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99DB2" w14:textId="77777777" w:rsidR="0094355D" w:rsidRPr="00DD5BC7" w:rsidRDefault="0094355D" w:rsidP="0094355D">
      <w:pPr>
        <w:pStyle w:val="Heading3"/>
        <w:rPr>
          <w:rFonts w:cs="Calibri"/>
        </w:rPr>
      </w:pPr>
      <w:r w:rsidRPr="00DD5BC7">
        <w:rPr>
          <w:rFonts w:cs="Calibri"/>
        </w:rPr>
        <w:t>1NC---T</w:t>
      </w:r>
    </w:p>
    <w:p w14:paraId="4FA38DB4" w14:textId="77777777" w:rsidR="0094355D" w:rsidRPr="00DD5BC7" w:rsidRDefault="0094355D" w:rsidP="0094355D">
      <w:pPr>
        <w:pStyle w:val="Heading4"/>
        <w:rPr>
          <w:rFonts w:cs="Calibri"/>
        </w:rPr>
      </w:pPr>
      <w:proofErr w:type="spellStart"/>
      <w:r w:rsidRPr="00DD5BC7">
        <w:rPr>
          <w:rFonts w:cs="Calibri"/>
        </w:rPr>
        <w:t>Interp</w:t>
      </w:r>
      <w:proofErr w:type="spellEnd"/>
      <w:r w:rsidRPr="00DD5BC7">
        <w:rPr>
          <w:rFonts w:cs="Calibri"/>
        </w:rPr>
        <w:t>: “appropriation” of outer space must be claims of sovereignty.</w:t>
      </w:r>
    </w:p>
    <w:p w14:paraId="50801CA3" w14:textId="77777777" w:rsidR="0094355D" w:rsidRPr="00DD5BC7" w:rsidRDefault="0094355D" w:rsidP="0094355D">
      <w:pPr>
        <w:pStyle w:val="Heading4"/>
        <w:rPr>
          <w:rFonts w:cs="Calibri"/>
        </w:rPr>
      </w:pPr>
      <w:r w:rsidRPr="00DD5BC7">
        <w:rPr>
          <w:rFonts w:cs="Calibri"/>
          <w:u w:val="single"/>
        </w:rPr>
        <w:t>Ownership</w:t>
      </w:r>
      <w:r w:rsidRPr="00DD5BC7">
        <w:rPr>
          <w:rFonts w:cs="Calibri"/>
        </w:rPr>
        <w:t xml:space="preserve"> of </w:t>
      </w:r>
      <w:r w:rsidRPr="00DD5BC7">
        <w:rPr>
          <w:rFonts w:cs="Calibri"/>
          <w:u w:val="single"/>
        </w:rPr>
        <w:t>extracted resources</w:t>
      </w:r>
      <w:r w:rsidRPr="00DD5BC7">
        <w:rPr>
          <w:rFonts w:cs="Calibri"/>
        </w:rPr>
        <w:t xml:space="preserve"> is </w:t>
      </w:r>
      <w:r w:rsidRPr="00DD5BC7">
        <w:rPr>
          <w:rFonts w:cs="Calibri"/>
          <w:u w:val="single"/>
        </w:rPr>
        <w:t>NOT</w:t>
      </w:r>
      <w:r w:rsidRPr="00DD5BC7">
        <w:rPr>
          <w:rFonts w:cs="Calibri"/>
        </w:rPr>
        <w:t xml:space="preserve"> appropriation. </w:t>
      </w:r>
    </w:p>
    <w:p w14:paraId="5DD788C8" w14:textId="77777777" w:rsidR="0094355D" w:rsidRPr="00DD5BC7" w:rsidRDefault="0094355D" w:rsidP="0094355D">
      <w:r w:rsidRPr="00DD5BC7">
        <w:rPr>
          <w:rStyle w:val="Style13ptBold"/>
        </w:rPr>
        <w:t>Wrench 19</w:t>
      </w:r>
      <w:r w:rsidRPr="00DD5BC7">
        <w:t xml:space="preserve"> [John G., J.D. Candidate, Case Western Reserve University School of Law, Cleveland, Ohio, May 2019; B.A., Philosophy &amp; Religious Studies, Pace University, Pleasantville, New York, December 2015. Case Western Journal of International Law; Volume 51, Issue 1, Article 11, “Non-Appropriation, No Problem: The Outer Space Treaty Is Ready for Asteroid Mining” </w:t>
      </w:r>
      <w:hyperlink r:id="rId9" w:history="1">
        <w:r w:rsidRPr="00DD5BC7">
          <w:rPr>
            <w:rStyle w:val="Hyperlink"/>
          </w:rPr>
          <w:t>https://scholarlycommons.law.case.edu/cgi/viewcontent.cgi?article=2546&amp;context=jil</w:t>
        </w:r>
      </w:hyperlink>
      <w:r w:rsidRPr="00DD5BC7">
        <w:t xml:space="preserve">] </w:t>
      </w:r>
      <w:proofErr w:type="spellStart"/>
      <w:r w:rsidRPr="00DD5BC7">
        <w:t>brett</w:t>
      </w:r>
      <w:proofErr w:type="spellEnd"/>
    </w:p>
    <w:p w14:paraId="30A74C41" w14:textId="77777777" w:rsidR="0094355D" w:rsidRPr="00DD5BC7" w:rsidRDefault="0094355D" w:rsidP="0094355D">
      <w:pPr>
        <w:rPr>
          <w:sz w:val="16"/>
        </w:rPr>
      </w:pPr>
      <w:r w:rsidRPr="00DD5BC7">
        <w:rPr>
          <w:sz w:val="16"/>
        </w:rPr>
        <w:t xml:space="preserve">Secondly, </w:t>
      </w:r>
      <w:r w:rsidRPr="00DD5BC7">
        <w:rPr>
          <w:rStyle w:val="StyleUnderline"/>
        </w:rPr>
        <w:t>even if</w:t>
      </w:r>
      <w:r w:rsidRPr="00DD5BC7">
        <w:rPr>
          <w:sz w:val="16"/>
        </w:rPr>
        <w:t xml:space="preserve"> nations, </w:t>
      </w:r>
      <w:r w:rsidRPr="00DD5BC7">
        <w:rPr>
          <w:rStyle w:val="Emphasis"/>
        </w:rPr>
        <w:t>businesses</w:t>
      </w:r>
      <w:r w:rsidRPr="00DD5BC7">
        <w:rPr>
          <w:sz w:val="16"/>
        </w:rPr>
        <w:t xml:space="preserve">, </w:t>
      </w:r>
      <w:r w:rsidRPr="00DD5BC7">
        <w:rPr>
          <w:rStyle w:val="StyleUnderline"/>
        </w:rPr>
        <w:t>and</w:t>
      </w:r>
      <w:r w:rsidRPr="00DD5BC7">
        <w:rPr>
          <w:sz w:val="16"/>
        </w:rPr>
        <w:t xml:space="preserve"> </w:t>
      </w:r>
      <w:r w:rsidRPr="00DD5BC7">
        <w:rPr>
          <w:rStyle w:val="Emphasis"/>
        </w:rPr>
        <w:t>individuals</w:t>
      </w:r>
      <w:r w:rsidRPr="00DD5BC7">
        <w:rPr>
          <w:sz w:val="16"/>
        </w:rPr>
        <w:t xml:space="preserve"> </w:t>
      </w:r>
      <w:r w:rsidRPr="00DD5BC7">
        <w:rPr>
          <w:rStyle w:val="StyleUnderline"/>
        </w:rPr>
        <w:t>are</w:t>
      </w:r>
      <w:r w:rsidRPr="00DD5BC7">
        <w:rPr>
          <w:sz w:val="16"/>
        </w:rPr>
        <w:t xml:space="preserve"> equally </w:t>
      </w:r>
      <w:r w:rsidRPr="00DD5BC7">
        <w:rPr>
          <w:rStyle w:val="StyleUnderline"/>
        </w:rPr>
        <w:t>bound by the non-appropriation principle</w:t>
      </w:r>
      <w:r w:rsidRPr="00DD5BC7">
        <w:rPr>
          <w:sz w:val="16"/>
        </w:rPr>
        <w:t xml:space="preserve">, </w:t>
      </w:r>
      <w:r w:rsidRPr="00DD5BC7">
        <w:rPr>
          <w:rStyle w:val="StyleUnderline"/>
        </w:rPr>
        <w:t>the scope of that restriction is not entirely clear from the text of Article II</w:t>
      </w:r>
      <w:r w:rsidRPr="00DD5BC7">
        <w:rPr>
          <w:sz w:val="16"/>
        </w:rPr>
        <w:t xml:space="preserve">.59 </w:t>
      </w:r>
      <w:r w:rsidRPr="00DD5BC7">
        <w:rPr>
          <w:rStyle w:val="Emphasis"/>
          <w:highlight w:val="green"/>
        </w:rPr>
        <w:t>It is unlikely</w:t>
      </w:r>
      <w:r w:rsidRPr="00DD5BC7">
        <w:rPr>
          <w:sz w:val="16"/>
        </w:rPr>
        <w:t xml:space="preserve">, however, </w:t>
      </w:r>
      <w:r w:rsidRPr="00DD5BC7">
        <w:rPr>
          <w:rStyle w:val="StyleUnderline"/>
        </w:rPr>
        <w:t xml:space="preserve">that the </w:t>
      </w:r>
      <w:r w:rsidRPr="00DD5BC7">
        <w:rPr>
          <w:rStyle w:val="Emphasis"/>
          <w:highlight w:val="green"/>
        </w:rPr>
        <w:t>non-appropriation</w:t>
      </w:r>
      <w:r w:rsidRPr="00DD5BC7">
        <w:rPr>
          <w:rStyle w:val="StyleUnderline"/>
        </w:rPr>
        <w:t xml:space="preserve"> principle </w:t>
      </w:r>
      <w:r w:rsidRPr="00DD5BC7">
        <w:rPr>
          <w:rStyle w:val="StyleUnderline"/>
          <w:highlight w:val="green"/>
        </w:rPr>
        <w:t>is an absolute ban on</w:t>
      </w:r>
      <w:r w:rsidRPr="00DD5BC7">
        <w:rPr>
          <w:rStyle w:val="StyleUnderline"/>
        </w:rPr>
        <w:t xml:space="preserve"> the ownership of </w:t>
      </w:r>
      <w:r w:rsidRPr="00DD5BC7">
        <w:rPr>
          <w:rStyle w:val="Emphasis"/>
          <w:highlight w:val="green"/>
        </w:rPr>
        <w:t>resources extracted in outer space</w:t>
      </w:r>
      <w:r w:rsidRPr="00DD5BC7">
        <w:rPr>
          <w:sz w:val="16"/>
        </w:rPr>
        <w:t xml:space="preserve">. </w:t>
      </w:r>
    </w:p>
    <w:p w14:paraId="1D252D29" w14:textId="77777777" w:rsidR="0094355D" w:rsidRPr="00DD5BC7" w:rsidRDefault="0094355D" w:rsidP="0094355D">
      <w:pPr>
        <w:rPr>
          <w:sz w:val="16"/>
        </w:rPr>
      </w:pPr>
      <w:r w:rsidRPr="00DD5BC7">
        <w:rPr>
          <w:sz w:val="16"/>
        </w:rPr>
        <w:t xml:space="preserve">An interpretation of Article II supporting </w:t>
      </w:r>
      <w:r w:rsidRPr="00DD5BC7">
        <w:rPr>
          <w:rStyle w:val="StyleUnderline"/>
        </w:rPr>
        <w:t>a blanket ban on resource ownership is</w:t>
      </w:r>
      <w:r w:rsidRPr="00DD5BC7">
        <w:rPr>
          <w:sz w:val="16"/>
        </w:rPr>
        <w:t xml:space="preserve"> unwarranted by the text of the OST and </w:t>
      </w:r>
      <w:proofErr w:type="spellStart"/>
      <w:r w:rsidRPr="00DD5BC7">
        <w:rPr>
          <w:rStyle w:val="Emphasis"/>
        </w:rPr>
        <w:t>illfounded</w:t>
      </w:r>
      <w:proofErr w:type="spellEnd"/>
      <w:r w:rsidRPr="00DD5BC7">
        <w:rPr>
          <w:sz w:val="16"/>
        </w:rPr>
        <w:t xml:space="preserve"> </w:t>
      </w:r>
      <w:r w:rsidRPr="00DD5BC7">
        <w:rPr>
          <w:rStyle w:val="StyleUnderline"/>
        </w:rPr>
        <w:t>on account of</w:t>
      </w:r>
      <w:r w:rsidRPr="00DD5BC7">
        <w:rPr>
          <w:sz w:val="16"/>
        </w:rPr>
        <w:t xml:space="preserve"> the international community’s </w:t>
      </w:r>
      <w:r w:rsidRPr="00DD5BC7">
        <w:rPr>
          <w:rStyle w:val="Emphasis"/>
        </w:rPr>
        <w:t>common practices</w:t>
      </w:r>
      <w:r w:rsidRPr="00DD5BC7">
        <w:rPr>
          <w:sz w:val="16"/>
        </w:rPr>
        <w:t xml:space="preserve">. </w:t>
      </w:r>
      <w:r w:rsidRPr="00DD5BC7">
        <w:rPr>
          <w:rStyle w:val="StyleUnderline"/>
        </w:rPr>
        <w:t xml:space="preserve">Scholars have noted that </w:t>
      </w:r>
      <w:r w:rsidRPr="00DD5BC7">
        <w:rPr>
          <w:rStyle w:val="StyleUnderline"/>
          <w:highlight w:val="green"/>
        </w:rPr>
        <w:t>the international community</w:t>
      </w:r>
      <w:r w:rsidRPr="00DD5BC7">
        <w:rPr>
          <w:rStyle w:val="StyleUnderline"/>
        </w:rPr>
        <w:t xml:space="preserve"> has </w:t>
      </w:r>
      <w:r w:rsidRPr="00DD5BC7">
        <w:rPr>
          <w:rStyle w:val="StyleUnderline"/>
          <w:highlight w:val="green"/>
        </w:rPr>
        <w:t>never questioned</w:t>
      </w:r>
      <w:r w:rsidRPr="00DD5BC7">
        <w:rPr>
          <w:rStyle w:val="StyleUnderline"/>
        </w:rPr>
        <w:t xml:space="preserve"> whether </w:t>
      </w:r>
      <w:r w:rsidRPr="00DD5BC7">
        <w:rPr>
          <w:rStyle w:val="StyleUnderline"/>
          <w:highlight w:val="green"/>
        </w:rPr>
        <w:t>scientific samples</w:t>
      </w:r>
      <w:r w:rsidRPr="00DD5BC7">
        <w:rPr>
          <w:rStyle w:val="StyleUnderline"/>
        </w:rPr>
        <w:t xml:space="preserve"> harvested </w:t>
      </w:r>
      <w:r w:rsidRPr="00DD5BC7">
        <w:rPr>
          <w:rStyle w:val="StyleUnderline"/>
          <w:highlight w:val="green"/>
        </w:rPr>
        <w:t>from celestial bodies</w:t>
      </w:r>
      <w:r w:rsidRPr="00DD5BC7">
        <w:rPr>
          <w:rStyle w:val="StyleUnderline"/>
        </w:rPr>
        <w:t xml:space="preserve"> belong to the extracting nation</w:t>
      </w:r>
      <w:r w:rsidRPr="00DD5BC7">
        <w:rPr>
          <w:sz w:val="16"/>
        </w:rPr>
        <w:t xml:space="preserve">.60 Furthermore, </w:t>
      </w:r>
      <w:r w:rsidRPr="00DD5BC7">
        <w:rPr>
          <w:rStyle w:val="StyleUnderline"/>
        </w:rPr>
        <w:t xml:space="preserve">space-faring </w:t>
      </w:r>
      <w:r w:rsidRPr="00DD5BC7">
        <w:rPr>
          <w:rStyle w:val="StyleUnderline"/>
          <w:highlight w:val="green"/>
        </w:rPr>
        <w:t>members</w:t>
      </w:r>
      <w:r w:rsidRPr="00DD5BC7">
        <w:rPr>
          <w:rStyle w:val="StyleUnderline"/>
        </w:rPr>
        <w:t xml:space="preserve"> of the international community </w:t>
      </w:r>
      <w:r w:rsidRPr="00DD5BC7">
        <w:rPr>
          <w:rStyle w:val="StyleUnderline"/>
          <w:highlight w:val="green"/>
        </w:rPr>
        <w:t xml:space="preserve">rejected the </w:t>
      </w:r>
      <w:r w:rsidRPr="00DD5BC7">
        <w:rPr>
          <w:rStyle w:val="Emphasis"/>
          <w:highlight w:val="green"/>
        </w:rPr>
        <w:t>Moon Treaty</w:t>
      </w:r>
      <w:r w:rsidRPr="00DD5BC7">
        <w:rPr>
          <w:rStyle w:val="StyleUnderline"/>
        </w:rPr>
        <w:t xml:space="preserve"> precisely </w:t>
      </w:r>
      <w:r w:rsidRPr="00DD5BC7">
        <w:rPr>
          <w:rStyle w:val="StyleUnderline"/>
          <w:highlight w:val="green"/>
        </w:rPr>
        <w:t>because it prohibited all</w:t>
      </w:r>
      <w:r w:rsidRPr="00DD5BC7">
        <w:rPr>
          <w:rStyle w:val="StyleUnderline"/>
        </w:rPr>
        <w:t xml:space="preserve"> forms of </w:t>
      </w:r>
      <w:r w:rsidRPr="00DD5BC7">
        <w:rPr>
          <w:rStyle w:val="Emphasis"/>
          <w:highlight w:val="green"/>
        </w:rPr>
        <w:t>ownership</w:t>
      </w:r>
      <w:r w:rsidRPr="00DD5BC7">
        <w:rPr>
          <w:rStyle w:val="StyleUnderline"/>
          <w:highlight w:val="green"/>
        </w:rPr>
        <w:t xml:space="preserve"> in resources extracted</w:t>
      </w:r>
      <w:r w:rsidRPr="00DD5BC7">
        <w:rPr>
          <w:rStyle w:val="StyleUnderline"/>
        </w:rPr>
        <w:t xml:space="preserve"> from celestial bodies</w:t>
      </w:r>
      <w:r w:rsidRPr="00DD5BC7">
        <w:rPr>
          <w:sz w:val="16"/>
        </w:rPr>
        <w:t xml:space="preserve">.61 The </w:t>
      </w:r>
      <w:r w:rsidRPr="00DD5BC7">
        <w:rPr>
          <w:rStyle w:val="StyleUnderline"/>
        </w:rPr>
        <w:t xml:space="preserve">space-faring nations’ </w:t>
      </w:r>
      <w:r w:rsidRPr="00DD5BC7">
        <w:rPr>
          <w:rStyle w:val="Emphasis"/>
        </w:rPr>
        <w:t>support for the OST</w:t>
      </w:r>
      <w:r w:rsidRPr="00DD5BC7">
        <w:rPr>
          <w:rStyle w:val="StyleUnderline"/>
        </w:rPr>
        <w:t xml:space="preserve">, coupled with their rejection of an alternative set of rules governing extracted resources, is at the very least an indication of what those nations believe the </w:t>
      </w:r>
      <w:r w:rsidRPr="00DD5BC7">
        <w:rPr>
          <w:rStyle w:val="Emphasis"/>
        </w:rPr>
        <w:t>non-appropriation</w:t>
      </w:r>
      <w:r w:rsidRPr="00DD5BC7">
        <w:rPr>
          <w:rStyle w:val="StyleUnderline"/>
        </w:rPr>
        <w:t xml:space="preserve"> principle to stand for</w:t>
      </w:r>
      <w:r w:rsidRPr="00DD5BC7">
        <w:rPr>
          <w:sz w:val="16"/>
        </w:rPr>
        <w:t>.</w:t>
      </w:r>
    </w:p>
    <w:p w14:paraId="364245AD" w14:textId="77777777" w:rsidR="0094355D" w:rsidRPr="00DD5BC7" w:rsidRDefault="0094355D" w:rsidP="0094355D"/>
    <w:p w14:paraId="2777D823" w14:textId="77777777" w:rsidR="0094355D" w:rsidRPr="00DD5BC7" w:rsidRDefault="0094355D" w:rsidP="0094355D">
      <w:pPr>
        <w:pStyle w:val="Heading4"/>
        <w:rPr>
          <w:rFonts w:cs="Calibri"/>
        </w:rPr>
      </w:pPr>
      <w:r w:rsidRPr="00DD5BC7">
        <w:rPr>
          <w:rFonts w:cs="Calibri"/>
        </w:rPr>
        <w:t>Violation: The AFF defends property rights for extracted resources.</w:t>
      </w:r>
    </w:p>
    <w:p w14:paraId="3BAB8BD5" w14:textId="77777777" w:rsidR="0094355D" w:rsidRPr="00DD5BC7" w:rsidRDefault="0094355D" w:rsidP="0094355D">
      <w:pPr>
        <w:pStyle w:val="Heading4"/>
        <w:rPr>
          <w:rFonts w:cs="Calibri"/>
        </w:rPr>
      </w:pPr>
      <w:r w:rsidRPr="00DD5BC7">
        <w:rPr>
          <w:rFonts w:cs="Calibri"/>
        </w:rPr>
        <w:t>Negate:</w:t>
      </w:r>
    </w:p>
    <w:p w14:paraId="3F205168" w14:textId="7A0D6037" w:rsidR="0094355D" w:rsidRPr="00DD5BC7" w:rsidRDefault="0094355D" w:rsidP="0094355D">
      <w:pPr>
        <w:pStyle w:val="Heading4"/>
        <w:rPr>
          <w:rFonts w:cs="Calibri"/>
        </w:rPr>
      </w:pPr>
      <w:r w:rsidRPr="00DD5BC7">
        <w:rPr>
          <w:rFonts w:cs="Calibri"/>
        </w:rPr>
        <w:t xml:space="preserve">1] Precision: Pre-round prep is centered around DAs against formal sovereignty and case responses to it, their </w:t>
      </w:r>
      <w:proofErr w:type="spellStart"/>
      <w:r w:rsidRPr="00DD5BC7">
        <w:rPr>
          <w:rFonts w:cs="Calibri"/>
        </w:rPr>
        <w:t>interp</w:t>
      </w:r>
      <w:proofErr w:type="spellEnd"/>
      <w:r w:rsidRPr="00DD5BC7">
        <w:rPr>
          <w:rFonts w:cs="Calibri"/>
        </w:rPr>
        <w:t xml:space="preserve"> means the only basis for predictability becomes the </w:t>
      </w:r>
      <w:r w:rsidRPr="00DD5BC7">
        <w:rPr>
          <w:rFonts w:cs="Calibri"/>
          <w:u w:val="single"/>
        </w:rPr>
        <w:t>wiki</w:t>
      </w:r>
      <w:r w:rsidRPr="00DD5BC7">
        <w:rPr>
          <w:rFonts w:cs="Calibri"/>
        </w:rPr>
        <w:t xml:space="preserve"> </w:t>
      </w:r>
    </w:p>
    <w:p w14:paraId="55DFD341" w14:textId="6E3125AC" w:rsidR="0094355D" w:rsidRPr="00DD5BC7" w:rsidRDefault="0094355D" w:rsidP="0094355D">
      <w:pPr>
        <w:pStyle w:val="Heading4"/>
        <w:rPr>
          <w:rFonts w:cs="Calibri"/>
        </w:rPr>
      </w:pPr>
      <w:r w:rsidRPr="00DD5BC7">
        <w:rPr>
          <w:rFonts w:cs="Calibri"/>
        </w:rPr>
        <w:t xml:space="preserve">2] Limits: They blow up the topic to include any resource extraction from outer space, allowing </w:t>
      </w:r>
      <w:proofErr w:type="spellStart"/>
      <w:r w:rsidRPr="00DD5BC7">
        <w:rPr>
          <w:rFonts w:cs="Calibri"/>
        </w:rPr>
        <w:t>affs</w:t>
      </w:r>
      <w:proofErr w:type="spellEnd"/>
      <w:r w:rsidRPr="00DD5BC7">
        <w:rPr>
          <w:rFonts w:cs="Calibri"/>
        </w:rPr>
        <w:t xml:space="preserve"> to rush to the margins to anything from moon water to mars rocks to any asteroid in outer space, and infinite permutations of these make the case-list too big to engage</w:t>
      </w:r>
    </w:p>
    <w:p w14:paraId="06B8419A" w14:textId="77777777" w:rsidR="0094355D" w:rsidRPr="00DD5BC7" w:rsidRDefault="0094355D" w:rsidP="0094355D"/>
    <w:p w14:paraId="65B97461" w14:textId="77777777" w:rsidR="0094355D" w:rsidRPr="00DD5BC7" w:rsidRDefault="0094355D" w:rsidP="0094355D">
      <w:pPr>
        <w:pStyle w:val="Heading4"/>
        <w:rPr>
          <w:rFonts w:cs="Calibri"/>
        </w:rPr>
      </w:pPr>
      <w:r w:rsidRPr="00DD5BC7">
        <w:rPr>
          <w:rFonts w:cs="Calibri"/>
        </w:rPr>
        <w:lastRenderedPageBreak/>
        <w:t xml:space="preserve">CI </w:t>
      </w:r>
      <w:proofErr w:type="spellStart"/>
      <w:r w:rsidRPr="00DD5BC7">
        <w:rPr>
          <w:rFonts w:cs="Calibri"/>
        </w:rPr>
        <w:t>bc</w:t>
      </w:r>
      <w:proofErr w:type="spellEnd"/>
      <w:r w:rsidRPr="00DD5BC7">
        <w:rPr>
          <w:rFonts w:cs="Calibri"/>
        </w:rPr>
        <w:t xml:space="preserve"> reasonability is arbitrary and invites judge intervention</w:t>
      </w:r>
    </w:p>
    <w:p w14:paraId="16B2995D" w14:textId="77777777" w:rsidR="0094355D" w:rsidRPr="00DD5BC7" w:rsidRDefault="0094355D" w:rsidP="0094355D">
      <w:pPr>
        <w:pStyle w:val="Heading4"/>
        <w:rPr>
          <w:rFonts w:cs="Calibri"/>
        </w:rPr>
      </w:pPr>
      <w:r w:rsidRPr="00DD5BC7">
        <w:rPr>
          <w:rFonts w:cs="Calibri"/>
        </w:rPr>
        <w:t>DTD to deter future abuse</w:t>
      </w:r>
    </w:p>
    <w:p w14:paraId="5CB23C61" w14:textId="77777777" w:rsidR="0094355D" w:rsidRPr="00DD5BC7" w:rsidRDefault="0094355D" w:rsidP="0094355D">
      <w:pPr>
        <w:pStyle w:val="Heading4"/>
        <w:rPr>
          <w:rFonts w:cs="Calibri"/>
        </w:rPr>
      </w:pPr>
      <w:r w:rsidRPr="00DD5BC7">
        <w:rPr>
          <w:rFonts w:cs="Calibri"/>
        </w:rPr>
        <w:t>No RVIs: 1] illogical, you shouldn’t win for being topical, 2] good theory debaters will read abusive positions to bait theory and dump on an RVI, 3] trades off with substance since we can’t kick out of T</w:t>
      </w:r>
    </w:p>
    <w:p w14:paraId="3CC34CE6" w14:textId="3DD9437C" w:rsidR="0094355D" w:rsidRDefault="0094355D" w:rsidP="0094355D">
      <w:pPr>
        <w:pStyle w:val="Heading4"/>
        <w:rPr>
          <w:rFonts w:cs="Calibri"/>
        </w:rPr>
      </w:pPr>
    </w:p>
    <w:p w14:paraId="73BC85A3" w14:textId="225FB1D5" w:rsidR="008C275C" w:rsidRDefault="008C275C" w:rsidP="008C275C"/>
    <w:p w14:paraId="4C35F658" w14:textId="2E7AF36C" w:rsidR="008C275C" w:rsidRPr="008C275C" w:rsidRDefault="008C275C" w:rsidP="008C275C">
      <w:pPr>
        <w:pStyle w:val="Heading3"/>
      </w:pPr>
      <w:r>
        <w:lastRenderedPageBreak/>
        <w:t xml:space="preserve">1NC – T </w:t>
      </w:r>
    </w:p>
    <w:p w14:paraId="5D993A8B" w14:textId="08DEEFFB" w:rsidR="008C275C" w:rsidRDefault="008C275C" w:rsidP="008C275C">
      <w:proofErr w:type="spellStart"/>
      <w:r>
        <w:t>Interp</w:t>
      </w:r>
      <w:proofErr w:type="spellEnd"/>
      <w:r>
        <w:t xml:space="preserve"> </w:t>
      </w:r>
    </w:p>
    <w:p w14:paraId="3B6AC630" w14:textId="77777777" w:rsidR="008C275C" w:rsidRPr="00451BC7" w:rsidRDefault="008C275C" w:rsidP="008C275C">
      <w:pPr>
        <w:pStyle w:val="Heading4"/>
      </w:pPr>
      <w:r>
        <w:t xml:space="preserve">“Appropriation” is a </w:t>
      </w:r>
      <w:r>
        <w:rPr>
          <w:u w:val="single"/>
        </w:rPr>
        <w:t>term of art</w:t>
      </w:r>
      <w:r>
        <w:t xml:space="preserve"> that means </w:t>
      </w:r>
      <w:r>
        <w:rPr>
          <w:u w:val="single"/>
        </w:rPr>
        <w:t>ban</w:t>
      </w:r>
      <w:r>
        <w:t>, not regulate.</w:t>
      </w:r>
    </w:p>
    <w:p w14:paraId="0A420199" w14:textId="77777777" w:rsidR="008C275C" w:rsidRDefault="008C275C" w:rsidP="008C275C">
      <w:r w:rsidRPr="00EE1D95">
        <w:rPr>
          <w:rStyle w:val="Style13ptBold"/>
        </w:rPr>
        <w:t>Thornburg 19</w:t>
      </w:r>
      <w:r>
        <w:t xml:space="preserve"> [Matthew, Associate Editor for the Michigan Journal of International Law; Vol 40; “Are the Non-appropriation Principle and the Current Regulatory Regime Governing Geostationary Orbit Equitable for All of Earth’s States?” </w:t>
      </w:r>
      <w:hyperlink r:id="rId10" w:history="1">
        <w:r w:rsidRPr="00C81FCA">
          <w:rPr>
            <w:rStyle w:val="Hyperlink"/>
          </w:rPr>
          <w:t>http://www.mjilonline.org/are-the-non-appropriation-principle-and-the-current-regulatory-regime-governing-geostationary-orbit-equitable-for-all-of-earths-states/</w:t>
        </w:r>
      </w:hyperlink>
      <w:r>
        <w:t xml:space="preserve">] </w:t>
      </w:r>
      <w:proofErr w:type="spellStart"/>
      <w:r>
        <w:t>brett</w:t>
      </w:r>
      <w:proofErr w:type="spellEnd"/>
    </w:p>
    <w:p w14:paraId="2143FC1D" w14:textId="77777777" w:rsidR="008C275C" w:rsidRPr="00E66380" w:rsidRDefault="008C275C" w:rsidP="008C275C">
      <w:pPr>
        <w:rPr>
          <w:sz w:val="16"/>
        </w:rPr>
      </w:pPr>
      <w:r w:rsidRPr="00E66380">
        <w:rPr>
          <w:sz w:val="16"/>
        </w:rPr>
        <w:t xml:space="preserve">As the law currently stands, geostationary orbit – a constant orbital position above Earth’s equator – is governed by </w:t>
      </w:r>
      <w:r w:rsidRPr="00E66380">
        <w:rPr>
          <w:rStyle w:val="Emphasis"/>
          <w:highlight w:val="green"/>
        </w:rPr>
        <w:t>the OST</w:t>
      </w:r>
      <w:r w:rsidRPr="00E66380">
        <w:rPr>
          <w:sz w:val="16"/>
        </w:rPr>
        <w:t xml:space="preserve"> and is therefore subject to the treaty’s attendant </w:t>
      </w:r>
      <w:r w:rsidRPr="005F2AA9">
        <w:rPr>
          <w:rStyle w:val="Emphasis"/>
          <w:highlight w:val="green"/>
        </w:rPr>
        <w:t>ban</w:t>
      </w:r>
      <w:r w:rsidRPr="00E66380">
        <w:rPr>
          <w:sz w:val="16"/>
        </w:rPr>
        <w:t xml:space="preserve"> on national </w:t>
      </w:r>
      <w:r w:rsidRPr="00E66380">
        <w:rPr>
          <w:rStyle w:val="StyleUnderline"/>
          <w:highlight w:val="green"/>
        </w:rPr>
        <w:t>appropriation</w:t>
      </w:r>
      <w:r w:rsidRPr="00E66380">
        <w:rPr>
          <w:sz w:val="16"/>
        </w:rPr>
        <w:t xml:space="preserve">. Spaces, or slots, in geostationary </w:t>
      </w:r>
      <w:proofErr w:type="gramStart"/>
      <w:r w:rsidRPr="00E66380">
        <w:rPr>
          <w:sz w:val="16"/>
        </w:rPr>
        <w:t>orbit[</w:t>
      </w:r>
      <w:proofErr w:type="gramEnd"/>
      <w:r w:rsidRPr="00E66380">
        <w:rPr>
          <w:sz w:val="16"/>
        </w:rPr>
        <w:t xml:space="preserve">2] are desired because they are exceedingly convenient for communicating with earth. They are highly limited and as a consequence, highly valuable. Moreover, these spaces are allotted on a first-come-first-served </w:t>
      </w:r>
      <w:proofErr w:type="gramStart"/>
      <w:r w:rsidRPr="00E66380">
        <w:rPr>
          <w:sz w:val="16"/>
        </w:rPr>
        <w:t>basis[</w:t>
      </w:r>
      <w:proofErr w:type="gramEnd"/>
      <w:r w:rsidRPr="00E66380">
        <w:rPr>
          <w:sz w:val="16"/>
        </w:rPr>
        <w:t>3] making them virtually unattainable by less scientifically and economically advanced states[4], or those that are just plain late to the game.</w:t>
      </w:r>
    </w:p>
    <w:p w14:paraId="482B9A7C" w14:textId="77777777" w:rsidR="008C275C" w:rsidRDefault="008C275C" w:rsidP="008C275C">
      <w:pPr>
        <w:rPr>
          <w:sz w:val="16"/>
        </w:rPr>
      </w:pPr>
      <w:r w:rsidRPr="00E66380">
        <w:rPr>
          <w:rStyle w:val="StyleUnderline"/>
        </w:rPr>
        <w:t>The ban</w:t>
      </w:r>
      <w:r w:rsidRPr="00E66380">
        <w:rPr>
          <w:sz w:val="16"/>
        </w:rPr>
        <w:t xml:space="preserve"> on national appropriation </w:t>
      </w:r>
      <w:r w:rsidRPr="00E66380">
        <w:rPr>
          <w:rStyle w:val="StyleUnderline"/>
        </w:rPr>
        <w:t xml:space="preserve">is enumerated in the </w:t>
      </w:r>
      <w:r w:rsidRPr="00E66380">
        <w:rPr>
          <w:rStyle w:val="Emphasis"/>
        </w:rPr>
        <w:t>Second Article</w:t>
      </w:r>
      <w:r w:rsidRPr="00E66380">
        <w:rPr>
          <w:sz w:val="16"/>
        </w:rPr>
        <w:t xml:space="preserve"> of the OST, </w:t>
      </w:r>
      <w:r w:rsidRPr="00E66380">
        <w:rPr>
          <w:rStyle w:val="StyleUnderline"/>
        </w:rPr>
        <w:t>which states: “</w:t>
      </w:r>
      <w:r w:rsidRPr="00E66380">
        <w:rPr>
          <w:rStyle w:val="StyleUnderline"/>
          <w:highlight w:val="green"/>
        </w:rPr>
        <w:t>Outer space</w:t>
      </w:r>
      <w:r w:rsidRPr="00E66380">
        <w:rPr>
          <w:rStyle w:val="StyleUnderline"/>
        </w:rPr>
        <w:t xml:space="preserve">, including the moon and other celestial bodies, </w:t>
      </w:r>
      <w:r w:rsidRPr="00E66380">
        <w:rPr>
          <w:rStyle w:val="StyleUnderline"/>
          <w:highlight w:val="green"/>
        </w:rPr>
        <w:t>is not subject to</w:t>
      </w:r>
      <w:r w:rsidRPr="00E66380">
        <w:rPr>
          <w:rStyle w:val="StyleUnderline"/>
        </w:rPr>
        <w:t xml:space="preserve"> national </w:t>
      </w:r>
      <w:r w:rsidRPr="00E66380">
        <w:rPr>
          <w:rStyle w:val="StyleUnderline"/>
          <w:highlight w:val="green"/>
        </w:rPr>
        <w:t>appropriation by claim of sovereignty,</w:t>
      </w:r>
      <w:r w:rsidRPr="00E66380">
        <w:rPr>
          <w:rStyle w:val="StyleUnderline"/>
        </w:rPr>
        <w:t xml:space="preserve"> by means of </w:t>
      </w:r>
      <w:r w:rsidRPr="00E66380">
        <w:rPr>
          <w:rStyle w:val="StyleUnderline"/>
          <w:highlight w:val="green"/>
        </w:rPr>
        <w:t>use or occupation, or by other means</w:t>
      </w:r>
      <w:r w:rsidRPr="00E66380">
        <w:rPr>
          <w:rStyle w:val="StyleUnderline"/>
        </w:rPr>
        <w:t>.”[</w:t>
      </w:r>
      <w:r w:rsidRPr="00E66380">
        <w:rPr>
          <w:sz w:val="16"/>
        </w:rPr>
        <w:t>5] The geostationary orbital position is generally agreed upon by experts[6] as part of “outer space” and consequently, forbidden from appropriation.</w:t>
      </w:r>
    </w:p>
    <w:p w14:paraId="4BD2587E" w14:textId="77777777" w:rsidR="008C275C" w:rsidRDefault="008C275C" w:rsidP="008C275C">
      <w:pPr>
        <w:rPr>
          <w:sz w:val="16"/>
        </w:rPr>
      </w:pPr>
    </w:p>
    <w:p w14:paraId="5F99C49F" w14:textId="601F08A8" w:rsidR="008C275C" w:rsidRDefault="008C275C" w:rsidP="008C275C">
      <w:pPr>
        <w:pStyle w:val="Heading4"/>
      </w:pPr>
      <w:r>
        <w:t>Violation: The AFF r</w:t>
      </w:r>
      <w:r>
        <w:t xml:space="preserve">estricts not bans </w:t>
      </w:r>
    </w:p>
    <w:p w14:paraId="2918E25A" w14:textId="77777777" w:rsidR="008C275C" w:rsidRDefault="008C275C" w:rsidP="008C275C"/>
    <w:p w14:paraId="3AB06153" w14:textId="77777777" w:rsidR="008C275C" w:rsidRDefault="008C275C" w:rsidP="008C275C">
      <w:pPr>
        <w:pStyle w:val="Heading4"/>
      </w:pPr>
      <w:r>
        <w:t xml:space="preserve">Vote neg: </w:t>
      </w:r>
    </w:p>
    <w:p w14:paraId="1B9283B2" w14:textId="77777777" w:rsidR="008C275C" w:rsidRDefault="008C275C" w:rsidP="008C275C">
      <w:pPr>
        <w:pStyle w:val="Heading4"/>
      </w:pPr>
      <w:r>
        <w:t xml:space="preserve">1] </w:t>
      </w:r>
      <w:r w:rsidRPr="00451BC7">
        <w:rPr>
          <w:u w:val="single"/>
        </w:rPr>
        <w:t>Limits</w:t>
      </w:r>
      <w:r>
        <w:t xml:space="preserve">: Allowing regulations blows up the topic lit to include any means to regulate asteroids, the moon. Outweighs -- a new </w:t>
      </w:r>
      <w:proofErr w:type="spellStart"/>
      <w:r>
        <w:t>aff</w:t>
      </w:r>
      <w:proofErr w:type="spellEnd"/>
      <w:r>
        <w:t xml:space="preserve"> every week dooms in-depth topic research and ensures an unmanageable </w:t>
      </w:r>
      <w:proofErr w:type="spellStart"/>
      <w:r>
        <w:t>caselist</w:t>
      </w:r>
      <w:proofErr w:type="spellEnd"/>
      <w:r>
        <w:t xml:space="preserve"> for the neg.</w:t>
      </w:r>
    </w:p>
    <w:p w14:paraId="5ED315A2" w14:textId="7340E994" w:rsidR="008C275C" w:rsidRDefault="008C275C" w:rsidP="008C275C">
      <w:pPr>
        <w:pStyle w:val="Heading4"/>
      </w:pPr>
      <w:r>
        <w:t xml:space="preserve">2] Makes the topic </w:t>
      </w:r>
      <w:r w:rsidRPr="00451BC7">
        <w:rPr>
          <w:u w:val="single"/>
        </w:rPr>
        <w:t>bidirectional</w:t>
      </w:r>
      <w:r>
        <w:t xml:space="preserve"> because the AFF can defend private industry good which means the what little prep is left for the neg </w:t>
      </w:r>
      <w:r>
        <w:t xml:space="preserve">and they get to delink out of das </w:t>
      </w:r>
      <w:proofErr w:type="spellStart"/>
      <w:r>
        <w:t>cuz</w:t>
      </w:r>
      <w:proofErr w:type="spellEnd"/>
      <w:r>
        <w:t xml:space="preserve"> they restrict not ban</w:t>
      </w:r>
    </w:p>
    <w:p w14:paraId="5C30138C" w14:textId="77777777" w:rsidR="008C275C" w:rsidRPr="008C275C" w:rsidRDefault="008C275C" w:rsidP="008C275C"/>
    <w:p w14:paraId="6A937EF0" w14:textId="77777777" w:rsidR="0094355D" w:rsidRPr="00DD5BC7" w:rsidRDefault="0094355D" w:rsidP="003F6519"/>
    <w:p w14:paraId="0C54B9A5" w14:textId="40CBEEC3" w:rsidR="00E42E4C" w:rsidRPr="00DD5BC7" w:rsidRDefault="0094355D" w:rsidP="0094355D">
      <w:pPr>
        <w:pStyle w:val="Heading3"/>
        <w:rPr>
          <w:rFonts w:cs="Calibri"/>
        </w:rPr>
      </w:pPr>
      <w:r w:rsidRPr="00DD5BC7">
        <w:rPr>
          <w:rFonts w:cs="Calibri"/>
        </w:rPr>
        <w:lastRenderedPageBreak/>
        <w:t xml:space="preserve">1NC – K </w:t>
      </w:r>
    </w:p>
    <w:p w14:paraId="7E47B2B9" w14:textId="77777777" w:rsidR="0094355D" w:rsidRPr="00DD5BC7" w:rsidRDefault="0094355D" w:rsidP="0094355D">
      <w:pPr>
        <w:pStyle w:val="Heading4"/>
        <w:rPr>
          <w:rFonts w:cs="Calibri"/>
        </w:rPr>
      </w:pPr>
      <w:r w:rsidRPr="00DD5BC7">
        <w:rPr>
          <w:rFonts w:cs="Calibri"/>
        </w:rPr>
        <w:t>The Role of the Judge is to decide the virtue of Empire- with Apocalypse on the horizon, the question we must ask was whether it was all worth it.</w:t>
      </w:r>
    </w:p>
    <w:p w14:paraId="1FA06DD4" w14:textId="77777777" w:rsidR="0094355D" w:rsidRPr="00DD5BC7" w:rsidRDefault="0094355D" w:rsidP="0094355D">
      <w:pPr>
        <w:pStyle w:val="Heading4"/>
        <w:rPr>
          <w:rFonts w:cs="Calibri"/>
        </w:rPr>
      </w:pPr>
      <w:r w:rsidRPr="00DD5BC7">
        <w:rPr>
          <w:rFonts w:cs="Calibri"/>
        </w:rPr>
        <w:t>Grove 19</w:t>
      </w:r>
    </w:p>
    <w:p w14:paraId="68A212FD" w14:textId="77777777" w:rsidR="0094355D" w:rsidRPr="00DD5BC7" w:rsidRDefault="0094355D" w:rsidP="0094355D">
      <w:pPr>
        <w:rPr>
          <w:sz w:val="16"/>
          <w:szCs w:val="16"/>
        </w:rPr>
      </w:pPr>
      <w:r w:rsidRPr="00DD5BC7">
        <w:rPr>
          <w:sz w:val="16"/>
          <w:szCs w:val="16"/>
        </w:rPr>
        <w:t>[</w:t>
      </w:r>
      <w:proofErr w:type="spellStart"/>
      <w:r w:rsidRPr="00DD5BC7">
        <w:rPr>
          <w:sz w:val="16"/>
          <w:szCs w:val="16"/>
        </w:rPr>
        <w:t>Jarius</w:t>
      </w:r>
      <w:proofErr w:type="spellEnd"/>
      <w:r w:rsidRPr="00DD5BC7">
        <w:rPr>
          <w:sz w:val="16"/>
          <w:szCs w:val="16"/>
        </w:rPr>
        <w:t xml:space="preserve">, </w:t>
      </w:r>
      <w:proofErr w:type="spellStart"/>
      <w:r w:rsidRPr="00DD5BC7">
        <w:rPr>
          <w:sz w:val="16"/>
          <w:szCs w:val="16"/>
        </w:rPr>
        <w:t>PoliSci</w:t>
      </w:r>
      <w:proofErr w:type="spellEnd"/>
      <w:r w:rsidRPr="00DD5BC7">
        <w:rPr>
          <w:sz w:val="16"/>
          <w:szCs w:val="16"/>
        </w:rPr>
        <w:t xml:space="preserve"> at the University of Hawai’i. 2019. “Savage Ecology: War and Geopolitics in the Anthropocene.”] brackets for bad words /</w:t>
      </w:r>
      <w:proofErr w:type="gramStart"/>
      <w:r w:rsidRPr="00DD5BC7">
        <w:rPr>
          <w:sz w:val="16"/>
          <w:szCs w:val="16"/>
        </w:rPr>
        <w:t>/  pat</w:t>
      </w:r>
      <w:proofErr w:type="gramEnd"/>
      <w:r w:rsidRPr="00DD5BC7">
        <w:rPr>
          <w:sz w:val="16"/>
          <w:szCs w:val="16"/>
        </w:rPr>
        <w:t xml:space="preserve"> //</w:t>
      </w:r>
      <w:proofErr w:type="spellStart"/>
      <w:r w:rsidRPr="00DD5BC7">
        <w:rPr>
          <w:sz w:val="16"/>
          <w:szCs w:val="16"/>
        </w:rPr>
        <w:t>rc</w:t>
      </w:r>
      <w:proofErr w:type="spellEnd"/>
      <w:r w:rsidRPr="00DD5BC7">
        <w:rPr>
          <w:sz w:val="16"/>
          <w:szCs w:val="16"/>
        </w:rPr>
        <w:t xml:space="preserve"> </w:t>
      </w:r>
      <w:proofErr w:type="spellStart"/>
      <w:r w:rsidRPr="00DD5BC7">
        <w:rPr>
          <w:sz w:val="16"/>
          <w:szCs w:val="16"/>
        </w:rPr>
        <w:t>sosa</w:t>
      </w:r>
      <w:proofErr w:type="spellEnd"/>
      <w:r w:rsidRPr="00DD5BC7">
        <w:rPr>
          <w:sz w:val="16"/>
          <w:szCs w:val="16"/>
        </w:rPr>
        <w:t>– ask me for the PDF</w:t>
      </w:r>
    </w:p>
    <w:p w14:paraId="2CBF5DDC" w14:textId="77777777" w:rsidR="0094355D" w:rsidRPr="00DD5BC7" w:rsidRDefault="0094355D" w:rsidP="0094355D">
      <w:pPr>
        <w:rPr>
          <w:sz w:val="14"/>
        </w:rPr>
      </w:pPr>
      <w:r w:rsidRPr="00DD5BC7">
        <w:rPr>
          <w:sz w:val="14"/>
        </w:rPr>
        <w:t>Because I wanted this book to inspire curiosity beyond the boundaries of international relations (</w:t>
      </w:r>
      <w:proofErr w:type="spellStart"/>
      <w:r w:rsidRPr="00DD5BC7">
        <w:rPr>
          <w:sz w:val="14"/>
        </w:rPr>
        <w:t>ir</w:t>
      </w:r>
      <w:proofErr w:type="spellEnd"/>
      <w:r w:rsidRPr="00DD5BC7">
        <w:rPr>
          <w:sz w:val="14"/>
        </w:rPr>
        <w:t xml:space="preserve">), I considered ignoring the field altogether, removing all mentions of </w:t>
      </w:r>
      <w:proofErr w:type="spellStart"/>
      <w:r w:rsidRPr="00DD5BC7">
        <w:rPr>
          <w:sz w:val="14"/>
        </w:rPr>
        <w:t>ir</w:t>
      </w:r>
      <w:proofErr w:type="spellEnd"/>
      <w:r w:rsidRPr="00DD5BC7">
        <w:rPr>
          <w:sz w:val="14"/>
        </w:rPr>
        <w:t xml:space="preserve"> or </w:t>
      </w:r>
      <w:proofErr w:type="spellStart"/>
      <w:r w:rsidRPr="00DD5BC7">
        <w:rPr>
          <w:sz w:val="14"/>
        </w:rPr>
        <w:t>ir</w:t>
      </w:r>
      <w:proofErr w:type="spellEnd"/>
      <w:r w:rsidRPr="00DD5BC7">
        <w:rPr>
          <w:sz w:val="14"/>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DD5BC7">
        <w:rPr>
          <w:rStyle w:val="Emphasis"/>
        </w:rPr>
        <w:t>ir</w:t>
      </w:r>
      <w:proofErr w:type="spellEnd"/>
      <w:r w:rsidRPr="00DD5BC7">
        <w:rPr>
          <w:rStyle w:val="Emphasis"/>
        </w:rPr>
        <w:t xml:space="preserve"> has always held itself to be a kind of royal science</w:t>
      </w:r>
      <w:r w:rsidRPr="00DD5BC7">
        <w:rPr>
          <w:sz w:val="14"/>
        </w:rPr>
        <w:t xml:space="preserve">. Scholarship in </w:t>
      </w:r>
      <w:proofErr w:type="spellStart"/>
      <w:r w:rsidRPr="00DD5BC7">
        <w:rPr>
          <w:sz w:val="14"/>
        </w:rPr>
        <w:t>ir</w:t>
      </w:r>
      <w:proofErr w:type="spellEnd"/>
      <w:r w:rsidRPr="00DD5BC7">
        <w:rPr>
          <w:sz w:val="14"/>
        </w:rPr>
        <w:t xml:space="preserve">, particularly in the United States, is half research, and half biding time until you have the prince’s ear. The hallowed names in the mainstream of the field are still known because they somehow changed the behavior of their intended clients—those being states, militaries, and international organizations. Therefore, some </w:t>
      </w:r>
      <w:r w:rsidRPr="00DD5BC7">
        <w:rPr>
          <w:rStyle w:val="Emphasis"/>
          <w:highlight w:val="green"/>
        </w:rPr>
        <w:t xml:space="preserve">attention to </w:t>
      </w:r>
      <w:proofErr w:type="spellStart"/>
      <w:r w:rsidRPr="00DD5BC7">
        <w:rPr>
          <w:rStyle w:val="Emphasis"/>
          <w:highlight w:val="green"/>
        </w:rPr>
        <w:t>ir</w:t>
      </w:r>
      <w:proofErr w:type="spellEnd"/>
      <w:r w:rsidRPr="00DD5BC7">
        <w:rPr>
          <w:rStyle w:val="Emphasis"/>
          <w:highlight w:val="green"/>
        </w:rPr>
        <w:t xml:space="preserve"> is necessary</w:t>
      </w:r>
      <w:r w:rsidRPr="00DD5BC7">
        <w:rPr>
          <w:rStyle w:val="StyleUnderline"/>
        </w:rPr>
        <w:t xml:space="preserve"> because </w:t>
      </w:r>
      <w:r w:rsidRPr="00DD5BC7">
        <w:rPr>
          <w:rStyle w:val="Emphasis"/>
          <w:highlight w:val="green"/>
        </w:rPr>
        <w:t>it has an</w:t>
      </w:r>
      <w:r w:rsidRPr="00DD5BC7">
        <w:rPr>
          <w:rStyle w:val="StyleUnderline"/>
          <w:highlight w:val="green"/>
        </w:rPr>
        <w:t xml:space="preserve"> </w:t>
      </w:r>
      <w:r w:rsidRPr="00DD5BC7">
        <w:rPr>
          <w:rStyle w:val="StyleUnderline"/>
        </w:rPr>
        <w:t>all-too-</w:t>
      </w:r>
      <w:proofErr w:type="spellStart"/>
      <w:r w:rsidRPr="00DD5BC7">
        <w:rPr>
          <w:rStyle w:val="StyleUnderline"/>
        </w:rPr>
        <w:t>casual</w:t>
      </w:r>
      <w:proofErr w:type="spellEnd"/>
      <w:r w:rsidRPr="00DD5BC7">
        <w:rPr>
          <w:rStyle w:val="StyleUnderline"/>
          <w:highlight w:val="green"/>
        </w:rPr>
        <w:t xml:space="preserve"> </w:t>
      </w:r>
      <w:r w:rsidRPr="00DD5BC7">
        <w:rPr>
          <w:rStyle w:val="Emphasis"/>
          <w:highlight w:val="green"/>
        </w:rPr>
        <w:t>relationship with institutional power</w:t>
      </w:r>
      <w:r w:rsidRPr="00DD5BC7">
        <w:rPr>
          <w:rStyle w:val="StyleUnderline"/>
        </w:rPr>
        <w:t xml:space="preserve"> that directly </w:t>
      </w:r>
      <w:r w:rsidRPr="00DD5BC7">
        <w:rPr>
          <w:rStyle w:val="Emphasis"/>
          <w:highlight w:val="green"/>
        </w:rPr>
        <w:t>impacts the lives</w:t>
      </w:r>
      <w:r w:rsidRPr="00DD5BC7">
        <w:rPr>
          <w:rStyle w:val="Emphasis"/>
        </w:rPr>
        <w:t xml:space="preserve"> </w:t>
      </w:r>
      <w:r w:rsidRPr="00DD5BC7">
        <w:rPr>
          <w:rStyle w:val="Emphasis"/>
          <w:highlight w:val="green"/>
        </w:rPr>
        <w:t>of</w:t>
      </w:r>
      <w:r w:rsidRPr="00DD5BC7">
        <w:rPr>
          <w:rStyle w:val="Emphasis"/>
        </w:rPr>
        <w:t xml:space="preserve"> real </w:t>
      </w:r>
      <w:r w:rsidRPr="00DD5BC7">
        <w:rPr>
          <w:rStyle w:val="Emphasis"/>
          <w:highlight w:val="green"/>
        </w:rPr>
        <w:t>people</w:t>
      </w:r>
      <w:r w:rsidRPr="00DD5BC7">
        <w:rPr>
          <w:sz w:val="14"/>
        </w:rPr>
        <w:t xml:space="preserve">, and </w:t>
      </w:r>
      <w:proofErr w:type="spellStart"/>
      <w:r w:rsidRPr="00DD5BC7">
        <w:rPr>
          <w:sz w:val="14"/>
        </w:rPr>
        <w:t>ir</w:t>
      </w:r>
      <w:proofErr w:type="spellEnd"/>
      <w:r w:rsidRPr="00DD5BC7">
        <w:rPr>
          <w:sz w:val="14"/>
        </w:rPr>
        <w:t xml:space="preserve"> is all too often lethal theory. As an American discipline, </w:t>
      </w:r>
      <w:r w:rsidRPr="00DD5BC7">
        <w:rPr>
          <w:rStyle w:val="Emphasis"/>
          <w:highlight w:val="green"/>
        </w:rPr>
        <w:t>the political economy</w:t>
      </w:r>
      <w:r w:rsidRPr="00DD5BC7">
        <w:rPr>
          <w:rStyle w:val="StyleUnderline"/>
        </w:rPr>
        <w:t xml:space="preserve"> of the field is </w:t>
      </w:r>
      <w:r w:rsidRPr="00DD5BC7">
        <w:rPr>
          <w:rStyle w:val="Emphasis"/>
          <w:highlight w:val="green"/>
        </w:rPr>
        <w:t>impossible without D</w:t>
      </w:r>
      <w:r w:rsidRPr="00DD5BC7">
        <w:rPr>
          <w:rStyle w:val="Emphasis"/>
        </w:rPr>
        <w:t xml:space="preserve">epartment </w:t>
      </w:r>
      <w:r w:rsidRPr="00DD5BC7">
        <w:rPr>
          <w:rStyle w:val="Emphasis"/>
          <w:highlight w:val="green"/>
        </w:rPr>
        <w:t>o</w:t>
      </w:r>
      <w:r w:rsidRPr="00DD5BC7">
        <w:rPr>
          <w:rStyle w:val="Emphasis"/>
        </w:rPr>
        <w:t xml:space="preserve">f </w:t>
      </w:r>
      <w:r w:rsidRPr="00DD5BC7">
        <w:rPr>
          <w:rStyle w:val="Emphasis"/>
          <w:highlight w:val="green"/>
        </w:rPr>
        <w:t>D</w:t>
      </w:r>
      <w:r w:rsidRPr="00DD5BC7">
        <w:rPr>
          <w:sz w:val="14"/>
        </w:rPr>
        <w:t xml:space="preserve">efense </w:t>
      </w:r>
      <w:r w:rsidRPr="00DD5BC7">
        <w:rPr>
          <w:rStyle w:val="StyleUnderline"/>
        </w:rPr>
        <w:t>money</w:t>
      </w:r>
      <w:r w:rsidRPr="00DD5BC7">
        <w:rPr>
          <w:sz w:val="14"/>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DD5BC7">
        <w:rPr>
          <w:rStyle w:val="StyleUnderline"/>
        </w:rPr>
        <w:t>Although many other fields such as anthropology and even comparative literature have found themselves in the gravitational pull of geopolitics</w:t>
      </w:r>
      <w:r w:rsidRPr="00DD5BC7">
        <w:rPr>
          <w:sz w:val="14"/>
        </w:rPr>
        <w:t xml:space="preserve">, </w:t>
      </w:r>
      <w:r w:rsidRPr="00DD5BC7">
        <w:rPr>
          <w:rStyle w:val="Emphasis"/>
          <w:highlight w:val="green"/>
        </w:rPr>
        <w:t>i</w:t>
      </w:r>
      <w:r w:rsidRPr="00DD5BC7">
        <w:rPr>
          <w:sz w:val="14"/>
        </w:rPr>
        <w:t xml:space="preserve">nternational </w:t>
      </w:r>
      <w:r w:rsidRPr="00DD5BC7">
        <w:rPr>
          <w:rStyle w:val="Emphasis"/>
          <w:highlight w:val="green"/>
        </w:rPr>
        <w:t>r</w:t>
      </w:r>
      <w:r w:rsidRPr="00DD5BC7">
        <w:rPr>
          <w:sz w:val="14"/>
        </w:rPr>
        <w:t xml:space="preserve">elations </w:t>
      </w:r>
      <w:proofErr w:type="gramStart"/>
      <w:r w:rsidRPr="00DD5BC7">
        <w:rPr>
          <w:rStyle w:val="Emphasis"/>
          <w:highlight w:val="green"/>
        </w:rPr>
        <w:t>is</w:t>
      </w:r>
      <w:proofErr w:type="gramEnd"/>
      <w:r w:rsidRPr="00DD5BC7">
        <w:rPr>
          <w:rStyle w:val="StyleUnderline"/>
        </w:rPr>
        <w:t xml:space="preserve"> meant to be scholarship as </w:t>
      </w:r>
      <w:r w:rsidRPr="00DD5BC7">
        <w:rPr>
          <w:rStyle w:val="Emphasis"/>
          <w:highlight w:val="green"/>
        </w:rPr>
        <w:t>statecraft</w:t>
      </w:r>
      <w:r w:rsidRPr="00DD5BC7">
        <w:rPr>
          <w:rStyle w:val="StyleUnderline"/>
        </w:rPr>
        <w:t xml:space="preserve"> by other means</w:t>
      </w:r>
      <w:r w:rsidRPr="00DD5BC7">
        <w:rPr>
          <w:sz w:val="14"/>
        </w:rPr>
        <w:t xml:space="preserve">. That is, </w:t>
      </w:r>
      <w:proofErr w:type="spellStart"/>
      <w:r w:rsidRPr="00DD5BC7">
        <w:rPr>
          <w:sz w:val="14"/>
        </w:rPr>
        <w:t>ir</w:t>
      </w:r>
      <w:proofErr w:type="spellEnd"/>
      <w:r w:rsidRPr="00DD5BC7">
        <w:rPr>
          <w:sz w:val="14"/>
        </w:rPr>
        <w:t xml:space="preserve"> was meant </w:t>
      </w:r>
      <w:r w:rsidRPr="00DD5BC7">
        <w:rPr>
          <w:rStyle w:val="Emphasis"/>
          <w:highlight w:val="green"/>
        </w:rPr>
        <w:t>to improve the global order</w:t>
      </w:r>
      <w:r w:rsidRPr="00DD5BC7">
        <w:rPr>
          <w:sz w:val="14"/>
        </w:rPr>
        <w:t xml:space="preserve"> </w:t>
      </w:r>
      <w:r w:rsidRPr="00DD5BC7">
        <w:rPr>
          <w:rStyle w:val="StyleUnderline"/>
        </w:rPr>
        <w:t>and ensure the place of its guarantor, the United States of America</w:t>
      </w:r>
      <w:r w:rsidRPr="00DD5BC7">
        <w:rPr>
          <w:sz w:val="14"/>
        </w:rPr>
        <w:t>.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4480949E" w14:textId="77777777" w:rsidR="0094355D" w:rsidRPr="00DD5BC7" w:rsidRDefault="0094355D" w:rsidP="0094355D">
      <w:pPr>
        <w:rPr>
          <w:sz w:val="8"/>
          <w:szCs w:val="8"/>
        </w:rPr>
      </w:pPr>
      <w:r w:rsidRPr="00DD5BC7">
        <w:rPr>
          <w:sz w:val="8"/>
          <w:szCs w:val="8"/>
        </w:rPr>
        <w:t xml:space="preserve">If this seems too general a claim, one should take a peek at John Mearsheimer’s essay “Benign Hegemony,” which defends the Americanness of the </w:t>
      </w:r>
      <w:proofErr w:type="spellStart"/>
      <w:r w:rsidRPr="00DD5BC7">
        <w:rPr>
          <w:sz w:val="8"/>
          <w:szCs w:val="8"/>
        </w:rPr>
        <w:t>ir</w:t>
      </w:r>
      <w:proofErr w:type="spellEnd"/>
      <w:r w:rsidRPr="00DD5BC7">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DD5BC7">
        <w:rPr>
          <w:sz w:val="8"/>
          <w:szCs w:val="8"/>
        </w:rPr>
        <w:t>ir</w:t>
      </w:r>
      <w:proofErr w:type="spellEnd"/>
      <w:r w:rsidRPr="00DD5BC7">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13D2471F" w14:textId="77777777" w:rsidR="0094355D" w:rsidRPr="00DD5BC7" w:rsidRDefault="0094355D" w:rsidP="0094355D">
      <w:pPr>
        <w:rPr>
          <w:sz w:val="14"/>
          <w:szCs w:val="8"/>
        </w:rPr>
      </w:pPr>
      <w:r w:rsidRPr="00DD5BC7">
        <w:rPr>
          <w:rStyle w:val="StyleUnderline"/>
        </w:rPr>
        <w:t>That issues like rape as a weapon of war</w:t>
      </w:r>
      <w:r w:rsidRPr="00DD5BC7">
        <w:rPr>
          <w:sz w:val="14"/>
          <w:szCs w:val="8"/>
        </w:rPr>
        <w:t xml:space="preserve">, </w:t>
      </w:r>
      <w:r w:rsidRPr="00DD5BC7">
        <w:rPr>
          <w:rStyle w:val="StyleUnderline"/>
        </w:rPr>
        <w:t>postcolonial violence</w:t>
      </w:r>
      <w:r w:rsidRPr="00DD5BC7">
        <w:rPr>
          <w:sz w:val="14"/>
          <w:szCs w:val="8"/>
        </w:rPr>
        <w:t xml:space="preserve">, </w:t>
      </w:r>
      <w:r w:rsidRPr="00DD5BC7">
        <w:rPr>
          <w:rStyle w:val="StyleUnderline"/>
        </w:rPr>
        <w:t>global racism</w:t>
      </w:r>
      <w:r w:rsidRPr="00DD5BC7">
        <w:rPr>
          <w:sz w:val="14"/>
          <w:szCs w:val="8"/>
        </w:rPr>
        <w:t xml:space="preserve">, </w:t>
      </w:r>
      <w:r w:rsidRPr="00DD5BC7">
        <w:rPr>
          <w:rStyle w:val="StyleUnderline"/>
        </w:rPr>
        <w:t xml:space="preserve">and climate change are not squarely in the main of </w:t>
      </w:r>
      <w:proofErr w:type="spellStart"/>
      <w:r w:rsidRPr="00DD5BC7">
        <w:rPr>
          <w:rStyle w:val="StyleUnderline"/>
        </w:rPr>
        <w:t>ir</w:t>
      </w:r>
      <w:proofErr w:type="spellEnd"/>
      <w:r w:rsidRPr="00DD5BC7">
        <w:rPr>
          <w:rStyle w:val="StyleUnderline"/>
        </w:rPr>
        <w:t xml:space="preserve"> demonstrates just how benign American scholarly hegemony </w:t>
      </w:r>
      <w:r w:rsidRPr="00DD5BC7">
        <w:rPr>
          <w:rStyle w:val="Emphasis"/>
          <w:b w:val="0"/>
          <w:bCs/>
        </w:rPr>
        <w:t>is not</w:t>
      </w:r>
      <w:r w:rsidRPr="00DD5BC7">
        <w:rPr>
          <w:sz w:val="14"/>
          <w:szCs w:val="8"/>
        </w:rPr>
        <w:t xml:space="preserve">. As one prominent anthropologist said to me at dinner after touring the </w:t>
      </w:r>
      <w:proofErr w:type="spellStart"/>
      <w:r w:rsidRPr="00DD5BC7">
        <w:rPr>
          <w:sz w:val="14"/>
          <w:szCs w:val="8"/>
        </w:rPr>
        <w:t>isa</w:t>
      </w:r>
      <w:proofErr w:type="spellEnd"/>
      <w:r w:rsidRPr="00DD5BC7">
        <w:rPr>
          <w:sz w:val="14"/>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DD5BC7">
        <w:rPr>
          <w:sz w:val="14"/>
          <w:szCs w:val="8"/>
        </w:rPr>
        <w:t>ir</w:t>
      </w:r>
      <w:proofErr w:type="spellEnd"/>
      <w:r w:rsidRPr="00DD5BC7">
        <w:rPr>
          <w:sz w:val="14"/>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DD5BC7">
        <w:rPr>
          <w:rStyle w:val="StyleUnderline"/>
        </w:rPr>
        <w:t>And yet these old</w:t>
      </w:r>
      <w:r w:rsidRPr="00DD5BC7">
        <w:rPr>
          <w:rStyle w:val="Emphasis"/>
        </w:rPr>
        <w:t xml:space="preserve"> </w:t>
      </w:r>
      <w:r w:rsidRPr="00DD5BC7">
        <w:rPr>
          <w:rStyle w:val="Emphasis"/>
          <w:highlight w:val="green"/>
        </w:rPr>
        <w:t>white men</w:t>
      </w:r>
      <w:r w:rsidRPr="00DD5BC7">
        <w:rPr>
          <w:rStyle w:val="Emphasis"/>
        </w:rPr>
        <w:t xml:space="preserve"> </w:t>
      </w:r>
      <w:r w:rsidRPr="00DD5BC7">
        <w:rPr>
          <w:rStyle w:val="StyleUnderline"/>
        </w:rPr>
        <w:t xml:space="preserve">still </w:t>
      </w:r>
      <w:r w:rsidRPr="00DD5BC7">
        <w:rPr>
          <w:rStyle w:val="Emphasis"/>
          <w:highlight w:val="green"/>
        </w:rPr>
        <w:t>strut</w:t>
      </w:r>
      <w:r w:rsidRPr="00DD5BC7">
        <w:rPr>
          <w:rStyle w:val="StyleUnderline"/>
        </w:rPr>
        <w:t xml:space="preserve"> around the halls of America’s “best” institutions as if they saved us from the Cold War</w:t>
      </w:r>
      <w:r w:rsidRPr="00DD5BC7">
        <w:rPr>
          <w:sz w:val="14"/>
          <w:szCs w:val="8"/>
        </w:rPr>
        <w:t xml:space="preserve">, </w:t>
      </w:r>
      <w:r w:rsidRPr="00DD5BC7">
        <w:rPr>
          <w:rStyle w:val="StyleUnderline"/>
        </w:rPr>
        <w:t xml:space="preserve">even </w:t>
      </w:r>
      <w:r w:rsidRPr="00DD5BC7">
        <w:rPr>
          <w:rStyle w:val="Emphasis"/>
          <w:highlight w:val="green"/>
        </w:rPr>
        <w:t>as the planet crumbles under</w:t>
      </w:r>
      <w:r w:rsidRPr="00DD5BC7">
        <w:rPr>
          <w:rStyle w:val="StyleUnderline"/>
        </w:rPr>
        <w:t xml:space="preserve"> the weight of their failed </w:t>
      </w:r>
      <w:r w:rsidRPr="00DD5BC7">
        <w:rPr>
          <w:rStyle w:val="Emphasis"/>
          <w:highlight w:val="green"/>
        </w:rPr>
        <w:t>imperial dreams</w:t>
      </w:r>
      <w:r w:rsidRPr="00DD5BC7">
        <w:rPr>
          <w:sz w:val="14"/>
          <w:szCs w:val="8"/>
        </w:rPr>
        <w:t>.</w:t>
      </w:r>
    </w:p>
    <w:p w14:paraId="04FF1BF3" w14:textId="77777777" w:rsidR="0094355D" w:rsidRPr="00DD5BC7" w:rsidRDefault="0094355D" w:rsidP="0094355D">
      <w:pPr>
        <w:rPr>
          <w:sz w:val="14"/>
        </w:rPr>
      </w:pPr>
      <w:r w:rsidRPr="00DD5BC7">
        <w:rPr>
          <w:rStyle w:val="Emphasis"/>
          <w:highlight w:val="green"/>
        </w:rPr>
        <w:t>If i</w:t>
      </w:r>
      <w:r w:rsidRPr="00DD5BC7">
        <w:rPr>
          <w:sz w:val="14"/>
        </w:rPr>
        <w:t xml:space="preserve">nternational </w:t>
      </w:r>
      <w:r w:rsidRPr="00DD5BC7">
        <w:rPr>
          <w:rStyle w:val="Emphasis"/>
          <w:highlight w:val="green"/>
        </w:rPr>
        <w:t>r</w:t>
      </w:r>
      <w:r w:rsidRPr="00DD5BC7">
        <w:rPr>
          <w:sz w:val="14"/>
        </w:rPr>
        <w:t xml:space="preserve">elations </w:t>
      </w:r>
      <w:proofErr w:type="gramStart"/>
      <w:r w:rsidRPr="00DD5BC7">
        <w:rPr>
          <w:rStyle w:val="Emphasis"/>
          <w:highlight w:val="green"/>
        </w:rPr>
        <w:t>was</w:t>
      </w:r>
      <w:proofErr w:type="gramEnd"/>
      <w:r w:rsidRPr="00DD5BC7">
        <w:rPr>
          <w:rStyle w:val="Emphasis"/>
          <w:highlight w:val="green"/>
        </w:rPr>
        <w:t xml:space="preserve"> meant to</w:t>
      </w:r>
      <w:r w:rsidRPr="00DD5BC7">
        <w:rPr>
          <w:rStyle w:val="StyleUnderline"/>
        </w:rPr>
        <w:t xml:space="preserve"> be the science of </w:t>
      </w:r>
      <w:r w:rsidRPr="00DD5BC7">
        <w:rPr>
          <w:rStyle w:val="Emphasis"/>
          <w:highlight w:val="green"/>
        </w:rPr>
        <w:t>mak</w:t>
      </w:r>
      <w:r w:rsidRPr="00DD5BC7">
        <w:rPr>
          <w:sz w:val="14"/>
        </w:rPr>
        <w:t xml:space="preserve">ing </w:t>
      </w:r>
      <w:r w:rsidRPr="00DD5BC7">
        <w:rPr>
          <w:rStyle w:val="StyleUnderline"/>
        </w:rPr>
        <w:t>the world</w:t>
      </w:r>
      <w:r w:rsidRPr="00DD5BC7">
        <w:rPr>
          <w:rStyle w:val="Emphasis"/>
        </w:rPr>
        <w:t xml:space="preserve"> </w:t>
      </w:r>
      <w:r w:rsidRPr="00DD5BC7">
        <w:rPr>
          <w:rStyle w:val="Emphasis"/>
          <w:highlight w:val="green"/>
        </w:rPr>
        <w:t>something other than</w:t>
      </w:r>
      <w:r w:rsidRPr="00DD5BC7">
        <w:rPr>
          <w:rStyle w:val="StyleUnderline"/>
        </w:rPr>
        <w:t xml:space="preserve"> what it would be if we were all left to </w:t>
      </w:r>
      <w:r w:rsidRPr="00DD5BC7">
        <w:rPr>
          <w:rStyle w:val="Emphasis"/>
          <w:highlight w:val="green"/>
        </w:rPr>
        <w:t>our</w:t>
      </w:r>
      <w:r w:rsidRPr="00DD5BC7">
        <w:rPr>
          <w:rStyle w:val="Emphasis"/>
        </w:rPr>
        <w:t xml:space="preserve"> own </w:t>
      </w:r>
      <w:r w:rsidRPr="00DD5BC7">
        <w:rPr>
          <w:rStyle w:val="Emphasis"/>
          <w:highlight w:val="green"/>
        </w:rPr>
        <w:t>worst</w:t>
      </w:r>
      <w:r w:rsidRPr="00DD5BC7">
        <w:rPr>
          <w:rStyle w:val="StyleUnderline"/>
        </w:rPr>
        <w:t xml:space="preserve"> devices</w:t>
      </w:r>
      <w:r w:rsidRPr="00DD5BC7">
        <w:rPr>
          <w:sz w:val="14"/>
        </w:rPr>
        <w:t xml:space="preserve">, </w:t>
      </w:r>
      <w:r w:rsidRPr="00DD5BC7">
        <w:rPr>
          <w:rStyle w:val="Emphasis"/>
        </w:rPr>
        <w:t xml:space="preserve">then </w:t>
      </w:r>
      <w:r w:rsidRPr="00DD5BC7">
        <w:rPr>
          <w:rStyle w:val="Emphasis"/>
          <w:highlight w:val="green"/>
        </w:rPr>
        <w:t>it has failed</w:t>
      </w:r>
      <w:r w:rsidRPr="00DD5BC7">
        <w:rPr>
          <w:rStyle w:val="Emphasis"/>
        </w:rPr>
        <w:t xml:space="preserve"> monumentally</w:t>
      </w:r>
      <w:r w:rsidRPr="00DD5BC7">
        <w:rPr>
          <w:sz w:val="14"/>
        </w:rPr>
        <w:t xml:space="preserve">. </w:t>
      </w:r>
      <w:r w:rsidRPr="00DD5BC7">
        <w:rPr>
          <w:rStyle w:val="StyleUnderline"/>
        </w:rPr>
        <w:t xml:space="preserve">The United States is once again in fierce </w:t>
      </w:r>
      <w:r w:rsidRPr="00DD5BC7">
        <w:rPr>
          <w:rStyle w:val="Emphasis"/>
          <w:highlight w:val="green"/>
        </w:rPr>
        <w:t>nuclear competition</w:t>
      </w:r>
      <w:r w:rsidRPr="00DD5BC7">
        <w:rPr>
          <w:rStyle w:val="StyleUnderline"/>
        </w:rPr>
        <w:t xml:space="preserve"> with Russia. We are </w:t>
      </w:r>
      <w:r w:rsidRPr="00DD5BC7">
        <w:rPr>
          <w:rStyle w:val="Emphasis"/>
          <w:highlight w:val="green"/>
        </w:rPr>
        <w:t>no</w:t>
      </w:r>
      <w:r w:rsidRPr="00DD5BC7">
        <w:rPr>
          <w:rStyle w:val="StyleUnderline"/>
        </w:rPr>
        <w:t xml:space="preserve"> closer to any significant </w:t>
      </w:r>
      <w:r w:rsidRPr="00DD5BC7">
        <w:rPr>
          <w:rStyle w:val="Emphasis"/>
          <w:highlight w:val="green"/>
        </w:rPr>
        <w:t>action</w:t>
      </w:r>
      <w:r w:rsidRPr="00DD5BC7">
        <w:rPr>
          <w:rStyle w:val="Emphasis"/>
        </w:rPr>
        <w:t xml:space="preserve"> </w:t>
      </w:r>
      <w:r w:rsidRPr="00DD5BC7">
        <w:rPr>
          <w:rStyle w:val="Emphasis"/>
          <w:highlight w:val="green"/>
        </w:rPr>
        <w:t>on climate</w:t>
      </w:r>
      <w:r w:rsidRPr="00DD5BC7">
        <w:rPr>
          <w:rStyle w:val="StyleUnderline"/>
        </w:rPr>
        <w:t xml:space="preserve"> change. We have not met any of the Millennium Development Goals</w:t>
      </w:r>
      <w:r w:rsidRPr="00DD5BC7">
        <w:rPr>
          <w:sz w:val="14"/>
        </w:rPr>
        <w:t xml:space="preserve"> determined by the United Nations on eradicating poverty. </w:t>
      </w:r>
      <w:r w:rsidRPr="00DD5BC7">
        <w:rPr>
          <w:rStyle w:val="StyleUnderline"/>
        </w:rPr>
        <w:t>War and security are the most significant financial</w:t>
      </w:r>
      <w:r w:rsidRPr="00DD5BC7">
        <w:rPr>
          <w:sz w:val="14"/>
        </w:rPr>
        <w:t xml:space="preserve">, creative, social, cultural, </w:t>
      </w:r>
      <w:r w:rsidRPr="00DD5BC7">
        <w:rPr>
          <w:rStyle w:val="StyleUnderline"/>
        </w:rPr>
        <w:t>technological</w:t>
      </w:r>
      <w:r w:rsidRPr="00DD5BC7">
        <w:rPr>
          <w:sz w:val="14"/>
        </w:rPr>
        <w:t xml:space="preserve">, </w:t>
      </w:r>
      <w:r w:rsidRPr="00DD5BC7">
        <w:rPr>
          <w:rStyle w:val="StyleUnderline"/>
        </w:rPr>
        <w:t>and political investments of almost every nation-state on Earth</w:t>
      </w:r>
      <w:r w:rsidRPr="00DD5BC7">
        <w:rPr>
          <w:sz w:val="14"/>
        </w:rPr>
        <w:t>. The general intellect is a martial intellect.</w:t>
      </w:r>
    </w:p>
    <w:p w14:paraId="49DFE8C8" w14:textId="77777777" w:rsidR="0094355D" w:rsidRPr="00DD5BC7" w:rsidRDefault="0094355D" w:rsidP="0094355D">
      <w:pPr>
        <w:rPr>
          <w:sz w:val="8"/>
          <w:szCs w:val="8"/>
        </w:rPr>
      </w:pPr>
      <w:r w:rsidRPr="00DD5BC7">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2DF220A4" w14:textId="77777777" w:rsidR="0094355D" w:rsidRPr="00DD5BC7" w:rsidRDefault="0094355D" w:rsidP="0094355D">
      <w:pPr>
        <w:rPr>
          <w:sz w:val="14"/>
        </w:rPr>
      </w:pPr>
      <w:r w:rsidRPr="00DD5BC7">
        <w:rPr>
          <w:sz w:val="14"/>
        </w:rPr>
        <w:lastRenderedPageBreak/>
        <w:t xml:space="preserve">After the fury of three decades of critique, </w:t>
      </w:r>
      <w:r w:rsidRPr="00DD5BC7">
        <w:rPr>
          <w:rStyle w:val="StyleUnderline"/>
        </w:rPr>
        <w:t xml:space="preserve">most </w:t>
      </w:r>
      <w:proofErr w:type="spellStart"/>
      <w:r w:rsidRPr="00DD5BC7">
        <w:rPr>
          <w:rStyle w:val="StyleUnderline"/>
        </w:rPr>
        <w:t>ir</w:t>
      </w:r>
      <w:proofErr w:type="spellEnd"/>
      <w:r w:rsidRPr="00DD5BC7">
        <w:rPr>
          <w:rStyle w:val="StyleUnderline"/>
        </w:rPr>
        <w:t xml:space="preserve"> scholars still camp out either on the hill of liberal internationalism or in the dark woods of political realism</w:t>
      </w:r>
      <w:r w:rsidRPr="00DD5BC7">
        <w:rPr>
          <w:sz w:val="14"/>
        </w:rPr>
        <w:t xml:space="preserve">. </w:t>
      </w:r>
      <w:r w:rsidRPr="00DD5BC7">
        <w:rPr>
          <w:rStyle w:val="Emphasis"/>
        </w:rPr>
        <w:t>Neither offers much that is new by way of answers or even explanations, and each dominant school has failed to account for our current apocalyptic condition</w:t>
      </w:r>
      <w:r w:rsidRPr="00DD5BC7">
        <w:rPr>
          <w:sz w:val="14"/>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3CDB0134" w14:textId="77777777" w:rsidR="0094355D" w:rsidRPr="00DD5BC7" w:rsidRDefault="0094355D" w:rsidP="0094355D">
      <w:pPr>
        <w:rPr>
          <w:sz w:val="14"/>
        </w:rPr>
      </w:pPr>
      <w:r w:rsidRPr="00DD5BC7">
        <w:rPr>
          <w:sz w:val="14"/>
        </w:rPr>
        <w:t xml:space="preserve">For both warring parties, </w:t>
      </w:r>
      <w:proofErr w:type="spellStart"/>
      <w:r w:rsidRPr="00DD5BC7">
        <w:rPr>
          <w:rStyle w:val="StyleUnderline"/>
        </w:rPr>
        <w:t>ir</w:t>
      </w:r>
      <w:proofErr w:type="spellEnd"/>
      <w:r w:rsidRPr="00DD5BC7">
        <w:rPr>
          <w:rStyle w:val="StyleUnderline"/>
        </w:rPr>
        <w:t xml:space="preserve"> optimism is expressed through a romantic empiricism</w:t>
      </w:r>
      <w:r w:rsidRPr="00DD5BC7">
        <w:rPr>
          <w:sz w:val="14"/>
        </w:rPr>
        <w:t xml:space="preserve">. For all those who toil away looking for the next theory of international politics, </w:t>
      </w:r>
      <w:r w:rsidRPr="00DD5BC7">
        <w:rPr>
          <w:rStyle w:val="StyleUnderline"/>
        </w:rPr>
        <w:t>order is out there somewhere</w:t>
      </w:r>
      <w:r w:rsidRPr="00DD5BC7">
        <w:rPr>
          <w:sz w:val="14"/>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DD5BC7">
        <w:rPr>
          <w:sz w:val="14"/>
        </w:rPr>
        <w:t>epistemophilia</w:t>
      </w:r>
      <w:proofErr w:type="spellEnd"/>
      <w:r w:rsidRPr="00DD5BC7">
        <w:rPr>
          <w:sz w:val="14"/>
        </w:rPr>
        <w:t xml:space="preserve"> for force projection and violence capability represent a potential “advantage,” that is, the possibility to move one step forward on the global political board game of snakes and ladders. Still, the cynicism of </w:t>
      </w:r>
      <w:proofErr w:type="spellStart"/>
      <w:r w:rsidRPr="00DD5BC7">
        <w:rPr>
          <w:sz w:val="14"/>
        </w:rPr>
        <w:t>ir</w:t>
      </w:r>
      <w:proofErr w:type="spellEnd"/>
      <w:r w:rsidRPr="00DD5BC7">
        <w:rPr>
          <w:sz w:val="14"/>
        </w:rPr>
        <w:t xml:space="preserve"> always creeps back in because </w:t>
      </w:r>
      <w:r w:rsidRPr="00DD5BC7">
        <w:rPr>
          <w:rStyle w:val="StyleUnderline"/>
        </w:rPr>
        <w:t>the world never quite lives up to the empirical findings it is commanded to obey.</w:t>
      </w:r>
      <w:r w:rsidRPr="00DD5BC7">
        <w:rPr>
          <w:sz w:val="14"/>
        </w:rPr>
        <w:t xml:space="preserve"> Disappointment here is not without reason, but we cynically continue to make the same policy recommendations, catastrophe after catastrophe.</w:t>
      </w:r>
    </w:p>
    <w:p w14:paraId="38CA08A0" w14:textId="77777777" w:rsidR="0094355D" w:rsidRPr="00DD5BC7" w:rsidRDefault="0094355D" w:rsidP="0094355D">
      <w:pPr>
        <w:rPr>
          <w:sz w:val="8"/>
          <w:szCs w:val="8"/>
        </w:rPr>
      </w:pPr>
      <w:r w:rsidRPr="00DD5BC7">
        <w:rPr>
          <w:sz w:val="8"/>
          <w:szCs w:val="8"/>
        </w:rPr>
        <w:t xml:space="preserve">I have an idea about where </w:t>
      </w:r>
      <w:proofErr w:type="spellStart"/>
      <w:r w:rsidRPr="00DD5BC7">
        <w:rPr>
          <w:sz w:val="8"/>
          <w:szCs w:val="8"/>
        </w:rPr>
        <w:t>ir’s</w:t>
      </w:r>
      <w:proofErr w:type="spellEnd"/>
      <w:r w:rsidRPr="00DD5BC7">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DD5BC7">
        <w:rPr>
          <w:sz w:val="8"/>
          <w:szCs w:val="8"/>
        </w:rPr>
        <w:t>Thus</w:t>
      </w:r>
      <w:proofErr w:type="gramEnd"/>
      <w:r w:rsidRPr="00DD5BC7">
        <w:rPr>
          <w:sz w:val="8"/>
          <w:szCs w:val="8"/>
        </w:rPr>
        <w:t xml:space="preserve"> </w:t>
      </w:r>
      <w:proofErr w:type="spellStart"/>
      <w:r w:rsidRPr="00DD5BC7">
        <w:rPr>
          <w:sz w:val="8"/>
          <w:szCs w:val="8"/>
        </w:rPr>
        <w:t>ir</w:t>
      </w:r>
      <w:proofErr w:type="spellEnd"/>
      <w:r w:rsidRPr="00DD5BC7">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39B9A8B5" w14:textId="77777777" w:rsidR="0094355D" w:rsidRPr="00DD5BC7" w:rsidRDefault="0094355D" w:rsidP="0094355D">
      <w:pPr>
        <w:rPr>
          <w:sz w:val="14"/>
        </w:rPr>
      </w:pPr>
      <w:r w:rsidRPr="00DD5BC7">
        <w:rPr>
          <w:sz w:val="14"/>
        </w:rPr>
        <w:t xml:space="preserve">Still, </w:t>
      </w:r>
      <w:r w:rsidRPr="00DD5BC7">
        <w:rPr>
          <w:rStyle w:val="Emphasis"/>
          <w:highlight w:val="green"/>
        </w:rPr>
        <w:t>the U</w:t>
      </w:r>
      <w:r w:rsidRPr="00DD5BC7">
        <w:rPr>
          <w:sz w:val="14"/>
        </w:rPr>
        <w:t xml:space="preserve">nited </w:t>
      </w:r>
      <w:r w:rsidRPr="00DD5BC7">
        <w:rPr>
          <w:rStyle w:val="Emphasis"/>
          <w:highlight w:val="green"/>
        </w:rPr>
        <w:t>S</w:t>
      </w:r>
      <w:r w:rsidRPr="00DD5BC7">
        <w:rPr>
          <w:sz w:val="14"/>
        </w:rPr>
        <w:t xml:space="preserve">tates </w:t>
      </w:r>
      <w:r w:rsidRPr="00DD5BC7">
        <w:rPr>
          <w:rStyle w:val="StyleUnderline"/>
        </w:rPr>
        <w:t xml:space="preserve">of America </w:t>
      </w:r>
      <w:r w:rsidRPr="00DD5BC7">
        <w:rPr>
          <w:rStyle w:val="Emphasis"/>
          <w:highlight w:val="green"/>
        </w:rPr>
        <w:t>continues</w:t>
      </w:r>
      <w:r w:rsidRPr="00DD5BC7">
        <w:rPr>
          <w:rStyle w:val="StyleUnderline"/>
        </w:rPr>
        <w:t xml:space="preserve"> to follow the advice of “the best and the brightest</w:t>
      </w:r>
      <w:r w:rsidRPr="00DD5BC7">
        <w:rPr>
          <w:rStyle w:val="Emphasis"/>
        </w:rPr>
        <w:t xml:space="preserve">,” </w:t>
      </w:r>
      <w:r w:rsidRPr="00DD5BC7">
        <w:rPr>
          <w:rStyle w:val="Emphasis"/>
          <w:highlight w:val="green"/>
        </w:rPr>
        <w:t>testing</w:t>
      </w:r>
      <w:r w:rsidRPr="00DD5BC7">
        <w:rPr>
          <w:rStyle w:val="StyleUnderline"/>
        </w:rPr>
        <w:t xml:space="preserve"> the </w:t>
      </w:r>
      <w:r w:rsidRPr="00DD5BC7">
        <w:rPr>
          <w:rStyle w:val="Emphasis"/>
          <w:highlight w:val="green"/>
        </w:rPr>
        <w:t>imperial waters</w:t>
      </w:r>
      <w:r w:rsidRPr="00DD5BC7">
        <w:rPr>
          <w:sz w:val="14"/>
        </w:rPr>
        <w:t xml:space="preserve">, </w:t>
      </w:r>
      <w:r w:rsidRPr="00DD5BC7">
        <w:rPr>
          <w:rStyle w:val="StyleUnderline"/>
        </w:rPr>
        <w:t>not quite ready to commit out loud to empire but completely</w:t>
      </w:r>
      <w:r w:rsidRPr="00DD5BC7">
        <w:rPr>
          <w:rStyle w:val="Emphasis"/>
        </w:rPr>
        <w:t xml:space="preserve"> </w:t>
      </w:r>
      <w:r w:rsidRPr="00DD5BC7">
        <w:rPr>
          <w:rStyle w:val="Emphasis"/>
          <w:highlight w:val="green"/>
        </w:rPr>
        <w:t>unwilling to abandon it</w:t>
      </w:r>
      <w:r w:rsidRPr="00DD5BC7">
        <w:rPr>
          <w:rStyle w:val="Emphasis"/>
        </w:rPr>
        <w:t>.</w:t>
      </w:r>
      <w:r w:rsidRPr="00DD5BC7">
        <w:rPr>
          <w:sz w:val="14"/>
        </w:rPr>
        <w:t xml:space="preserve"> Stuck in between, contemporary geopolitics—as curated by the United States—is in a permanent beta phase. Neuro-torture, algorithmic warfare, drone strikes, and cybernetic nation-building are not </w:t>
      </w:r>
      <w:proofErr w:type="gramStart"/>
      <w:r w:rsidRPr="00DD5BC7">
        <w:rPr>
          <w:sz w:val="14"/>
        </w:rPr>
        <w:t>means</w:t>
      </w:r>
      <w:proofErr w:type="gramEnd"/>
      <w:r w:rsidRPr="00DD5BC7">
        <w:rPr>
          <w:sz w:val="14"/>
        </w:rPr>
        <w:t xml:space="preserve"> or ends but rather are tests. Can a polis be engineered? Can the human operating system be reformatted? Can</w:t>
      </w:r>
      <w:r w:rsidRPr="00DD5BC7">
        <w:rPr>
          <w:rStyle w:val="StyleUnderline"/>
        </w:rPr>
        <w:t xml:space="preserve"> </w:t>
      </w:r>
      <w:r w:rsidRPr="00DD5BC7">
        <w:rPr>
          <w:sz w:val="14"/>
        </w:rPr>
        <w:t xml:space="preserve">violence be modulated until legally invisible while all the more lethal? Each incursion, each new actor or actant, and new terrains from brains to transatlantic cables—all find themselves part of a grand experiment to see if a benign or at least sustainable empire is possible.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DD5BC7">
        <w:rPr>
          <w:sz w:val="14"/>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DD5BC7">
        <w:rPr>
          <w:sz w:val="14"/>
        </w:rPr>
        <w:t xml:space="preserve"> without equality.</w:t>
      </w:r>
    </w:p>
    <w:p w14:paraId="228A05A4" w14:textId="77777777" w:rsidR="0094355D" w:rsidRPr="00DD5BC7" w:rsidRDefault="0094355D" w:rsidP="0094355D">
      <w:pPr>
        <w:rPr>
          <w:sz w:val="14"/>
        </w:rPr>
      </w:pPr>
      <w:r w:rsidRPr="00DD5BC7">
        <w:rPr>
          <w:rStyle w:val="StyleUnderline"/>
        </w:rPr>
        <w:t xml:space="preserve">What about the </w:t>
      </w:r>
      <w:r w:rsidRPr="00DD5BC7">
        <w:rPr>
          <w:rStyle w:val="Emphasis"/>
          <w:highlight w:val="green"/>
        </w:rPr>
        <w:t>impending collapse of the</w:t>
      </w:r>
      <w:r w:rsidRPr="00DD5BC7">
        <w:rPr>
          <w:rStyle w:val="StyleUnderline"/>
        </w:rPr>
        <w:t xml:space="preserve"> post</w:t>
      </w:r>
      <w:r w:rsidRPr="00DD5BC7">
        <w:rPr>
          <w:sz w:val="14"/>
        </w:rPr>
        <w:t>–</w:t>
      </w:r>
      <w:r w:rsidRPr="00DD5BC7">
        <w:rPr>
          <w:rStyle w:val="Emphasis"/>
          <w:highlight w:val="green"/>
        </w:rPr>
        <w:t>World</w:t>
      </w:r>
      <w:r w:rsidRPr="00DD5BC7">
        <w:rPr>
          <w:rStyle w:val="Emphasis"/>
        </w:rPr>
        <w:t xml:space="preserve"> </w:t>
      </w:r>
      <w:r w:rsidRPr="00DD5BC7">
        <w:rPr>
          <w:rStyle w:val="StyleUnderline"/>
        </w:rPr>
        <w:t xml:space="preserve">War II </w:t>
      </w:r>
      <w:r w:rsidRPr="00DD5BC7">
        <w:rPr>
          <w:rStyle w:val="Emphasis"/>
          <w:highlight w:val="green"/>
        </w:rPr>
        <w:t>order</w:t>
      </w:r>
      <w:r w:rsidRPr="00DD5BC7">
        <w:rPr>
          <w:rStyle w:val="Emphasis"/>
        </w:rPr>
        <w:t>, the</w:t>
      </w:r>
      <w:r w:rsidRPr="00DD5BC7">
        <w:rPr>
          <w:rStyle w:val="StyleUnderline"/>
        </w:rPr>
        <w:t xml:space="preserve"> self-destruction of the </w:t>
      </w:r>
      <w:r w:rsidRPr="00DD5BC7">
        <w:rPr>
          <w:rStyle w:val="Emphasis"/>
        </w:rPr>
        <w:t>U</w:t>
      </w:r>
      <w:r w:rsidRPr="00DD5BC7">
        <w:rPr>
          <w:sz w:val="14"/>
        </w:rPr>
        <w:t xml:space="preserve">nited </w:t>
      </w:r>
      <w:r w:rsidRPr="00DD5BC7">
        <w:rPr>
          <w:rStyle w:val="Emphasis"/>
        </w:rPr>
        <w:t>S</w:t>
      </w:r>
      <w:r w:rsidRPr="00DD5BC7">
        <w:rPr>
          <w:sz w:val="14"/>
        </w:rPr>
        <w:t xml:space="preserve">tates, </w:t>
      </w:r>
      <w:r w:rsidRPr="00DD5BC7">
        <w:rPr>
          <w:rStyle w:val="StyleUnderline"/>
        </w:rPr>
        <w:t>the rise of China and a new world order?</w:t>
      </w:r>
      <w:r w:rsidRPr="00DD5BC7">
        <w:rPr>
          <w:sz w:val="14"/>
        </w:rPr>
        <w:t xml:space="preserve"> If humanity lasts long enough for China to put its stamp on the human apocalypse, I will write a new introduction. Until then, </w:t>
      </w:r>
      <w:r w:rsidRPr="00DD5BC7">
        <w:rPr>
          <w:rStyle w:val="Emphasis"/>
        </w:rPr>
        <w:t>we live in the death rattle of Pax Americana</w:t>
      </w:r>
      <w:r w:rsidRPr="00DD5BC7">
        <w:rPr>
          <w:sz w:val="14"/>
        </w:rPr>
        <w:t xml:space="preserve">. While I think the totality of this claim is true, I do not want to rule out that many of us throughout the world still make lives otherwise. Many of us even thrive in spite of it all. And yet, </w:t>
      </w:r>
      <w:r w:rsidRPr="00DD5BC7">
        <w:rPr>
          <w:rStyle w:val="StyleUnderline"/>
        </w:rPr>
        <w:t>no form of life can be made that escape</w:t>
      </w:r>
      <w:r w:rsidRPr="00DD5BC7">
        <w:rPr>
          <w:sz w:val="14"/>
        </w:rPr>
        <w:t xml:space="preserve">s </w:t>
      </w:r>
      <w:r w:rsidRPr="00DD5BC7">
        <w:rPr>
          <w:rStyle w:val="StyleUnderline"/>
        </w:rPr>
        <w:t>the fact that everything can come to a sudden and arbitrary end thanks to the whim of a</w:t>
      </w:r>
      <w:r w:rsidRPr="00DD5BC7">
        <w:rPr>
          <w:sz w:val="14"/>
        </w:rPr>
        <w:t xml:space="preserve">n </w:t>
      </w:r>
      <w:r w:rsidRPr="00DD5BC7">
        <w:rPr>
          <w:rStyle w:val="StyleUnderline"/>
        </w:rPr>
        <w:t>American drone operator</w:t>
      </w:r>
      <w:r w:rsidRPr="00DD5BC7">
        <w:rPr>
          <w:sz w:val="14"/>
        </w:rPr>
        <w:t xml:space="preserve">, </w:t>
      </w:r>
      <w:r w:rsidRPr="00DD5BC7">
        <w:rPr>
          <w:rStyle w:val="StyleUnderline"/>
        </w:rPr>
        <w:t>nuclear catastrophe</w:t>
      </w:r>
      <w:r w:rsidRPr="00DD5BC7">
        <w:rPr>
          <w:sz w:val="14"/>
        </w:rPr>
        <w:t xml:space="preserve">, </w:t>
      </w:r>
      <w:r w:rsidRPr="00DD5BC7">
        <w:rPr>
          <w:rStyle w:val="StyleUnderline"/>
        </w:rPr>
        <w:t>or macroeconomic manipulation like sanctions</w:t>
      </w:r>
      <w:r w:rsidRPr="00DD5BC7">
        <w:rPr>
          <w:sz w:val="14"/>
        </w:rPr>
        <w:t xml:space="preserve">. There are other ways to die and other organized forms of killing outside the control of the United States; however, no other single apparatus can make </w:t>
      </w:r>
      <w:proofErr w:type="gramStart"/>
      <w:r w:rsidRPr="00DD5BC7">
        <w:rPr>
          <w:sz w:val="14"/>
        </w:rPr>
        <w:t>everyone</w:t>
      </w:r>
      <w:proofErr w:type="gramEnd"/>
      <w:r w:rsidRPr="00DD5BC7">
        <w:rPr>
          <w:sz w:val="14"/>
        </w:rPr>
        <w:t xml:space="preserve"> or anyone die irrespective of citizenship or geographic location. For me, this is the most inescapable philosophical provocation of our moment in time.</w:t>
      </w:r>
    </w:p>
    <w:p w14:paraId="24072EE9" w14:textId="77777777" w:rsidR="0094355D" w:rsidRPr="00DD5BC7" w:rsidRDefault="0094355D" w:rsidP="0094355D">
      <w:pPr>
        <w:rPr>
          <w:sz w:val="14"/>
        </w:rPr>
      </w:pPr>
      <w:r w:rsidRPr="00DD5BC7">
        <w:rPr>
          <w:rStyle w:val="StyleUnderline"/>
        </w:rPr>
        <w:t>The haphazard and seemingly limitless nature of U.S. violence means that even the core principles of the great political realist concepts like order and national interest are being displaced by subterranean violence entrepreneurs that populate transversal battlefields</w:t>
      </w:r>
      <w:r w:rsidRPr="00DD5BC7">
        <w:rPr>
          <w:sz w:val="14"/>
        </w:rPr>
        <w:t xml:space="preserve">, security corridors, and border zones. Mercenaries, drug lords, chief executive officers, presidents, and sports commissioners are more alike than ever. Doomsayers like Paul </w:t>
      </w:r>
      <w:proofErr w:type="spellStart"/>
      <w:r w:rsidRPr="00DD5BC7">
        <w:rPr>
          <w:sz w:val="14"/>
        </w:rPr>
        <w:t>Virilio</w:t>
      </w:r>
      <w:proofErr w:type="spellEnd"/>
      <w:r w:rsidRPr="00DD5BC7">
        <w:rPr>
          <w:sz w:val="14"/>
        </w:rPr>
        <w:t xml:space="preserve">, Lewis Mumford, and Martin Heidegger foretold a kind of terminal and self-annihilating velocity for geopolitics’ technological saturation, but even their lack of imagination appears optimistic. </w:t>
      </w:r>
      <w:r w:rsidRPr="00DD5BC7">
        <w:rPr>
          <w:rStyle w:val="StyleUnderline"/>
        </w:rPr>
        <w:t xml:space="preserve">American </w:t>
      </w:r>
      <w:r w:rsidRPr="00DD5BC7">
        <w:rPr>
          <w:rStyle w:val="StyleUnderline"/>
          <w:bCs/>
        </w:rPr>
        <w:t>geopolitics does not know</w:t>
      </w:r>
      <w:r w:rsidRPr="00DD5BC7">
        <w:rPr>
          <w:rStyle w:val="StyleUnderline"/>
        </w:rPr>
        <w:t xml:space="preserve"> totality or finality</w:t>
      </w:r>
      <w:r w:rsidRPr="00DD5BC7">
        <w:rPr>
          <w:sz w:val="14"/>
        </w:rPr>
        <w:t xml:space="preserve">; </w:t>
      </w:r>
      <w:r w:rsidRPr="00DD5BC7">
        <w:rPr>
          <w:rStyle w:val="Emphasis"/>
        </w:rPr>
        <w:t>it bleeds, mutates, and reforms</w:t>
      </w:r>
      <w:r w:rsidRPr="00DD5BC7">
        <w:rPr>
          <w:sz w:val="14"/>
        </w:rPr>
        <w:t xml:space="preserve">. Furthermore, the peril of biopolitics seems now almost romantic. To make life </w:t>
      </w:r>
      <w:proofErr w:type="gramStart"/>
      <w:r w:rsidRPr="00DD5BC7">
        <w:rPr>
          <w:sz w:val="14"/>
        </w:rPr>
        <w:t>live?</w:t>
      </w:r>
      <w:proofErr w:type="gramEnd"/>
      <w:r w:rsidRPr="00DD5BC7">
        <w:rPr>
          <w:sz w:val="14"/>
        </w:rPr>
        <w:t xml:space="preserve"> Perchance to dream. The care and concern for life’s productivity is increasingly subsumed by plasticity—forming and reforming without regard to the telos of productivity, division, or normative order.</w:t>
      </w:r>
    </w:p>
    <w:p w14:paraId="429F5B50" w14:textId="77777777" w:rsidR="0094355D" w:rsidRPr="00DD5BC7" w:rsidRDefault="0094355D" w:rsidP="0094355D">
      <w:pPr>
        <w:rPr>
          <w:u w:val="single"/>
        </w:rPr>
      </w:pPr>
      <w:r w:rsidRPr="00DD5BC7">
        <w:rPr>
          <w:sz w:val="14"/>
        </w:rPr>
        <w:t xml:space="preserve">There are, of course, still orders in our </w:t>
      </w:r>
      <w:proofErr w:type="spellStart"/>
      <w:r w:rsidRPr="00DD5BC7">
        <w:rPr>
          <w:sz w:val="14"/>
        </w:rPr>
        <w:t>geoplastic</w:t>
      </w:r>
      <w:proofErr w:type="spellEnd"/>
      <w:r w:rsidRPr="00DD5BC7">
        <w:rPr>
          <w:sz w:val="14"/>
        </w:rPr>
        <w:t xml:space="preserve"> age, but they are almost unrecognizable as such. When so many citizens and states are directly invested in sabotaging publicly stated strategic ends, then concepts like national interest seem equally quaint. We are witnessing creative and </w:t>
      </w:r>
      <w:r w:rsidRPr="00DD5BC7">
        <w:rPr>
          <w:sz w:val="14"/>
        </w:rPr>
        <w:lastRenderedPageBreak/>
        <w:t xml:space="preserve">horrifying experiments in the affirmative production of dying, which also deprive those targeted </w:t>
      </w:r>
      <w:proofErr w:type="gramStart"/>
      <w:r w:rsidRPr="00DD5BC7">
        <w:rPr>
          <w:sz w:val="14"/>
        </w:rPr>
        <w:t>and in some cases</w:t>
      </w:r>
      <w:proofErr w:type="gramEnd"/>
      <w:r w:rsidRPr="00DD5BC7">
        <w:rPr>
          <w:sz w:val="14"/>
        </w:rPr>
        <w:t xml:space="preserve"> whole populations from the relief of death. To follow Rucker, I want to try to see the world for what it is. We can only say that tragedy is no longer a genre of geopolitics. </w:t>
      </w:r>
      <w:r w:rsidRPr="00DD5BC7">
        <w:rPr>
          <w:rStyle w:val="StyleUnderline"/>
        </w:rPr>
        <w:t>Tragedy redeems</w:t>
      </w:r>
      <w:r w:rsidRPr="00DD5BC7">
        <w:rPr>
          <w:sz w:val="14"/>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DD5BC7">
        <w:rPr>
          <w:rStyle w:val="StyleUnderline"/>
        </w:rPr>
        <w:t xml:space="preserve">We live in </w:t>
      </w:r>
      <w:r w:rsidRPr="00DD5BC7">
        <w:rPr>
          <w:rStyle w:val="Emphasis"/>
          <w:highlight w:val="green"/>
        </w:rPr>
        <w:t>an age of horror</w:t>
      </w:r>
      <w:r w:rsidRPr="00DD5BC7">
        <w:rPr>
          <w:rStyle w:val="StyleUnderline"/>
        </w:rPr>
        <w:t xml:space="preserve"> that</w:t>
      </w:r>
      <w:r w:rsidRPr="00DD5BC7">
        <w:rPr>
          <w:sz w:val="14"/>
        </w:rPr>
        <w:t xml:space="preserve">, like the victims of gore movies who never quite die so that they can be tortured more, </w:t>
      </w:r>
      <w:r w:rsidRPr="00DD5BC7">
        <w:rPr>
          <w:rStyle w:val="Emphasis"/>
          <w:highlight w:val="green"/>
        </w:rPr>
        <w:t>furthers</w:t>
      </w:r>
      <w:r w:rsidRPr="00DD5BC7">
        <w:rPr>
          <w:rStyle w:val="StyleUnderline"/>
        </w:rPr>
        <w:t xml:space="preserve"> our practice of </w:t>
      </w:r>
      <w:r w:rsidRPr="00DD5BC7">
        <w:rPr>
          <w:rStyle w:val="Emphasis"/>
          <w:highlight w:val="green"/>
        </w:rPr>
        <w:t>collective violence</w:t>
      </w:r>
      <w:r w:rsidRPr="00DD5BC7">
        <w:rPr>
          <w:rStyle w:val="StyleUnderline"/>
        </w:rPr>
        <w:t xml:space="preserve"> and goes on for decades </w:t>
      </w:r>
      <w:r w:rsidRPr="00DD5BC7">
        <w:rPr>
          <w:rStyle w:val="Emphasis"/>
          <w:highlight w:val="green"/>
        </w:rPr>
        <w:t>as</w:t>
      </w:r>
      <w:r w:rsidRPr="00DD5BC7">
        <w:rPr>
          <w:rStyle w:val="Emphasis"/>
        </w:rPr>
        <w:t xml:space="preserve"> a kind of </w:t>
      </w:r>
      <w:r w:rsidRPr="00DD5BC7">
        <w:rPr>
          <w:rStyle w:val="Emphasis"/>
          <w:highlight w:val="green"/>
        </w:rPr>
        <w:t>sustainable warfare</w:t>
      </w:r>
      <w:r w:rsidRPr="00DD5BC7">
        <w:rPr>
          <w:highlight w:val="green"/>
          <w:u w:val="single"/>
        </w:rPr>
        <w:t>.</w:t>
      </w:r>
    </w:p>
    <w:p w14:paraId="767EEE84" w14:textId="77777777" w:rsidR="0094355D" w:rsidRPr="00DD5BC7" w:rsidRDefault="0094355D" w:rsidP="0094355D">
      <w:pPr>
        <w:rPr>
          <w:rStyle w:val="Emphasis"/>
        </w:rPr>
      </w:pPr>
      <w:r w:rsidRPr="00DD5BC7">
        <w:rPr>
          <w:sz w:val="12"/>
        </w:rPr>
        <w:t xml:space="preserve">Why would I bother with the “night side” of </w:t>
      </w:r>
      <w:proofErr w:type="spellStart"/>
      <w:r w:rsidRPr="00DD5BC7">
        <w:rPr>
          <w:sz w:val="12"/>
        </w:rPr>
        <w:t>ir</w:t>
      </w:r>
      <w:proofErr w:type="spellEnd"/>
      <w:r w:rsidRPr="00DD5BC7">
        <w:rPr>
          <w:sz w:val="12"/>
        </w:rPr>
        <w:t xml:space="preserve"> theory? In part, I wish to move away from the rationalist fallacy among both defenders and critics of empire. There is a shared belief in the strategic competence of nations like the United States. Even those most vocally critical often see in the covert operations and vast military occupations a kind of purpose or conspiracy. </w:t>
      </w:r>
      <w:r w:rsidRPr="00DD5BC7">
        <w:rPr>
          <w:rStyle w:val="Emphasis"/>
          <w:highlight w:val="green"/>
        </w:rPr>
        <w:t>The debate about empire then becomes about its</w:t>
      </w:r>
      <w:r w:rsidRPr="00DD5BC7">
        <w:rPr>
          <w:rStyle w:val="Emphasis"/>
        </w:rPr>
        <w:t xml:space="preserve"> moral </w:t>
      </w:r>
      <w:r w:rsidRPr="00DD5BC7">
        <w:rPr>
          <w:rStyle w:val="Emphasis"/>
          <w:highlight w:val="green"/>
        </w:rPr>
        <w:t>virtue</w:t>
      </w:r>
      <w:r w:rsidRPr="00DD5BC7">
        <w:rPr>
          <w:rStyle w:val="Emphasis"/>
        </w:rPr>
        <w:t xml:space="preserve"> </w:t>
      </w:r>
      <w:r w:rsidRPr="00DD5BC7">
        <w:rPr>
          <w:rStyle w:val="Emphasis"/>
          <w:highlight w:val="green"/>
        </w:rPr>
        <w:t>rather than</w:t>
      </w:r>
      <w:r w:rsidRPr="00DD5BC7">
        <w:rPr>
          <w:rStyle w:val="StyleUnderline"/>
        </w:rPr>
        <w:t xml:space="preserve"> the factual question of the </w:t>
      </w:r>
      <w:r w:rsidRPr="00DD5BC7">
        <w:rPr>
          <w:rStyle w:val="Emphasis"/>
          <w:highlight w:val="green"/>
        </w:rPr>
        <w:t>strategic competence</w:t>
      </w:r>
      <w:r w:rsidRPr="00DD5BC7">
        <w:rPr>
          <w:rStyle w:val="StyleUnderline"/>
        </w:rPr>
        <w:t xml:space="preserve"> of imperial states.</w:t>
      </w:r>
      <w:r w:rsidRPr="00DD5BC7">
        <w:rPr>
          <w:sz w:val="12"/>
        </w:rPr>
        <w:t xml:space="preserve"> However, </w:t>
      </w:r>
      <w:r w:rsidRPr="00DD5BC7">
        <w:rPr>
          <w:rStyle w:val="StyleUnderline"/>
        </w:rPr>
        <w:t xml:space="preserve">the lives of millions annihilated in Iraq, Yemen, Afghanistan, and now </w:t>
      </w:r>
      <w:proofErr w:type="spellStart"/>
      <w:r w:rsidRPr="00DD5BC7">
        <w:rPr>
          <w:rStyle w:val="StyleUnderline"/>
        </w:rPr>
        <w:t>increasngly</w:t>
      </w:r>
      <w:proofErr w:type="spellEnd"/>
      <w:r w:rsidRPr="00DD5BC7">
        <w:rPr>
          <w:rStyle w:val="StyleUnderline"/>
        </w:rPr>
        <w:t xml:space="preserve"> throughout the continent of Africa do not reflect an amoral strategic competence</w:t>
      </w:r>
      <w:r w:rsidRPr="00DD5BC7">
        <w:rPr>
          <w:sz w:val="12"/>
        </w:rPr>
        <w:t xml:space="preserve">. The </w:t>
      </w:r>
      <w:r w:rsidRPr="00DD5BC7">
        <w:rPr>
          <w:rStyle w:val="StyleUnderline"/>
        </w:rPr>
        <w:t xml:space="preserve">mass murder in pursuit of the war on terrorism and its vision of nation-building is the result of lethal </w:t>
      </w:r>
      <w:r w:rsidRPr="00DD5BC7">
        <w:rPr>
          <w:rStyle w:val="StyleUnderline"/>
          <w:strike/>
        </w:rPr>
        <w:t xml:space="preserve">stupidity </w:t>
      </w:r>
      <w:r w:rsidRPr="00DD5BC7">
        <w:rPr>
          <w:rStyle w:val="StyleUnderline"/>
        </w:rPr>
        <w:t xml:space="preserve"> [silliness]</w:t>
      </w:r>
      <w:r w:rsidRPr="00DD5BC7">
        <w:rPr>
          <w:sz w:val="12"/>
        </w:rPr>
        <w:t xml:space="preserve">.48 In some sense, the investigative journalism of Jeremy </w:t>
      </w:r>
      <w:proofErr w:type="spellStart"/>
      <w:r w:rsidRPr="00DD5BC7">
        <w:rPr>
          <w:sz w:val="12"/>
        </w:rPr>
        <w:t>Scahill</w:t>
      </w:r>
      <w:proofErr w:type="spellEnd"/>
      <w:r w:rsidRPr="00DD5BC7">
        <w:rPr>
          <w:sz w:val="12"/>
        </w:rPr>
        <w:t xml:space="preserve"> and Glen Greenwald attributes too much reason and order to the catastrophic floundering of the American empire.49 To see even a dark vision of order in the last thirty years of U.S. policy is itself a form of optimism. No one is in control, there is no conspiracy, and yet the killing continues. A pessimistic reading of U.S. </w:t>
      </w:r>
      <w:r w:rsidRPr="00DD5BC7">
        <w:rPr>
          <w:rStyle w:val="StyleUnderline"/>
        </w:rPr>
        <w:t>empire and the geopolitical history that precedes it is neither tragedy nor farce</w:t>
      </w:r>
      <w:r w:rsidRPr="00DD5BC7">
        <w:rPr>
          <w:sz w:val="12"/>
        </w:rPr>
        <w:t xml:space="preserve">. </w:t>
      </w:r>
      <w:r w:rsidRPr="00DD5BC7">
        <w:rPr>
          <w:rStyle w:val="StyleUnderline"/>
        </w:rPr>
        <w:t>It is a catastrophic banality lacking in any and all history, a pile of nonevents so suffocating that we often hope for a conspiracy, punctuating event, or villain worthy of the Introduction</w:t>
      </w:r>
      <w:r w:rsidRPr="00DD5BC7">
        <w:rPr>
          <w:sz w:val="12"/>
        </w:rPr>
        <w:t xml:space="preserve">—25 scale of violence.50 For those of us who continually </w:t>
      </w:r>
      <w:proofErr w:type="spellStart"/>
      <w:r w:rsidRPr="00DD5BC7">
        <w:rPr>
          <w:sz w:val="12"/>
        </w:rPr>
        <w:t>rewatch</w:t>
      </w:r>
      <w:proofErr w:type="spellEnd"/>
      <w:r w:rsidRPr="00DD5BC7">
        <w:rPr>
          <w:sz w:val="12"/>
        </w:rPr>
        <w:t xml:space="preserve"> the reruns of The Walking Dead and Jericho on our laptops in bed, we are waiting for relief in our privileged but increasingly fragile bubble. I know I am not the only one who finds respite from the weight of politics’ “cruel optimism” by watching fantasies of cruel pessimism. </w:t>
      </w:r>
      <w:r w:rsidRPr="00DD5BC7">
        <w:rPr>
          <w:rStyle w:val="StyleUnderline"/>
        </w:rPr>
        <w:t xml:space="preserve">A </w:t>
      </w:r>
      <w:r w:rsidRPr="00DD5BC7">
        <w:rPr>
          <w:rStyle w:val="Emphasis"/>
          <w:highlight w:val="green"/>
        </w:rPr>
        <w:t xml:space="preserve">pessimistic understanding of </w:t>
      </w:r>
      <w:r w:rsidRPr="00DD5BC7">
        <w:rPr>
          <w:rStyle w:val="Emphasis"/>
        </w:rPr>
        <w:t xml:space="preserve">global </w:t>
      </w:r>
      <w:r w:rsidRPr="00DD5BC7">
        <w:rPr>
          <w:rStyle w:val="Emphasis"/>
          <w:highlight w:val="green"/>
        </w:rPr>
        <w:t xml:space="preserve">politics </w:t>
      </w:r>
      <w:r w:rsidRPr="00DD5BC7">
        <w:rPr>
          <w:rStyle w:val="Emphasis"/>
        </w:rPr>
        <w:t xml:space="preserve">helps </w:t>
      </w:r>
      <w:r w:rsidRPr="00DD5BC7">
        <w:rPr>
          <w:rStyle w:val="Emphasis"/>
          <w:highlight w:val="green"/>
        </w:rPr>
        <w:t xml:space="preserve">explain how we could come to </w:t>
      </w:r>
      <w:r w:rsidRPr="00DD5BC7">
        <w:rPr>
          <w:rStyle w:val="Emphasis"/>
        </w:rPr>
        <w:t xml:space="preserve">a place where there is a sense of </w:t>
      </w:r>
      <w:r w:rsidRPr="00DD5BC7">
        <w:rPr>
          <w:rStyle w:val="Emphasis"/>
          <w:highlight w:val="green"/>
        </w:rPr>
        <w:t>relief in watching everything come to an end</w:t>
      </w:r>
      <w:r w:rsidRPr="00DD5BC7">
        <w:rPr>
          <w:rStyle w:val="Emphasis"/>
        </w:rPr>
        <w:t>.5</w:t>
      </w:r>
    </w:p>
    <w:p w14:paraId="7A541284" w14:textId="04DD1166" w:rsidR="0094355D" w:rsidRPr="00D86DBC" w:rsidRDefault="0094355D" w:rsidP="00D86DBC">
      <w:pPr>
        <w:pStyle w:val="Heading4"/>
        <w:rPr>
          <w:rStyle w:val="Style13ptBold"/>
          <w:b/>
        </w:rPr>
      </w:pPr>
      <w:r w:rsidRPr="00D86DBC">
        <w:rPr>
          <w:rStyle w:val="Style13ptBold"/>
          <w:b/>
        </w:rPr>
        <w:t xml:space="preserve">The 1AC’s focus on space </w:t>
      </w:r>
      <w:r w:rsidR="00D86DBC">
        <w:rPr>
          <w:rStyle w:val="Style13ptBold"/>
          <w:b/>
        </w:rPr>
        <w:t>governance</w:t>
      </w:r>
      <w:r w:rsidRPr="00D86DBC">
        <w:rPr>
          <w:rStyle w:val="Style13ptBold"/>
          <w:b/>
        </w:rPr>
        <w:t xml:space="preserve"> is driven by the desire to prevent the collapse of the international- restrictions are self-imposed in an attempt to preserve the system</w:t>
      </w:r>
    </w:p>
    <w:p w14:paraId="0657584E" w14:textId="77777777" w:rsidR="0094355D" w:rsidRPr="00DD5BC7" w:rsidRDefault="0094355D" w:rsidP="0094355D">
      <w:r w:rsidRPr="00DD5BC7">
        <w:rPr>
          <w:rStyle w:val="Style13ptBold"/>
        </w:rPr>
        <w:t xml:space="preserve">Shammas and </w:t>
      </w:r>
      <w:proofErr w:type="spellStart"/>
      <w:r w:rsidRPr="00DD5BC7">
        <w:rPr>
          <w:rStyle w:val="Style13ptBold"/>
        </w:rPr>
        <w:t>Holen</w:t>
      </w:r>
      <w:proofErr w:type="spellEnd"/>
      <w:r w:rsidRPr="00DD5BC7">
        <w:rPr>
          <w:rStyle w:val="Style13ptBold"/>
        </w:rPr>
        <w:t xml:space="preserve"> 19</w:t>
      </w:r>
      <w:r w:rsidRPr="00DD5BC7">
        <w:t xml:space="preserve">—Victor Shammas and Tomas B </w:t>
      </w:r>
      <w:proofErr w:type="spellStart"/>
      <w:r w:rsidRPr="00DD5BC7">
        <w:t>Holen</w:t>
      </w:r>
      <w:proofErr w:type="spellEnd"/>
      <w:r w:rsidRPr="00DD5BC7">
        <w:t xml:space="preserve">, Oslo Metropolitan University, Work Research Institute (AFI), Oslo, Norway and Independent scholar, Oslo, Norway. (“One giant leap for </w:t>
      </w:r>
      <w:proofErr w:type="spellStart"/>
      <w:r w:rsidRPr="00DD5BC7">
        <w:t>capitalistkind</w:t>
      </w:r>
      <w:proofErr w:type="spellEnd"/>
      <w:r w:rsidRPr="00DD5BC7">
        <w:t xml:space="preserve">: private enterprise in outer space” Palgrave Communications volume 5, Article number: 10 (2019)) // </w:t>
      </w:r>
      <w:proofErr w:type="spellStart"/>
      <w:r w:rsidRPr="00DD5BC7">
        <w:t>sosa</w:t>
      </w:r>
      <w:proofErr w:type="spellEnd"/>
    </w:p>
    <w:p w14:paraId="5FE34FAC" w14:textId="77777777" w:rsidR="0094355D" w:rsidRPr="00DD5BC7" w:rsidRDefault="0094355D" w:rsidP="0094355D">
      <w:r w:rsidRPr="00DD5BC7">
        <w:t>The spatial fix of outer space</w:t>
      </w:r>
    </w:p>
    <w:p w14:paraId="2E746130" w14:textId="77777777" w:rsidR="0094355D" w:rsidRPr="00DD5BC7" w:rsidRDefault="0094355D" w:rsidP="0094355D">
      <w:pPr>
        <w:rPr>
          <w:sz w:val="14"/>
        </w:rPr>
      </w:pPr>
      <w:r w:rsidRPr="00DD5BC7">
        <w:rPr>
          <w:sz w:val="14"/>
        </w:rPr>
        <w:t xml:space="preserve">No longer terra nullius, </w:t>
      </w:r>
      <w:r w:rsidRPr="00DD5BC7">
        <w:rPr>
          <w:rStyle w:val="StyleUnderline"/>
          <w:highlight w:val="green"/>
        </w:rPr>
        <w:t xml:space="preserve">space is </w:t>
      </w:r>
      <w:r w:rsidRPr="00DD5BC7">
        <w:rPr>
          <w:rStyle w:val="StyleUnderline"/>
        </w:rPr>
        <w:t xml:space="preserve">now </w:t>
      </w:r>
      <w:r w:rsidRPr="00DD5BC7">
        <w:rPr>
          <w:rStyle w:val="StyleUnderline"/>
          <w:highlight w:val="green"/>
        </w:rPr>
        <w:t xml:space="preserve">the new terra </w:t>
      </w:r>
      <w:proofErr w:type="spellStart"/>
      <w:r w:rsidRPr="00DD5BC7">
        <w:rPr>
          <w:rStyle w:val="StyleUnderline"/>
          <w:highlight w:val="green"/>
        </w:rPr>
        <w:t>firma</w:t>
      </w:r>
      <w:proofErr w:type="spellEnd"/>
      <w:r w:rsidRPr="00DD5BC7">
        <w:rPr>
          <w:rStyle w:val="StyleUnderline"/>
          <w:highlight w:val="green"/>
        </w:rPr>
        <w:t xml:space="preserve"> of </w:t>
      </w:r>
      <w:proofErr w:type="spellStart"/>
      <w:r w:rsidRPr="00DD5BC7">
        <w:rPr>
          <w:rStyle w:val="StyleUnderline"/>
          <w:highlight w:val="green"/>
        </w:rPr>
        <w:t>capitalistkind</w:t>
      </w:r>
      <w:proofErr w:type="spellEnd"/>
      <w:r w:rsidRPr="00DD5BC7">
        <w:rPr>
          <w:sz w:val="14"/>
        </w:rPr>
        <w:t xml:space="preserve">: its naturalized terroir, its next necessary terrain. The logic of capitalism dictates that capital should seek to expand outwards into the vastness of space, a point recognized by a recent ethnography of </w:t>
      </w:r>
      <w:proofErr w:type="spellStart"/>
      <w:r w:rsidRPr="00DD5BC7">
        <w:rPr>
          <w:sz w:val="14"/>
        </w:rPr>
        <w:t>NewSpace</w:t>
      </w:r>
      <w:proofErr w:type="spellEnd"/>
      <w:r w:rsidRPr="00DD5BC7">
        <w:rPr>
          <w:sz w:val="14"/>
        </w:rPr>
        <w:t xml:space="preserve"> actors (Valentine, 2016, p. 1050). The </w:t>
      </w:r>
      <w:r w:rsidRPr="00DD5BC7">
        <w:rPr>
          <w:rStyle w:val="StyleUnderline"/>
          <w:highlight w:val="green"/>
        </w:rPr>
        <w:t xml:space="preserve">operations </w:t>
      </w:r>
      <w:r w:rsidRPr="00DD5BC7">
        <w:rPr>
          <w:rStyle w:val="StyleUnderline"/>
        </w:rPr>
        <w:t xml:space="preserve">of </w:t>
      </w:r>
      <w:proofErr w:type="spellStart"/>
      <w:r w:rsidRPr="00DD5BC7">
        <w:rPr>
          <w:rStyle w:val="StyleUnderline"/>
        </w:rPr>
        <w:t>capitalistkind</w:t>
      </w:r>
      <w:proofErr w:type="spellEnd"/>
      <w:r w:rsidRPr="00DD5BC7">
        <w:rPr>
          <w:rStyle w:val="StyleUnderline"/>
        </w:rPr>
        <w:t xml:space="preserve"> </w:t>
      </w:r>
      <w:r w:rsidRPr="00DD5BC7">
        <w:rPr>
          <w:rStyle w:val="StyleUnderline"/>
          <w:highlight w:val="green"/>
        </w:rPr>
        <w:t>serve to resolve</w:t>
      </w:r>
      <w:r w:rsidRPr="00DD5BC7">
        <w:rPr>
          <w:rStyle w:val="StyleUnderline"/>
        </w:rPr>
        <w:t xml:space="preserve"> a series of (potential) </w:t>
      </w:r>
      <w:r w:rsidRPr="00DD5BC7">
        <w:rPr>
          <w:rStyle w:val="StyleUnderline"/>
          <w:highlight w:val="green"/>
        </w:rPr>
        <w:t>crises</w:t>
      </w:r>
      <w:r w:rsidRPr="00DD5BC7">
        <w:rPr>
          <w:rStyle w:val="StyleUnderline"/>
        </w:rPr>
        <w:t xml:space="preserve"> of capitalism, revolving around the slow, steady decline of spatial fixes</w:t>
      </w:r>
      <w:r w:rsidRPr="00DD5BC7">
        <w:rPr>
          <w:sz w:val="14"/>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41C130E6" w14:textId="77777777" w:rsidR="0094355D" w:rsidRPr="00DD5BC7" w:rsidRDefault="0094355D" w:rsidP="0094355D">
      <w:pPr>
        <w:rPr>
          <w:sz w:val="14"/>
        </w:rPr>
      </w:pPr>
      <w:r w:rsidRPr="00DD5BC7">
        <w:rPr>
          <w:rStyle w:val="StyleUnderline"/>
        </w:rPr>
        <w:t>A ‘</w:t>
      </w:r>
      <w:r w:rsidRPr="00DD5BC7">
        <w:rPr>
          <w:rStyle w:val="StyleUnderline"/>
          <w:highlight w:val="green"/>
        </w:rPr>
        <w:t xml:space="preserve">spatial fix' </w:t>
      </w:r>
      <w:r w:rsidRPr="008231AB">
        <w:rPr>
          <w:rStyle w:val="StyleUnderline"/>
        </w:rPr>
        <w:t>involves the geographic modulation of capital accumulation</w:t>
      </w:r>
      <w:r w:rsidRPr="00DD5BC7">
        <w:rPr>
          <w:sz w:val="14"/>
        </w:rPr>
        <w:t xml:space="preserve">, consisting in the outward expansion of capital onto new geographic terrains, or into new spaces, with the aim of filling a gap in the home terrains of capital. Jessop (2006,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Capitalism </w:t>
      </w:r>
      <w:r w:rsidRPr="00DD5BC7">
        <w:rPr>
          <w:rStyle w:val="StyleUnderline"/>
          <w:highlight w:val="green"/>
        </w:rPr>
        <w:t>must regularly discover, develop, and appropriate</w:t>
      </w:r>
      <w:r w:rsidRPr="00DD5BC7">
        <w:rPr>
          <w:sz w:val="14"/>
        </w:rPr>
        <w:t xml:space="preserve"> </w:t>
      </w:r>
      <w:r w:rsidRPr="00DD5BC7">
        <w:rPr>
          <w:rStyle w:val="StyleUnderline"/>
        </w:rPr>
        <w:t xml:space="preserve">such new spaces because of its inherent tendency to generate surplus capital, i.e., capital bereft of profitable purpose. In Harvey’s (2006, p. xviii) terms, a spatial fix </w:t>
      </w:r>
      <w:r w:rsidRPr="008231AB">
        <w:rPr>
          <w:rStyle w:val="StyleUnderline"/>
        </w:rPr>
        <w:t xml:space="preserve">revolves </w:t>
      </w:r>
      <w:r w:rsidRPr="008231AB">
        <w:rPr>
          <w:rStyle w:val="StyleUnderline"/>
        </w:rPr>
        <w:lastRenderedPageBreak/>
        <w:t>around ‘geographical expansions and restructuring…as a temporary solution to crises understood…in terms of the overaccumulation of capital'. It is a temporary solution because these newly appropriated spaces will in turn become exhausted of profitable potential a</w:t>
      </w:r>
      <w:r w:rsidRPr="008231AB">
        <w:rPr>
          <w:sz w:val="14"/>
        </w:rPr>
        <w:t xml:space="preserve">nd are likely to produce their own stocks of surplus capital; while ‘capital surpluses that otherwise stood to be devalued, could be absorbed through geographical expansions and </w:t>
      </w:r>
      <w:proofErr w:type="spellStart"/>
      <w:r w:rsidRPr="008231AB">
        <w:rPr>
          <w:sz w:val="14"/>
        </w:rPr>
        <w:t>spatio</w:t>
      </w:r>
      <w:proofErr w:type="spellEnd"/>
      <w:r w:rsidRPr="008231AB">
        <w:rPr>
          <w:sz w:val="14"/>
        </w:rPr>
        <w:t xml:space="preserve">-temporal displacements' (Harvey, 2006, p. xviii), </w:t>
      </w:r>
      <w:r w:rsidRPr="008231AB">
        <w:rPr>
          <w:rStyle w:val="StyleUnderline"/>
        </w:rPr>
        <w:t>this outwards drive of capitalism is inherently limitless</w:t>
      </w:r>
      <w:r w:rsidRPr="008231AB">
        <w:rPr>
          <w:sz w:val="14"/>
        </w:rPr>
        <w:t>: there is no end point or final destination for capitalism. Instead, capitalism must co</w:t>
      </w:r>
      <w:r w:rsidRPr="00DD5BC7">
        <w:rPr>
          <w:sz w:val="14"/>
        </w:rPr>
        <w:t xml:space="preserve">ntinuously propel itself onwards in search of pristine sites of renewed capital accumulation. In this way, Harvey writes, society constantly ‘creates fresh productive powers elsewhere to absorb its </w:t>
      </w:r>
      <w:proofErr w:type="spellStart"/>
      <w:r w:rsidRPr="00DD5BC7">
        <w:rPr>
          <w:sz w:val="14"/>
        </w:rPr>
        <w:t>overaccumulated</w:t>
      </w:r>
      <w:proofErr w:type="spellEnd"/>
      <w:r w:rsidRPr="00DD5BC7">
        <w:rPr>
          <w:sz w:val="14"/>
        </w:rPr>
        <w:t xml:space="preserve"> capital' (Harvey, 1981, p. 8).</w:t>
      </w:r>
    </w:p>
    <w:p w14:paraId="2B7DC5D1" w14:textId="77777777" w:rsidR="0094355D" w:rsidRPr="00DD5BC7" w:rsidRDefault="0094355D" w:rsidP="0094355D">
      <w:pPr>
        <w:rPr>
          <w:sz w:val="12"/>
          <w:szCs w:val="12"/>
        </w:rPr>
      </w:pPr>
      <w:r w:rsidRPr="00DD5BC7">
        <w:rPr>
          <w:sz w:val="12"/>
          <w:szCs w:val="12"/>
        </w:rPr>
        <w:t xml:space="preserve">Historically, spatial fixes have played an important role in conserving the capitalist system. As Jessop (2006, p. 149) points out, ‘The export of surplus money capital, surplus commodities, and/or surplus </w:t>
      </w:r>
      <w:proofErr w:type="spellStart"/>
      <w:r w:rsidRPr="00DD5BC7">
        <w:rPr>
          <w:sz w:val="12"/>
          <w:szCs w:val="12"/>
        </w:rPr>
        <w:t>labour</w:t>
      </w:r>
      <w:proofErr w:type="spellEnd"/>
      <w:r w:rsidRPr="00DD5BC7">
        <w:rPr>
          <w:sz w:val="12"/>
          <w:szCs w:val="12"/>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rsidRPr="00DD5BC7">
        <w:rPr>
          <w:sz w:val="12"/>
          <w:szCs w:val="12"/>
        </w:rPr>
        <w:t>overaccumulated</w:t>
      </w:r>
      <w:proofErr w:type="spellEnd"/>
      <w:r w:rsidRPr="00DD5BC7">
        <w:rPr>
          <w:sz w:val="12"/>
          <w:szCs w:val="12"/>
        </w:rP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w:t>
      </w:r>
    </w:p>
    <w:p w14:paraId="131AA9BC" w14:textId="77777777" w:rsidR="0094355D" w:rsidRPr="008231AB" w:rsidRDefault="0094355D" w:rsidP="0094355D">
      <w:pPr>
        <w:rPr>
          <w:sz w:val="14"/>
        </w:rPr>
      </w:pPr>
      <w:r w:rsidRPr="00DD5BC7">
        <w:rPr>
          <w:rStyle w:val="StyleUnderline"/>
          <w:highlight w:val="green"/>
        </w:rPr>
        <w:t>Outer space serves</w:t>
      </w:r>
      <w:r w:rsidRPr="00DD5BC7">
        <w:rPr>
          <w:sz w:val="14"/>
        </w:rPr>
        <w:t xml:space="preserve"> </w:t>
      </w:r>
      <w:r w:rsidRPr="00DD5BC7">
        <w:rPr>
          <w:rStyle w:val="StyleUnderline"/>
        </w:rPr>
        <w:t xml:space="preserve">at least two purposes in this regard. In the short-to medium-term, it allows for the </w:t>
      </w:r>
      <w:r w:rsidRPr="00DD5BC7">
        <w:rPr>
          <w:rStyle w:val="StyleUnderline"/>
          <w:highlight w:val="green"/>
        </w:rPr>
        <w:t>export of surplus capital into emerging industries</w:t>
      </w:r>
      <w:r w:rsidRPr="00DD5BC7">
        <w:rPr>
          <w:rStyle w:val="StyleUnderline"/>
        </w:rPr>
        <w:t>, such as satellite imaging and communication</w:t>
      </w:r>
      <w:r w:rsidRPr="00DD5BC7">
        <w:rPr>
          <w:sz w:val="14"/>
        </w:rPr>
        <w:t xml:space="preserve">.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outer space serves as an arena of </w:t>
      </w:r>
      <w:r w:rsidRPr="008231AB">
        <w:rPr>
          <w:sz w:val="14"/>
        </w:rPr>
        <w:t>technological innovation, which feeds back into the terrestrial economy, helping to avert crisis by pushing capital out of technological stagnation and innovation shortfalls.</w:t>
      </w:r>
    </w:p>
    <w:p w14:paraId="00EE5DBA" w14:textId="77777777" w:rsidR="0094355D" w:rsidRPr="00DD5BC7" w:rsidRDefault="0094355D" w:rsidP="0094355D">
      <w:pPr>
        <w:rPr>
          <w:sz w:val="14"/>
        </w:rPr>
      </w:pPr>
      <w:r w:rsidRPr="008231AB">
        <w:rPr>
          <w:sz w:val="14"/>
        </w:rPr>
        <w:t xml:space="preserve">In short, </w:t>
      </w:r>
      <w:r w:rsidRPr="008231AB">
        <w:rPr>
          <w:rStyle w:val="StyleUnderline"/>
        </w:rPr>
        <w:t>outer space serves</w:t>
      </w:r>
      <w:r w:rsidRPr="008231AB">
        <w:rPr>
          <w:sz w:val="14"/>
        </w:rPr>
        <w:t xml:space="preserve"> as a spatial fix. It swallows up surplus capital, promising to deliver valuable resources, technological innovations, and communication services to capitalists back on Earth. This places outer space on the same level as traditional colonization, analyzed in Hegel’s Philosophy of Right, which Hegel thought of as a product of the ‘inner dialectic of civil society', which drives the market </w:t>
      </w:r>
      <w:r w:rsidRPr="008231AB">
        <w:rPr>
          <w:rStyle w:val="StyleUnderline"/>
        </w:rPr>
        <w:t>to ‘push beyond its own limits and seek markets</w:t>
      </w:r>
      <w:r w:rsidRPr="008231AB">
        <w:rPr>
          <w:sz w:val="14"/>
        </w:rPr>
        <w:t xml:space="preserve">, and so </w:t>
      </w:r>
      <w:proofErr w:type="spellStart"/>
      <w:r w:rsidRPr="008231AB">
        <w:rPr>
          <w:sz w:val="14"/>
        </w:rPr>
        <w:t>its</w:t>
      </w:r>
      <w:proofErr w:type="spellEnd"/>
      <w:r w:rsidRPr="008231AB">
        <w:rPr>
          <w:sz w:val="14"/>
        </w:rPr>
        <w:t xml:space="preserve">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w:t>
      </w:r>
      <w:r w:rsidRPr="008231AB">
        <w:rPr>
          <w:rStyle w:val="StyleUnderline"/>
        </w:rPr>
        <w:t>twenty-trillion-dollar checks up there, waiting to be cashed</w:t>
      </w:r>
      <w:r w:rsidRPr="008231AB">
        <w:rPr>
          <w:sz w:val="14"/>
        </w:rPr>
        <w:t>!' (</w:t>
      </w:r>
      <w:proofErr w:type="spellStart"/>
      <w:r w:rsidRPr="008231AB">
        <w:rPr>
          <w:sz w:val="14"/>
        </w:rPr>
        <w:t>Seaney</w:t>
      </w:r>
      <w:proofErr w:type="spellEnd"/>
      <w:r w:rsidRPr="008231AB">
        <w:rPr>
          <w:sz w:val="14"/>
        </w:rPr>
        <w:t xml:space="preserve"> and Glendenning, 2016). </w:t>
      </w:r>
      <w:proofErr w:type="spellStart"/>
      <w:r w:rsidRPr="008231AB">
        <w:rPr>
          <w:sz w:val="14"/>
        </w:rPr>
        <w:t>Capitalistkind</w:t>
      </w:r>
      <w:proofErr w:type="spellEnd"/>
      <w:r w:rsidRPr="008231AB">
        <w:rPr>
          <w:sz w:val="14"/>
        </w:rPr>
        <w:t xml:space="preserve"> consists in the naturalization of capitalist consciousness and practice, the (false) universalization of a particular mode of political economy as inherent to the human condition, followed by the projection of</w:t>
      </w:r>
      <w:r w:rsidRPr="00DD5BC7">
        <w:rPr>
          <w:sz w:val="14"/>
        </w:rPr>
        <w:t xml:space="preserve"> this naturalized universality into space—capitalist humanity as a </w:t>
      </w:r>
      <w:proofErr w:type="spellStart"/>
      <w:r w:rsidRPr="00DD5BC7">
        <w:rPr>
          <w:sz w:val="14"/>
        </w:rPr>
        <w:t>Fukuyamite</w:t>
      </w:r>
      <w:proofErr w:type="spellEnd"/>
      <w:r w:rsidRPr="00DD5BC7">
        <w:rPr>
          <w:sz w:val="14"/>
        </w:rPr>
        <w:t xml:space="preserve"> ‘end of history', the end-point of (earthly) historical unfolding, but the starting point of humanity’s first serious advances in space.</w:t>
      </w:r>
    </w:p>
    <w:p w14:paraId="538E6689" w14:textId="77777777" w:rsidR="0094355D" w:rsidRPr="00DD5BC7" w:rsidRDefault="0094355D" w:rsidP="0094355D">
      <w:pPr>
        <w:rPr>
          <w:sz w:val="12"/>
          <w:szCs w:val="12"/>
        </w:rPr>
      </w:pPr>
      <w:r w:rsidRPr="00DD5BC7">
        <w:rPr>
          <w:sz w:val="12"/>
          <w:szCs w:val="12"/>
        </w:rPr>
        <w:t xml:space="preserve">What role, then, for the state? The frontiersmen of </w:t>
      </w:r>
      <w:proofErr w:type="spellStart"/>
      <w:r w:rsidRPr="00DD5BC7">
        <w:rPr>
          <w:sz w:val="12"/>
          <w:szCs w:val="12"/>
        </w:rPr>
        <w:t>NewSpace</w:t>
      </w:r>
      <w:proofErr w:type="spellEnd"/>
      <w:r w:rsidRPr="00DD5BC7">
        <w:rPr>
          <w:sz w:val="12"/>
          <w:szCs w:val="12"/>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DD5BC7">
        <w:rPr>
          <w:sz w:val="12"/>
          <w:szCs w:val="12"/>
        </w:rPr>
        <w:t>notes</w:t>
      </w:r>
      <w:proofErr w:type="gramEnd"/>
      <w:r w:rsidRPr="00DD5BC7">
        <w:rPr>
          <w:sz w:val="12"/>
          <w:szCs w:val="12"/>
        </w:rPr>
        <w:t xml:space="preserve"> that ‘politically, right-libertarianism prevails' amongst </w:t>
      </w:r>
      <w:proofErr w:type="spellStart"/>
      <w:r w:rsidRPr="00DD5BC7">
        <w:rPr>
          <w:sz w:val="12"/>
          <w:szCs w:val="12"/>
        </w:rPr>
        <w:t>NewSpace</w:t>
      </w:r>
      <w:proofErr w:type="spellEnd"/>
      <w:r w:rsidRPr="00DD5BC7">
        <w:rPr>
          <w:sz w:val="12"/>
          <w:szCs w:val="12"/>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DD5BC7">
        <w:rPr>
          <w:sz w:val="12"/>
          <w:szCs w:val="12"/>
        </w:rPr>
        <w:t>Virgiliu</w:t>
      </w:r>
      <w:proofErr w:type="spellEnd"/>
      <w:r w:rsidRPr="00DD5BC7">
        <w:rPr>
          <w:sz w:val="12"/>
          <w:szCs w:val="12"/>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p>
    <w:p w14:paraId="190077EE" w14:textId="77777777" w:rsidR="0094355D" w:rsidRPr="00DD5BC7" w:rsidRDefault="0094355D" w:rsidP="0094355D">
      <w:pPr>
        <w:rPr>
          <w:sz w:val="12"/>
          <w:szCs w:val="12"/>
        </w:rPr>
      </w:pPr>
      <w:r w:rsidRPr="00DD5BC7">
        <w:rPr>
          <w:sz w:val="12"/>
          <w:szCs w:val="12"/>
        </w:rPr>
        <w:t xml:space="preserve">But the entrepreneurial libertarianism of </w:t>
      </w:r>
      <w:proofErr w:type="spellStart"/>
      <w:r w:rsidRPr="00DD5BC7">
        <w:rPr>
          <w:sz w:val="12"/>
          <w:szCs w:val="12"/>
        </w:rPr>
        <w:t>capitalistkind</w:t>
      </w:r>
      <w:proofErr w:type="spellEnd"/>
      <w:r w:rsidRPr="00DD5BC7">
        <w:rPr>
          <w:sz w:val="12"/>
          <w:szCs w:val="12"/>
        </w:rPr>
        <w:t xml:space="preserve"> is undermined by the reliance of the entire </w:t>
      </w:r>
      <w:proofErr w:type="spellStart"/>
      <w:r w:rsidRPr="00DD5BC7">
        <w:rPr>
          <w:sz w:val="12"/>
          <w:szCs w:val="12"/>
        </w:rPr>
        <w:t>NewSpace</w:t>
      </w:r>
      <w:proofErr w:type="spellEnd"/>
      <w:r w:rsidRPr="00DD5BC7">
        <w:rPr>
          <w:sz w:val="12"/>
          <w:szCs w:val="12"/>
        </w:rPr>
        <w:t xml:space="preserv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DD5BC7">
        <w:rPr>
          <w:sz w:val="12"/>
          <w:szCs w:val="12"/>
        </w:rPr>
        <w:t>NewSpace</w:t>
      </w:r>
      <w:proofErr w:type="spellEnd"/>
      <w:r w:rsidRPr="00DD5BC7">
        <w:rPr>
          <w:sz w:val="12"/>
          <w:szCs w:val="12"/>
        </w:rPr>
        <w:t xml:space="preserve"> depends on the taxpayer’s dollar while making pretensions to individual </w:t>
      </w:r>
      <w:proofErr w:type="spellStart"/>
      <w:r w:rsidRPr="00DD5BC7">
        <w:rPr>
          <w:sz w:val="12"/>
          <w:szCs w:val="12"/>
        </w:rPr>
        <w:t>selfreliance</w:t>
      </w:r>
      <w:proofErr w:type="spellEnd"/>
      <w:r w:rsidRPr="00DD5BC7">
        <w:rPr>
          <w:sz w:val="12"/>
          <w:szCs w:val="12"/>
        </w:rPr>
        <w:t>. The vast majority of present-day clients of private aerospace corporations are government clients, usually military in origin. Furthermore, the bulk of rocket launches in the United States take place on government property, usually operated by the US Air Force or NASA.13</w:t>
      </w:r>
    </w:p>
    <w:p w14:paraId="4205A274" w14:textId="77777777" w:rsidR="0094355D" w:rsidRPr="00DD5BC7" w:rsidRDefault="0094355D" w:rsidP="0094355D">
      <w:pPr>
        <w:rPr>
          <w:sz w:val="14"/>
        </w:rPr>
      </w:pPr>
      <w:r w:rsidRPr="00DD5BC7">
        <w:rPr>
          <w:sz w:val="14"/>
        </w:rPr>
        <w:t xml:space="preserve">This inward </w:t>
      </w:r>
      <w:r w:rsidRPr="00DD5BC7">
        <w:rPr>
          <w:rStyle w:val="StyleUnderline"/>
          <w:highlight w:val="green"/>
        </w:rPr>
        <w:t xml:space="preserve">tension between state dependency and capitalist autonomy is </w:t>
      </w:r>
      <w:r w:rsidRPr="00DD5BC7">
        <w:rPr>
          <w:rStyle w:val="StyleUnderline"/>
        </w:rPr>
        <w:t xml:space="preserve">itself </w:t>
      </w:r>
      <w:r w:rsidRPr="00DD5BC7">
        <w:rPr>
          <w:rStyle w:val="StyleUnderline"/>
          <w:highlight w:val="green"/>
        </w:rPr>
        <w:t xml:space="preserve">a product of neoliberalism’s </w:t>
      </w:r>
      <w:r w:rsidRPr="00140AC3">
        <w:rPr>
          <w:rStyle w:val="StyleUnderline"/>
        </w:rPr>
        <w:t>contradictory demand for a minimal</w:t>
      </w:r>
      <w:r w:rsidRPr="00140AC3">
        <w:rPr>
          <w:sz w:val="14"/>
        </w:rPr>
        <w:t xml:space="preserve">, “slim” </w:t>
      </w:r>
      <w:r w:rsidRPr="00140AC3">
        <w:rPr>
          <w:rStyle w:val="StyleUnderline"/>
        </w:rPr>
        <w:t>state</w:t>
      </w:r>
      <w:r w:rsidRPr="00DD5BC7">
        <w:rPr>
          <w:sz w:val="14"/>
        </w:rPr>
        <w:t xml:space="preserv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w:t>
      </w:r>
      <w:proofErr w:type="spellStart"/>
      <w:r w:rsidRPr="00DD5BC7">
        <w:rPr>
          <w:sz w:val="14"/>
        </w:rPr>
        <w:t>NewSpace</w:t>
      </w:r>
      <w:proofErr w:type="spellEnd"/>
      <w:r w:rsidRPr="00DD5BC7">
        <w:rPr>
          <w:sz w:val="14"/>
        </w:rPr>
        <w:t xml:space="preserv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D36106F" w14:textId="77777777" w:rsidR="0094355D" w:rsidRPr="00DD5BC7" w:rsidRDefault="0094355D" w:rsidP="0094355D">
      <w:pPr>
        <w:rPr>
          <w:sz w:val="18"/>
          <w:szCs w:val="18"/>
        </w:rPr>
      </w:pPr>
      <w:r w:rsidRPr="00DD5BC7">
        <w:rPr>
          <w:sz w:val="18"/>
          <w:szCs w:val="18"/>
        </w:rPr>
        <w:lastRenderedPageBreak/>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DD5BC7">
        <w:rPr>
          <w:sz w:val="18"/>
          <w:szCs w:val="18"/>
        </w:rPr>
        <w:t>capitalistkind</w:t>
      </w:r>
      <w:proofErr w:type="spellEnd"/>
      <w:r w:rsidRPr="00DD5BC7">
        <w:rPr>
          <w:sz w:val="18"/>
          <w:szCs w:val="18"/>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w:t>
      </w:r>
    </w:p>
    <w:p w14:paraId="4E21596D" w14:textId="3432CF67" w:rsidR="0094355D" w:rsidRPr="00DD5BC7" w:rsidRDefault="0094355D" w:rsidP="0094355D">
      <w:pPr>
        <w:rPr>
          <w:sz w:val="14"/>
        </w:rPr>
      </w:pPr>
      <w:r w:rsidRPr="00DD5BC7">
        <w:rPr>
          <w:sz w:val="14"/>
        </w:rPr>
        <w:t xml:space="preserve">Perhaps this should not come as a surprise. As Bourdieu (2005, p. 12) observed, ‘The economic field is, more than any other, inhabited by the state, which contributes at every moment to its existence and persistence, and also to the structure of the relations of force that characterize it'. </w:t>
      </w:r>
      <w:r w:rsidRPr="00DD5BC7">
        <w:rPr>
          <w:rStyle w:val="StyleUnderline"/>
          <w:highlight w:val="green"/>
        </w:rPr>
        <w:t>The state lays out the preconditions for market exchanges.</w:t>
      </w:r>
      <w:r w:rsidRPr="00DD5BC7">
        <w:rPr>
          <w:sz w:val="14"/>
        </w:rPr>
        <w:t xml:space="preserve"> Under neoliberalism, the state is the preeminent facilitator of markets. The neoliberal state is not so much a </w:t>
      </w:r>
      <w:proofErr w:type="spellStart"/>
      <w:r w:rsidRPr="00DD5BC7">
        <w:rPr>
          <w:sz w:val="14"/>
        </w:rPr>
        <w:t>Minimalstaat</w:t>
      </w:r>
      <w:proofErr w:type="spellEnd"/>
      <w:r w:rsidRPr="00DD5BC7">
        <w:rPr>
          <w:sz w:val="14"/>
        </w:rPr>
        <w:t xml:space="preserve">, night watchman state, or slim state as it is the prima causa of market society (see, e.g., Wacquant, 2012). Similarly, in the political theory of Deleuze and </w:t>
      </w:r>
      <w:proofErr w:type="spellStart"/>
      <w:r w:rsidRPr="00DD5BC7">
        <w:rPr>
          <w:sz w:val="14"/>
        </w:rPr>
        <w:t>Guattari</w:t>
      </w:r>
      <w:proofErr w:type="spellEnd"/>
      <w:r w:rsidRPr="00DD5BC7">
        <w:rPr>
          <w:sz w:val="14"/>
        </w:rPr>
        <w:t xml:space="preserve">, any economic development presupposes the political differentiation caused by the state (Deleuze and </w:t>
      </w:r>
      <w:proofErr w:type="spellStart"/>
      <w:r w:rsidRPr="00DD5BC7">
        <w:rPr>
          <w:sz w:val="14"/>
        </w:rPr>
        <w:t>Guattari</w:t>
      </w:r>
      <w:proofErr w:type="spellEnd"/>
      <w:r w:rsidRPr="00DD5BC7">
        <w:rPr>
          <w:sz w:val="14"/>
        </w:rPr>
        <w:t xml:space="preserve">, 2004a, p. 237–238). Even in the global environment of contemporary capitalism, </w:t>
      </w:r>
      <w:r w:rsidRPr="00DD5BC7">
        <w:rPr>
          <w:rStyle w:val="StyleUnderline"/>
          <w:highlight w:val="green"/>
        </w:rPr>
        <w:t>the market cannot operate without the state becoming integrated</w:t>
      </w:r>
      <w:r w:rsidRPr="00DD5BC7">
        <w:rPr>
          <w:rStyle w:val="StyleUnderline"/>
        </w:rPr>
        <w:t xml:space="preserve"> </w:t>
      </w:r>
      <w:r w:rsidRPr="00DD5BC7">
        <w:rPr>
          <w:sz w:val="14"/>
        </w:rPr>
        <w:t xml:space="preserve">with capitalism itself, as ‘it is the modern state that gives capitalism its models of realization' (Deleuze and </w:t>
      </w:r>
      <w:proofErr w:type="spellStart"/>
      <w:r w:rsidRPr="00DD5BC7">
        <w:rPr>
          <w:sz w:val="14"/>
        </w:rPr>
        <w:t>Guattari</w:t>
      </w:r>
      <w:proofErr w:type="spellEnd"/>
      <w:r w:rsidRPr="00DD5BC7">
        <w:rPr>
          <w:sz w:val="14"/>
        </w:rPr>
        <w:t xml:space="preserve">, 2004b, p. 480). </w:t>
      </w:r>
      <w:r w:rsidRPr="00DD5BC7">
        <w:rPr>
          <w:rStyle w:val="Emphasis"/>
          <w:highlight w:val="green"/>
        </w:rPr>
        <w:t>For capitalism to survive in outer space, the state must create a regulatory environment</w:t>
      </w:r>
      <w:r w:rsidRPr="00DD5BC7">
        <w:rPr>
          <w:sz w:val="14"/>
        </w:rPr>
        <w:t xml:space="preserve">, subsidize infrastructure, and hand down contracts – in short, assemble outer space as a domain </w:t>
      </w:r>
      <w:r w:rsidRPr="00DD5BC7">
        <w:rPr>
          <w:rStyle w:val="StyleUnderline"/>
          <w:highlight w:val="green"/>
        </w:rPr>
        <w:t>made accessible in legal, technical, and economic ways</w:t>
      </w:r>
      <w:r w:rsidRPr="00DD5BC7">
        <w:rPr>
          <w:sz w:val="14"/>
        </w:rPr>
        <w:t>.</w:t>
      </w:r>
    </w:p>
    <w:p w14:paraId="159790E9" w14:textId="258B6E7D" w:rsidR="00DD5BC7" w:rsidRPr="00DD5BC7" w:rsidRDefault="00E75379" w:rsidP="00DD5BC7">
      <w:pPr>
        <w:pStyle w:val="Heading4"/>
        <w:rPr>
          <w:rFonts w:cs="Calibri"/>
        </w:rPr>
      </w:pPr>
      <w:proofErr w:type="gramStart"/>
      <w:r>
        <w:rPr>
          <w:rFonts w:cs="Calibri"/>
        </w:rPr>
        <w:t xml:space="preserve">The </w:t>
      </w:r>
      <w:r w:rsidR="00DD5BC7" w:rsidRPr="00DD5BC7">
        <w:rPr>
          <w:rFonts w:cs="Calibri"/>
        </w:rPr>
        <w:t xml:space="preserve"> framing</w:t>
      </w:r>
      <w:proofErr w:type="gramEnd"/>
      <w:r w:rsidR="00DD5BC7" w:rsidRPr="00DD5BC7">
        <w:rPr>
          <w:rFonts w:cs="Calibri"/>
        </w:rPr>
        <w:t xml:space="preserve"> of satellites being the bastion of deterrence reifies insecurity, reinforcing conformation bias and a global pursuit of violence.</w:t>
      </w:r>
    </w:p>
    <w:p w14:paraId="729F0798" w14:textId="77777777" w:rsidR="00DD5BC7" w:rsidRPr="00DD5BC7" w:rsidRDefault="00DD5BC7" w:rsidP="00DD5BC7">
      <w:pPr>
        <w:rPr>
          <w:sz w:val="16"/>
        </w:rPr>
      </w:pPr>
      <w:r w:rsidRPr="00DD5BC7">
        <w:rPr>
          <w:rStyle w:val="StyleUnderline"/>
          <w:rFonts w:eastAsiaTheme="majorEastAsia"/>
          <w:u w:val="none"/>
        </w:rPr>
        <w:t>Masco, 12</w:t>
      </w:r>
      <w:r w:rsidRPr="00DD5BC7">
        <w:rPr>
          <w:sz w:val="16"/>
        </w:rPr>
        <w:t xml:space="preserve"> (Joseph, Prof. of Anthropology @ U. of Chicago, “The End of Ends” </w:t>
      </w:r>
      <w:r w:rsidRPr="00DD5BC7">
        <w:rPr>
          <w:i/>
          <w:iCs/>
          <w:sz w:val="16"/>
        </w:rPr>
        <w:t>Anthropological Quarterly</w:t>
      </w:r>
      <w:r w:rsidRPr="00DD5BC7">
        <w:rPr>
          <w:sz w:val="16"/>
        </w:rPr>
        <w:t xml:space="preserve">, Vol. 85, No. 4 (Fall 2012), pp. 1107-1124) ask for PDF // </w:t>
      </w:r>
      <w:proofErr w:type="spellStart"/>
      <w:r w:rsidRPr="00DD5BC7">
        <w:rPr>
          <w:sz w:val="16"/>
        </w:rPr>
        <w:t>sosa</w:t>
      </w:r>
      <w:proofErr w:type="spellEnd"/>
    </w:p>
    <w:p w14:paraId="59F340F6" w14:textId="77777777" w:rsidR="00DD5BC7" w:rsidRPr="00DD5BC7" w:rsidRDefault="00DD5BC7" w:rsidP="00DD5BC7">
      <w:pPr>
        <w:rPr>
          <w:sz w:val="14"/>
        </w:rPr>
      </w:pPr>
      <w:r w:rsidRPr="00DD5BC7">
        <w:rPr>
          <w:sz w:val="14"/>
        </w:rPr>
        <w:t xml:space="preserve">In an extreme age, we might well ask: </w:t>
      </w:r>
      <w:r w:rsidRPr="00DD5BC7">
        <w:rPr>
          <w:u w:val="single"/>
        </w:rPr>
        <w:t>what are the possibilities for a productive shock</w:t>
      </w:r>
      <w:r w:rsidRPr="00DD5BC7">
        <w:rPr>
          <w:sz w:val="14"/>
        </w:rPr>
        <w:t xml:space="preserve">, an experience or insight </w:t>
      </w:r>
      <w:r w:rsidRPr="00DD5BC7">
        <w:rPr>
          <w:u w:val="single"/>
        </w:rPr>
        <w:t>that would allow us to rethink the terms of everyday life?</w:t>
      </w:r>
      <w:r w:rsidRPr="00DD5BC7">
        <w:rPr>
          <w:sz w:val="14"/>
        </w:rPr>
        <w:t xml:space="preserve"> In the discipline of biology, the recent </w:t>
      </w:r>
      <w:proofErr w:type="spellStart"/>
      <w:r w:rsidRPr="00DD5BC7">
        <w:rPr>
          <w:sz w:val="14"/>
        </w:rPr>
        <w:t>discov</w:t>
      </w:r>
      <w:proofErr w:type="spellEnd"/>
      <w:r w:rsidRPr="00DD5BC7">
        <w:rPr>
          <w:sz w:val="14"/>
        </w:rPr>
        <w:t xml:space="preserve">- </w:t>
      </w:r>
      <w:proofErr w:type="spellStart"/>
      <w:r w:rsidRPr="00DD5BC7">
        <w:rPr>
          <w:sz w:val="14"/>
        </w:rPr>
        <w:t>ery</w:t>
      </w:r>
      <w:proofErr w:type="spellEnd"/>
      <w:r w:rsidRPr="00DD5BC7">
        <w:rPr>
          <w:sz w:val="14"/>
        </w:rPr>
        <w:t xml:space="preserve"> of microbial extremophiles in deep-sea volcanic vents has </w:t>
      </w:r>
      <w:proofErr w:type="spellStart"/>
      <w:r w:rsidRPr="00DD5BC7">
        <w:rPr>
          <w:sz w:val="14"/>
        </w:rPr>
        <w:t>fundamen</w:t>
      </w:r>
      <w:proofErr w:type="spellEnd"/>
      <w:r w:rsidRPr="00DD5BC7">
        <w:rPr>
          <w:sz w:val="14"/>
        </w:rPr>
        <w:t>- tally challenged longstanding scientific definitions of life (</w:t>
      </w:r>
      <w:proofErr w:type="spellStart"/>
      <w:r w:rsidRPr="00DD5BC7">
        <w:rPr>
          <w:sz w:val="14"/>
        </w:rPr>
        <w:t>Helmreich</w:t>
      </w:r>
      <w:proofErr w:type="spellEnd"/>
      <w:r w:rsidRPr="00DD5BC7">
        <w:rPr>
          <w:sz w:val="14"/>
        </w:rPr>
        <w:t xml:space="preserve"> 2008). Living under conditions of extreme heat and pressure, these methane- eating beings have redefined the very limits of life on planet Earth and beyond. What could produce a similar effect </w:t>
      </w:r>
      <w:r w:rsidRPr="00DD5BC7">
        <w:rPr>
          <w:u w:val="single"/>
        </w:rPr>
        <w:t>in the domain of security?</w:t>
      </w:r>
      <w:r w:rsidRPr="00DD5BC7">
        <w:rPr>
          <w:sz w:val="14"/>
        </w:rPr>
        <w:t xml:space="preserve"> </w:t>
      </w:r>
      <w:r w:rsidRPr="00DD5BC7">
        <w:rPr>
          <w:u w:val="single"/>
        </w:rPr>
        <w:t xml:space="preserve">Opportunities for such a critique are ever present, an endless stream of moments in fact, yet constantly </w:t>
      </w:r>
      <w:r w:rsidRPr="00DD5BC7">
        <w:rPr>
          <w:b/>
          <w:iCs/>
          <w:u w:val="single"/>
        </w:rPr>
        <w:t>subsumed by the normalizing effects</w:t>
      </w:r>
      <w:r w:rsidRPr="00DD5BC7">
        <w:rPr>
          <w:u w:val="single"/>
        </w:rPr>
        <w:t xml:space="preserve"> of a national security culture committed to a </w:t>
      </w:r>
      <w:r w:rsidRPr="00DD5BC7">
        <w:rPr>
          <w:b/>
          <w:iCs/>
          <w:highlight w:val="green"/>
          <w:u w:val="single"/>
        </w:rPr>
        <w:t xml:space="preserve">constant </w:t>
      </w:r>
      <w:r w:rsidRPr="00DD5BC7">
        <w:rPr>
          <w:b/>
          <w:iCs/>
          <w:u w:val="single"/>
        </w:rPr>
        <w:t xml:space="preserve">state of </w:t>
      </w:r>
      <w:r w:rsidRPr="00DD5BC7">
        <w:rPr>
          <w:b/>
          <w:iCs/>
          <w:highlight w:val="green"/>
          <w:u w:val="single"/>
        </w:rPr>
        <w:t>emergency</w:t>
      </w:r>
      <w:r w:rsidRPr="00DD5BC7">
        <w:rPr>
          <w:sz w:val="14"/>
        </w:rPr>
        <w:t xml:space="preserve">. </w:t>
      </w:r>
      <w:r w:rsidRPr="00DD5BC7">
        <w:rPr>
          <w:u w:val="single"/>
        </w:rPr>
        <w:t xml:space="preserve">A </w:t>
      </w:r>
      <w:r w:rsidRPr="00DD5BC7">
        <w:rPr>
          <w:highlight w:val="green"/>
          <w:u w:val="single"/>
        </w:rPr>
        <w:t>return to</w:t>
      </w:r>
      <w:r w:rsidRPr="00DD5BC7">
        <w:rPr>
          <w:u w:val="single"/>
        </w:rPr>
        <w:t xml:space="preserve"> basic </w:t>
      </w:r>
      <w:r w:rsidRPr="00DD5BC7">
        <w:rPr>
          <w:highlight w:val="green"/>
          <w:u w:val="single"/>
        </w:rPr>
        <w:t>questions</w:t>
      </w:r>
      <w:r w:rsidRPr="00DD5BC7">
        <w:rPr>
          <w:u w:val="single"/>
        </w:rPr>
        <w:t xml:space="preserve"> </w:t>
      </w:r>
      <w:r w:rsidRPr="00DD5BC7">
        <w:rPr>
          <w:highlight w:val="green"/>
          <w:u w:val="single"/>
        </w:rPr>
        <w:t>of</w:t>
      </w:r>
      <w:r w:rsidRPr="00DD5BC7">
        <w:rPr>
          <w:u w:val="single"/>
        </w:rPr>
        <w:t xml:space="preserve"> how to define profit, loss, and </w:t>
      </w:r>
      <w:r w:rsidRPr="00DD5BC7">
        <w:rPr>
          <w:highlight w:val="green"/>
          <w:u w:val="single"/>
        </w:rPr>
        <w:t>sustainability</w:t>
      </w:r>
      <w:r w:rsidRPr="00DD5BC7">
        <w:rPr>
          <w:u w:val="single"/>
        </w:rPr>
        <w:t xml:space="preserve"> is a key concern today in the US and this paper asks what kind of </w:t>
      </w:r>
      <w:proofErr w:type="spellStart"/>
      <w:r w:rsidRPr="00DD5BC7">
        <w:rPr>
          <w:u w:val="single"/>
        </w:rPr>
        <w:t>analy</w:t>
      </w:r>
      <w:proofErr w:type="spellEnd"/>
      <w:r w:rsidRPr="00DD5BC7">
        <w:rPr>
          <w:u w:val="single"/>
        </w:rPr>
        <w:t xml:space="preserve">- sis could begin to redefine the limits of a collective security? What kind of </w:t>
      </w:r>
      <w:r w:rsidRPr="00DD5BC7">
        <w:rPr>
          <w:b/>
          <w:iCs/>
          <w:u w:val="single"/>
        </w:rPr>
        <w:t>de-familiarization</w:t>
      </w:r>
      <w:r w:rsidRPr="00DD5BC7">
        <w:rPr>
          <w:u w:val="single"/>
        </w:rPr>
        <w:t xml:space="preserve"> and/or </w:t>
      </w:r>
      <w:r w:rsidRPr="00DD5BC7">
        <w:rPr>
          <w:b/>
          <w:iCs/>
          <w:u w:val="single"/>
        </w:rPr>
        <w:t>productive shock</w:t>
      </w:r>
      <w:r w:rsidRPr="00DD5BC7">
        <w:rPr>
          <w:u w:val="single"/>
        </w:rPr>
        <w:t xml:space="preserve"> might allow insight into the cultural terms of expert judgment today in the US, allowing us to </w:t>
      </w:r>
      <w:r w:rsidRPr="00DD5BC7">
        <w:rPr>
          <w:b/>
          <w:iCs/>
          <w:highlight w:val="green"/>
          <w:u w:val="single"/>
        </w:rPr>
        <w:t>rethink</w:t>
      </w:r>
      <w:r w:rsidRPr="00DD5BC7">
        <w:rPr>
          <w:u w:val="single"/>
        </w:rPr>
        <w:t xml:space="preserve"> the </w:t>
      </w:r>
      <w:r w:rsidRPr="00DD5BC7">
        <w:rPr>
          <w:highlight w:val="green"/>
          <w:u w:val="single"/>
        </w:rPr>
        <w:t>logics</w:t>
      </w:r>
      <w:r w:rsidRPr="00DD5BC7">
        <w:rPr>
          <w:u w:val="single"/>
        </w:rPr>
        <w:t xml:space="preserve"> and practices </w:t>
      </w:r>
      <w:r w:rsidRPr="00DD5BC7">
        <w:rPr>
          <w:highlight w:val="green"/>
          <w:u w:val="single"/>
        </w:rPr>
        <w:t xml:space="preserve">that </w:t>
      </w:r>
      <w:r w:rsidRPr="00DD5BC7">
        <w:rPr>
          <w:u w:val="single"/>
        </w:rPr>
        <w:t xml:space="preserve">have simultaneously </w:t>
      </w:r>
      <w:r w:rsidRPr="00DD5BC7">
        <w:rPr>
          <w:highlight w:val="green"/>
          <w:u w:val="single"/>
        </w:rPr>
        <w:t>produced</w:t>
      </w:r>
      <w:r w:rsidRPr="00DD5BC7">
        <w:rPr>
          <w:sz w:val="24"/>
          <w:highlight w:val="green"/>
          <w:u w:val="single"/>
        </w:rPr>
        <w:t xml:space="preserve"> </w:t>
      </w:r>
      <w:r w:rsidRPr="00DD5BC7">
        <w:rPr>
          <w:highlight w:val="green"/>
          <w:u w:val="single"/>
        </w:rPr>
        <w:t xml:space="preserve">a </w:t>
      </w:r>
      <w:r w:rsidRPr="00DD5BC7">
        <w:rPr>
          <w:b/>
          <w:iCs/>
          <w:sz w:val="26"/>
          <w:szCs w:val="26"/>
          <w:highlight w:val="green"/>
          <w:u w:val="single"/>
        </w:rPr>
        <w:t>global war on terror</w:t>
      </w:r>
      <w:r w:rsidRPr="00DD5BC7">
        <w:rPr>
          <w:sz w:val="26"/>
          <w:szCs w:val="26"/>
          <w:highlight w:val="green"/>
          <w:u w:val="single"/>
        </w:rPr>
        <w:t>,</w:t>
      </w:r>
      <w:r w:rsidRPr="00DD5BC7">
        <w:rPr>
          <w:sz w:val="26"/>
          <w:szCs w:val="26"/>
          <w:u w:val="single"/>
        </w:rPr>
        <w:t xml:space="preserve"> a global </w:t>
      </w:r>
      <w:r w:rsidRPr="00DD5BC7">
        <w:rPr>
          <w:b/>
          <w:iCs/>
          <w:sz w:val="26"/>
          <w:szCs w:val="26"/>
          <w:u w:val="single"/>
        </w:rPr>
        <w:t xml:space="preserve">financial </w:t>
      </w:r>
      <w:r w:rsidRPr="00DD5BC7">
        <w:rPr>
          <w:b/>
          <w:iCs/>
          <w:sz w:val="26"/>
          <w:szCs w:val="26"/>
          <w:highlight w:val="green"/>
          <w:u w:val="single"/>
        </w:rPr>
        <w:t>meltdown</w:t>
      </w:r>
      <w:r w:rsidRPr="00DD5BC7">
        <w:rPr>
          <w:sz w:val="26"/>
          <w:szCs w:val="26"/>
          <w:u w:val="single"/>
        </w:rPr>
        <w:t xml:space="preserve">, </w:t>
      </w:r>
      <w:r w:rsidRPr="00DD5BC7">
        <w:rPr>
          <w:b/>
          <w:iCs/>
          <w:sz w:val="26"/>
          <w:szCs w:val="26"/>
          <w:highlight w:val="green"/>
          <w:u w:val="single"/>
        </w:rPr>
        <w:t xml:space="preserve">and </w:t>
      </w:r>
      <w:r w:rsidRPr="00DD5BC7">
        <w:rPr>
          <w:b/>
          <w:iCs/>
          <w:sz w:val="26"/>
          <w:szCs w:val="26"/>
          <w:u w:val="single"/>
        </w:rPr>
        <w:t xml:space="preserve">a </w:t>
      </w:r>
      <w:r w:rsidRPr="008E6FA0">
        <w:rPr>
          <w:b/>
          <w:iCs/>
          <w:sz w:val="26"/>
          <w:szCs w:val="26"/>
          <w:u w:val="single"/>
        </w:rPr>
        <w:t xml:space="preserve">planetary </w:t>
      </w:r>
      <w:r w:rsidRPr="00DD5BC7">
        <w:rPr>
          <w:b/>
          <w:iCs/>
          <w:sz w:val="26"/>
          <w:szCs w:val="26"/>
          <w:highlight w:val="green"/>
          <w:u w:val="single"/>
        </w:rPr>
        <w:t>climate crisis</w:t>
      </w:r>
      <w:r w:rsidRPr="00DD5BC7">
        <w:rPr>
          <w:sz w:val="14"/>
        </w:rPr>
        <w:t xml:space="preserve">? </w:t>
      </w:r>
      <w:r w:rsidRPr="00DD5BC7">
        <w:rPr>
          <w:u w:val="single"/>
        </w:rPr>
        <w:t xml:space="preserve">How can Americans- extremophiles of the national sort- assess their own his- tory within a national-cultural formation devoted to the </w:t>
      </w:r>
      <w:r w:rsidRPr="00DD5BC7">
        <w:rPr>
          <w:b/>
          <w:iCs/>
          <w:u w:val="single"/>
        </w:rPr>
        <w:t>normalization of violence (as war, as boom and bust capitalism, as environmental ruin</w:t>
      </w:r>
      <w:r w:rsidRPr="00DD5BC7">
        <w:rPr>
          <w:u w:val="single"/>
        </w:rPr>
        <w:t>) as the basis for everyday life</w:t>
      </w:r>
      <w:r w:rsidRPr="00DD5BC7">
        <w:rPr>
          <w:sz w:val="14"/>
        </w:rPr>
        <w:t xml:space="preserve">? This short paper does not provide an answer to these questions (would that it could!), but rather seeks to offer a provocation and a meditation on paths constantly not taken in US national security culture. It asks: </w:t>
      </w:r>
      <w:r w:rsidRPr="00DD5BC7">
        <w:rPr>
          <w:u w:val="single"/>
        </w:rPr>
        <w:t xml:space="preserve">how can we read against the normalizing processes </w:t>
      </w:r>
      <w:r w:rsidRPr="00DD5BC7">
        <w:rPr>
          <w:u w:val="single"/>
        </w:rPr>
        <w:lastRenderedPageBreak/>
        <w:t xml:space="preserve">of the security state to assess </w:t>
      </w:r>
      <w:r w:rsidRPr="00DD5BC7">
        <w:rPr>
          <w:b/>
          <w:iCs/>
          <w:sz w:val="26"/>
          <w:szCs w:val="26"/>
          <w:u w:val="single"/>
        </w:rPr>
        <w:t>alternative futures,</w:t>
      </w:r>
      <w:r w:rsidRPr="00DD5BC7">
        <w:rPr>
          <w:sz w:val="26"/>
          <w:szCs w:val="26"/>
          <w:u w:val="single"/>
        </w:rPr>
        <w:t xml:space="preserve"> alternative visions </w:t>
      </w:r>
      <w:r w:rsidRPr="00DD5BC7">
        <w:rPr>
          <w:rStyle w:val="StyleUnderline"/>
        </w:rPr>
        <w:t>rendered invisible by the</w:t>
      </w:r>
      <w:r w:rsidRPr="00DD5BC7">
        <w:rPr>
          <w:sz w:val="26"/>
          <w:szCs w:val="26"/>
          <w:u w:val="single"/>
        </w:rPr>
        <w:t xml:space="preserve"> complex </w:t>
      </w:r>
      <w:r w:rsidRPr="00DD5BC7">
        <w:rPr>
          <w:b/>
          <w:iCs/>
          <w:sz w:val="26"/>
          <w:szCs w:val="26"/>
          <w:u w:val="single"/>
        </w:rPr>
        <w:t>logistics of military science, economic rationality</w:t>
      </w:r>
      <w:r w:rsidRPr="00DD5BC7">
        <w:rPr>
          <w:sz w:val="26"/>
          <w:szCs w:val="26"/>
          <w:u w:val="single"/>
        </w:rPr>
        <w:t xml:space="preserve">, and </w:t>
      </w:r>
      <w:r w:rsidRPr="00DD5BC7">
        <w:rPr>
          <w:b/>
          <w:iCs/>
          <w:sz w:val="26"/>
          <w:szCs w:val="26"/>
          <w:u w:val="single"/>
        </w:rPr>
        <w:t>global governance</w:t>
      </w:r>
      <w:r w:rsidRPr="00DD5BC7">
        <w:rPr>
          <w:u w:val="single"/>
        </w:rPr>
        <w:t>?</w:t>
      </w:r>
      <w:r w:rsidRPr="00DD5BC7">
        <w:rPr>
          <w:sz w:val="14"/>
        </w:rPr>
        <w:t xml:space="preserve"> </w:t>
      </w:r>
      <w:r w:rsidRPr="00DD5BC7">
        <w:rPr>
          <w:u w:val="single"/>
        </w:rPr>
        <w:t xml:space="preserve">To do so is </w:t>
      </w:r>
      <w:r w:rsidRPr="00DD5BC7">
        <w:rPr>
          <w:rStyle w:val="StyleUnderline"/>
          <w:highlight w:val="green"/>
        </w:rPr>
        <w:t>to break from the normalizing force of everyday national security</w:t>
      </w:r>
      <w:r w:rsidRPr="008E6FA0">
        <w:rPr>
          <w:rStyle w:val="StyleUnderline"/>
        </w:rPr>
        <w:t>/</w:t>
      </w:r>
      <w:proofErr w:type="gramStart"/>
      <w:r w:rsidRPr="008E6FA0">
        <w:rPr>
          <w:rStyle w:val="StyleUnderline"/>
        </w:rPr>
        <w:t>capitalism</w:t>
      </w:r>
      <w:r w:rsidRPr="00DD5BC7">
        <w:rPr>
          <w:u w:val="single"/>
        </w:rPr>
        <w:t>, and</w:t>
      </w:r>
      <w:proofErr w:type="gramEnd"/>
      <w:r w:rsidRPr="00DD5BC7">
        <w:rPr>
          <w:u w:val="single"/>
        </w:rPr>
        <w:t xml:space="preserve"> interrogate the assumed structures of security and risk that support a global American military deployment and permanent war posture</w:t>
      </w:r>
      <w:r w:rsidRPr="00DD5BC7">
        <w:rPr>
          <w:sz w:val="14"/>
        </w:rPr>
        <w:t xml:space="preserve">. </w:t>
      </w:r>
      <w:r w:rsidRPr="00DD5BC7">
        <w:rPr>
          <w:u w:val="single"/>
        </w:rPr>
        <w:t xml:space="preserve">To accomplish this kind of critical maneuver, however, </w:t>
      </w:r>
      <w:r w:rsidRPr="00DD5BC7">
        <w:rPr>
          <w:highlight w:val="green"/>
          <w:u w:val="single"/>
        </w:rPr>
        <w:t xml:space="preserve">one needs to be able to recognize the </w:t>
      </w:r>
      <w:r w:rsidRPr="00DD5BC7">
        <w:rPr>
          <w:b/>
          <w:iCs/>
          <w:highlight w:val="green"/>
          <w:u w:val="single"/>
        </w:rPr>
        <w:t>alternative futures rendered void</w:t>
      </w:r>
      <w:r w:rsidRPr="00DD5BC7">
        <w:rPr>
          <w:u w:val="single"/>
        </w:rPr>
        <w:t xml:space="preserve"> by the </w:t>
      </w:r>
      <w:r w:rsidRPr="00DD5BC7">
        <w:rPr>
          <w:b/>
          <w:iCs/>
          <w:u w:val="single"/>
        </w:rPr>
        <w:t>specific configurations of politics and threat</w:t>
      </w:r>
      <w:r w:rsidRPr="00DD5BC7">
        <w:rPr>
          <w:u w:val="single"/>
        </w:rPr>
        <w:t xml:space="preserve"> empowering </w:t>
      </w:r>
      <w:r w:rsidRPr="00DD5BC7">
        <w:rPr>
          <w:b/>
          <w:iCs/>
          <w:u w:val="single"/>
        </w:rPr>
        <w:t>military industrial action</w:t>
      </w:r>
      <w:r w:rsidRPr="00DD5BC7">
        <w:rPr>
          <w:u w:val="single"/>
        </w:rPr>
        <w:t xml:space="preserve"> at a given mome</w:t>
      </w:r>
      <w:r w:rsidRPr="00DD5BC7">
        <w:rPr>
          <w:sz w:val="14"/>
        </w:rPr>
        <w:t xml:space="preserve">nt. An extreme critique requires the ability to assess the alternative costs and benefits that remain suspended within the spaces of an everyday American life constantly rehearsing (via media, political culture, and military action) terror as normality. What follows then is both an examination and a performance of extremity- pushing a critical history and theory well beyond the usual scholarly comfort level. It seeks less to settle and explain than to agitate and provoke. To engage an extreme point of view on crisis, both exterior and </w:t>
      </w:r>
      <w:proofErr w:type="spellStart"/>
      <w:r w:rsidRPr="00DD5BC7">
        <w:rPr>
          <w:sz w:val="14"/>
        </w:rPr>
        <w:t>ob</w:t>
      </w:r>
      <w:proofErr w:type="spellEnd"/>
      <w:r w:rsidRPr="00DD5BC7">
        <w:rPr>
          <w:sz w:val="14"/>
        </w:rPr>
        <w:t xml:space="preserve">- </w:t>
      </w:r>
      <w:proofErr w:type="spellStart"/>
      <w:r w:rsidRPr="00DD5BC7">
        <w:rPr>
          <w:sz w:val="14"/>
        </w:rPr>
        <w:t>jective</w:t>
      </w:r>
      <w:proofErr w:type="spellEnd"/>
      <w:r w:rsidRPr="00DD5BC7">
        <w:rPr>
          <w:sz w:val="14"/>
        </w:rPr>
        <w:t xml:space="preserve">, let's turn to a spectacular new technology that seemed to offer just such a perspective on US security culture in 1960- that of an exterior gaze on planet Earth. </w:t>
      </w:r>
      <w:r w:rsidRPr="00DD5BC7">
        <w:rPr>
          <w:b/>
          <w:iCs/>
          <w:u w:val="single"/>
        </w:rPr>
        <w:t xml:space="preserve">The first </w:t>
      </w:r>
      <w:r w:rsidRPr="00DD5BC7">
        <w:rPr>
          <w:b/>
          <w:iCs/>
          <w:highlight w:val="green"/>
          <w:u w:val="single"/>
        </w:rPr>
        <w:t>satellite imagery</w:t>
      </w:r>
      <w:r w:rsidRPr="00DD5BC7">
        <w:rPr>
          <w:sz w:val="14"/>
        </w:rPr>
        <w:t xml:space="preserve"> </w:t>
      </w:r>
      <w:r w:rsidRPr="00DD5BC7">
        <w:rPr>
          <w:u w:val="single"/>
        </w:rPr>
        <w:t>was not only a techno- logical revolution of profound importance to the military (and ultimately the earth and information sciences), it also</w:t>
      </w:r>
      <w:r w:rsidRPr="00DD5BC7">
        <w:rPr>
          <w:sz w:val="14"/>
        </w:rPr>
        <w:t xml:space="preserve"> </w:t>
      </w:r>
      <w:r w:rsidRPr="00DD5BC7">
        <w:rPr>
          <w:b/>
          <w:iCs/>
          <w:highlight w:val="green"/>
          <w:u w:val="single"/>
        </w:rPr>
        <w:t>constitute</w:t>
      </w:r>
      <w:r w:rsidRPr="00DD5BC7">
        <w:rPr>
          <w:b/>
          <w:iCs/>
          <w:u w:val="single"/>
        </w:rPr>
        <w:t xml:space="preserve">d a rare moment of </w:t>
      </w:r>
      <w:proofErr w:type="spellStart"/>
      <w:r w:rsidRPr="00DD5BC7">
        <w:rPr>
          <w:b/>
          <w:iCs/>
          <w:u w:val="single"/>
        </w:rPr>
        <w:t>ob</w:t>
      </w:r>
      <w:proofErr w:type="spellEnd"/>
      <w:r w:rsidRPr="00DD5BC7">
        <w:rPr>
          <w:b/>
          <w:iCs/>
          <w:u w:val="single"/>
        </w:rPr>
        <w:t xml:space="preserve">- </w:t>
      </w:r>
      <w:proofErr w:type="spellStart"/>
      <w:r w:rsidRPr="00DD5BC7">
        <w:rPr>
          <w:b/>
          <w:iCs/>
          <w:u w:val="single"/>
        </w:rPr>
        <w:t>jective</w:t>
      </w:r>
      <w:proofErr w:type="spellEnd"/>
      <w:r w:rsidRPr="00DD5BC7">
        <w:rPr>
          <w:b/>
          <w:iCs/>
          <w:u w:val="single"/>
        </w:rPr>
        <w:t xml:space="preserve"> critique </w:t>
      </w:r>
      <w:r w:rsidRPr="008E6FA0">
        <w:rPr>
          <w:b/>
          <w:iCs/>
          <w:u w:val="single"/>
        </w:rPr>
        <w:t xml:space="preserve">to </w:t>
      </w:r>
      <w:r w:rsidRPr="008E6FA0">
        <w:rPr>
          <w:rStyle w:val="StyleUnderline"/>
        </w:rPr>
        <w:t xml:space="preserve">American </w:t>
      </w:r>
      <w:r w:rsidRPr="00DD5BC7">
        <w:rPr>
          <w:rStyle w:val="StyleUnderline"/>
          <w:highlight w:val="green"/>
        </w:rPr>
        <w:t>Cold War fantasies at their most virulent and violent.</w:t>
      </w:r>
      <w:r w:rsidRPr="00DD5BC7">
        <w:rPr>
          <w:sz w:val="14"/>
        </w:rPr>
        <w:t xml:space="preserve"> Covert and extremely fragile, </w:t>
      </w:r>
      <w:r w:rsidRPr="00DD5BC7">
        <w:rPr>
          <w:u w:val="single"/>
        </w:rPr>
        <w:t>the first Corona satellite was secretly launched into outer space in August of 1 960, offering a new optics on Cold War military technologies and fantasies</w:t>
      </w:r>
      <w:r w:rsidRPr="00DD5BC7">
        <w:rPr>
          <w:sz w:val="14"/>
        </w:rPr>
        <w:t xml:space="preserve">. Imagine, if you will, a rocket carrying not a warhead but a giant panoramic camera (see Figures 1 and 2), slung into a low orbit over Europe, running a long reel of 70mm film, </w:t>
      </w:r>
      <w:proofErr w:type="spellStart"/>
      <w:r w:rsidRPr="00DD5BC7">
        <w:rPr>
          <w:sz w:val="14"/>
        </w:rPr>
        <w:t>spe</w:t>
      </w:r>
      <w:proofErr w:type="spellEnd"/>
      <w:r w:rsidRPr="00DD5BC7">
        <w:rPr>
          <w:sz w:val="14"/>
        </w:rPr>
        <w:t xml:space="preserve">- </w:t>
      </w:r>
      <w:proofErr w:type="spellStart"/>
      <w:r w:rsidRPr="00DD5BC7">
        <w:rPr>
          <w:sz w:val="14"/>
        </w:rPr>
        <w:t>cially</w:t>
      </w:r>
      <w:proofErr w:type="spellEnd"/>
      <w:r w:rsidRPr="00DD5BC7">
        <w:rPr>
          <w:sz w:val="14"/>
        </w:rPr>
        <w:t xml:space="preserve">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w:t>
      </w:r>
      <w:proofErr w:type="spellStart"/>
      <w:r w:rsidRPr="00DD5BC7">
        <w:rPr>
          <w:sz w:val="14"/>
        </w:rPr>
        <w:t>gi</w:t>
      </w:r>
      <w:proofErr w:type="spellEnd"/>
      <w:r w:rsidRPr="00DD5BC7">
        <w:rPr>
          <w:sz w:val="14"/>
        </w:rPr>
        <w:t xml:space="preserve">- ant hook (see Figure 4). On August 18, 1960 the Corona Project became the first </w:t>
      </w:r>
      <w:proofErr w:type="gramStart"/>
      <w:r w:rsidRPr="00DD5BC7">
        <w:rPr>
          <w:sz w:val="14"/>
        </w:rPr>
        <w:t>space based</w:t>
      </w:r>
      <w:proofErr w:type="gramEnd"/>
      <w:r w:rsidRPr="00DD5BC7">
        <w:rPr>
          <w:sz w:val="14"/>
        </w:rPr>
        <w:t xml:space="preserve"> reconnaissance system, providing the CIA with the first satellite photographs of Soviet military installations (see Figures 5 and 6; as well as Day, Logsdon, and </w:t>
      </w:r>
      <w:proofErr w:type="spellStart"/>
      <w:r w:rsidRPr="00DD5BC7">
        <w:rPr>
          <w:sz w:val="14"/>
        </w:rPr>
        <w:t>Latell</w:t>
      </w:r>
      <w:proofErr w:type="spellEnd"/>
      <w:r w:rsidRPr="00DD5BC7">
        <w:rPr>
          <w:sz w:val="14"/>
        </w:rPr>
        <w:t xml:space="preserve"> 1998; and Peebles 1997). Corona provided the most accurate images of Soviet military capabilities to date, offering concrete photographic evidence of Soviet missile capabilities at a time of near hysterical speculation about imminent Soviet attack. Soon US officials knew via photo- graphic documentation of </w:t>
      </w:r>
      <w:proofErr w:type="spellStart"/>
      <w:r w:rsidRPr="00DD5BC7">
        <w:rPr>
          <w:sz w:val="14"/>
        </w:rPr>
        <w:t>commu</w:t>
      </w:r>
      <w:proofErr w:type="spellEnd"/>
      <w:r w:rsidRPr="00DD5BC7">
        <w:rPr>
          <w:sz w:val="14"/>
        </w:rPr>
        <w:t xml:space="preserve">- </w:t>
      </w:r>
      <w:proofErr w:type="spellStart"/>
      <w:r w:rsidRPr="00DD5BC7">
        <w:rPr>
          <w:sz w:val="14"/>
        </w:rPr>
        <w:t>nist</w:t>
      </w:r>
      <w:proofErr w:type="spellEnd"/>
      <w:r w:rsidRPr="00DD5BC7">
        <w:rPr>
          <w:sz w:val="14"/>
        </w:rPr>
        <w:t xml:space="preserve"> military bases that the Soviets did not have a vast and growing ICBM superiority capable of over- whelming US defenses. In fact, the US had something on the order of a ten to one advantage in missiles, and even more in nuclear devices. At this moment in the Cold War, </w:t>
      </w:r>
      <w:r w:rsidRPr="00DD5BC7">
        <w:rPr>
          <w:b/>
          <w:iCs/>
          <w:sz w:val="26"/>
          <w:szCs w:val="26"/>
          <w:highlight w:val="green"/>
          <w:u w:val="single"/>
        </w:rPr>
        <w:t>outer space</w:t>
      </w:r>
      <w:r w:rsidRPr="00DD5BC7">
        <w:rPr>
          <w:b/>
          <w:iCs/>
          <w:sz w:val="26"/>
          <w:szCs w:val="26"/>
          <w:u w:val="single"/>
        </w:rPr>
        <w:t xml:space="preserve"> </w:t>
      </w:r>
      <w:r w:rsidRPr="00DD5BC7">
        <w:rPr>
          <w:b/>
          <w:iCs/>
          <w:sz w:val="26"/>
          <w:szCs w:val="26"/>
          <w:highlight w:val="green"/>
          <w:u w:val="single"/>
        </w:rPr>
        <w:t>provide</w:t>
      </w:r>
      <w:r w:rsidRPr="00DD5BC7">
        <w:rPr>
          <w:b/>
          <w:iCs/>
          <w:sz w:val="26"/>
          <w:szCs w:val="26"/>
          <w:u w:val="single"/>
        </w:rPr>
        <w:t xml:space="preserve">d </w:t>
      </w:r>
      <w:r w:rsidRPr="00DD5BC7">
        <w:rPr>
          <w:b/>
          <w:iCs/>
          <w:sz w:val="26"/>
          <w:szCs w:val="26"/>
          <w:highlight w:val="green"/>
          <w:u w:val="single"/>
        </w:rPr>
        <w:t>the only clear view of nuclear threat</w:t>
      </w:r>
      <w:r w:rsidRPr="00DD5BC7">
        <w:rPr>
          <w:b/>
          <w:iCs/>
          <w:u w:val="single"/>
        </w:rPr>
        <w:t xml:space="preserve">- providing a series of photographs that dramatically </w:t>
      </w:r>
      <w:r w:rsidRPr="00DD5BC7">
        <w:rPr>
          <w:b/>
          <w:iCs/>
          <w:highlight w:val="green"/>
          <w:u w:val="single"/>
        </w:rPr>
        <w:t>changed</w:t>
      </w:r>
      <w:r w:rsidRPr="00DD5BC7">
        <w:rPr>
          <w:b/>
          <w:iCs/>
          <w:u w:val="single"/>
        </w:rPr>
        <w:t xml:space="preserve"> </w:t>
      </w:r>
      <w:r w:rsidRPr="00DD5BC7">
        <w:rPr>
          <w:b/>
          <w:iCs/>
          <w:highlight w:val="green"/>
          <w:u w:val="single"/>
        </w:rPr>
        <w:t>how</w:t>
      </w:r>
      <w:r w:rsidRPr="00DD5BC7">
        <w:rPr>
          <w:b/>
          <w:iCs/>
          <w:u w:val="single"/>
        </w:rPr>
        <w:t xml:space="preserve"> US </w:t>
      </w:r>
      <w:r w:rsidRPr="00DD5BC7">
        <w:rPr>
          <w:b/>
          <w:iCs/>
          <w:highlight w:val="green"/>
          <w:u w:val="single"/>
        </w:rPr>
        <w:t>officials view</w:t>
      </w:r>
      <w:r w:rsidRPr="00DD5BC7">
        <w:rPr>
          <w:b/>
          <w:iCs/>
          <w:u w:val="single"/>
        </w:rPr>
        <w:t xml:space="preserve">ed the immediacy of </w:t>
      </w:r>
      <w:r w:rsidRPr="00DD5BC7">
        <w:rPr>
          <w:b/>
          <w:iCs/>
          <w:highlight w:val="green"/>
          <w:u w:val="single"/>
        </w:rPr>
        <w:t>nuclear war</w:t>
      </w:r>
      <w:r w:rsidRPr="00DD5BC7">
        <w:rPr>
          <w:sz w:val="14"/>
        </w:rPr>
        <w:t xml:space="preserve"> (Richelson 2006). Over the next decade, </w:t>
      </w:r>
      <w:r w:rsidRPr="00DD5BC7">
        <w:rPr>
          <w:b/>
          <w:iCs/>
          <w:highlight w:val="green"/>
          <w:u w:val="single"/>
        </w:rPr>
        <w:t>the race</w:t>
      </w:r>
      <w:r w:rsidRPr="00DD5BC7">
        <w:rPr>
          <w:b/>
          <w:iCs/>
          <w:u w:val="single"/>
        </w:rPr>
        <w:t xml:space="preserve"> to the moon </w:t>
      </w:r>
      <w:r w:rsidRPr="00DD5BC7">
        <w:rPr>
          <w:b/>
          <w:iCs/>
          <w:highlight w:val="green"/>
          <w:u w:val="single"/>
        </w:rPr>
        <w:t>became</w:t>
      </w:r>
      <w:r w:rsidRPr="00DD5BC7">
        <w:rPr>
          <w:b/>
          <w:iCs/>
          <w:u w:val="single"/>
        </w:rPr>
        <w:t xml:space="preserve"> the public face of </w:t>
      </w:r>
      <w:r w:rsidRPr="00DD5BC7">
        <w:rPr>
          <w:b/>
          <w:iCs/>
          <w:highlight w:val="green"/>
          <w:u w:val="single"/>
        </w:rPr>
        <w:t>a covert enterprise to extend</w:t>
      </w:r>
      <w:r w:rsidRPr="00DD5BC7">
        <w:rPr>
          <w:b/>
          <w:iCs/>
          <w:u w:val="single"/>
        </w:rPr>
        <w:t xml:space="preserve"> and expand space </w:t>
      </w:r>
      <w:r w:rsidRPr="00DD5BC7">
        <w:rPr>
          <w:b/>
          <w:iCs/>
          <w:highlight w:val="green"/>
          <w:u w:val="single"/>
        </w:rPr>
        <w:t>surveillance</w:t>
      </w:r>
      <w:r w:rsidRPr="00DD5BC7">
        <w:rPr>
          <w:sz w:val="14"/>
        </w:rPr>
        <w:t xml:space="preserve">. Plans for manned photographic studios in space with Hubble telescope- sized lenses pointed toward Earth, soon were enhanced by digital communications that allowed in- </w:t>
      </w:r>
      <w:proofErr w:type="spellStart"/>
      <w:r w:rsidRPr="00DD5BC7">
        <w:rPr>
          <w:sz w:val="14"/>
        </w:rPr>
        <w:t>stant</w:t>
      </w:r>
      <w:proofErr w:type="spellEnd"/>
      <w:r w:rsidRPr="00DD5BC7">
        <w:rPr>
          <w:sz w:val="14"/>
        </w:rPr>
        <w:t xml:space="preserve"> data transmission (see Willis and Bamford 2007). The Corona cameras evolved quickly, moving from the 40-foot resolution offered in 1960 to five-foot resolution by 1967, a revolution in optics that was soon followed by digital satellite systems capable of three-inch resolution, in- </w:t>
      </w:r>
      <w:proofErr w:type="spellStart"/>
      <w:r w:rsidRPr="00DD5BC7">
        <w:rPr>
          <w:sz w:val="14"/>
        </w:rPr>
        <w:t>frared</w:t>
      </w:r>
      <w:proofErr w:type="spellEnd"/>
      <w:r w:rsidRPr="00DD5BC7">
        <w:rPr>
          <w:sz w:val="14"/>
        </w:rPr>
        <w:t xml:space="preserve"> imaging, and the near instantaneous transfer of information. These remote sensing technologies have since revolutionized everything from geography, to climate sciences, to the now ubiquitous GPS systems and Google Earth. The Central Intelligence Agency (CIA) has long considered the Corona satellite one of its most </w:t>
      </w:r>
      <w:proofErr w:type="spellStart"/>
      <w:r w:rsidRPr="00DD5BC7">
        <w:rPr>
          <w:sz w:val="14"/>
        </w:rPr>
        <w:t>im</w:t>
      </w:r>
      <w:proofErr w:type="spellEnd"/>
      <w:r w:rsidRPr="00DD5BC7">
        <w:rPr>
          <w:sz w:val="14"/>
        </w:rPr>
        <w:t xml:space="preserve">- </w:t>
      </w:r>
      <w:proofErr w:type="spellStart"/>
      <w:r w:rsidRPr="00DD5BC7">
        <w:rPr>
          <w:sz w:val="14"/>
        </w:rPr>
        <w:t>portant</w:t>
      </w:r>
      <w:proofErr w:type="spellEnd"/>
      <w:r w:rsidRPr="00DD5BC7">
        <w:rPr>
          <w:sz w:val="14"/>
        </w:rPr>
        <w:t xml:space="preserve"> achievements, a pure </w:t>
      </w:r>
      <w:proofErr w:type="spellStart"/>
      <w:r w:rsidRPr="00DD5BC7">
        <w:rPr>
          <w:sz w:val="14"/>
        </w:rPr>
        <w:t>suc</w:t>
      </w:r>
      <w:proofErr w:type="spellEnd"/>
      <w:r w:rsidRPr="00DD5BC7">
        <w:rPr>
          <w:sz w:val="14"/>
        </w:rPr>
        <w:t xml:space="preserve">- </w:t>
      </w:r>
      <w:proofErr w:type="spellStart"/>
      <w:r w:rsidRPr="00DD5BC7">
        <w:rPr>
          <w:sz w:val="14"/>
        </w:rPr>
        <w:t>cess</w:t>
      </w:r>
      <w:proofErr w:type="spellEnd"/>
      <w:r w:rsidRPr="00DD5BC7">
        <w:rPr>
          <w:sz w:val="14"/>
        </w:rPr>
        <w:t xml:space="preserve"> story. As Director of the CIA, Richard Helms held a ceremony in honor of the Corona Program's re- </w:t>
      </w:r>
      <w:proofErr w:type="spellStart"/>
      <w:r w:rsidRPr="00DD5BC7">
        <w:rPr>
          <w:sz w:val="14"/>
        </w:rPr>
        <w:t>tirement</w:t>
      </w:r>
      <w:proofErr w:type="spellEnd"/>
      <w:r w:rsidRPr="00DD5BC7">
        <w:rPr>
          <w:sz w:val="14"/>
        </w:rPr>
        <w:t xml:space="preserve"> in 1 972 (in favor of the next generation digital satellite system). He presented a documentary film, entitled "A Point in Time" to CIA personnel detailing the crucial his- tory of the top-secret program, its technological achievements, and its central role in Cold War geopolitics. </w:t>
      </w:r>
      <w:proofErr w:type="spellStart"/>
      <w:r w:rsidRPr="00DD5BC7">
        <w:rPr>
          <w:sz w:val="14"/>
        </w:rPr>
        <w:t>litics</w:t>
      </w:r>
      <w:proofErr w:type="spellEnd"/>
      <w:r w:rsidRPr="00DD5BC7">
        <w:rPr>
          <w:sz w:val="14"/>
        </w:rPr>
        <w:t xml:space="preserve">. A Corona capsule and an </w:t>
      </w:r>
      <w:proofErr w:type="spellStart"/>
      <w:r w:rsidRPr="00DD5BC7">
        <w:rPr>
          <w:sz w:val="14"/>
        </w:rPr>
        <w:t>exten</w:t>
      </w:r>
      <w:proofErr w:type="spellEnd"/>
      <w:r w:rsidRPr="00DD5BC7">
        <w:rPr>
          <w:sz w:val="14"/>
        </w:rPr>
        <w:t xml:space="preserve">- </w:t>
      </w:r>
      <w:proofErr w:type="spellStart"/>
      <w:r w:rsidRPr="00DD5BC7">
        <w:rPr>
          <w:sz w:val="14"/>
        </w:rPr>
        <w:t>sive</w:t>
      </w:r>
      <w:proofErr w:type="spellEnd"/>
      <w:r w:rsidRPr="00DD5BC7">
        <w:rPr>
          <w:sz w:val="14"/>
        </w:rPr>
        <w:t xml:space="preserve"> photographic display of Corona satellite imagery was then centrally installed at CIA Headquarters in Langley to document its success for all future employees. On display there through the end of the Cold War, com- </w:t>
      </w:r>
      <w:proofErr w:type="spellStart"/>
      <w:r w:rsidRPr="00DD5BC7">
        <w:rPr>
          <w:sz w:val="14"/>
        </w:rPr>
        <w:t>ponents</w:t>
      </w:r>
      <w:proofErr w:type="spellEnd"/>
      <w:r w:rsidRPr="00DD5BC7">
        <w:rPr>
          <w:sz w:val="14"/>
        </w:rPr>
        <w:t xml:space="preserve"> of this exhibit can now be seen at the Smithsonian Air and Space Museum. The extensive Corona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it also revealed how fantastical American assessments of Soviet capabilities were in the 1 950s. It offered a new remote viewing photography but also new insight into the American national security imaginary. The first Corona images have as much to say about the ferocious US commitment to nuclear weapons and a global nuclear war machine already set on a minute-to-minute trig- ger by 1960, as about Soviet weapons. The first Corona images contra- </w:t>
      </w:r>
      <w:proofErr w:type="spellStart"/>
      <w:r w:rsidRPr="00DD5BC7">
        <w:rPr>
          <w:sz w:val="14"/>
        </w:rPr>
        <w:t>dicted</w:t>
      </w:r>
      <w:proofErr w:type="spellEnd"/>
      <w:r w:rsidRPr="00DD5BC7">
        <w:rPr>
          <w:sz w:val="14"/>
        </w:rPr>
        <w:t xml:space="preserve"> expert US judgments of Soviet capabilities and desires, providing a powerful counterweight against arguments for a preemptive US attack on the Soviet Union. The slightly blurry satellite photographs thus held the potential for a radical critique of American perceptions of the Soviet Union, showing that US officials were as much at war with their own apocalyptic projections in 1 960 as with Soviet plans for territorial expansion. An anthropology of extremes requires a non-normative reading of </w:t>
      </w:r>
      <w:proofErr w:type="spellStart"/>
      <w:r w:rsidRPr="00DD5BC7">
        <w:rPr>
          <w:sz w:val="14"/>
        </w:rPr>
        <w:t>cul</w:t>
      </w:r>
      <w:proofErr w:type="spellEnd"/>
      <w:r w:rsidRPr="00DD5BC7">
        <w:rPr>
          <w:sz w:val="14"/>
        </w:rPr>
        <w:t xml:space="preserve">- </w:t>
      </w:r>
      <w:proofErr w:type="spellStart"/>
      <w:r w:rsidRPr="00DD5BC7">
        <w:rPr>
          <w:sz w:val="14"/>
        </w:rPr>
        <w:t>ture</w:t>
      </w:r>
      <w:proofErr w:type="spellEnd"/>
      <w:r w:rsidRPr="00DD5BC7">
        <w:rPr>
          <w:sz w:val="14"/>
        </w:rPr>
        <w:t xml:space="preserve"> and history, an effort to push past consensus logics to interrogate what alternative visions, projects, and futures are left unexplored at a given historical moment. The rapidly evolving historical archive provides one op- </w:t>
      </w:r>
      <w:proofErr w:type="spellStart"/>
      <w:r w:rsidRPr="00DD5BC7">
        <w:rPr>
          <w:sz w:val="14"/>
        </w:rPr>
        <w:t>portunity</w:t>
      </w:r>
      <w:proofErr w:type="spellEnd"/>
      <w:r w:rsidRPr="00DD5BC7">
        <w:rPr>
          <w:sz w:val="14"/>
        </w:rPr>
        <w:t xml:space="preserve"> for this kind of critique: our understanding of the 20th century American security state is changing with each newly declassified program and document, dramatically reshaping what we know about US policy, mil- </w:t>
      </w:r>
      <w:proofErr w:type="spellStart"/>
      <w:r w:rsidRPr="00DD5BC7">
        <w:rPr>
          <w:sz w:val="14"/>
        </w:rPr>
        <w:t>itary</w:t>
      </w:r>
      <w:proofErr w:type="spellEnd"/>
      <w:r w:rsidRPr="00DD5BC7">
        <w:rPr>
          <w:sz w:val="14"/>
        </w:rPr>
        <w:t xml:space="preserve"> science, and threat assessments since World War II. The Corona pho- </w:t>
      </w:r>
      <w:proofErr w:type="spellStart"/>
      <w:r w:rsidRPr="00DD5BC7">
        <w:rPr>
          <w:sz w:val="14"/>
        </w:rPr>
        <w:t>tographs</w:t>
      </w:r>
      <w:proofErr w:type="spellEnd"/>
      <w:r w:rsidRPr="00DD5BC7">
        <w:rPr>
          <w:sz w:val="14"/>
        </w:rPr>
        <w:t xml:space="preserve"> are a compelling illustration of the power of the evolving national security archive.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 Indeed, the national security archive is one place where we can formally consider how the 20th century "balance of terror" has been remade in the 21st century as a "war on terror"- following the affective politics, technological fetishisms, and geopolitical ambitions that have come to structure US security culture. The declassified Cold War </w:t>
      </w:r>
      <w:proofErr w:type="spellStart"/>
      <w:r w:rsidRPr="00DD5BC7">
        <w:rPr>
          <w:sz w:val="14"/>
        </w:rPr>
        <w:t>ar</w:t>
      </w:r>
      <w:proofErr w:type="spellEnd"/>
      <w:r w:rsidRPr="00DD5BC7">
        <w:rPr>
          <w:sz w:val="14"/>
        </w:rPr>
        <w:t xml:space="preserve">- chive allows us to pursue an extreme reading of US </w:t>
      </w:r>
      <w:r w:rsidRPr="00DD5BC7">
        <w:rPr>
          <w:sz w:val="14"/>
        </w:rPr>
        <w:lastRenderedPageBreak/>
        <w:t xml:space="preserve">security culture, one committed to pushing past official policy logics at moments of heightened emergency to consider how threat, historical contingency, technological revolution, propaganda, and geopolitical ambition combine in a specific moment of extreme risk. </w:t>
      </w:r>
      <w:r w:rsidRPr="00DD5BC7">
        <w:rPr>
          <w:rStyle w:val="StyleUnderline"/>
        </w:rPr>
        <w:t xml:space="preserve">The first </w:t>
      </w:r>
      <w:r w:rsidRPr="00DD5BC7">
        <w:rPr>
          <w:rStyle w:val="StyleUnderline"/>
          <w:highlight w:val="green"/>
        </w:rPr>
        <w:t>Corona images</w:t>
      </w:r>
      <w:r w:rsidRPr="00DD5BC7">
        <w:rPr>
          <w:rStyle w:val="StyleUnderline"/>
        </w:rPr>
        <w:t xml:space="preserve">, for example, </w:t>
      </w:r>
      <w:r w:rsidRPr="00DD5BC7">
        <w:rPr>
          <w:rStyle w:val="StyleUnderline"/>
          <w:highlight w:val="green"/>
        </w:rPr>
        <w:t>constitute</w:t>
      </w:r>
      <w:r w:rsidRPr="00DD5BC7">
        <w:rPr>
          <w:rStyle w:val="StyleUnderline"/>
        </w:rPr>
        <w:t xml:space="preserve"> a moment when </w:t>
      </w:r>
      <w:r w:rsidRPr="00DD5BC7">
        <w:rPr>
          <w:rStyle w:val="StyleUnderline"/>
          <w:highlight w:val="green"/>
        </w:rPr>
        <w:t>administrators</w:t>
      </w:r>
      <w:r w:rsidRPr="00DD5BC7">
        <w:rPr>
          <w:rStyle w:val="StyleUnderline"/>
        </w:rPr>
        <w:t xml:space="preserve"> of the national security state </w:t>
      </w:r>
      <w:r w:rsidRPr="00DD5BC7">
        <w:rPr>
          <w:rStyle w:val="StyleUnderline"/>
          <w:highlight w:val="green"/>
        </w:rPr>
        <w:t>had their own logics</w:t>
      </w:r>
      <w:r w:rsidRPr="00DD5BC7">
        <w:rPr>
          <w:rStyle w:val="StyleUnderline"/>
        </w:rPr>
        <w:t xml:space="preserve"> and fears </w:t>
      </w:r>
      <w:r w:rsidRPr="00DD5BC7">
        <w:rPr>
          <w:rStyle w:val="StyleUnderline"/>
          <w:highlight w:val="green"/>
        </w:rPr>
        <w:t>negated</w:t>
      </w:r>
      <w:r w:rsidRPr="00DD5BC7">
        <w:rPr>
          <w:rStyle w:val="StyleUnderline"/>
        </w:rPr>
        <w:t xml:space="preserve"> in the form of direct photographic evidence,</w:t>
      </w:r>
      <w:r w:rsidRPr="00DD5BC7">
        <w:rPr>
          <w:sz w:val="14"/>
        </w:rPr>
        <w:t xml:space="preserve"> opening a potential conceptual space for radical reassessment of their own ambitions, perceptions, and drives, powerfully revealed in black and white photos as fantasy. We might well ask why the </w:t>
      </w:r>
      <w:r w:rsidRPr="00DD5BC7">
        <w:rPr>
          <w:sz w:val="14"/>
          <w:highlight w:val="green"/>
        </w:rPr>
        <w:t>Corona</w:t>
      </w:r>
      <w:r w:rsidRPr="00DD5BC7">
        <w:rPr>
          <w:sz w:val="14"/>
        </w:rPr>
        <w:t xml:space="preserve"> imagery (and any number of similar moments when existential threat has objectively dissolved into mere projection</w:t>
      </w:r>
      <w:r w:rsidRPr="00DD5BC7">
        <w:rPr>
          <w:b/>
          <w:iCs/>
          <w:u w:val="single"/>
        </w:rPr>
        <w:t>- most</w:t>
      </w:r>
      <w:r w:rsidRPr="00DD5BC7">
        <w:rPr>
          <w:u w:val="single"/>
        </w:rPr>
        <w:t xml:space="preserve"> recently, the missing weapons of mass destruction used to justify the US invasion of Iraq in 2003</w:t>
      </w:r>
      <w:r w:rsidRPr="00DD5BC7">
        <w:rPr>
          <w:sz w:val="14"/>
        </w:rPr>
        <w:t xml:space="preserve">)- </w:t>
      </w:r>
      <w:r w:rsidRPr="00DD5BC7">
        <w:rPr>
          <w:rStyle w:val="Emphasis"/>
          <w:highlight w:val="green"/>
        </w:rPr>
        <w:t xml:space="preserve">did not pro- duce </w:t>
      </w:r>
      <w:r w:rsidRPr="00DD5BC7">
        <w:rPr>
          <w:rStyle w:val="Emphasis"/>
        </w:rPr>
        <w:t xml:space="preserve">a radical </w:t>
      </w:r>
      <w:r w:rsidRPr="00DD5BC7">
        <w:rPr>
          <w:rStyle w:val="Emphasis"/>
          <w:highlight w:val="green"/>
        </w:rPr>
        <w:t>self-critique</w:t>
      </w:r>
      <w:r w:rsidRPr="00DD5BC7">
        <w:rPr>
          <w:b/>
          <w:iCs/>
          <w:u w:val="single"/>
        </w:rPr>
        <w:t xml:space="preserve"> in the US</w:t>
      </w:r>
      <w:r w:rsidRPr="00DD5BC7">
        <w:rPr>
          <w:sz w:val="14"/>
        </w:rPr>
        <w:t xml:space="preserve">. </w:t>
      </w:r>
      <w:r w:rsidRPr="00DD5BC7">
        <w:rPr>
          <w:highlight w:val="green"/>
          <w:u w:val="single"/>
        </w:rPr>
        <w:t>The</w:t>
      </w:r>
      <w:r w:rsidRPr="00DD5BC7">
        <w:rPr>
          <w:u w:val="single"/>
        </w:rPr>
        <w:t xml:space="preserve"> Cold War nuclear </w:t>
      </w:r>
      <w:r w:rsidRPr="00DD5BC7">
        <w:rPr>
          <w:highlight w:val="green"/>
          <w:u w:val="single"/>
        </w:rPr>
        <w:t xml:space="preserve">standoff installed </w:t>
      </w:r>
      <w:r w:rsidRPr="00DD5BC7">
        <w:rPr>
          <w:b/>
          <w:iCs/>
          <w:sz w:val="28"/>
          <w:szCs w:val="28"/>
          <w:highlight w:val="green"/>
          <w:u w:val="single"/>
        </w:rPr>
        <w:t>existential threat</w:t>
      </w:r>
      <w:r w:rsidRPr="00DD5BC7">
        <w:rPr>
          <w:b/>
          <w:iCs/>
          <w:highlight w:val="green"/>
          <w:u w:val="single"/>
        </w:rPr>
        <w:t xml:space="preserve"> as </w:t>
      </w:r>
      <w:r w:rsidRPr="00DD5BC7">
        <w:rPr>
          <w:b/>
          <w:iCs/>
          <w:u w:val="single"/>
        </w:rPr>
        <w:t xml:space="preserve">a </w:t>
      </w:r>
      <w:r w:rsidRPr="00DD5BC7">
        <w:rPr>
          <w:b/>
          <w:iCs/>
          <w:highlight w:val="green"/>
          <w:u w:val="single"/>
        </w:rPr>
        <w:t xml:space="preserve">core </w:t>
      </w:r>
      <w:r w:rsidRPr="00DD5BC7">
        <w:rPr>
          <w:b/>
          <w:iCs/>
          <w:u w:val="single"/>
        </w:rPr>
        <w:t>structure of everyday American life</w:t>
      </w:r>
      <w:r w:rsidRPr="00DD5BC7">
        <w:rPr>
          <w:u w:val="single"/>
        </w:rPr>
        <w:t xml:space="preserve">, making nuclear fear the </w:t>
      </w:r>
      <w:proofErr w:type="spellStart"/>
      <w:r w:rsidRPr="00DD5BC7">
        <w:rPr>
          <w:u w:val="single"/>
        </w:rPr>
        <w:t>coordinat</w:t>
      </w:r>
      <w:proofErr w:type="spellEnd"/>
      <w:r w:rsidRPr="00DD5BC7">
        <w:rPr>
          <w:u w:val="single"/>
        </w:rPr>
        <w:t xml:space="preserve">- </w:t>
      </w:r>
      <w:proofErr w:type="spellStart"/>
      <w:r w:rsidRPr="00DD5BC7">
        <w:rPr>
          <w:u w:val="single"/>
        </w:rPr>
        <w:t>ing</w:t>
      </w:r>
      <w:proofErr w:type="spellEnd"/>
      <w:r w:rsidRPr="00DD5BC7">
        <w:rPr>
          <w:u w:val="single"/>
        </w:rPr>
        <w:t xml:space="preserve"> principle of US geo-policy and a </w:t>
      </w:r>
      <w:r w:rsidRPr="00DD5BC7">
        <w:rPr>
          <w:b/>
          <w:iCs/>
          <w:u w:val="single"/>
        </w:rPr>
        <w:t xml:space="preserve">new </w:t>
      </w:r>
      <w:r w:rsidRPr="00DD5BC7">
        <w:rPr>
          <w:b/>
          <w:iCs/>
          <w:sz w:val="28"/>
          <w:szCs w:val="28"/>
          <w:highlight w:val="green"/>
          <w:u w:val="single"/>
        </w:rPr>
        <w:t>psychosocial reality</w:t>
      </w:r>
      <w:r w:rsidRPr="00DD5BC7">
        <w:rPr>
          <w:u w:val="single"/>
        </w:rPr>
        <w:t xml:space="preserve"> for citizens increasingly connected via images of their own imminent dea</w:t>
      </w:r>
      <w:r w:rsidRPr="00DD5BC7">
        <w:rPr>
          <w:sz w:val="14"/>
        </w:rPr>
        <w:t xml:space="preserve">th. Indeed, few societies have prepared so meticulously for collective death as did Cold War America while simultaneously denying the possibility of an ac- </w:t>
      </w:r>
      <w:proofErr w:type="spellStart"/>
      <w:r w:rsidRPr="00DD5BC7">
        <w:rPr>
          <w:sz w:val="14"/>
        </w:rPr>
        <w:t>tual</w:t>
      </w:r>
      <w:proofErr w:type="spellEnd"/>
      <w:r w:rsidRPr="00DD5BC7">
        <w:rPr>
          <w:sz w:val="14"/>
        </w:rPr>
        <w:t xml:space="preserve"> ending. From large scale civil defense drills in which the destruction of the nation-state became a kind of public theater, to the articulation of a Cold War militarism that understood all global political events as </w:t>
      </w:r>
      <w:proofErr w:type="spellStart"/>
      <w:r w:rsidRPr="00DD5BC7">
        <w:rPr>
          <w:sz w:val="14"/>
        </w:rPr>
        <w:t>condi</w:t>
      </w:r>
      <w:proofErr w:type="spellEnd"/>
      <w:r w:rsidRPr="00DD5BC7">
        <w:rPr>
          <w:sz w:val="14"/>
        </w:rPr>
        <w:t xml:space="preserve">- </w:t>
      </w:r>
      <w:proofErr w:type="spellStart"/>
      <w:r w:rsidRPr="00DD5BC7">
        <w:rPr>
          <w:sz w:val="14"/>
        </w:rPr>
        <w:t>tioning</w:t>
      </w:r>
      <w:proofErr w:type="spellEnd"/>
      <w:r w:rsidRPr="00DD5BC7">
        <w:rPr>
          <w:sz w:val="14"/>
        </w:rPr>
        <w:t xml:space="preserve"> everyday American life, the height of the Cold War worked in novel ways both to enable and deny the possibility of a collective death (Masco 2008). </w:t>
      </w:r>
      <w:r w:rsidRPr="00DD5BC7">
        <w:rPr>
          <w:b/>
          <w:iCs/>
          <w:u w:val="single"/>
        </w:rPr>
        <w:t>The early history of the Corona Satellite System offers a compel- ling story about the technological achievement of a total ending, and the Cold War hysteria of the years 1957-1962 in the US</w:t>
      </w:r>
      <w:r w:rsidRPr="00DD5BC7">
        <w:rPr>
          <w:sz w:val="14"/>
        </w:rPr>
        <w:t xml:space="preserve">. </w:t>
      </w:r>
      <w:r w:rsidRPr="00DD5BC7">
        <w:rPr>
          <w:u w:val="single"/>
        </w:rPr>
        <w:t xml:space="preserve">This is a moment of maximal danger but also of new perspectives- crucially those derived from </w:t>
      </w:r>
      <w:r w:rsidRPr="00DD5BC7">
        <w:rPr>
          <w:highlight w:val="green"/>
          <w:u w:val="single"/>
        </w:rPr>
        <w:t>outer space</w:t>
      </w:r>
      <w:r w:rsidRPr="00DD5BC7">
        <w:rPr>
          <w:u w:val="single"/>
        </w:rPr>
        <w:t xml:space="preserve">- that momentarily </w:t>
      </w:r>
      <w:r w:rsidRPr="00DD5BC7">
        <w:rPr>
          <w:highlight w:val="green"/>
          <w:u w:val="single"/>
        </w:rPr>
        <w:t>opened up multiple contingent</w:t>
      </w:r>
      <w:r w:rsidRPr="00DD5BC7">
        <w:rPr>
          <w:u w:val="single"/>
        </w:rPr>
        <w:t xml:space="preserve"> </w:t>
      </w:r>
      <w:r w:rsidRPr="00DD5BC7">
        <w:rPr>
          <w:sz w:val="14"/>
        </w:rPr>
        <w:t xml:space="preserve">and radically different </w:t>
      </w:r>
      <w:r w:rsidRPr="00DD5BC7">
        <w:rPr>
          <w:highlight w:val="green"/>
          <w:u w:val="single"/>
        </w:rPr>
        <w:t>security futures</w:t>
      </w:r>
      <w:r w:rsidRPr="00DD5BC7">
        <w:rPr>
          <w:sz w:val="14"/>
        </w:rPr>
        <w:t xml:space="preserve">. </w:t>
      </w:r>
      <w:r w:rsidRPr="00DD5BC7">
        <w:rPr>
          <w:u w:val="single"/>
        </w:rPr>
        <w:t xml:space="preserve">For an anthropology of extremes, this period of Cold War can be approached as an </w:t>
      </w:r>
      <w:proofErr w:type="spellStart"/>
      <w:r w:rsidRPr="00DD5BC7">
        <w:rPr>
          <w:u w:val="single"/>
        </w:rPr>
        <w:t>ur</w:t>
      </w:r>
      <w:proofErr w:type="spellEnd"/>
      <w:r w:rsidRPr="00DD5BC7">
        <w:rPr>
          <w:u w:val="single"/>
        </w:rPr>
        <w:t>-moment</w:t>
      </w:r>
      <w:r w:rsidRPr="00DD5BC7">
        <w:rPr>
          <w:highlight w:val="green"/>
          <w:u w:val="single"/>
        </w:rPr>
        <w:t>; foundational in</w:t>
      </w:r>
      <w:r w:rsidRPr="00DD5BC7">
        <w:rPr>
          <w:u w:val="single"/>
        </w:rPr>
        <w:t xml:space="preserve"> terms of the technology, theory, politics, and ambitions </w:t>
      </w:r>
      <w:r w:rsidRPr="00DD5BC7">
        <w:rPr>
          <w:highlight w:val="green"/>
          <w:u w:val="single"/>
        </w:rPr>
        <w:t>supporting the American security state</w:t>
      </w:r>
      <w:r w:rsidRPr="00DD5BC7">
        <w:rPr>
          <w:u w:val="single"/>
        </w:rPr>
        <w:t xml:space="preserve">. </w:t>
      </w:r>
      <w:r w:rsidRPr="00DD5BC7">
        <w:rPr>
          <w:sz w:val="14"/>
        </w:rPr>
        <w:t xml:space="preserve">Interrogating this first period of global nuclear danger via recently declassified materials allows us to ask: how does one end the possibility of a total ending? How does a society pursuing war as a normalized condition of everyday life pause and reflect on its own intel- </w:t>
      </w:r>
      <w:proofErr w:type="spellStart"/>
      <w:r w:rsidRPr="00DD5BC7">
        <w:rPr>
          <w:sz w:val="14"/>
        </w:rPr>
        <w:t>lectual</w:t>
      </w:r>
      <w:proofErr w:type="spellEnd"/>
      <w:r w:rsidRPr="00DD5BC7">
        <w:rPr>
          <w:sz w:val="14"/>
        </w:rPr>
        <w:t xml:space="preserve"> and psychosocial processes? Within modern political theory the means to an end has been embed- </w:t>
      </w:r>
      <w:proofErr w:type="spellStart"/>
      <w:r w:rsidRPr="00DD5BC7">
        <w:rPr>
          <w:sz w:val="14"/>
        </w:rPr>
        <w:t>ded</w:t>
      </w:r>
      <w:proofErr w:type="spellEnd"/>
      <w:r w:rsidRPr="00DD5BC7">
        <w:rPr>
          <w:sz w:val="14"/>
        </w:rPr>
        <w:t xml:space="preserve"> within the very concept of rationality, making ends and means syn- </w:t>
      </w:r>
      <w:proofErr w:type="spellStart"/>
      <w:r w:rsidRPr="00DD5BC7">
        <w:rPr>
          <w:sz w:val="14"/>
        </w:rPr>
        <w:t>onymous</w:t>
      </w:r>
      <w:proofErr w:type="spellEnd"/>
      <w:r w:rsidRPr="00DD5BC7">
        <w:rPr>
          <w:sz w:val="14"/>
        </w:rPr>
        <w:t xml:space="preserve"> with progress, a perpetual engine of improving the </w:t>
      </w:r>
      <w:proofErr w:type="spellStart"/>
      <w:r w:rsidRPr="00DD5BC7">
        <w:rPr>
          <w:sz w:val="14"/>
        </w:rPr>
        <w:t>infrastruc</w:t>
      </w:r>
      <w:proofErr w:type="spellEnd"/>
      <w:r w:rsidRPr="00DD5BC7">
        <w:rPr>
          <w:sz w:val="14"/>
        </w:rPr>
        <w:t xml:space="preserve">- </w:t>
      </w:r>
      <w:proofErr w:type="spellStart"/>
      <w:r w:rsidRPr="00DD5BC7">
        <w:rPr>
          <w:sz w:val="14"/>
        </w:rPr>
        <w:t>tures</w:t>
      </w:r>
      <w:proofErr w:type="spellEnd"/>
      <w:r w:rsidRPr="00DD5BC7">
        <w:rPr>
          <w:sz w:val="14"/>
        </w:rPr>
        <w:t xml:space="preserve"> of everyday life as well as the morality of those living within it. Within this modernity- glossed here as the application of reason to nature as progress- we have few efforts to theorize the reality or implication of con- </w:t>
      </w:r>
      <w:proofErr w:type="spellStart"/>
      <w:r w:rsidRPr="00DD5BC7">
        <w:rPr>
          <w:sz w:val="14"/>
        </w:rPr>
        <w:t>ceptual</w:t>
      </w:r>
      <w:proofErr w:type="spellEnd"/>
      <w:r w:rsidRPr="00DD5BC7">
        <w:rPr>
          <w:sz w:val="14"/>
        </w:rPr>
        <w:t xml:space="preserve"> blockages or </w:t>
      </w:r>
      <w:proofErr w:type="spellStart"/>
      <w:r w:rsidRPr="00DD5BC7">
        <w:rPr>
          <w:sz w:val="14"/>
        </w:rPr>
        <w:t>blindnesses</w:t>
      </w:r>
      <w:proofErr w:type="spellEnd"/>
      <w:r w:rsidRPr="00DD5BC7">
        <w:rPr>
          <w:sz w:val="14"/>
        </w:rPr>
        <w:t xml:space="preserve"> within the very notion of security. The assumption that instrumental reason is not only a means to an end but an </w:t>
      </w:r>
      <w:proofErr w:type="gramStart"/>
      <w:r w:rsidRPr="00DD5BC7">
        <w:rPr>
          <w:sz w:val="14"/>
        </w:rPr>
        <w:t>essential good structures</w:t>
      </w:r>
      <w:proofErr w:type="gramEnd"/>
      <w:r w:rsidRPr="00DD5BC7">
        <w:rPr>
          <w:sz w:val="14"/>
        </w:rPr>
        <w:t xml:space="preserve"> a Euro-American modernity in which </w:t>
      </w:r>
      <w:proofErr w:type="spellStart"/>
      <w:r w:rsidRPr="00DD5BC7">
        <w:rPr>
          <w:sz w:val="14"/>
        </w:rPr>
        <w:t>supersti</w:t>
      </w:r>
      <w:proofErr w:type="spellEnd"/>
      <w:r w:rsidRPr="00DD5BC7">
        <w:rPr>
          <w:sz w:val="14"/>
        </w:rPr>
        <w:t xml:space="preserve">- </w:t>
      </w:r>
      <w:proofErr w:type="spellStart"/>
      <w:r w:rsidRPr="00DD5BC7">
        <w:rPr>
          <w:sz w:val="14"/>
        </w:rPr>
        <w:t>tion</w:t>
      </w:r>
      <w:proofErr w:type="spellEnd"/>
      <w:r w:rsidRPr="00DD5BC7">
        <w:rPr>
          <w:sz w:val="14"/>
        </w:rPr>
        <w:t xml:space="preserve"> is set against the possibility of an unending technological progress (Horkheimer and Adorno 2002:1). Benjamin (1969) offers perhaps the most powerful critique of "progress" by showing how the promise of the "new" can be the vehicle of social mystification and entrenchment. His call to "brush history against the grain" and establish a critical method that can "seize hold of a memory as it flashes up at a moment of danger" is ultimately a call to resist the normalization (and naturalization) of violence in everyday life. </w:t>
      </w:r>
      <w:r w:rsidRPr="00DD5BC7">
        <w:rPr>
          <w:u w:val="single"/>
        </w:rPr>
        <w:t xml:space="preserve">But how, and under what terms, can this be accomplished in </w:t>
      </w:r>
      <w:r w:rsidRPr="00DD5BC7">
        <w:rPr>
          <w:highlight w:val="green"/>
          <w:u w:val="single"/>
        </w:rPr>
        <w:t>a national security state that is premised on the total ending of nuclear war</w:t>
      </w:r>
      <w:r w:rsidRPr="00DD5BC7">
        <w:rPr>
          <w:sz w:val="14"/>
        </w:rPr>
        <w:t>?</w:t>
      </w:r>
      <w:r w:rsidRPr="00DD5BC7">
        <w:rPr>
          <w:u w:val="single"/>
        </w:rPr>
        <w:t xml:space="preserve"> Having </w:t>
      </w:r>
      <w:r w:rsidRPr="00DD5BC7">
        <w:rPr>
          <w:highlight w:val="green"/>
          <w:u w:val="single"/>
        </w:rPr>
        <w:t>built the war machine as</w:t>
      </w:r>
      <w:r w:rsidRPr="00DD5BC7">
        <w:rPr>
          <w:u w:val="single"/>
        </w:rPr>
        <w:t xml:space="preserve"> a global system, how can a society turn towards an alternative notion of security, one not grounded in the technological possibility of total nuclear war</w:t>
      </w:r>
      <w:r w:rsidRPr="00DD5BC7">
        <w:rPr>
          <w:sz w:val="14"/>
        </w:rPr>
        <w:t xml:space="preserve">? </w:t>
      </w:r>
      <w:r w:rsidRPr="00DD5BC7">
        <w:rPr>
          <w:u w:val="single"/>
        </w:rPr>
        <w:t xml:space="preserve">How, indeed, does </w:t>
      </w:r>
      <w:r w:rsidRPr="00DD5BC7">
        <w:rPr>
          <w:rStyle w:val="StyleUnderline"/>
          <w:highlight w:val="green"/>
        </w:rPr>
        <w:t>thinking about an absolute ending</w:t>
      </w:r>
      <w:r w:rsidRPr="00DD5BC7">
        <w:rPr>
          <w:rStyle w:val="StyleUnderline"/>
        </w:rPr>
        <w:t xml:space="preserve"> work to </w:t>
      </w:r>
      <w:r w:rsidRPr="00DD5BC7">
        <w:rPr>
          <w:rStyle w:val="StyleUnderline"/>
          <w:highlight w:val="green"/>
        </w:rPr>
        <w:t>install a new set of fantasies</w:t>
      </w:r>
      <w:r w:rsidRPr="00DD5BC7">
        <w:rPr>
          <w:rStyle w:val="StyleUnderline"/>
        </w:rPr>
        <w:t xml:space="preserve"> and short circuits that </w:t>
      </w:r>
      <w:r w:rsidRPr="00DD5BC7">
        <w:rPr>
          <w:rStyle w:val="StyleUnderline"/>
          <w:highlight w:val="green"/>
        </w:rPr>
        <w:t>prevent reflexive critique</w:t>
      </w:r>
      <w:r w:rsidRPr="00DD5BC7">
        <w:rPr>
          <w:rStyle w:val="StyleUnderline"/>
        </w:rPr>
        <w:t>?</w:t>
      </w:r>
      <w:r w:rsidRPr="00DD5BC7">
        <w:rPr>
          <w:sz w:val="14"/>
        </w:rPr>
        <w:t xml:space="preserve"> How do rational modes of planning work not to eliminate the possibility of collective death but rather, through self-mystification, to install its pos- </w:t>
      </w:r>
      <w:proofErr w:type="spellStart"/>
      <w:r w:rsidRPr="00DD5BC7">
        <w:rPr>
          <w:sz w:val="14"/>
        </w:rPr>
        <w:t>sibility</w:t>
      </w:r>
      <w:proofErr w:type="spellEnd"/>
      <w:r w:rsidRPr="00DD5BC7">
        <w:rPr>
          <w:sz w:val="14"/>
        </w:rPr>
        <w:t xml:space="preserve">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w:t>
      </w:r>
      <w:proofErr w:type="spellStart"/>
      <w:r w:rsidRPr="00DD5BC7">
        <w:rPr>
          <w:sz w:val="14"/>
        </w:rPr>
        <w:t>experi</w:t>
      </w:r>
      <w:proofErr w:type="spellEnd"/>
      <w:r w:rsidRPr="00DD5BC7">
        <w:rPr>
          <w:sz w:val="14"/>
        </w:rPr>
        <w:t xml:space="preserve">- </w:t>
      </w:r>
      <w:proofErr w:type="spellStart"/>
      <w:r w:rsidRPr="00DD5BC7">
        <w:rPr>
          <w:sz w:val="14"/>
        </w:rPr>
        <w:t>ence</w:t>
      </w:r>
      <w:proofErr w:type="spellEnd"/>
      <w:r w:rsidRPr="00DD5BC7">
        <w:rPr>
          <w:sz w:val="14"/>
        </w:rPr>
        <w:t xml:space="preserv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"Terror" has an inherent sublimity, one that has been multiplied across </w:t>
      </w:r>
      <w:proofErr w:type="spellStart"/>
      <w:r w:rsidRPr="00DD5BC7">
        <w:rPr>
          <w:sz w:val="14"/>
        </w:rPr>
        <w:t>contempo</w:t>
      </w:r>
      <w:proofErr w:type="spellEnd"/>
      <w:r w:rsidRPr="00DD5BC7">
        <w:rPr>
          <w:sz w:val="14"/>
        </w:rPr>
        <w:t xml:space="preserve">- </w:t>
      </w:r>
      <w:proofErr w:type="spellStart"/>
      <w:r w:rsidRPr="00DD5BC7">
        <w:rPr>
          <w:sz w:val="14"/>
        </w:rPr>
        <w:t>rary</w:t>
      </w:r>
      <w:proofErr w:type="spellEnd"/>
      <w:r w:rsidRPr="00DD5BC7">
        <w:rPr>
          <w:sz w:val="14"/>
        </w:rPr>
        <w:t xml:space="preserve"> crisis- war, economy, environment- to create a new complex con- figuration of planetary risk that exceeds the power of the national security state (Masco 201 0). Nuclear terror, as a permanent state system, however, is not a momentary experience (as Kant's sublime requires) but is instead a global infrastructure- one that coordinates American military power as well as its domestic politics. This infrastructure requires constant affective as well as technological support, merging complex social and </w:t>
      </w:r>
      <w:proofErr w:type="spellStart"/>
      <w:r w:rsidRPr="00DD5BC7">
        <w:rPr>
          <w:sz w:val="14"/>
        </w:rPr>
        <w:t>technologi</w:t>
      </w:r>
      <w:proofErr w:type="spellEnd"/>
      <w:r w:rsidRPr="00DD5BC7">
        <w:rPr>
          <w:sz w:val="14"/>
        </w:rPr>
        <w:t xml:space="preserve">- </w:t>
      </w:r>
      <w:proofErr w:type="spellStart"/>
      <w:r w:rsidRPr="00DD5BC7">
        <w:rPr>
          <w:sz w:val="14"/>
        </w:rPr>
        <w:t>cal</w:t>
      </w:r>
      <w:proofErr w:type="spellEnd"/>
      <w:r w:rsidRPr="00DD5BC7">
        <w:rPr>
          <w:sz w:val="14"/>
        </w:rPr>
        <w:t xml:space="preserve"> processes that become fused in perceptions of global risk. Put differently, instrumental reason has orchestrated our globalized, economized, technologized modernity but it has also installed a set of compensations for those events, desires, and biological facts that dis- </w:t>
      </w:r>
      <w:proofErr w:type="spellStart"/>
      <w:r w:rsidRPr="00DD5BC7">
        <w:rPr>
          <w:sz w:val="14"/>
        </w:rPr>
        <w:t>rupt</w:t>
      </w:r>
      <w:proofErr w:type="spellEnd"/>
      <w:r w:rsidRPr="00DD5BC7">
        <w:rPr>
          <w:sz w:val="14"/>
        </w:rPr>
        <w:t xml:space="preserve"> specific calculations of progress/profit.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w:t>
      </w:r>
      <w:proofErr w:type="spellStart"/>
      <w:r w:rsidRPr="00DD5BC7">
        <w:rPr>
          <w:sz w:val="14"/>
        </w:rPr>
        <w:t>sibility</w:t>
      </w:r>
      <w:proofErr w:type="spellEnd"/>
      <w:r w:rsidRPr="00DD5BC7">
        <w:rPr>
          <w:sz w:val="14"/>
        </w:rPr>
        <w:t xml:space="preserve"> of war (e.g., Federation of American Scientists 1946). Instead</w:t>
      </w:r>
      <w:r w:rsidRPr="00DD5BC7">
        <w:rPr>
          <w:u w:val="single"/>
        </w:rPr>
        <w:t xml:space="preserve">, US war planners built a global system for nuclear war that could end life itself within a few minutes of actual conflict. Each new nuclear system- bomb- </w:t>
      </w:r>
      <w:proofErr w:type="spellStart"/>
      <w:r w:rsidRPr="00DD5BC7">
        <w:rPr>
          <w:u w:val="single"/>
        </w:rPr>
        <w:t>er</w:t>
      </w:r>
      <w:proofErr w:type="spellEnd"/>
      <w:r w:rsidRPr="00DD5BC7">
        <w:rPr>
          <w:u w:val="single"/>
        </w:rPr>
        <w:t xml:space="preserve">, submarine, and missile- was both a technological achievement of the first order and an </w:t>
      </w:r>
      <w:r w:rsidRPr="00DD5BC7">
        <w:rPr>
          <w:u w:val="single"/>
        </w:rPr>
        <w:lastRenderedPageBreak/>
        <w:t>accelerating progression towards the end of modernity in the form of nuclear war</w:t>
      </w:r>
      <w:r w:rsidRPr="00DD5BC7">
        <w:rPr>
          <w:sz w:val="14"/>
        </w:rPr>
        <w:t xml:space="preserve">. </w:t>
      </w:r>
      <w:r w:rsidRPr="00DD5BC7">
        <w:rPr>
          <w:u w:val="single"/>
        </w:rPr>
        <w:t xml:space="preserve">What these technical experts were attempting to negotiate through engineering is a basic relationship to death, a perverse project of build- </w:t>
      </w:r>
      <w:proofErr w:type="spellStart"/>
      <w:r w:rsidRPr="00DD5BC7">
        <w:rPr>
          <w:u w:val="single"/>
        </w:rPr>
        <w:t>ing</w:t>
      </w:r>
      <w:proofErr w:type="spellEnd"/>
      <w:r w:rsidRPr="00DD5BC7">
        <w:rPr>
          <w:u w:val="single"/>
        </w:rPr>
        <w:t xml:space="preserve"> ever more destructive machines in the name of producing "security</w:t>
      </w:r>
      <w:r w:rsidRPr="00DD5BC7">
        <w:rPr>
          <w:sz w:val="14"/>
        </w:rPr>
        <w:t xml:space="preserve">." Indeed, </w:t>
      </w:r>
      <w:r w:rsidRPr="00DD5BC7">
        <w:rPr>
          <w:b/>
          <w:iCs/>
          <w:highlight w:val="green"/>
          <w:u w:val="single"/>
        </w:rPr>
        <w:t>displacing</w:t>
      </w:r>
      <w:r w:rsidRPr="00DD5BC7">
        <w:rPr>
          <w:highlight w:val="green"/>
          <w:u w:val="single"/>
        </w:rPr>
        <w:t xml:space="preserve"> </w:t>
      </w:r>
      <w:r w:rsidRPr="00DD5BC7">
        <w:rPr>
          <w:u w:val="single"/>
        </w:rPr>
        <w:t xml:space="preserve">the threat of </w:t>
      </w:r>
      <w:r w:rsidRPr="00DD5BC7">
        <w:rPr>
          <w:b/>
          <w:iCs/>
          <w:u w:val="single"/>
        </w:rPr>
        <w:t>one machine</w:t>
      </w:r>
      <w:r w:rsidRPr="00DD5BC7">
        <w:rPr>
          <w:sz w:val="14"/>
        </w:rPr>
        <w:t xml:space="preserve"> (</w:t>
      </w:r>
      <w:r w:rsidRPr="00DD5BC7">
        <w:rPr>
          <w:rStyle w:val="Emphasis"/>
          <w:highlight w:val="green"/>
        </w:rPr>
        <w:t>the bomb</w:t>
      </w:r>
      <w:r w:rsidRPr="00DD5BC7">
        <w:rPr>
          <w:sz w:val="14"/>
        </w:rPr>
        <w:t xml:space="preserve">) </w:t>
      </w:r>
      <w:r w:rsidRPr="00DD5BC7">
        <w:rPr>
          <w:u w:val="single"/>
        </w:rPr>
        <w:t>with another</w:t>
      </w:r>
      <w:r w:rsidRPr="00DD5BC7">
        <w:rPr>
          <w:sz w:val="14"/>
        </w:rPr>
        <w:t xml:space="preserve"> (the bomb) </w:t>
      </w:r>
      <w:r w:rsidRPr="00DD5BC7">
        <w:rPr>
          <w:highlight w:val="green"/>
          <w:u w:val="single"/>
        </w:rPr>
        <w:t xml:space="preserve">became </w:t>
      </w:r>
      <w:r w:rsidRPr="00DD5BC7">
        <w:rPr>
          <w:u w:val="single"/>
        </w:rPr>
        <w:t xml:space="preserve">the basis for </w:t>
      </w:r>
      <w:r w:rsidRPr="00DD5BC7">
        <w:rPr>
          <w:b/>
          <w:iCs/>
          <w:highlight w:val="green"/>
          <w:u w:val="single"/>
        </w:rPr>
        <w:t xml:space="preserve">deterrence </w:t>
      </w:r>
      <w:r w:rsidRPr="00DD5BC7">
        <w:rPr>
          <w:b/>
          <w:iCs/>
          <w:u w:val="single"/>
        </w:rPr>
        <w:t xml:space="preserve">theory, a way of organizing and </w:t>
      </w:r>
      <w:r w:rsidRPr="00DD5BC7">
        <w:rPr>
          <w:b/>
          <w:iCs/>
          <w:highlight w:val="green"/>
          <w:u w:val="single"/>
        </w:rPr>
        <w:t xml:space="preserve">containing the thought of death </w:t>
      </w:r>
      <w:r w:rsidRPr="00DD5BC7">
        <w:rPr>
          <w:b/>
          <w:iCs/>
          <w:u w:val="single"/>
        </w:rPr>
        <w:t>by expanding technological systems</w:t>
      </w:r>
      <w:r w:rsidRPr="00DD5BC7">
        <w:rPr>
          <w:sz w:val="14"/>
        </w:rPr>
        <w:t xml:space="preserve">. Freud (1991) saw this contradiction in militarism early on, and in his remarkable 1915 essay "Thoughts for the Times on War and Death" he is definitive that </w:t>
      </w:r>
      <w:r w:rsidRPr="00DD5BC7">
        <w:rPr>
          <w:u w:val="single"/>
        </w:rPr>
        <w:t xml:space="preserve">it is impossible to comprehend- to actually believe in- one's own death. Thus, he notes, even </w:t>
      </w:r>
      <w:r w:rsidRPr="00DD5BC7">
        <w:rPr>
          <w:highlight w:val="green"/>
          <w:u w:val="single"/>
        </w:rPr>
        <w:t>as the human organism moves closer to death</w:t>
      </w:r>
      <w:r w:rsidRPr="00DD5BC7">
        <w:rPr>
          <w:u w:val="single"/>
        </w:rPr>
        <w:t xml:space="preserve"> with each tick of the clock, the ego pursues a program of immortality and </w:t>
      </w:r>
      <w:r w:rsidRPr="00DD5BC7">
        <w:rPr>
          <w:highlight w:val="green"/>
          <w:u w:val="single"/>
        </w:rPr>
        <w:t xml:space="preserve">works </w:t>
      </w:r>
      <w:r w:rsidRPr="00DD5BC7">
        <w:rPr>
          <w:b/>
          <w:iCs/>
          <w:highlight w:val="green"/>
          <w:u w:val="single"/>
        </w:rPr>
        <w:t>to relocate the</w:t>
      </w:r>
      <w:r w:rsidRPr="00DD5BC7">
        <w:rPr>
          <w:highlight w:val="green"/>
          <w:u w:val="single"/>
        </w:rPr>
        <w:t xml:space="preserve"> onrushing </w:t>
      </w:r>
      <w:r w:rsidRPr="00DD5BC7">
        <w:rPr>
          <w:b/>
          <w:iCs/>
          <w:highlight w:val="green"/>
          <w:u w:val="single"/>
        </w:rPr>
        <w:t>reality of death to exterior locations</w:t>
      </w:r>
      <w:r w:rsidRPr="00DD5BC7">
        <w:rPr>
          <w:sz w:val="14"/>
        </w:rPr>
        <w:t>- to novels, to foreign populations, to distant wars</w:t>
      </w:r>
      <w:r w:rsidRPr="00DD5BC7">
        <w:rPr>
          <w:sz w:val="14"/>
          <w:highlight w:val="green"/>
        </w:rPr>
        <w:t>,</w:t>
      </w:r>
      <w:r w:rsidRPr="00DD5BC7">
        <w:rPr>
          <w:highlight w:val="green"/>
          <w:u w:val="single"/>
        </w:rPr>
        <w:t xml:space="preserve"> </w:t>
      </w:r>
      <w:r w:rsidRPr="00DD5BC7">
        <w:rPr>
          <w:b/>
          <w:iCs/>
          <w:highlight w:val="green"/>
          <w:u w:val="single"/>
        </w:rPr>
        <w:t>to a radical outside</w:t>
      </w:r>
      <w:r w:rsidRPr="00DD5BC7">
        <w:rPr>
          <w:sz w:val="14"/>
        </w:rPr>
        <w:t xml:space="preserve">. Thus, the thought of an "ending" here literally pro- duces a new set of means- fantasies, projections, displacements, and amnesias all mobilized to suture together an idea of an eternal self. In American </w:t>
      </w:r>
      <w:proofErr w:type="gramStart"/>
      <w:r w:rsidRPr="00DD5BC7">
        <w:rPr>
          <w:sz w:val="14"/>
        </w:rPr>
        <w:t>national-culture</w:t>
      </w:r>
      <w:proofErr w:type="gramEnd"/>
      <w:r w:rsidRPr="00DD5BC7">
        <w:rPr>
          <w:sz w:val="14"/>
        </w:rPr>
        <w:t xml:space="preserve">, the Cold War performed this task through a series of circuits: the communist threat was simultaneously everywhere and nowhere, and the </w:t>
      </w:r>
      <w:proofErr w:type="spellStart"/>
      <w:r w:rsidRPr="00DD5BC7">
        <w:rPr>
          <w:sz w:val="14"/>
        </w:rPr>
        <w:t>immanent</w:t>
      </w:r>
      <w:proofErr w:type="spellEnd"/>
      <w:r w:rsidRPr="00DD5BC7">
        <w:rPr>
          <w:sz w:val="14"/>
        </w:rPr>
        <w:t xml:space="preserve"> threat of nuclear war was mitigated by a fetishistic focus on technological detail. Cold War planners managed the threat of nuclear war through constant proliferation- of weapons, </w:t>
      </w:r>
      <w:proofErr w:type="spellStart"/>
      <w:r w:rsidRPr="00DD5BC7">
        <w:rPr>
          <w:sz w:val="14"/>
        </w:rPr>
        <w:t>deliv</w:t>
      </w:r>
      <w:proofErr w:type="spellEnd"/>
      <w:r w:rsidRPr="00DD5BC7">
        <w:rPr>
          <w:sz w:val="14"/>
        </w:rPr>
        <w:t xml:space="preserve">- </w:t>
      </w:r>
      <w:proofErr w:type="spellStart"/>
      <w:r w:rsidRPr="00DD5BC7">
        <w:rPr>
          <w:sz w:val="14"/>
        </w:rPr>
        <w:t>ery</w:t>
      </w:r>
      <w:proofErr w:type="spellEnd"/>
      <w:r w:rsidRPr="00DD5BC7">
        <w:rPr>
          <w:sz w:val="14"/>
        </w:rPr>
        <w:t xml:space="preserve"> systems, images, theories, and calculations. Through this </w:t>
      </w:r>
      <w:proofErr w:type="spellStart"/>
      <w:r w:rsidRPr="00DD5BC7">
        <w:rPr>
          <w:sz w:val="14"/>
        </w:rPr>
        <w:t>prolifera</w:t>
      </w:r>
      <w:proofErr w:type="spellEnd"/>
      <w:r w:rsidRPr="00DD5BC7">
        <w:rPr>
          <w:sz w:val="14"/>
        </w:rPr>
        <w:t xml:space="preserve">- </w:t>
      </w:r>
      <w:proofErr w:type="spellStart"/>
      <w:r w:rsidRPr="00DD5BC7">
        <w:rPr>
          <w:sz w:val="14"/>
        </w:rPr>
        <w:t>tion</w:t>
      </w:r>
      <w:proofErr w:type="spellEnd"/>
      <w:r w:rsidRPr="00DD5BC7">
        <w:rPr>
          <w:sz w:val="14"/>
        </w:rPr>
        <w:t xml:space="preserve">, Cold War planners pursued a program of intellectual compensation for the confrontation with a new kind of death. They did so by mobilizing all national resources (changing the very temporal horizon of war from days, to hours, to minutes in the process), as well as by pursuing proxy wars and covert actions around the world. In the process, Americans learned how to be committed to total war as a precondition for everyday life while locating death as exterior to the nation, even as the war machine grew ferociously in its technological capacities. This represents a </w:t>
      </w:r>
      <w:proofErr w:type="spellStart"/>
      <w:r w:rsidRPr="00DD5BC7">
        <w:rPr>
          <w:sz w:val="14"/>
        </w:rPr>
        <w:t>distinc</w:t>
      </w:r>
      <w:proofErr w:type="spellEnd"/>
      <w:r w:rsidRPr="00DD5BC7">
        <w:rPr>
          <w:sz w:val="14"/>
        </w:rPr>
        <w:t xml:space="preserve">- </w:t>
      </w:r>
      <w:proofErr w:type="spellStart"/>
      <w:r w:rsidRPr="00DD5BC7">
        <w:rPr>
          <w:sz w:val="14"/>
        </w:rPr>
        <w:t>tive</w:t>
      </w:r>
      <w:proofErr w:type="spellEnd"/>
      <w:r w:rsidRPr="00DD5BC7">
        <w:rPr>
          <w:sz w:val="14"/>
        </w:rPr>
        <w:t xml:space="preserve"> national-cultural achievement: a notion of security that brings collective death ever closer in an attempt to fix its location with ever more precision. By the time of the first Corona photograph, the US nuclear system was on constant and permanent alert, managing a global war machine on a minute-by-minute temporal scale- one that imagined a Soviet nuclear strike coming with less than seven minutes warning (Keeney 201 1 :1 86). </w:t>
      </w:r>
    </w:p>
    <w:p w14:paraId="64100930" w14:textId="77777777" w:rsidR="00DD5BC7" w:rsidRPr="00DD5BC7" w:rsidRDefault="00DD5BC7" w:rsidP="00DD5BC7"/>
    <w:p w14:paraId="1C4B736B" w14:textId="77777777" w:rsidR="00DD5BC7" w:rsidRPr="00DD5BC7" w:rsidRDefault="00DD5BC7" w:rsidP="0094355D">
      <w:pPr>
        <w:rPr>
          <w:sz w:val="14"/>
        </w:rPr>
      </w:pPr>
    </w:p>
    <w:p w14:paraId="78B7F624" w14:textId="77777777" w:rsidR="0094355D" w:rsidRPr="00DD5BC7" w:rsidRDefault="0094355D" w:rsidP="0094355D">
      <w:pPr>
        <w:pStyle w:val="Heading4"/>
        <w:rPr>
          <w:rFonts w:cs="Calibri"/>
        </w:rPr>
      </w:pPr>
      <w:r w:rsidRPr="00DD5BC7">
        <w:rPr>
          <w:rFonts w:cs="Calibri"/>
        </w:rPr>
        <w:t xml:space="preserve">Voting negative adopts </w:t>
      </w:r>
      <w:r w:rsidRPr="00DD5BC7">
        <w:rPr>
          <w:rFonts w:cs="Calibri"/>
          <w:u w:val="single"/>
        </w:rPr>
        <w:t>failed IR</w:t>
      </w:r>
      <w:r w:rsidRPr="00DD5BC7">
        <w:rPr>
          <w:rFonts w:cs="Calibri"/>
        </w:rPr>
        <w:t xml:space="preserve"> for a healthy dose of pessimism – at the end of the world, all we can do is be buried alive </w:t>
      </w:r>
      <w:r w:rsidRPr="00DD5BC7">
        <w:rPr>
          <w:rFonts w:cs="Calibri"/>
          <w:u w:val="single"/>
        </w:rPr>
        <w:t>together</w:t>
      </w:r>
      <w:r w:rsidRPr="00DD5BC7">
        <w:rPr>
          <w:rFonts w:cs="Calibri"/>
        </w:rPr>
        <w:t>.</w:t>
      </w:r>
    </w:p>
    <w:p w14:paraId="446AC6E1" w14:textId="77777777" w:rsidR="0094355D" w:rsidRPr="00DD5BC7" w:rsidRDefault="0094355D" w:rsidP="0094355D">
      <w:pPr>
        <w:rPr>
          <w:rStyle w:val="Style13ptBold"/>
        </w:rPr>
      </w:pPr>
      <w:r w:rsidRPr="00DD5BC7">
        <w:rPr>
          <w:rStyle w:val="Style13ptBold"/>
        </w:rPr>
        <w:t>Grove ‘19</w:t>
      </w:r>
    </w:p>
    <w:p w14:paraId="4F5C6CB2" w14:textId="77777777" w:rsidR="0094355D" w:rsidRPr="00DD5BC7" w:rsidRDefault="0094355D" w:rsidP="0094355D">
      <w:pPr>
        <w:rPr>
          <w:sz w:val="16"/>
          <w:szCs w:val="16"/>
        </w:rPr>
      </w:pPr>
      <w:r w:rsidRPr="00DD5BC7">
        <w:rPr>
          <w:sz w:val="16"/>
          <w:szCs w:val="16"/>
        </w:rPr>
        <w:t>[</w:t>
      </w:r>
      <w:proofErr w:type="spellStart"/>
      <w:r w:rsidRPr="00DD5BC7">
        <w:rPr>
          <w:sz w:val="16"/>
          <w:szCs w:val="16"/>
        </w:rPr>
        <w:t>Jarius</w:t>
      </w:r>
      <w:proofErr w:type="spellEnd"/>
      <w:r w:rsidRPr="00DD5BC7">
        <w:rPr>
          <w:sz w:val="16"/>
          <w:szCs w:val="16"/>
        </w:rPr>
        <w:t xml:space="preserve">, </w:t>
      </w:r>
      <w:proofErr w:type="spellStart"/>
      <w:r w:rsidRPr="00DD5BC7">
        <w:rPr>
          <w:sz w:val="16"/>
          <w:szCs w:val="16"/>
        </w:rPr>
        <w:t>PoliSci</w:t>
      </w:r>
      <w:proofErr w:type="spellEnd"/>
      <w:r w:rsidRPr="00DD5BC7">
        <w:rPr>
          <w:sz w:val="16"/>
          <w:szCs w:val="16"/>
        </w:rPr>
        <w:t xml:space="preserve"> at the University of Hawai’i. 2019. “Savage Ecology: War and Geopolitics in the Anthropocene.”] pat // </w:t>
      </w:r>
      <w:proofErr w:type="spellStart"/>
      <w:r w:rsidRPr="00DD5BC7">
        <w:rPr>
          <w:sz w:val="16"/>
          <w:szCs w:val="16"/>
        </w:rPr>
        <w:t>rc</w:t>
      </w:r>
      <w:proofErr w:type="spellEnd"/>
      <w:r w:rsidRPr="00DD5BC7">
        <w:rPr>
          <w:sz w:val="16"/>
          <w:szCs w:val="16"/>
        </w:rPr>
        <w:t xml:space="preserve"> </w:t>
      </w:r>
      <w:proofErr w:type="spellStart"/>
      <w:r w:rsidRPr="00DD5BC7">
        <w:rPr>
          <w:sz w:val="16"/>
          <w:szCs w:val="16"/>
        </w:rPr>
        <w:t>sosa</w:t>
      </w:r>
      <w:proofErr w:type="spellEnd"/>
      <w:r w:rsidRPr="00DD5BC7">
        <w:rPr>
          <w:sz w:val="16"/>
          <w:szCs w:val="16"/>
        </w:rPr>
        <w:t>– ask for pdf</w:t>
      </w:r>
    </w:p>
    <w:p w14:paraId="27C2C308" w14:textId="77777777" w:rsidR="0094355D" w:rsidRPr="00DD5BC7" w:rsidRDefault="0094355D" w:rsidP="0094355D">
      <w:pPr>
        <w:rPr>
          <w:sz w:val="8"/>
        </w:rPr>
      </w:pPr>
      <w:r w:rsidRPr="00DD5BC7">
        <w:rPr>
          <w:rStyle w:val="Emphasis"/>
          <w:highlight w:val="green"/>
        </w:rPr>
        <w:t xml:space="preserve">Failed </w:t>
      </w:r>
      <w:proofErr w:type="spellStart"/>
      <w:r w:rsidRPr="00DD5BC7">
        <w:rPr>
          <w:rStyle w:val="Emphasis"/>
          <w:highlight w:val="green"/>
        </w:rPr>
        <w:t>ir</w:t>
      </w:r>
      <w:proofErr w:type="spellEnd"/>
      <w:r w:rsidRPr="00DD5BC7">
        <w:rPr>
          <w:rStyle w:val="StyleUnderline"/>
          <w:highlight w:val="green"/>
        </w:rPr>
        <w:t xml:space="preserve"> affirms</w:t>
      </w:r>
      <w:r w:rsidRPr="00DD5BC7">
        <w:rPr>
          <w:rStyle w:val="StyleUnderline"/>
        </w:rPr>
        <w:t xml:space="preserve"> the power of this kind of </w:t>
      </w:r>
      <w:r w:rsidRPr="00DD5BC7">
        <w:rPr>
          <w:rStyle w:val="StyleUnderline"/>
          <w:highlight w:val="green"/>
        </w:rPr>
        <w:t>negative thinking as an alternative</w:t>
      </w:r>
      <w:r w:rsidRPr="00DD5BC7">
        <w:rPr>
          <w:rStyle w:val="StyleUnderline"/>
        </w:rPr>
        <w:t xml:space="preserve"> to the endless rehearsing of moralizing insights and strategic foresight</w:t>
      </w:r>
      <w:r w:rsidRPr="00DD5BC7">
        <w:rPr>
          <w:sz w:val="8"/>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w:t>
      </w:r>
      <w:r w:rsidRPr="00DD5BC7">
        <w:rPr>
          <w:rStyle w:val="StyleUnderline"/>
          <w:highlight w:val="green"/>
        </w:rPr>
        <w:t>one celebrates</w:t>
      </w:r>
      <w:r w:rsidRPr="00DD5BC7">
        <w:rPr>
          <w:rStyle w:val="StyleUnderline"/>
        </w:rPr>
        <w:t xml:space="preserve"> useless thinking, </w:t>
      </w:r>
      <w:r w:rsidRPr="00DD5BC7">
        <w:rPr>
          <w:rStyle w:val="StyleUnderline"/>
          <w:highlight w:val="green"/>
        </w:rPr>
        <w:t>useless scholarship</w:t>
      </w:r>
      <w:r w:rsidRPr="00DD5BC7">
        <w:rPr>
          <w:rStyle w:val="StyleUnderline"/>
        </w:rPr>
        <w:t>, and useless forms of life at the very moment we are told to throw them all under the bus in the name of survival at all costs.</w:t>
      </w:r>
      <w:r w:rsidRPr="00DD5BC7">
        <w:rPr>
          <w:sz w:val="8"/>
        </w:rPr>
        <w:t xml:space="preserve"> This is a logic referred to lately as hope and it is as cruel as it is anxiety inducing. </w:t>
      </w:r>
      <w:r w:rsidRPr="00DD5BC7">
        <w:rPr>
          <w:rStyle w:val="StyleUnderline"/>
          <w:highlight w:val="green"/>
        </w:rPr>
        <w:t>Hope is</w:t>
      </w:r>
      <w:r w:rsidRPr="00DD5BC7">
        <w:rPr>
          <w:rStyle w:val="StyleUnderline"/>
        </w:rPr>
        <w:t xml:space="preserve"> a form of </w:t>
      </w:r>
      <w:r w:rsidRPr="00DD5BC7">
        <w:rPr>
          <w:rStyle w:val="StyleUnderline"/>
          <w:highlight w:val="green"/>
        </w:rPr>
        <w:t>extortion</w:t>
      </w:r>
      <w:r w:rsidRPr="00DD5BC7">
        <w:rPr>
          <w:sz w:val="8"/>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DD5BC7">
        <w:rPr>
          <w:sz w:val="8"/>
        </w:rPr>
        <w:t>op-ed’s</w:t>
      </w:r>
      <w:proofErr w:type="spellEnd"/>
      <w:r w:rsidRPr="00DD5BC7">
        <w:rPr>
          <w:sz w:val="8"/>
        </w:rPr>
        <w:t xml:space="preserve"> insisting upon the renewed possibility of redemption.</w:t>
      </w:r>
    </w:p>
    <w:p w14:paraId="75C0BFA0" w14:textId="77777777" w:rsidR="0094355D" w:rsidRPr="00DD5BC7" w:rsidRDefault="0094355D" w:rsidP="0094355D">
      <w:pPr>
        <w:rPr>
          <w:sz w:val="12"/>
        </w:rPr>
      </w:pPr>
      <w:r w:rsidRPr="00DD5BC7">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DD5BC7">
        <w:rPr>
          <w:rStyle w:val="StyleUnderline"/>
        </w:rPr>
        <w:t xml:space="preserve">Affirming </w:t>
      </w:r>
      <w:r w:rsidRPr="00DD5BC7">
        <w:rPr>
          <w:rStyle w:val="StyleUnderline"/>
          <w:highlight w:val="green"/>
        </w:rPr>
        <w:t>negativity</w:t>
      </w:r>
      <w:r w:rsidRPr="00DD5BC7">
        <w:rPr>
          <w:sz w:val="12"/>
        </w:rPr>
        <w:t xml:space="preserve">, inspired by Achille </w:t>
      </w:r>
      <w:proofErr w:type="spellStart"/>
      <w:r w:rsidRPr="00DD5BC7">
        <w:rPr>
          <w:sz w:val="12"/>
        </w:rPr>
        <w:t>Mbembe</w:t>
      </w:r>
      <w:proofErr w:type="spellEnd"/>
      <w:r w:rsidRPr="00DD5BC7">
        <w:rPr>
          <w:sz w:val="12"/>
        </w:rPr>
        <w:t xml:space="preserve">, </w:t>
      </w:r>
      <w:r w:rsidRPr="00DD5BC7">
        <w:rPr>
          <w:rStyle w:val="StyleUnderline"/>
          <w:highlight w:val="green"/>
        </w:rPr>
        <w:t>is</w:t>
      </w:r>
      <w:r w:rsidRPr="00DD5BC7">
        <w:rPr>
          <w:rStyle w:val="StyleUnderline"/>
        </w:rPr>
        <w:t xml:space="preserve"> grounds for </w:t>
      </w:r>
      <w:r w:rsidRPr="00DD5BC7">
        <w:rPr>
          <w:rStyle w:val="StyleUnderline"/>
          <w:highlight w:val="green"/>
        </w:rPr>
        <w:t>freedom</w:t>
      </w:r>
      <w:r w:rsidRPr="00DD5BC7">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7E846664" w14:textId="77777777" w:rsidR="0094355D" w:rsidRPr="00DD5BC7" w:rsidRDefault="0094355D" w:rsidP="0094355D">
      <w:pPr>
        <w:rPr>
          <w:sz w:val="12"/>
        </w:rPr>
      </w:pPr>
      <w:r w:rsidRPr="00DD5BC7">
        <w:rPr>
          <w:rStyle w:val="StyleUnderline"/>
          <w:highlight w:val="green"/>
        </w:rPr>
        <w:t>That</w:t>
      </w:r>
      <w:r w:rsidRPr="00DD5BC7">
        <w:rPr>
          <w:rStyle w:val="StyleUnderline"/>
        </w:rPr>
        <w:t xml:space="preserve"> the pursuit of </w:t>
      </w:r>
      <w:r w:rsidRPr="00DD5BC7">
        <w:rPr>
          <w:rStyle w:val="StyleUnderline"/>
          <w:highlight w:val="green"/>
        </w:rPr>
        <w:t>knowledge</w:t>
      </w:r>
      <w:r w:rsidRPr="00DD5BC7">
        <w:rPr>
          <w:rStyle w:val="StyleUnderline"/>
        </w:rPr>
        <w:t xml:space="preserve"> without immediate application </w:t>
      </w:r>
      <w:r w:rsidRPr="00DD5BC7">
        <w:rPr>
          <w:rStyle w:val="StyleUnderline"/>
          <w:highlight w:val="green"/>
        </w:rPr>
        <w:t>is</w:t>
      </w:r>
      <w:r w:rsidRPr="00DD5BC7">
        <w:rPr>
          <w:rStyle w:val="StyleUnderline"/>
        </w:rPr>
        <w:t xml:space="preserve"> so thoroughly </w:t>
      </w:r>
      <w:r w:rsidRPr="00DD5BC7">
        <w:rPr>
          <w:rStyle w:val="StyleUnderline"/>
          <w:highlight w:val="green"/>
        </w:rPr>
        <w:t>useless</w:t>
      </w:r>
      <w:r w:rsidRPr="00DD5BC7">
        <w:rPr>
          <w:sz w:val="12"/>
        </w:rPr>
        <w:t xml:space="preserve">, even profane, </w:t>
      </w:r>
      <w:r w:rsidRPr="00DD5BC7">
        <w:rPr>
          <w:rStyle w:val="StyleUnderline"/>
          <w:highlight w:val="green"/>
        </w:rPr>
        <w:t>is a diagnosis</w:t>
      </w:r>
      <w:r w:rsidRPr="00DD5BC7">
        <w:rPr>
          <w:rStyle w:val="StyleUnderline"/>
        </w:rPr>
        <w:t xml:space="preserve"> of our current moment</w:t>
      </w:r>
      <w:r w:rsidRPr="00DD5BC7">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3859018A" w14:textId="77777777" w:rsidR="0094355D" w:rsidRPr="00DD5BC7" w:rsidRDefault="0094355D" w:rsidP="0094355D">
      <w:pPr>
        <w:rPr>
          <w:sz w:val="12"/>
        </w:rPr>
      </w:pPr>
      <w:r w:rsidRPr="00DD5BC7">
        <w:rPr>
          <w:rStyle w:val="StyleUnderline"/>
          <w:highlight w:val="green"/>
        </w:rPr>
        <w:t>What would failed scholarship do?</w:t>
      </w:r>
      <w:r w:rsidRPr="00DD5BC7">
        <w:rPr>
          <w:sz w:val="12"/>
        </w:rPr>
        <w:t xml:space="preserve"> </w:t>
      </w:r>
      <w:r w:rsidRPr="00DD5BC7">
        <w:rPr>
          <w:rStyle w:val="Emphasis"/>
          <w:highlight w:val="green"/>
        </w:rPr>
        <w:t>Learn to die</w:t>
      </w:r>
      <w:r w:rsidRPr="00DD5BC7">
        <w:rPr>
          <w:rStyle w:val="Emphasis"/>
        </w:rPr>
        <w:t xml:space="preserve">, learn to </w:t>
      </w:r>
      <w:r w:rsidRPr="00DD5BC7">
        <w:rPr>
          <w:rStyle w:val="Emphasis"/>
          <w:highlight w:val="green"/>
        </w:rPr>
        <w:t>live</w:t>
      </w:r>
      <w:r w:rsidRPr="00DD5BC7">
        <w:rPr>
          <w:rStyle w:val="Emphasis"/>
        </w:rPr>
        <w:t xml:space="preserve">, learn to </w:t>
      </w:r>
      <w:r w:rsidRPr="00DD5BC7">
        <w:rPr>
          <w:rStyle w:val="Emphasis"/>
          <w:highlight w:val="green"/>
        </w:rPr>
        <w:t>listen</w:t>
      </w:r>
      <w:r w:rsidRPr="00DD5BC7">
        <w:rPr>
          <w:rStyle w:val="Emphasis"/>
        </w:rPr>
        <w:t xml:space="preserve">, learn to </w:t>
      </w:r>
      <w:r w:rsidRPr="00DD5BC7">
        <w:rPr>
          <w:rStyle w:val="Emphasis"/>
          <w:highlight w:val="green"/>
        </w:rPr>
        <w:t>be together, and</w:t>
      </w:r>
      <w:r w:rsidRPr="00DD5BC7">
        <w:rPr>
          <w:rStyle w:val="Emphasis"/>
        </w:rPr>
        <w:t xml:space="preserve"> learn to </w:t>
      </w:r>
      <w:r w:rsidRPr="00DD5BC7">
        <w:rPr>
          <w:rStyle w:val="Emphasis"/>
          <w:highlight w:val="green"/>
        </w:rPr>
        <w:t>be generous</w:t>
      </w:r>
      <w:r w:rsidRPr="00DD5BC7">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w:t>
      </w:r>
      <w:r w:rsidRPr="00DD5BC7">
        <w:rPr>
          <w:sz w:val="12"/>
        </w:rPr>
        <w:lastRenderedPageBreak/>
        <w:t xml:space="preserve">grieving or joy, they are ends unto themselves. </w:t>
      </w:r>
      <w:r w:rsidRPr="00DD5BC7">
        <w:rPr>
          <w:rStyle w:val="StyleUnderline"/>
        </w:rPr>
        <w:t xml:space="preserve">But </w:t>
      </w:r>
      <w:r w:rsidRPr="00DD5BC7">
        <w:rPr>
          <w:rStyle w:val="StyleUnderline"/>
          <w:highlight w:val="green"/>
        </w:rPr>
        <w:t>how will these ideas</w:t>
      </w:r>
      <w:r w:rsidRPr="00DD5BC7">
        <w:rPr>
          <w:rStyle w:val="StyleUnderline"/>
        </w:rPr>
        <w:t xml:space="preserve"> seek extramural grants</w:t>
      </w:r>
      <w:r w:rsidRPr="00DD5BC7">
        <w:rPr>
          <w:sz w:val="12"/>
        </w:rPr>
        <w:t xml:space="preserve">, contribute to an outcomes-based education system, </w:t>
      </w:r>
      <w:r w:rsidRPr="00DD5BC7">
        <w:rPr>
          <w:rStyle w:val="StyleUnderline"/>
        </w:rPr>
        <w:t xml:space="preserve">or </w:t>
      </w:r>
      <w:r w:rsidRPr="00DD5BC7">
        <w:rPr>
          <w:rStyle w:val="StyleUnderline"/>
          <w:highlight w:val="green"/>
        </w:rPr>
        <w:t xml:space="preserve">become a policy recommendation? </w:t>
      </w:r>
      <w:r w:rsidRPr="00DD5BC7">
        <w:rPr>
          <w:rStyle w:val="Emphasis"/>
          <w:highlight w:val="green"/>
        </w:rPr>
        <w:t>They will not</w:t>
      </w:r>
      <w:r w:rsidRPr="00DD5BC7">
        <w:rPr>
          <w:sz w:val="12"/>
        </w:rPr>
        <w:t>, and that is part of their virtue.</w:t>
      </w:r>
    </w:p>
    <w:p w14:paraId="499CE4AC" w14:textId="77777777" w:rsidR="0094355D" w:rsidRPr="00DD5BC7" w:rsidRDefault="0094355D" w:rsidP="0094355D">
      <w:pPr>
        <w:rPr>
          <w:sz w:val="12"/>
        </w:rPr>
      </w:pPr>
      <w:r w:rsidRPr="00DD5BC7">
        <w:rPr>
          <w:sz w:val="12"/>
        </w:rPr>
        <w:t xml:space="preserve">Even if there is no straight line to where we are and where we ought to be, </w:t>
      </w:r>
      <w:r w:rsidRPr="00DD5BC7">
        <w:rPr>
          <w:rStyle w:val="StyleUnderline"/>
        </w:rPr>
        <w:t xml:space="preserve">I think we should </w:t>
      </w:r>
      <w:r w:rsidRPr="00DD5BC7">
        <w:rPr>
          <w:rStyle w:val="StyleUnderline"/>
          <w:highlight w:val="green"/>
        </w:rPr>
        <w:t>get over the idea</w:t>
      </w:r>
      <w:r w:rsidRPr="00DD5BC7">
        <w:rPr>
          <w:rStyle w:val="StyleUnderline"/>
        </w:rPr>
        <w:t xml:space="preserve"> that somehow the U.S. project of </w:t>
      </w:r>
      <w:r w:rsidRPr="00DD5BC7">
        <w:rPr>
          <w:rStyle w:val="StyleUnderline"/>
          <w:highlight w:val="green"/>
        </w:rPr>
        <w:t>liberal empire is</w:t>
      </w:r>
      <w:r w:rsidRPr="00DD5BC7">
        <w:rPr>
          <w:rStyle w:val="StyleUnderline"/>
        </w:rPr>
        <w:t xml:space="preserve"> conflicted</w:t>
      </w:r>
      <w:r w:rsidRPr="00DD5BC7">
        <w:rPr>
          <w:sz w:val="12"/>
        </w:rPr>
        <w:t xml:space="preserve">, or </w:t>
      </w:r>
      <w:r w:rsidRPr="00DD5BC7">
        <w:rPr>
          <w:rStyle w:val="StyleUnderline"/>
          <w:highlight w:val="green"/>
        </w:rPr>
        <w:t>“more right than it is wrong,”</w:t>
      </w:r>
      <w:r w:rsidRPr="00DD5BC7">
        <w:rPr>
          <w:sz w:val="12"/>
        </w:rPr>
        <w:t xml:space="preserve"> </w:t>
      </w:r>
      <w:r w:rsidRPr="00DD5BC7">
        <w:rPr>
          <w:rStyle w:val="StyleUnderline"/>
        </w:rPr>
        <w:t>or pragmatically preferable to the alternatives</w:t>
      </w:r>
      <w:r w:rsidRPr="00DD5BC7">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DD5BC7">
        <w:rPr>
          <w:rStyle w:val="StyleUnderline"/>
          <w:highlight w:val="green"/>
        </w:rPr>
        <w:t>Demolition may be</w:t>
      </w:r>
      <w:r w:rsidRPr="00DD5BC7">
        <w:rPr>
          <w:rStyle w:val="StyleUnderline"/>
        </w:rPr>
        <w:t xml:space="preserve"> an </w:t>
      </w:r>
      <w:r w:rsidRPr="00DD5BC7">
        <w:rPr>
          <w:rStyle w:val="StyleUnderline"/>
          <w:highlight w:val="green"/>
        </w:rPr>
        <w:t>affirmative</w:t>
      </w:r>
      <w:r w:rsidRPr="00DD5BC7">
        <w:rPr>
          <w:rStyle w:val="StyleUnderline"/>
        </w:rPr>
        <w:t xml:space="preserve"> act </w:t>
      </w:r>
      <w:r w:rsidRPr="00DD5BC7">
        <w:rPr>
          <w:rStyle w:val="StyleUnderline"/>
          <w:highlight w:val="green"/>
        </w:rPr>
        <w:t>if</w:t>
      </w:r>
      <w:r w:rsidRPr="00DD5BC7">
        <w:rPr>
          <w:rStyle w:val="StyleUnderline"/>
        </w:rPr>
        <w:t xml:space="preserve"> it means </w:t>
      </w:r>
      <w:r w:rsidRPr="00DD5BC7">
        <w:rPr>
          <w:rStyle w:val="StyleUnderline"/>
          <w:highlight w:val="green"/>
        </w:rPr>
        <w:t>insurgents</w:t>
      </w:r>
      <w:r w:rsidRPr="00DD5BC7">
        <w:rPr>
          <w:rStyle w:val="StyleUnderline"/>
        </w:rPr>
        <w:t xml:space="preserve"> and others </w:t>
      </w:r>
      <w:r w:rsidRPr="00DD5BC7">
        <w:rPr>
          <w:rStyle w:val="StyleUnderline"/>
          <w:highlight w:val="green"/>
        </w:rPr>
        <w:t>can be</w:t>
      </w:r>
      <w:r w:rsidRPr="00DD5BC7">
        <w:rPr>
          <w:rStyle w:val="StyleUnderline"/>
        </w:rPr>
        <w:t xml:space="preserve"> better </w:t>
      </w:r>
      <w:r w:rsidRPr="00DD5BC7">
        <w:rPr>
          <w:rStyle w:val="StyleUnderline"/>
          <w:highlight w:val="green"/>
        </w:rPr>
        <w:t>heard</w:t>
      </w:r>
      <w:r w:rsidRPr="00DD5BC7">
        <w:rPr>
          <w:sz w:val="12"/>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t>
      </w:r>
      <w:r w:rsidRPr="00DD5BC7">
        <w:rPr>
          <w:rStyle w:val="StyleUnderline"/>
          <w:highlight w:val="green"/>
        </w:rPr>
        <w:t>“when you can no longer be lied to, when you have rejected the dream.”</w:t>
      </w:r>
      <w:r w:rsidRPr="00DD5BC7">
        <w:rPr>
          <w:sz w:val="12"/>
        </w:rPr>
        <w:t xml:space="preserve"> Saying the truth out loud brings with it the relief that we are not crazy. Things really are as bad as we think.</w:t>
      </w:r>
    </w:p>
    <w:p w14:paraId="22FD76A6" w14:textId="77777777" w:rsidR="0094355D" w:rsidRPr="00DD5BC7" w:rsidRDefault="0094355D" w:rsidP="0094355D">
      <w:pPr>
        <w:rPr>
          <w:sz w:val="8"/>
          <w:szCs w:val="8"/>
        </w:rPr>
      </w:pPr>
      <w:r w:rsidRPr="00DD5BC7">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70BD81D0" w14:textId="77777777" w:rsidR="0094355D" w:rsidRPr="00DD5BC7" w:rsidRDefault="0094355D" w:rsidP="0094355D">
      <w:pPr>
        <w:rPr>
          <w:sz w:val="10"/>
          <w:szCs w:val="8"/>
        </w:rPr>
      </w:pPr>
      <w:r w:rsidRPr="00DD5BC7">
        <w:rPr>
          <w:sz w:val="10"/>
          <w:szCs w:val="8"/>
        </w:rPr>
        <w:t xml:space="preserve">The virtues I seek are oriented toward an </w:t>
      </w:r>
      <w:r w:rsidRPr="00DD5BC7">
        <w:rPr>
          <w:rStyle w:val="StyleUnderline"/>
          <w:highlight w:val="green"/>
        </w:rPr>
        <w:t>academy of refuge</w:t>
      </w:r>
      <w:r w:rsidRPr="00DD5BC7">
        <w:rPr>
          <w:sz w:val="10"/>
          <w:szCs w:val="8"/>
        </w:rPr>
        <w:t xml:space="preserve">, a place we can still live, no matter how dire the conditions of the university and the classroom. It is not the think tank, boardroom, or command center. </w:t>
      </w:r>
      <w:r w:rsidRPr="00DD5BC7">
        <w:rPr>
          <w:rStyle w:val="StyleUnderline"/>
          <w:highlight w:val="green"/>
        </w:rPr>
        <w:t>We are</w:t>
      </w:r>
      <w:r w:rsidRPr="00DD5BC7">
        <w:rPr>
          <w:sz w:val="10"/>
          <w:szCs w:val="8"/>
        </w:rPr>
        <w:t xml:space="preserve">, those of us who wish to be included, the last of the philosophers, the last of the lovers of knowledge, </w:t>
      </w:r>
      <w:r w:rsidRPr="00DD5BC7">
        <w:rPr>
          <w:rStyle w:val="StyleUnderline"/>
        </w:rPr>
        <w:t xml:space="preserve">the </w:t>
      </w:r>
      <w:r w:rsidRPr="00DD5BC7">
        <w:rPr>
          <w:rStyle w:val="StyleUnderline"/>
          <w:highlight w:val="green"/>
        </w:rPr>
        <w:t>deviants</w:t>
      </w:r>
      <w:r w:rsidRPr="00DD5BC7">
        <w:rPr>
          <w:rStyle w:val="StyleUnderline"/>
        </w:rPr>
        <w:t xml:space="preserve"> who should revel </w:t>
      </w:r>
      <w:r w:rsidRPr="00DD5BC7">
        <w:rPr>
          <w:rStyle w:val="StyleUnderline"/>
          <w:highlight w:val="green"/>
        </w:rPr>
        <w:t>in</w:t>
      </w:r>
      <w:r w:rsidRPr="00DD5BC7">
        <w:rPr>
          <w:rStyle w:val="StyleUnderline"/>
        </w:rPr>
        <w:t xml:space="preserve"> what Harney and Moten have called </w:t>
      </w:r>
      <w:r w:rsidRPr="00DD5BC7">
        <w:rPr>
          <w:rStyle w:val="StyleUnderline"/>
          <w:highlight w:val="green"/>
        </w:rPr>
        <w:t xml:space="preserve">the </w:t>
      </w:r>
      <w:proofErr w:type="spellStart"/>
      <w:r w:rsidRPr="00DD5BC7">
        <w:rPr>
          <w:rStyle w:val="StyleUnderline"/>
          <w:highlight w:val="green"/>
        </w:rPr>
        <w:t>undercommons</w:t>
      </w:r>
      <w:proofErr w:type="spellEnd"/>
      <w:r w:rsidRPr="00DD5BC7">
        <w:rPr>
          <w:sz w:val="10"/>
          <w:szCs w:val="8"/>
        </w:rPr>
        <w:t>.</w:t>
      </w:r>
    </w:p>
    <w:p w14:paraId="3129FBA7" w14:textId="77777777" w:rsidR="0094355D" w:rsidRPr="00DD5BC7" w:rsidRDefault="0094355D" w:rsidP="0094355D">
      <w:pPr>
        <w:rPr>
          <w:sz w:val="8"/>
          <w:szCs w:val="8"/>
        </w:rPr>
      </w:pPr>
      <w:r w:rsidRPr="00DD5BC7">
        <w:rPr>
          <w:sz w:val="8"/>
          <w:szCs w:val="8"/>
        </w:rPr>
        <w:t xml:space="preserve">In one of his final lectures, </w:t>
      </w:r>
      <w:proofErr w:type="spellStart"/>
      <w:r w:rsidRPr="00DD5BC7">
        <w:rPr>
          <w:sz w:val="8"/>
          <w:szCs w:val="8"/>
        </w:rPr>
        <w:t>Bataille</w:t>
      </w:r>
      <w:proofErr w:type="spellEnd"/>
      <w:r w:rsidRPr="00DD5BC7">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32A80F82" w14:textId="77777777" w:rsidR="0094355D" w:rsidRPr="00DD5BC7" w:rsidRDefault="0094355D" w:rsidP="0094355D">
      <w:pPr>
        <w:rPr>
          <w:rStyle w:val="StyleUnderline"/>
        </w:rPr>
      </w:pPr>
      <w:r w:rsidRPr="00DD5BC7">
        <w:rPr>
          <w:sz w:val="12"/>
        </w:rPr>
        <w:t xml:space="preserve">How do you get all this from pessimism, from failure? </w:t>
      </w:r>
      <w:r w:rsidRPr="00DD5BC7">
        <w:rPr>
          <w:rStyle w:val="StyleUnderline"/>
        </w:rPr>
        <w:t xml:space="preserve">Because willing </w:t>
      </w:r>
      <w:r w:rsidRPr="00DD5BC7">
        <w:rPr>
          <w:rStyle w:val="StyleUnderline"/>
          <w:highlight w:val="green"/>
        </w:rPr>
        <w:t>failure is</w:t>
      </w:r>
      <w:r w:rsidRPr="00DD5BC7">
        <w:rPr>
          <w:rStyle w:val="StyleUnderline"/>
        </w:rPr>
        <w:t xml:space="preserve"> a temptation</w:t>
      </w:r>
      <w:r w:rsidRPr="00DD5BC7">
        <w:rPr>
          <w:sz w:val="12"/>
        </w:rPr>
        <w:t xml:space="preserve">, a lure to think otherwise, </w:t>
      </w:r>
      <w:r w:rsidRPr="00DD5BC7">
        <w:rPr>
          <w:rStyle w:val="Emphasis"/>
          <w:highlight w:val="green"/>
        </w:rPr>
        <w:t>to think dangerous thoughts</w:t>
      </w:r>
      <w:r w:rsidRPr="00DD5BC7">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DD5BC7">
        <w:rPr>
          <w:rStyle w:val="StyleUnderline"/>
        </w:rPr>
        <w:t xml:space="preserve">in </w:t>
      </w:r>
      <w:r w:rsidRPr="00DD5BC7">
        <w:rPr>
          <w:rStyle w:val="StyleUnderline"/>
          <w:highlight w:val="green"/>
        </w:rPr>
        <w:t>pessimism</w:t>
      </w:r>
      <w:r w:rsidRPr="00DD5BC7">
        <w:rPr>
          <w:rStyle w:val="StyleUnderline"/>
        </w:rPr>
        <w:t xml:space="preserve"> there </w:t>
      </w:r>
      <w:r w:rsidRPr="00DD5BC7">
        <w:rPr>
          <w:rStyle w:val="StyleUnderline"/>
          <w:highlight w:val="green"/>
        </w:rPr>
        <w:t>is solace in the real</w:t>
      </w:r>
      <w:r w:rsidRPr="00DD5BC7">
        <w:rPr>
          <w:sz w:val="12"/>
        </w:rPr>
        <w:t xml:space="preserve">. To put it another way, </w:t>
      </w:r>
      <w:r w:rsidRPr="00DD5BC7">
        <w:rPr>
          <w:rStyle w:val="StyleUnderline"/>
          <w:highlight w:val="green"/>
        </w:rPr>
        <w:t>to study the world as it is means to care for it.</w:t>
      </w:r>
    </w:p>
    <w:p w14:paraId="7467BFE5" w14:textId="77777777" w:rsidR="0094355D" w:rsidRPr="00DD5BC7" w:rsidRDefault="0094355D" w:rsidP="0094355D">
      <w:pPr>
        <w:rPr>
          <w:sz w:val="12"/>
        </w:rPr>
      </w:pPr>
      <w:r w:rsidRPr="00DD5BC7">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DD5BC7">
        <w:rPr>
          <w:rStyle w:val="StyleUnderline"/>
          <w:highlight w:val="green"/>
        </w:rPr>
        <w:t>One cannot make a</w:t>
      </w:r>
      <w:r w:rsidRPr="00DD5BC7">
        <w:rPr>
          <w:rStyle w:val="StyleUnderline"/>
        </w:rPr>
        <w:t xml:space="preserve"> successful </w:t>
      </w:r>
      <w:r w:rsidRPr="00DD5BC7">
        <w:rPr>
          <w:rStyle w:val="StyleUnderline"/>
          <w:highlight w:val="green"/>
        </w:rPr>
        <w:t>political career</w:t>
      </w:r>
      <w:r w:rsidRPr="00DD5BC7">
        <w:rPr>
          <w:rStyle w:val="StyleUnderline"/>
        </w:rPr>
        <w:t xml:space="preserve"> out of such pursuits</w:t>
      </w:r>
      <w:r w:rsidRPr="00DD5BC7">
        <w:rPr>
          <w:sz w:val="12"/>
        </w:rPr>
        <w:t xml:space="preserve">, </w:t>
      </w:r>
      <w:r w:rsidRPr="00DD5BC7">
        <w:rPr>
          <w:rStyle w:val="StyleUnderline"/>
          <w:highlight w:val="green"/>
        </w:rPr>
        <w:t>but you might</w:t>
      </w:r>
      <w:r w:rsidRPr="00DD5BC7">
        <w:rPr>
          <w:rStyle w:val="StyleUnderline"/>
        </w:rPr>
        <w:t xml:space="preserve"> be able to </w:t>
      </w:r>
      <w:r w:rsidRPr="00DD5BC7">
        <w:rPr>
          <w:rStyle w:val="StyleUnderline"/>
          <w:highlight w:val="green"/>
        </w:rPr>
        <w:t>make</w:t>
      </w:r>
      <w:r w:rsidRPr="00DD5BC7">
        <w:rPr>
          <w:rStyle w:val="StyleUnderline"/>
        </w:rPr>
        <w:t xml:space="preserve"> a life out of it</w:t>
      </w:r>
      <w:r w:rsidRPr="00DD5BC7">
        <w:rPr>
          <w:sz w:val="12"/>
        </w:rPr>
        <w:t xml:space="preserve">, </w:t>
      </w:r>
      <w:r w:rsidRPr="00DD5BC7">
        <w:rPr>
          <w:rStyle w:val="StyleUnderline"/>
          <w:highlight w:val="green"/>
        </w:rPr>
        <w:t>a life worth repeating</w:t>
      </w:r>
      <w:r w:rsidRPr="00DD5BC7">
        <w:rPr>
          <w:rStyle w:val="StyleUnderline"/>
        </w:rPr>
        <w:t xml:space="preserve"> even if nothing else happens</w:t>
      </w:r>
      <w:r w:rsidRPr="00DD5BC7">
        <w:rPr>
          <w:sz w:val="12"/>
        </w:rPr>
        <w:t>.</w:t>
      </w:r>
    </w:p>
    <w:p w14:paraId="4B39B3F2" w14:textId="77777777" w:rsidR="0094355D" w:rsidRPr="00DD5BC7" w:rsidRDefault="0094355D" w:rsidP="0094355D">
      <w:pPr>
        <w:rPr>
          <w:sz w:val="8"/>
          <w:szCs w:val="8"/>
        </w:rPr>
      </w:pPr>
      <w:r w:rsidRPr="00DD5BC7">
        <w:rPr>
          <w:sz w:val="8"/>
          <w:szCs w:val="8"/>
        </w:rPr>
        <w:t xml:space="preserve">At the end of Jack Halberstam’s The Queer Art of Failure, we are presented with the Fantastic Mr. Fox’s toast as an </w:t>
      </w:r>
      <w:proofErr w:type="spellStart"/>
      <w:r w:rsidRPr="00DD5BC7">
        <w:rPr>
          <w:sz w:val="8"/>
          <w:szCs w:val="8"/>
        </w:rPr>
        <w:t>exemple</w:t>
      </w:r>
      <w:proofErr w:type="spellEnd"/>
      <w:r w:rsidRPr="00DD5BC7">
        <w:rPr>
          <w:sz w:val="8"/>
          <w:szCs w:val="8"/>
        </w:rPr>
        <w:t xml:space="preserve"> of something meaningful in these dark times of ours.</w:t>
      </w:r>
    </w:p>
    <w:p w14:paraId="7FB91936" w14:textId="77777777" w:rsidR="0094355D" w:rsidRPr="00DD5BC7" w:rsidRDefault="0094355D" w:rsidP="0094355D">
      <w:pPr>
        <w:ind w:left="720"/>
        <w:rPr>
          <w:sz w:val="8"/>
          <w:szCs w:val="8"/>
        </w:rPr>
      </w:pPr>
      <w:r w:rsidRPr="00DD5BC7">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DD5BC7">
        <w:rPr>
          <w:sz w:val="8"/>
          <w:szCs w:val="8"/>
        </w:rPr>
        <w:t>So</w:t>
      </w:r>
      <w:proofErr w:type="gramEnd"/>
      <w:r w:rsidRPr="00DD5BC7">
        <w:rPr>
          <w:sz w:val="8"/>
          <w:szCs w:val="8"/>
        </w:rPr>
        <w:t xml:space="preserve"> let’s raise our boxes—to our survival.</w:t>
      </w:r>
    </w:p>
    <w:p w14:paraId="7B0925B3" w14:textId="77777777" w:rsidR="0094355D" w:rsidRPr="00DD5BC7" w:rsidRDefault="0094355D" w:rsidP="0094355D">
      <w:pPr>
        <w:rPr>
          <w:sz w:val="8"/>
          <w:szCs w:val="8"/>
        </w:rPr>
      </w:pPr>
      <w:r w:rsidRPr="00DD5BC7">
        <w:rPr>
          <w:sz w:val="8"/>
          <w:szCs w:val="8"/>
        </w:rPr>
        <w:t>Halberstam says of this queer moment:</w:t>
      </w:r>
    </w:p>
    <w:p w14:paraId="28F83240" w14:textId="77777777" w:rsidR="0094355D" w:rsidRPr="00DD5BC7" w:rsidRDefault="0094355D" w:rsidP="0094355D">
      <w:pPr>
        <w:ind w:left="720"/>
        <w:rPr>
          <w:sz w:val="8"/>
          <w:szCs w:val="8"/>
        </w:rPr>
      </w:pPr>
      <w:r w:rsidRPr="00DD5BC7">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54AC7C38" w14:textId="6DC36EB7" w:rsidR="0094355D" w:rsidRPr="00DD5BC7" w:rsidRDefault="0094355D" w:rsidP="0094355D">
      <w:pPr>
        <w:rPr>
          <w:sz w:val="12"/>
        </w:rPr>
      </w:pPr>
      <w:r w:rsidRPr="00DD5BC7">
        <w:rPr>
          <w:sz w:val="12"/>
        </w:rPr>
        <w:t xml:space="preserve">Although not as much fun as Halberstam’s monument to low theory, Savage Ecology is for all the other wild animals out there studying global politics. </w:t>
      </w:r>
      <w:r w:rsidRPr="00DD5BC7">
        <w:rPr>
          <w:rStyle w:val="Emphasis"/>
          <w:highlight w:val="green"/>
        </w:rPr>
        <w:t>May we be buried alive together</w:t>
      </w:r>
      <w:r w:rsidRPr="00DD5BC7">
        <w:rPr>
          <w:sz w:val="12"/>
        </w:rPr>
        <w:t>.</w:t>
      </w:r>
    </w:p>
    <w:p w14:paraId="7D7B471B" w14:textId="77777777" w:rsidR="003F6519" w:rsidRPr="00DD5BC7" w:rsidRDefault="003F6519" w:rsidP="0094355D">
      <w:pPr>
        <w:rPr>
          <w:sz w:val="12"/>
        </w:rPr>
      </w:pPr>
    </w:p>
    <w:p w14:paraId="7826484E" w14:textId="77777777" w:rsidR="0094355D" w:rsidRPr="00DD5BC7" w:rsidRDefault="0094355D" w:rsidP="0094355D">
      <w:pPr>
        <w:rPr>
          <w:sz w:val="12"/>
        </w:rPr>
      </w:pPr>
    </w:p>
    <w:p w14:paraId="6FB0E1FA" w14:textId="77777777" w:rsidR="0094355D" w:rsidRPr="00DD5BC7" w:rsidRDefault="0094355D" w:rsidP="0094355D">
      <w:pPr>
        <w:rPr>
          <w:sz w:val="12"/>
        </w:rPr>
      </w:pPr>
    </w:p>
    <w:p w14:paraId="0DB1EFC3" w14:textId="756E446F" w:rsidR="0094355D" w:rsidRPr="00DD5BC7" w:rsidRDefault="0094355D" w:rsidP="0094355D">
      <w:pPr>
        <w:pStyle w:val="Heading2"/>
        <w:rPr>
          <w:rFonts w:cs="Calibri"/>
        </w:rPr>
      </w:pPr>
      <w:r w:rsidRPr="00DD5BC7">
        <w:rPr>
          <w:rFonts w:cs="Calibri"/>
        </w:rPr>
        <w:lastRenderedPageBreak/>
        <w:t>Case</w:t>
      </w:r>
    </w:p>
    <w:p w14:paraId="22444BBD" w14:textId="36A1062B" w:rsidR="0094355D" w:rsidRPr="00DD5BC7" w:rsidRDefault="0094355D" w:rsidP="0094355D">
      <w:pPr>
        <w:pStyle w:val="Heading3"/>
        <w:rPr>
          <w:rFonts w:cs="Calibri"/>
        </w:rPr>
      </w:pPr>
      <w:r w:rsidRPr="00DD5BC7">
        <w:rPr>
          <w:rFonts w:cs="Calibri"/>
        </w:rPr>
        <w:lastRenderedPageBreak/>
        <w:t xml:space="preserve">1NC – Mining </w:t>
      </w:r>
    </w:p>
    <w:p w14:paraId="5A76757D" w14:textId="62BC5458" w:rsidR="0094355D" w:rsidRPr="00DD5BC7" w:rsidRDefault="0094355D" w:rsidP="0094355D">
      <w:pPr>
        <w:pStyle w:val="Heading4"/>
        <w:rPr>
          <w:rFonts w:cs="Calibri"/>
        </w:rPr>
      </w:pPr>
      <w:r w:rsidRPr="00DD5BC7">
        <w:rPr>
          <w:rFonts w:cs="Calibri"/>
        </w:rPr>
        <w:t xml:space="preserve">Turning mining + debris </w:t>
      </w:r>
    </w:p>
    <w:p w14:paraId="1B66F0E7" w14:textId="77777777" w:rsidR="0094355D" w:rsidRPr="00DD5BC7" w:rsidRDefault="0094355D" w:rsidP="0094355D">
      <w:pPr>
        <w:pStyle w:val="Heading4"/>
        <w:rPr>
          <w:rFonts w:cs="Calibri"/>
        </w:rPr>
      </w:pPr>
      <w:r w:rsidRPr="00DD5BC7">
        <w:rPr>
          <w:rFonts w:cs="Calibri"/>
        </w:rPr>
        <w:t xml:space="preserve">Loss of satellites will </w:t>
      </w:r>
      <w:r w:rsidRPr="00DD5BC7">
        <w:rPr>
          <w:rFonts w:cs="Calibri"/>
          <w:u w:val="single"/>
        </w:rPr>
        <w:t>shut down</w:t>
      </w:r>
      <w:r w:rsidRPr="00DD5BC7">
        <w:rPr>
          <w:rFonts w:cs="Calibri"/>
        </w:rPr>
        <w:t xml:space="preserve"> terrestrial mining</w:t>
      </w:r>
    </w:p>
    <w:p w14:paraId="57349181" w14:textId="77777777" w:rsidR="0094355D" w:rsidRPr="00DD5BC7" w:rsidRDefault="0094355D" w:rsidP="0094355D">
      <w:r w:rsidRPr="00DD5BC7">
        <w:t xml:space="preserve">Les </w:t>
      </w:r>
      <w:r w:rsidRPr="00DD5BC7">
        <w:rPr>
          <w:rStyle w:val="Style13ptBold"/>
        </w:rPr>
        <w:t>Johnson 13</w:t>
      </w:r>
      <w:r w:rsidRPr="00DD5BC7">
        <w:t xml:space="preserve">, Deputy Manager for NASA's Advanced Concepts Office at the Marshall Space Flight Center, Co-Investigator for the JAXA T-Rex Space Tether Experiment and PI of NASA's </w:t>
      </w:r>
      <w:proofErr w:type="spellStart"/>
      <w:r w:rsidRPr="00DD5BC7">
        <w:t>ProSEDS</w:t>
      </w:r>
      <w:proofErr w:type="spellEnd"/>
      <w:r w:rsidRPr="00DD5BC7">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16BED590" w14:textId="77777777" w:rsidR="0094355D" w:rsidRPr="00DD5BC7" w:rsidRDefault="0094355D" w:rsidP="0094355D">
      <w:r w:rsidRPr="00DD5BC7">
        <w:t>Resource Location</w:t>
      </w:r>
    </w:p>
    <w:p w14:paraId="3213A4AB" w14:textId="77777777" w:rsidR="0094355D" w:rsidRPr="00DD5BC7" w:rsidRDefault="0094355D" w:rsidP="0094355D">
      <w:pPr>
        <w:rPr>
          <w:u w:val="single"/>
        </w:rPr>
      </w:pPr>
      <w:r w:rsidRPr="00DD5BC7">
        <w:rPr>
          <w:rStyle w:val="StyleUnderline"/>
        </w:rPr>
        <w:t>Looking for rare minerals to be mined</w:t>
      </w:r>
      <w:r w:rsidRPr="00DD5BC7">
        <w:t xml:space="preserve"> for our many gadgets, household appliances, and industrial machines</w:t>
      </w:r>
      <w:r w:rsidRPr="00DD5BC7">
        <w:rPr>
          <w:rStyle w:val="StyleUnderline"/>
        </w:rPr>
        <w:t xml:space="preserve">? </w:t>
      </w:r>
      <w:r w:rsidRPr="00DD5BC7">
        <w:rPr>
          <w:rStyle w:val="StyleUnderline"/>
          <w:highlight w:val="green"/>
        </w:rPr>
        <w:t>Soil</w:t>
      </w:r>
      <w:r w:rsidRPr="00DD5BC7">
        <w:rPr>
          <w:rStyle w:val="StyleUnderline"/>
        </w:rPr>
        <w:t xml:space="preserve"> type </w:t>
      </w:r>
      <w:r w:rsidRPr="00DD5BC7">
        <w:rPr>
          <w:rStyle w:val="StyleUnderline"/>
          <w:highlight w:val="green"/>
        </w:rPr>
        <w:t>is</w:t>
      </w:r>
      <w:r w:rsidRPr="00DD5BC7">
        <w:rPr>
          <w:rStyle w:val="StyleUnderline"/>
        </w:rPr>
        <w:t xml:space="preserve"> often </w:t>
      </w:r>
      <w:r w:rsidRPr="00DD5BC7">
        <w:rPr>
          <w:rStyle w:val="StyleUnderline"/>
          <w:highlight w:val="green"/>
        </w:rPr>
        <w:t>a</w:t>
      </w:r>
      <w:r w:rsidRPr="00DD5BC7">
        <w:rPr>
          <w:rStyle w:val="StyleUnderline"/>
        </w:rPr>
        <w:t xml:space="preserve"> strong </w:t>
      </w:r>
      <w:r w:rsidRPr="00DD5BC7">
        <w:rPr>
          <w:rStyle w:val="StyleUnderline"/>
          <w:highlight w:val="green"/>
        </w:rPr>
        <w:t>indicator of</w:t>
      </w:r>
      <w:r w:rsidRPr="00DD5BC7">
        <w:rPr>
          <w:rStyle w:val="StyleUnderline"/>
        </w:rPr>
        <w:t xml:space="preserve"> whether or not underground </w:t>
      </w:r>
      <w:r w:rsidRPr="00DD5BC7">
        <w:rPr>
          <w:rStyle w:val="StyleUnderline"/>
          <w:highlight w:val="green"/>
        </w:rPr>
        <w:t>deposits of</w:t>
      </w:r>
      <w:r w:rsidRPr="00DD5BC7">
        <w:rPr>
          <w:rStyle w:val="StyleUnderline"/>
        </w:rPr>
        <w:t xml:space="preserve"> metals and </w:t>
      </w:r>
      <w:r w:rsidRPr="00DD5BC7">
        <w:rPr>
          <w:rStyle w:val="StyleUnderline"/>
          <w:highlight w:val="green"/>
        </w:rPr>
        <w:t>minerals</w:t>
      </w:r>
      <w:r w:rsidRPr="00DD5BC7">
        <w:rPr>
          <w:rStyle w:val="StyleUnderline"/>
        </w:rPr>
        <w:t xml:space="preserve"> are located. By </w:t>
      </w:r>
      <w:r w:rsidRPr="00DD5BC7">
        <w:rPr>
          <w:rStyle w:val="Emphasis"/>
          <w:highlight w:val="green"/>
        </w:rPr>
        <w:t>using satellite data</w:t>
      </w:r>
      <w:r w:rsidRPr="00DD5BC7">
        <w:rPr>
          <w:rStyle w:val="StyleUnderline"/>
        </w:rPr>
        <w:t xml:space="preserve"> to identify promising surface structural features and different soil types, mining </w:t>
      </w:r>
      <w:r w:rsidRPr="00DD5BC7">
        <w:rPr>
          <w:rStyle w:val="StyleUnderline"/>
          <w:highlight w:val="green"/>
        </w:rPr>
        <w:t>companies</w:t>
      </w:r>
      <w:r w:rsidRPr="00DD5BC7">
        <w:rPr>
          <w:rStyle w:val="StyleUnderline"/>
        </w:rPr>
        <w:t xml:space="preserve"> can </w:t>
      </w:r>
      <w:r w:rsidRPr="00DD5BC7">
        <w:rPr>
          <w:rStyle w:val="Emphasis"/>
        </w:rPr>
        <w:t xml:space="preserve">better </w:t>
      </w:r>
      <w:r w:rsidRPr="00DD5BC7">
        <w:rPr>
          <w:rStyle w:val="Emphasis"/>
          <w:highlight w:val="green"/>
        </w:rPr>
        <w:t>identify promising mining locations</w:t>
      </w:r>
      <w:r w:rsidRPr="00DD5BC7">
        <w:rPr>
          <w:rStyle w:val="StyleUnderline"/>
          <w:highlight w:val="green"/>
        </w:rPr>
        <w:t xml:space="preserve">, </w:t>
      </w:r>
      <w:r w:rsidRPr="00DD5BC7">
        <w:rPr>
          <w:rStyle w:val="Emphasis"/>
          <w:highlight w:val="green"/>
        </w:rPr>
        <w:t>wasting less time and effort</w:t>
      </w:r>
      <w:r w:rsidRPr="00DD5BC7">
        <w:rPr>
          <w:rStyle w:val="StyleUnderline"/>
        </w:rPr>
        <w:t xml:space="preserve"> in finding the best places to obtain much-needed industrial resources. </w:t>
      </w:r>
      <w:r w:rsidRPr="00DD5BC7">
        <w:rPr>
          <w:rStyle w:val="Emphasis"/>
          <w:highlight w:val="green"/>
        </w:rPr>
        <w:t>Without</w:t>
      </w:r>
      <w:r w:rsidRPr="00DD5BC7">
        <w:rPr>
          <w:rStyle w:val="StyleUnderline"/>
          <w:highlight w:val="green"/>
        </w:rPr>
        <w:t xml:space="preserve"> satellite images</w:t>
      </w:r>
      <w:r w:rsidRPr="00DD5BC7">
        <w:rPr>
          <w:rStyle w:val="StyleUnderline"/>
        </w:rPr>
        <w:t xml:space="preserve">, the </w:t>
      </w:r>
      <w:r w:rsidRPr="00DD5BC7">
        <w:rPr>
          <w:rStyle w:val="StyleUnderline"/>
          <w:highlight w:val="green"/>
        </w:rPr>
        <w:t>finding and assessment of</w:t>
      </w:r>
      <w:r w:rsidRPr="00DD5BC7">
        <w:rPr>
          <w:rStyle w:val="StyleUnderline"/>
        </w:rPr>
        <w:t xml:space="preserve"> promising new </w:t>
      </w:r>
      <w:r w:rsidRPr="00DD5BC7">
        <w:rPr>
          <w:rStyle w:val="StyleUnderline"/>
          <w:highlight w:val="green"/>
        </w:rPr>
        <w:t xml:space="preserve">mines would </w:t>
      </w:r>
      <w:r w:rsidRPr="00DD5BC7">
        <w:rPr>
          <w:rStyle w:val="Emphasis"/>
          <w:sz w:val="24"/>
          <w:szCs w:val="26"/>
          <w:highlight w:val="green"/>
        </w:rPr>
        <w:t>grind to a halt</w:t>
      </w:r>
      <w:r w:rsidRPr="00DD5BC7">
        <w:rPr>
          <w:rStyle w:val="StyleUnderline"/>
          <w:highlight w:val="green"/>
        </w:rPr>
        <w:t xml:space="preserve"> as</w:t>
      </w:r>
      <w:r w:rsidRPr="00DD5BC7">
        <w:rPr>
          <w:rStyle w:val="StyleUnderline"/>
        </w:rPr>
        <w:t xml:space="preserve"> the </w:t>
      </w:r>
      <w:r w:rsidRPr="00DD5BC7">
        <w:rPr>
          <w:rStyle w:val="StyleUnderline"/>
          <w:highlight w:val="green"/>
        </w:rPr>
        <w:t xml:space="preserve">industries </w:t>
      </w:r>
      <w:r w:rsidRPr="00DD5BC7">
        <w:rPr>
          <w:rStyle w:val="Emphasis"/>
          <w:highlight w:val="green"/>
        </w:rPr>
        <w:t>retooled</w:t>
      </w:r>
      <w:r w:rsidRPr="00DD5BC7">
        <w:rPr>
          <w:rStyle w:val="StyleUnderline"/>
        </w:rPr>
        <w:t xml:space="preserve"> back </w:t>
      </w:r>
      <w:r w:rsidRPr="00DD5BC7">
        <w:rPr>
          <w:rStyle w:val="StyleUnderline"/>
          <w:highlight w:val="green"/>
        </w:rPr>
        <w:t>into</w:t>
      </w:r>
      <w:r w:rsidRPr="00DD5BC7">
        <w:rPr>
          <w:rStyle w:val="StyleUnderline"/>
        </w:rPr>
        <w:t xml:space="preserve"> the days of </w:t>
      </w:r>
      <w:r w:rsidRPr="00DD5BC7">
        <w:rPr>
          <w:rStyle w:val="Emphasis"/>
          <w:highlight w:val="green"/>
        </w:rPr>
        <w:t>much slower</w:t>
      </w:r>
      <w:r w:rsidRPr="00DD5BC7">
        <w:rPr>
          <w:rStyle w:val="Emphasis"/>
        </w:rPr>
        <w:t xml:space="preserve"> and </w:t>
      </w:r>
      <w:r w:rsidRPr="00DD5BC7">
        <w:rPr>
          <w:rStyle w:val="Emphasis"/>
          <w:highlight w:val="green"/>
        </w:rPr>
        <w:t>labor-intensive</w:t>
      </w:r>
      <w:r w:rsidRPr="00DD5BC7">
        <w:rPr>
          <w:rStyle w:val="Emphasis"/>
        </w:rPr>
        <w:t xml:space="preserve"> field </w:t>
      </w:r>
      <w:r w:rsidRPr="00DD5BC7">
        <w:rPr>
          <w:rStyle w:val="Emphasis"/>
          <w:highlight w:val="green"/>
        </w:rPr>
        <w:t>surveys</w:t>
      </w:r>
      <w:r w:rsidRPr="00DD5BC7">
        <w:rPr>
          <w:rStyle w:val="StyleUnderline"/>
          <w:highlight w:val="green"/>
        </w:rPr>
        <w:t xml:space="preserve"> (but </w:t>
      </w:r>
      <w:r w:rsidRPr="00DD5BC7">
        <w:rPr>
          <w:rStyle w:val="Emphasis"/>
          <w:highlight w:val="green"/>
        </w:rPr>
        <w:t>without GPS!</w:t>
      </w:r>
      <w:r w:rsidRPr="00DD5BC7">
        <w:rPr>
          <w:rStyle w:val="StyleUnderline"/>
          <w:highlight w:val="green"/>
        </w:rPr>
        <w:t>)</w:t>
      </w:r>
      <w:r w:rsidRPr="00DD5BC7">
        <w:rPr>
          <w:rStyle w:val="StyleUnderline"/>
        </w:rPr>
        <w:t>.</w:t>
      </w:r>
    </w:p>
    <w:p w14:paraId="3E63F2D0" w14:textId="77777777" w:rsidR="0094355D" w:rsidRPr="00DD5BC7" w:rsidRDefault="0094355D" w:rsidP="0094355D"/>
    <w:p w14:paraId="5259F315" w14:textId="77777777" w:rsidR="0094355D" w:rsidRPr="00DD5BC7" w:rsidRDefault="0094355D" w:rsidP="0094355D">
      <w:pPr>
        <w:pStyle w:val="Heading4"/>
        <w:rPr>
          <w:rFonts w:cs="Calibri"/>
        </w:rPr>
      </w:pPr>
      <w:r w:rsidRPr="00DD5BC7">
        <w:rPr>
          <w:rFonts w:cs="Calibri"/>
        </w:rPr>
        <w:t xml:space="preserve">Space mining is key to sustain global resources -- otherwise, </w:t>
      </w:r>
      <w:r w:rsidRPr="00DD5BC7">
        <w:rPr>
          <w:rFonts w:cs="Calibri"/>
          <w:u w:val="single"/>
        </w:rPr>
        <w:t>resource wars</w:t>
      </w:r>
      <w:r w:rsidRPr="00DD5BC7">
        <w:rPr>
          <w:rFonts w:cs="Calibri"/>
        </w:rPr>
        <w:t>.</w:t>
      </w:r>
    </w:p>
    <w:p w14:paraId="5FCF56A7" w14:textId="77777777" w:rsidR="0094355D" w:rsidRPr="00DD5BC7" w:rsidRDefault="0094355D" w:rsidP="0094355D">
      <w:proofErr w:type="spellStart"/>
      <w:r w:rsidRPr="00DD5BC7">
        <w:rPr>
          <w:rStyle w:val="Style13ptBold"/>
        </w:rPr>
        <w:t>MacWhorter</w:t>
      </w:r>
      <w:proofErr w:type="spellEnd"/>
      <w:r w:rsidRPr="00DD5BC7">
        <w:rPr>
          <w:rStyle w:val="Style13ptBold"/>
        </w:rPr>
        <w:t xml:space="preserve"> 16</w:t>
      </w:r>
      <w:r w:rsidRPr="00DD5BC7">
        <w:t xml:space="preserve"> [Kevin; J.D. Candidate, William &amp; Mary Law School, "Sustainable Mining: Incentivizing Asteroid Mining in the Name of Environmentalism", William &amp; Mary Environmental Law and Policy Review, Vol 40, Issue 2, Article 11, </w:t>
      </w:r>
      <w:hyperlink r:id="rId11" w:history="1">
        <w:r w:rsidRPr="00DD5BC7">
          <w:rPr>
            <w:rStyle w:val="Hyperlink"/>
          </w:rPr>
          <w:t>https://scholarship.law.wm.edu/cgi/viewcontent.cgi?referer=https://www.google.com/&amp;httpsredir=1&amp;article=1653&amp;context=wmelpr</w:t>
        </w:r>
      </w:hyperlink>
      <w:r w:rsidRPr="00DD5BC7">
        <w:t xml:space="preserve">] </w:t>
      </w:r>
      <w:proofErr w:type="spellStart"/>
      <w:r w:rsidRPr="00DD5BC7">
        <w:t>brett</w:t>
      </w:r>
      <w:proofErr w:type="spellEnd"/>
    </w:p>
    <w:p w14:paraId="303C1F55" w14:textId="77777777" w:rsidR="0094355D" w:rsidRPr="00DD5BC7" w:rsidRDefault="0094355D" w:rsidP="0094355D">
      <w:pPr>
        <w:rPr>
          <w:sz w:val="16"/>
          <w:szCs w:val="16"/>
        </w:rPr>
      </w:pPr>
      <w:r w:rsidRPr="00DD5BC7">
        <w:rPr>
          <w:sz w:val="16"/>
          <w:szCs w:val="16"/>
        </w:rPr>
        <w:t>A. Rare Element Mining on Earth</w:t>
      </w:r>
    </w:p>
    <w:p w14:paraId="0D8AD17B" w14:textId="77777777" w:rsidR="0094355D" w:rsidRPr="00DD5BC7" w:rsidRDefault="0094355D" w:rsidP="0094355D">
      <w:pPr>
        <w:rPr>
          <w:sz w:val="16"/>
        </w:rPr>
      </w:pPr>
      <w:r w:rsidRPr="00DD5BC7">
        <w:rPr>
          <w:rStyle w:val="StyleUnderline"/>
        </w:rPr>
        <w:t xml:space="preserve">In the next sixty years, scientists predict that certain </w:t>
      </w:r>
      <w:r w:rsidRPr="00DD5BC7">
        <w:rPr>
          <w:rStyle w:val="Emphasis"/>
          <w:highlight w:val="green"/>
        </w:rPr>
        <w:t>elements crucial to modern industry</w:t>
      </w:r>
      <w:r w:rsidRPr="00DD5BC7">
        <w:rPr>
          <w:rStyle w:val="StyleUnderline"/>
        </w:rPr>
        <w:t xml:space="preserve"> such as platinum, zinc, copper, phosphorous, lead, gold, and indium </w:t>
      </w:r>
      <w:r w:rsidRPr="00DD5BC7">
        <w:rPr>
          <w:rStyle w:val="StyleUnderline"/>
          <w:highlight w:val="green"/>
        </w:rPr>
        <w:t xml:space="preserve">could be </w:t>
      </w:r>
      <w:r w:rsidRPr="00DD5BC7">
        <w:rPr>
          <w:rStyle w:val="Emphasis"/>
          <w:highlight w:val="green"/>
        </w:rPr>
        <w:t>exhausted</w:t>
      </w:r>
      <w:r w:rsidRPr="00DD5BC7">
        <w:rPr>
          <w:rStyle w:val="StyleUnderline"/>
        </w:rPr>
        <w:t xml:space="preserve"> on Earth</w:t>
      </w:r>
      <w:r w:rsidRPr="00DD5BC7">
        <w:rPr>
          <w:sz w:val="16"/>
        </w:rPr>
        <w:t xml:space="preserve">. 12 </w:t>
      </w:r>
      <w:r w:rsidRPr="00DD5BC7">
        <w:rPr>
          <w:rStyle w:val="StyleUnderline"/>
        </w:rPr>
        <w:t xml:space="preserve">Many of these have </w:t>
      </w:r>
      <w:r w:rsidRPr="00DD5BC7">
        <w:rPr>
          <w:rStyle w:val="StyleUnderline"/>
          <w:highlight w:val="green"/>
        </w:rPr>
        <w:t>no synthetic alternative</w:t>
      </w:r>
      <w:r w:rsidRPr="00DD5BC7">
        <w:rPr>
          <w:sz w:val="16"/>
        </w:rPr>
        <w:t>, unlike chemical elements such as oil or diamonds.13 Liquid-crystal display (</w:t>
      </w:r>
      <w:r w:rsidRPr="00DD5BC7">
        <w:rPr>
          <w:rStyle w:val="StyleUnderline"/>
        </w:rPr>
        <w:t>LCD</w:t>
      </w:r>
      <w:r w:rsidRPr="00DD5BC7">
        <w:rPr>
          <w:sz w:val="16"/>
        </w:rPr>
        <w:t xml:space="preserve">) </w:t>
      </w:r>
      <w:r w:rsidRPr="00DD5BC7">
        <w:rPr>
          <w:rStyle w:val="StyleUnderline"/>
        </w:rPr>
        <w:t>televisions, cellphones, and laptops are among the various consumer technologies that use precious metals.</w:t>
      </w:r>
      <w:r w:rsidRPr="00DD5BC7">
        <w:rPr>
          <w:sz w:val="16"/>
        </w:rPr>
        <w:t xml:space="preserve">14Further, </w:t>
      </w:r>
      <w:r w:rsidRPr="00DD5BC7">
        <w:rPr>
          <w:rStyle w:val="Emphasis"/>
          <w:highlight w:val="green"/>
        </w:rPr>
        <w:t>green tech</w:t>
      </w:r>
      <w:r w:rsidRPr="00DD5BC7">
        <w:rPr>
          <w:rStyle w:val="Emphasis"/>
        </w:rPr>
        <w:t>nologies</w:t>
      </w:r>
      <w:r w:rsidRPr="00DD5BC7">
        <w:rPr>
          <w:rStyle w:val="StyleUnderline"/>
        </w:rPr>
        <w:t xml:space="preserve"> including wind turbines, solar panels, and catalytic converters </w:t>
      </w:r>
      <w:r w:rsidRPr="00DD5BC7">
        <w:rPr>
          <w:rStyle w:val="StyleUnderline"/>
          <w:highlight w:val="green"/>
        </w:rPr>
        <w:t>require these rare elements</w:t>
      </w:r>
      <w:r w:rsidRPr="00DD5BC7">
        <w:rPr>
          <w:sz w:val="16"/>
        </w:rPr>
        <w:t xml:space="preserve">. 15 </w:t>
      </w:r>
      <w:r w:rsidRPr="00DD5BC7">
        <w:rPr>
          <w:rStyle w:val="StyleUnderline"/>
        </w:rPr>
        <w:t>As demand rises for both types of technologies, and as reserves of rare metals fall, prices skyrocket</w:t>
      </w:r>
      <w:r w:rsidRPr="00DD5BC7">
        <w:rPr>
          <w:sz w:val="16"/>
        </w:rPr>
        <w:t xml:space="preserve">.16 </w:t>
      </w:r>
      <w:r w:rsidRPr="00DD5BC7">
        <w:rPr>
          <w:rStyle w:val="StyleUnderline"/>
          <w:highlight w:val="green"/>
        </w:rPr>
        <w:t>Demand</w:t>
      </w:r>
      <w:r w:rsidRPr="00DD5BC7">
        <w:rPr>
          <w:rStyle w:val="StyleUnderline"/>
        </w:rPr>
        <w:t xml:space="preserve"> for nonrenewable resources </w:t>
      </w:r>
      <w:r w:rsidRPr="00DD5BC7">
        <w:rPr>
          <w:rStyle w:val="StyleUnderline"/>
          <w:highlight w:val="green"/>
        </w:rPr>
        <w:t xml:space="preserve">creates </w:t>
      </w:r>
      <w:r w:rsidRPr="00DD5BC7">
        <w:rPr>
          <w:rStyle w:val="Emphasis"/>
          <w:highlight w:val="green"/>
        </w:rPr>
        <w:t>conflict</w:t>
      </w:r>
      <w:r w:rsidRPr="00DD5BC7">
        <w:rPr>
          <w:sz w:val="16"/>
        </w:rPr>
        <w:t>, and consumerism in rich countries results in harsh labor treatment for poorer countries.17</w:t>
      </w:r>
    </w:p>
    <w:p w14:paraId="219307BE" w14:textId="77777777" w:rsidR="0094355D" w:rsidRPr="00DD5BC7" w:rsidRDefault="0094355D" w:rsidP="0094355D">
      <w:pPr>
        <w:rPr>
          <w:sz w:val="16"/>
        </w:rPr>
      </w:pPr>
      <w:r w:rsidRPr="00DD5BC7">
        <w:rPr>
          <w:sz w:val="16"/>
        </w:rPr>
        <w:t xml:space="preserve">In general, </w:t>
      </w:r>
      <w:r w:rsidRPr="00DD5BC7">
        <w:rPr>
          <w:rStyle w:val="Emphasis"/>
        </w:rPr>
        <w:t>the mining industry is extremely destructive to Earth’s environment</w:t>
      </w:r>
      <w:r w:rsidRPr="00DD5BC7">
        <w:rPr>
          <w:sz w:val="16"/>
        </w:rPr>
        <w:t xml:space="preserve">.18 In fact, depending on the method employed, </w:t>
      </w:r>
      <w:r w:rsidRPr="00DD5BC7">
        <w:rPr>
          <w:rStyle w:val="StyleUnderline"/>
          <w:highlight w:val="green"/>
        </w:rPr>
        <w:t>mining</w:t>
      </w:r>
      <w:r w:rsidRPr="00DD5BC7">
        <w:rPr>
          <w:rStyle w:val="StyleUnderline"/>
        </w:rPr>
        <w:t xml:space="preserve"> can </w:t>
      </w:r>
      <w:r w:rsidRPr="00DD5BC7">
        <w:rPr>
          <w:rStyle w:val="StyleUnderline"/>
          <w:highlight w:val="green"/>
        </w:rPr>
        <w:t xml:space="preserve">destroy </w:t>
      </w:r>
      <w:r w:rsidRPr="00DD5BC7">
        <w:rPr>
          <w:rStyle w:val="Emphasis"/>
          <w:highlight w:val="green"/>
        </w:rPr>
        <w:t>entire ecosystems</w:t>
      </w:r>
      <w:r w:rsidRPr="00DD5BC7">
        <w:rPr>
          <w:rStyle w:val="StyleUnderline"/>
        </w:rPr>
        <w:t xml:space="preserve"> by </w:t>
      </w:r>
      <w:r w:rsidRPr="00DD5BC7">
        <w:rPr>
          <w:rStyle w:val="Emphasis"/>
          <w:highlight w:val="green"/>
        </w:rPr>
        <w:t>polluting water</w:t>
      </w:r>
      <w:r w:rsidRPr="00DD5BC7">
        <w:rPr>
          <w:rStyle w:val="StyleUnderline"/>
        </w:rPr>
        <w:t xml:space="preserve"> </w:t>
      </w:r>
      <w:r w:rsidRPr="00DD5BC7">
        <w:rPr>
          <w:rStyle w:val="StyleUnderline"/>
        </w:rPr>
        <w:lastRenderedPageBreak/>
        <w:t xml:space="preserve">sources and </w:t>
      </w:r>
      <w:r w:rsidRPr="00DD5BC7">
        <w:rPr>
          <w:rStyle w:val="StyleUnderline"/>
          <w:highlight w:val="green"/>
        </w:rPr>
        <w:t xml:space="preserve">contributing to </w:t>
      </w:r>
      <w:r w:rsidRPr="00DD5BC7">
        <w:rPr>
          <w:rStyle w:val="Emphasis"/>
          <w:highlight w:val="green"/>
        </w:rPr>
        <w:t>deforestation</w:t>
      </w:r>
      <w:r w:rsidRPr="00DD5BC7">
        <w:rPr>
          <w:sz w:val="16"/>
        </w:rPr>
        <w:t xml:space="preserve">.19 </w:t>
      </w:r>
      <w:r w:rsidRPr="00DD5BC7">
        <w:rPr>
          <w:rStyle w:val="StyleUnderline"/>
        </w:rPr>
        <w:t>It is by its nature an unsustainable practice, because it involves the extraction of a finite and non-renewable resource.</w:t>
      </w:r>
      <w:r w:rsidRPr="00DD5BC7">
        <w:rPr>
          <w:sz w:val="16"/>
        </w:rPr>
        <w:t xml:space="preserve">20 Moreover, </w:t>
      </w:r>
      <w:r w:rsidRPr="00DD5BC7">
        <w:rPr>
          <w:rStyle w:val="StyleUnderline"/>
        </w:rPr>
        <w:t xml:space="preserve">by extracting tiny amounts of metals from relatively large quantities of ore, the mining industry contributes the </w:t>
      </w:r>
      <w:r w:rsidRPr="00DD5BC7">
        <w:rPr>
          <w:rStyle w:val="Emphasis"/>
        </w:rPr>
        <w:t>largest portion</w:t>
      </w:r>
      <w:r w:rsidRPr="00DD5BC7">
        <w:rPr>
          <w:rStyle w:val="StyleUnderline"/>
        </w:rPr>
        <w:t xml:space="preserve"> of solid wastes in the world</w:t>
      </w:r>
      <w:r w:rsidRPr="00DD5BC7">
        <w:rPr>
          <w:sz w:val="16"/>
        </w:rPr>
        <w:t xml:space="preserve">.21 </w:t>
      </w:r>
      <w:r w:rsidRPr="00DD5BC7">
        <w:rPr>
          <w:rStyle w:val="StyleUnderline"/>
        </w:rPr>
        <w:t>The</w:t>
      </w:r>
      <w:r w:rsidRPr="00DD5BC7">
        <w:rPr>
          <w:sz w:val="16"/>
        </w:rPr>
        <w:t xml:space="preserve"> Environmental Protection Agency (</w:t>
      </w:r>
      <w:r w:rsidRPr="00DD5BC7">
        <w:rPr>
          <w:rStyle w:val="StyleUnderline"/>
        </w:rPr>
        <w:t>EPA</w:t>
      </w:r>
      <w:r w:rsidRPr="00DD5BC7">
        <w:rPr>
          <w:sz w:val="16"/>
        </w:rPr>
        <w:t xml:space="preserve">) </w:t>
      </w:r>
      <w:r w:rsidRPr="00DD5BC7">
        <w:rPr>
          <w:rStyle w:val="StyleUnderline"/>
        </w:rPr>
        <w:t xml:space="preserve">describes the industry as the source of </w:t>
      </w:r>
      <w:r w:rsidRPr="00DD5BC7">
        <w:rPr>
          <w:rStyle w:val="Emphasis"/>
          <w:highlight w:val="green"/>
        </w:rPr>
        <w:t>more</w:t>
      </w:r>
      <w:r w:rsidRPr="00DD5BC7">
        <w:rPr>
          <w:rStyle w:val="Emphasis"/>
        </w:rPr>
        <w:t xml:space="preserve"> toxic and </w:t>
      </w:r>
      <w:r w:rsidRPr="00DD5BC7">
        <w:rPr>
          <w:rStyle w:val="Emphasis"/>
          <w:highlight w:val="green"/>
        </w:rPr>
        <w:t>hazardous</w:t>
      </w:r>
      <w:r w:rsidRPr="00DD5BC7">
        <w:rPr>
          <w:rStyle w:val="Emphasis"/>
        </w:rPr>
        <w:t xml:space="preserve"> waste </w:t>
      </w:r>
      <w:r w:rsidRPr="00DD5BC7">
        <w:rPr>
          <w:rStyle w:val="Emphasis"/>
          <w:highlight w:val="green"/>
        </w:rPr>
        <w:t>than any other</w:t>
      </w:r>
      <w:r w:rsidRPr="00DD5BC7">
        <w:rPr>
          <w:rStyle w:val="Emphasis"/>
        </w:rPr>
        <w:t xml:space="preserve"> industrial </w:t>
      </w:r>
      <w:r w:rsidRPr="00DD5BC7">
        <w:rPr>
          <w:rStyle w:val="Emphasis"/>
          <w:highlight w:val="green"/>
        </w:rPr>
        <w:t>sector</w:t>
      </w:r>
      <w:r w:rsidRPr="00DD5BC7">
        <w:rPr>
          <w:sz w:val="16"/>
        </w:rPr>
        <w:t xml:space="preserve"> [</w:t>
      </w:r>
      <w:r w:rsidRPr="00DD5BC7">
        <w:rPr>
          <w:rStyle w:val="StyleUnderline"/>
        </w:rPr>
        <w:t>in the United States</w:t>
      </w:r>
      <w:r w:rsidRPr="00DD5BC7">
        <w:rPr>
          <w:sz w:val="16"/>
        </w:rPr>
        <w:t xml:space="preserve">], </w:t>
      </w:r>
      <w:r w:rsidRPr="00DD5BC7">
        <w:rPr>
          <w:rStyle w:val="StyleUnderline"/>
        </w:rPr>
        <w:t>costing billions of dollars to address the public health and environmental threats to communities.</w:t>
      </w:r>
      <w:r w:rsidRPr="00DD5BC7">
        <w:rPr>
          <w:sz w:val="16"/>
        </w:rPr>
        <w:t xml:space="preserve"> 22 </w:t>
      </w:r>
      <w:r w:rsidRPr="00DD5BC7">
        <w:rPr>
          <w:rStyle w:val="StyleUnderline"/>
        </w:rPr>
        <w:t>Poor regulations and oxymoronic corporate definitions of sustainability, however, make it unclear as to just how much waste the industry actually produces.</w:t>
      </w:r>
      <w:r w:rsidRPr="00DD5BC7">
        <w:rPr>
          <w:sz w:val="16"/>
        </w:rPr>
        <w:t>23</w:t>
      </w:r>
    </w:p>
    <w:p w14:paraId="209CD65F" w14:textId="77777777" w:rsidR="0094355D" w:rsidRPr="00DD5BC7" w:rsidRDefault="0094355D" w:rsidP="0094355D">
      <w:pPr>
        <w:rPr>
          <w:sz w:val="16"/>
        </w:rPr>
      </w:pPr>
      <w:r w:rsidRPr="00DD5BC7">
        <w:rPr>
          <w:rStyle w:val="StyleUnderline"/>
          <w:highlight w:val="green"/>
        </w:rPr>
        <w:t>Platinum</w:t>
      </w:r>
      <w:r w:rsidRPr="00DD5BC7">
        <w:rPr>
          <w:sz w:val="16"/>
        </w:rPr>
        <w:t xml:space="preserve"> provides an excellent case study of the issue, because it </w:t>
      </w:r>
      <w:r w:rsidRPr="00DD5BC7">
        <w:rPr>
          <w:rStyle w:val="StyleUnderline"/>
        </w:rPr>
        <w:t xml:space="preserve">is an </w:t>
      </w:r>
      <w:r w:rsidRPr="00DD5BC7">
        <w:rPr>
          <w:rStyle w:val="StyleUnderline"/>
          <w:highlight w:val="green"/>
        </w:rPr>
        <w:t>extremely rare</w:t>
      </w:r>
      <w:r w:rsidRPr="00DD5BC7">
        <w:rPr>
          <w:rStyle w:val="StyleUnderline"/>
        </w:rPr>
        <w:t xml:space="preserve"> and expensive metal—an ore </w:t>
      </w:r>
      <w:r w:rsidRPr="00DD5BC7">
        <w:rPr>
          <w:rStyle w:val="StyleUnderline"/>
          <w:highlight w:val="green"/>
        </w:rPr>
        <w:t>expected</w:t>
      </w:r>
      <w:r w:rsidRPr="00DD5BC7">
        <w:rPr>
          <w:rStyle w:val="StyleUnderline"/>
        </w:rPr>
        <w:t xml:space="preserve"> to exist </w:t>
      </w:r>
      <w:r w:rsidRPr="00DD5BC7">
        <w:rPr>
          <w:rStyle w:val="StyleUnderline"/>
          <w:highlight w:val="green"/>
        </w:rPr>
        <w:t xml:space="preserve">in </w:t>
      </w:r>
      <w:r w:rsidRPr="00DD5BC7">
        <w:rPr>
          <w:rStyle w:val="Emphasis"/>
          <w:highlight w:val="green"/>
        </w:rPr>
        <w:t>vast quantities</w:t>
      </w:r>
      <w:r w:rsidRPr="00DD5BC7">
        <w:rPr>
          <w:rStyle w:val="StyleUnderline"/>
          <w:highlight w:val="green"/>
        </w:rPr>
        <w:t xml:space="preserve"> in </w:t>
      </w:r>
      <w:r w:rsidRPr="00DD5BC7">
        <w:rPr>
          <w:rStyle w:val="Emphasis"/>
          <w:highlight w:val="green"/>
        </w:rPr>
        <w:t>asteroids</w:t>
      </w:r>
      <w:r w:rsidRPr="00DD5BC7">
        <w:rPr>
          <w:rStyle w:val="StyleUnderline"/>
        </w:rPr>
        <w:t>.</w:t>
      </w:r>
      <w:r w:rsidRPr="00DD5BC7">
        <w:rPr>
          <w:sz w:val="16"/>
        </w:rPr>
        <w:t xml:space="preserve">24 Further, </w:t>
      </w:r>
      <w:r w:rsidRPr="00DD5BC7">
        <w:rPr>
          <w:rStyle w:val="StyleUnderline"/>
        </w:rPr>
        <w:t>production of platinum has increased sharply in the past sixty years in order to keep up with growing demand for use in new technologies</w:t>
      </w:r>
      <w:r w:rsidRPr="00DD5BC7">
        <w:rPr>
          <w:sz w:val="16"/>
        </w:rPr>
        <w:t xml:space="preserve">.25 In fact, </w:t>
      </w:r>
      <w:r w:rsidRPr="00DD5BC7">
        <w:rPr>
          <w:rStyle w:val="StyleUnderline"/>
        </w:rPr>
        <w:t xml:space="preserve">despite their high costs, platinum group metals are so useful that </w:t>
      </w:r>
      <w:r w:rsidRPr="00DD5BC7">
        <w:rPr>
          <w:rStyle w:val="Emphasis"/>
        </w:rPr>
        <w:t>[one] of [four]</w:t>
      </w:r>
      <w:r w:rsidRPr="00DD5BC7">
        <w:rPr>
          <w:rStyle w:val="StyleUnderline"/>
        </w:rPr>
        <w:t xml:space="preserve"> industrial goods on Earth require them in production.</w:t>
      </w:r>
      <w:r w:rsidRPr="00DD5BC7">
        <w:rPr>
          <w:sz w:val="16"/>
        </w:rPr>
        <w:t xml:space="preserve"> 26 </w:t>
      </w:r>
      <w:r w:rsidRPr="00DD5BC7">
        <w:rPr>
          <w:rStyle w:val="StyleUnderline"/>
        </w:rPr>
        <w:t xml:space="preserve">Scholars </w:t>
      </w:r>
      <w:r w:rsidRPr="00DD5BC7">
        <w:rPr>
          <w:rStyle w:val="StyleUnderline"/>
          <w:highlight w:val="green"/>
        </w:rPr>
        <w:t>do not expect demand to slow</w:t>
      </w:r>
      <w:r w:rsidRPr="00DD5BC7">
        <w:rPr>
          <w:rStyle w:val="StyleUnderline"/>
        </w:rPr>
        <w:t xml:space="preserve"> any time soon</w:t>
      </w:r>
      <w:r w:rsidRPr="00DD5BC7">
        <w:rPr>
          <w:sz w:val="16"/>
        </w:rPr>
        <w:t xml:space="preserve">.27 Among other technologies, </w:t>
      </w:r>
      <w:r w:rsidRPr="00DD5BC7">
        <w:rPr>
          <w:rStyle w:val="StyleUnderline"/>
        </w:rPr>
        <w:t>industries use platinum in products such as catalytic converters, jewelry production, various catalysts for chemical processing, and hydrogen fuel cells</w:t>
      </w:r>
      <w:r w:rsidRPr="00DD5BC7">
        <w:rPr>
          <w:sz w:val="16"/>
        </w:rPr>
        <w:t xml:space="preserve">.28 While there is no consensus on how far the Earth’s reserves of platinum will take humanity, many </w:t>
      </w:r>
      <w:r w:rsidRPr="00DD5BC7">
        <w:rPr>
          <w:rStyle w:val="StyleUnderline"/>
        </w:rPr>
        <w:t xml:space="preserve">scientists agree that platinum ore </w:t>
      </w:r>
      <w:r w:rsidRPr="00DD5BC7">
        <w:rPr>
          <w:rStyle w:val="StyleUnderline"/>
          <w:highlight w:val="green"/>
        </w:rPr>
        <w:t>reserves will deplete in</w:t>
      </w:r>
      <w:r w:rsidRPr="00DD5BC7">
        <w:rPr>
          <w:rStyle w:val="StyleUnderline"/>
        </w:rPr>
        <w:t xml:space="preserve"> a relatively </w:t>
      </w:r>
      <w:r w:rsidRPr="00DD5BC7">
        <w:rPr>
          <w:rStyle w:val="Emphasis"/>
          <w:highlight w:val="green"/>
        </w:rPr>
        <w:t xml:space="preserve">short </w:t>
      </w:r>
      <w:r w:rsidRPr="00DD5BC7">
        <w:rPr>
          <w:rStyle w:val="Emphasis"/>
        </w:rPr>
        <w:t xml:space="preserve">amount of </w:t>
      </w:r>
      <w:r w:rsidRPr="00DD5BC7">
        <w:rPr>
          <w:rStyle w:val="Emphasis"/>
          <w:highlight w:val="green"/>
        </w:rPr>
        <w:t>time</w:t>
      </w:r>
      <w:r w:rsidRPr="00DD5BC7">
        <w:rPr>
          <w:sz w:val="16"/>
        </w:rPr>
        <w:t>.29</w:t>
      </w:r>
    </w:p>
    <w:p w14:paraId="3BD8C5E4" w14:textId="77777777" w:rsidR="0094355D" w:rsidRPr="00DD5BC7" w:rsidRDefault="0094355D" w:rsidP="0094355D">
      <w:pPr>
        <w:rPr>
          <w:sz w:val="16"/>
        </w:rPr>
      </w:pPr>
      <w:r w:rsidRPr="00DD5BC7">
        <w:rPr>
          <w:sz w:val="16"/>
        </w:rPr>
        <w:t xml:space="preserve">With the rate of mining at an all-time high,30 it is increasingly clear that </w:t>
      </w:r>
      <w:r w:rsidRPr="00DD5BC7">
        <w:rPr>
          <w:rStyle w:val="StyleUnderline"/>
        </w:rPr>
        <w:t>historical patterns of mineral resources and development cannot simply be assumed to continue unaltered into the future</w:t>
      </w:r>
      <w:r w:rsidRPr="00DD5BC7">
        <w:rPr>
          <w:sz w:val="16"/>
        </w:rPr>
        <w:t xml:space="preserve">. 31 </w:t>
      </w:r>
      <w:r w:rsidRPr="00DD5BC7">
        <w:rPr>
          <w:rStyle w:val="StyleUnderline"/>
        </w:rPr>
        <w:t>The platinum mining industry, however, has a strong incentive to increase its rate of extraction as profits grow with the rate of demand. Without any alternative, this destructive practice will continue</w:t>
      </w:r>
      <w:r w:rsidRPr="00DD5BC7">
        <w:rPr>
          <w:sz w:val="16"/>
        </w:rPr>
        <w:t xml:space="preserve"> into the future.32</w:t>
      </w:r>
    </w:p>
    <w:p w14:paraId="062C8B55" w14:textId="77777777" w:rsidR="0094355D" w:rsidRPr="00DD5BC7" w:rsidRDefault="0094355D" w:rsidP="0094355D">
      <w:pPr>
        <w:rPr>
          <w:sz w:val="16"/>
        </w:rPr>
      </w:pPr>
      <w:r w:rsidRPr="00DD5BC7">
        <w:rPr>
          <w:sz w:val="16"/>
        </w:rPr>
        <w:t>So-called platinum-group metal (</w:t>
      </w:r>
      <w:r w:rsidRPr="00DD5BC7">
        <w:rPr>
          <w:rStyle w:val="StyleUnderline"/>
        </w:rPr>
        <w:t>PGM</w:t>
      </w:r>
      <w:r w:rsidRPr="00DD5BC7">
        <w:rPr>
          <w:sz w:val="16"/>
        </w:rPr>
        <w:t xml:space="preserve">) </w:t>
      </w:r>
      <w:r w:rsidRPr="00DD5BC7">
        <w:rPr>
          <w:rStyle w:val="StyleUnderline"/>
        </w:rPr>
        <w:t>ores are mined through underground or open cut techniques</w:t>
      </w:r>
      <w:r w:rsidRPr="00DD5BC7">
        <w:rPr>
          <w:sz w:val="16"/>
        </w:rPr>
        <w:t xml:space="preserve">.33 Due to these practices, </w:t>
      </w:r>
      <w:r w:rsidRPr="00DD5BC7">
        <w:rPr>
          <w:rStyle w:val="StyleUnderline"/>
        </w:rPr>
        <w:t>all but a very small fraction of the mined platinum ore is disposed of as solid waste</w:t>
      </w:r>
      <w:r w:rsidRPr="00DD5BC7">
        <w:rPr>
          <w:sz w:val="16"/>
        </w:rPr>
        <w:t xml:space="preserve">.34 </w:t>
      </w:r>
      <w:r w:rsidRPr="00DD5BC7">
        <w:rPr>
          <w:rStyle w:val="StyleUnderline"/>
        </w:rPr>
        <w:t xml:space="preserve">The </w:t>
      </w:r>
      <w:r w:rsidRPr="00DD5BC7">
        <w:rPr>
          <w:rStyle w:val="StyleUnderline"/>
          <w:highlight w:val="green"/>
        </w:rPr>
        <w:t>environmental consequences</w:t>
      </w:r>
      <w:r w:rsidRPr="00DD5BC7">
        <w:rPr>
          <w:rStyle w:val="StyleUnderline"/>
        </w:rPr>
        <w:t xml:space="preserve"> of platinum production </w:t>
      </w:r>
      <w:r w:rsidRPr="00DD5BC7">
        <w:rPr>
          <w:rStyle w:val="StyleUnderline"/>
          <w:highlight w:val="green"/>
        </w:rPr>
        <w:t>are</w:t>
      </w:r>
      <w:r w:rsidRPr="00DD5BC7">
        <w:rPr>
          <w:rStyle w:val="StyleUnderline"/>
        </w:rPr>
        <w:t xml:space="preserve"> thus quite </w:t>
      </w:r>
      <w:r w:rsidRPr="00DD5BC7">
        <w:rPr>
          <w:rStyle w:val="StyleUnderline"/>
          <w:highlight w:val="green"/>
        </w:rPr>
        <w:t>significant</w:t>
      </w:r>
      <w:r w:rsidRPr="00DD5BC7">
        <w:rPr>
          <w:rStyle w:val="StyleUnderline"/>
        </w:rPr>
        <w:t>, but like the mining industry in general, the amount of waste is typically under-reported</w:t>
      </w:r>
      <w:r w:rsidRPr="00DD5BC7">
        <w:rPr>
          <w:sz w:val="16"/>
        </w:rPr>
        <w:t>.35</w:t>
      </w:r>
    </w:p>
    <w:p w14:paraId="75E9E4A3" w14:textId="77777777" w:rsidR="0094355D" w:rsidRPr="00DD5BC7" w:rsidRDefault="0094355D" w:rsidP="0094355D">
      <w:pPr>
        <w:rPr>
          <w:sz w:val="16"/>
        </w:rPr>
      </w:pPr>
      <w:r w:rsidRPr="00DD5BC7">
        <w:rPr>
          <w:sz w:val="16"/>
        </w:rPr>
        <w:t xml:space="preserve">While this is due to </w:t>
      </w:r>
      <w:r w:rsidRPr="00DD5BC7">
        <w:rPr>
          <w:rStyle w:val="StyleUnderline"/>
        </w:rPr>
        <w:t xml:space="preserve">high production levels </w:t>
      </w:r>
      <w:r w:rsidRPr="00DD5BC7">
        <w:rPr>
          <w:sz w:val="16"/>
        </w:rPr>
        <w:t xml:space="preserve">at the moment, those levels </w:t>
      </w:r>
      <w:r w:rsidRPr="00DD5BC7">
        <w:rPr>
          <w:rStyle w:val="StyleUnderline"/>
        </w:rPr>
        <w:t>will only increase given the estimated future demand of platinum.</w:t>
      </w:r>
      <w:r w:rsidRPr="00DD5BC7">
        <w:rPr>
          <w:sz w:val="16"/>
        </w:rPr>
        <w:t xml:space="preserve">36 </w:t>
      </w:r>
      <w:r w:rsidRPr="00DD5BC7">
        <w:rPr>
          <w:rStyle w:val="StyleUnderline"/>
        </w:rPr>
        <w:t>In spite of the negative consequences, mining continues unabated because it is economically important</w:t>
      </w:r>
      <w:r w:rsidRPr="00DD5BC7">
        <w:rPr>
          <w:sz w:val="16"/>
        </w:rPr>
        <w:t xml:space="preserve"> to many areas.37 </w:t>
      </w:r>
      <w:r w:rsidRPr="00DD5BC7">
        <w:rPr>
          <w:rStyle w:val="StyleUnderline"/>
        </w:rPr>
        <w:t xml:space="preserve">The future environmental costs provide a major challenge in creating a sustainable system. </w:t>
      </w:r>
      <w:r w:rsidRPr="00DD5BC7">
        <w:rPr>
          <w:rStyle w:val="Emphasis"/>
        </w:rPr>
        <w:t xml:space="preserve">Relegating at least some </w:t>
      </w:r>
      <w:r w:rsidRPr="00DD5BC7">
        <w:rPr>
          <w:rStyle w:val="Emphasis"/>
          <w:highlight w:val="green"/>
        </w:rPr>
        <w:t>mining</w:t>
      </w:r>
      <w:r w:rsidRPr="00DD5BC7">
        <w:rPr>
          <w:rStyle w:val="Emphasis"/>
        </w:rPr>
        <w:t xml:space="preserve"> companies to near-Earth </w:t>
      </w:r>
      <w:r w:rsidRPr="00DD5BC7">
        <w:rPr>
          <w:rStyle w:val="Emphasis"/>
          <w:highlight w:val="green"/>
        </w:rPr>
        <w:t>asteroids would reduce the negative effects of future mining levels on Earth</w:t>
      </w:r>
      <w:r w:rsidRPr="00DD5BC7">
        <w:rPr>
          <w:sz w:val="16"/>
        </w:rPr>
        <w:t>. The economic benefits of mining need not be sacrificed for the sake of the environment.38</w:t>
      </w:r>
    </w:p>
    <w:p w14:paraId="28F53A3A" w14:textId="77777777" w:rsidR="0094355D" w:rsidRPr="00DD5BC7" w:rsidRDefault="0094355D" w:rsidP="0094355D">
      <w:pPr>
        <w:rPr>
          <w:sz w:val="16"/>
        </w:rPr>
      </w:pPr>
    </w:p>
    <w:p w14:paraId="62C78408" w14:textId="77777777" w:rsidR="0094355D" w:rsidRPr="00DD5BC7" w:rsidRDefault="0094355D" w:rsidP="0094355D">
      <w:pPr>
        <w:pStyle w:val="Heading4"/>
        <w:rPr>
          <w:rFonts w:cs="Calibri"/>
        </w:rPr>
      </w:pPr>
      <w:r w:rsidRPr="00DD5BC7">
        <w:rPr>
          <w:rFonts w:cs="Calibri"/>
        </w:rPr>
        <w:t xml:space="preserve">Terrestrial resource scarcity goes </w:t>
      </w:r>
      <w:r w:rsidRPr="00DD5BC7">
        <w:rPr>
          <w:rFonts w:cs="Calibri"/>
          <w:u w:val="single"/>
        </w:rPr>
        <w:t>nuclear</w:t>
      </w:r>
      <w:r w:rsidRPr="00DD5BC7">
        <w:rPr>
          <w:rFonts w:cs="Calibri"/>
        </w:rPr>
        <w:t xml:space="preserve">---we outweigh on timeframe, just the </w:t>
      </w:r>
      <w:r w:rsidRPr="00DD5BC7">
        <w:rPr>
          <w:rFonts w:cs="Calibri"/>
          <w:u w:val="single"/>
        </w:rPr>
        <w:t>prospect</w:t>
      </w:r>
      <w:r w:rsidRPr="00DD5BC7">
        <w:rPr>
          <w:rFonts w:cs="Calibri"/>
        </w:rPr>
        <w:t xml:space="preserve"> of shortages triggers </w:t>
      </w:r>
      <w:r w:rsidRPr="00DD5BC7">
        <w:rPr>
          <w:rFonts w:cs="Calibri"/>
          <w:u w:val="single"/>
        </w:rPr>
        <w:t>escalation</w:t>
      </w:r>
      <w:r w:rsidRPr="00DD5BC7">
        <w:rPr>
          <w:rFonts w:cs="Calibri"/>
        </w:rPr>
        <w:t>.</w:t>
      </w:r>
    </w:p>
    <w:p w14:paraId="1B211341" w14:textId="77777777" w:rsidR="0094355D" w:rsidRPr="00DD5BC7" w:rsidRDefault="0094355D" w:rsidP="0094355D">
      <w:proofErr w:type="spellStart"/>
      <w:r w:rsidRPr="00DD5BC7">
        <w:rPr>
          <w:rStyle w:val="Style13ptBold"/>
        </w:rPr>
        <w:t>Klare</w:t>
      </w:r>
      <w:proofErr w:type="spellEnd"/>
      <w:r w:rsidRPr="00DD5BC7">
        <w:rPr>
          <w:rStyle w:val="Style13ptBold"/>
        </w:rPr>
        <w:t xml:space="preserve"> 13</w:t>
      </w:r>
      <w:r w:rsidRPr="00DD5BC7">
        <w:t xml:space="preserve"> [Michael T., The Nation’s defense correspondent, is professor emeritus of peace and world-security studies at Hampshire College and senior visiting fellow at the Arms Control Association in Washington, D.C. His newest book, All Hell Breaking Loose: The Pentagon’s </w:t>
      </w:r>
      <w:r w:rsidRPr="00DD5BC7">
        <w:lastRenderedPageBreak/>
        <w:t xml:space="preserve">Perspective on Climate Change, will be published this fall. 2013. “How Resource Scarcity and Climate Change Could Produce a Global Explosion,” </w:t>
      </w:r>
      <w:hyperlink r:id="rId12" w:history="1">
        <w:r w:rsidRPr="00DD5BC7">
          <w:rPr>
            <w:rStyle w:val="Hyperlink"/>
          </w:rPr>
          <w:t>https://www.thenation.com/article/archive/how-resource-scarcity-and-climate-change-could-produce-global-explosion/</w:t>
        </w:r>
      </w:hyperlink>
      <w:r w:rsidRPr="00DD5BC7">
        <w:t xml:space="preserve">] </w:t>
      </w:r>
      <w:proofErr w:type="spellStart"/>
      <w:r w:rsidRPr="00DD5BC7">
        <w:t>brett</w:t>
      </w:r>
      <w:proofErr w:type="spellEnd"/>
    </w:p>
    <w:p w14:paraId="5EEC711D" w14:textId="77777777" w:rsidR="0094355D" w:rsidRPr="00DD5BC7" w:rsidRDefault="0094355D" w:rsidP="0094355D">
      <w:pPr>
        <w:rPr>
          <w:sz w:val="16"/>
        </w:rPr>
      </w:pPr>
      <w:r w:rsidRPr="00DD5BC7">
        <w:rPr>
          <w:sz w:val="16"/>
        </w:rPr>
        <w:t xml:space="preserve">Brace yourself. You may not be able to tell yet, but </w:t>
      </w:r>
      <w:r w:rsidRPr="00DD5BC7">
        <w:rPr>
          <w:rStyle w:val="StyleUnderline"/>
          <w:highlight w:val="green"/>
        </w:rPr>
        <w:t xml:space="preserve">according to </w:t>
      </w:r>
      <w:r w:rsidRPr="00DD5BC7">
        <w:rPr>
          <w:rStyle w:val="Emphasis"/>
          <w:highlight w:val="green"/>
        </w:rPr>
        <w:t>global experts</w:t>
      </w:r>
      <w:r w:rsidRPr="00DD5BC7">
        <w:rPr>
          <w:sz w:val="16"/>
        </w:rPr>
        <w:t xml:space="preserve"> and the US intelligence community, the earth is already shifting under you. Whether you know it or not, you’re on a new planet, a resource-shock world of a sort humanity has never before experienced.</w:t>
      </w:r>
    </w:p>
    <w:p w14:paraId="2FBC50D5" w14:textId="77777777" w:rsidR="0094355D" w:rsidRPr="00DD5BC7" w:rsidRDefault="0094355D" w:rsidP="0094355D">
      <w:pPr>
        <w:rPr>
          <w:sz w:val="16"/>
        </w:rPr>
      </w:pPr>
      <w:r w:rsidRPr="00DD5BC7">
        <w:rPr>
          <w:sz w:val="16"/>
        </w:rPr>
        <w:t xml:space="preserve">Two nightmare scenarios—a </w:t>
      </w:r>
      <w:r w:rsidRPr="00DD5BC7">
        <w:rPr>
          <w:rStyle w:val="StyleUnderline"/>
        </w:rPr>
        <w:t xml:space="preserve">global </w:t>
      </w:r>
      <w:r w:rsidRPr="00DD5BC7">
        <w:rPr>
          <w:rStyle w:val="StyleUnderline"/>
          <w:highlight w:val="green"/>
        </w:rPr>
        <w:t>scarcity</w:t>
      </w:r>
      <w:r w:rsidRPr="00DD5BC7">
        <w:rPr>
          <w:rStyle w:val="StyleUnderline"/>
        </w:rPr>
        <w:t xml:space="preserve"> of vital resources</w:t>
      </w:r>
      <w:r w:rsidRPr="00DD5BC7">
        <w:rPr>
          <w:sz w:val="16"/>
        </w:rPr>
        <w:t xml:space="preserve"> and the onset of extreme climate change—are already beginning to converge and in the coming decades are likely to </w:t>
      </w:r>
      <w:r w:rsidRPr="00DD5BC7">
        <w:rPr>
          <w:rStyle w:val="StyleUnderline"/>
          <w:highlight w:val="green"/>
        </w:rPr>
        <w:t>produce</w:t>
      </w:r>
      <w:r w:rsidRPr="00DD5BC7">
        <w:rPr>
          <w:sz w:val="16"/>
        </w:rPr>
        <w:t xml:space="preserve"> a tidal wave of </w:t>
      </w:r>
      <w:r w:rsidRPr="00DD5BC7">
        <w:rPr>
          <w:rStyle w:val="Emphasis"/>
          <w:highlight w:val="green"/>
        </w:rPr>
        <w:t>unrest</w:t>
      </w:r>
      <w:r w:rsidRPr="00DD5BC7">
        <w:rPr>
          <w:sz w:val="16"/>
        </w:rPr>
        <w:t xml:space="preserve">, </w:t>
      </w:r>
      <w:r w:rsidRPr="00DD5BC7">
        <w:rPr>
          <w:rStyle w:val="Emphasis"/>
          <w:highlight w:val="green"/>
        </w:rPr>
        <w:t>rebellion</w:t>
      </w:r>
      <w:r w:rsidRPr="00DD5BC7">
        <w:rPr>
          <w:sz w:val="16"/>
        </w:rPr>
        <w:t xml:space="preserve">, </w:t>
      </w:r>
      <w:r w:rsidRPr="00DD5BC7">
        <w:rPr>
          <w:rStyle w:val="Emphasis"/>
          <w:highlight w:val="green"/>
        </w:rPr>
        <w:t>competition</w:t>
      </w:r>
      <w:r w:rsidRPr="00DD5BC7">
        <w:rPr>
          <w:sz w:val="16"/>
        </w:rPr>
        <w:t xml:space="preserve"> </w:t>
      </w:r>
      <w:r w:rsidRPr="00DD5BC7">
        <w:rPr>
          <w:rStyle w:val="StyleUnderline"/>
        </w:rPr>
        <w:t>and</w:t>
      </w:r>
      <w:r w:rsidRPr="00DD5BC7">
        <w:rPr>
          <w:sz w:val="16"/>
        </w:rPr>
        <w:t xml:space="preserve"> </w:t>
      </w:r>
      <w:r w:rsidRPr="00DD5BC7">
        <w:rPr>
          <w:rStyle w:val="Emphasis"/>
          <w:highlight w:val="green"/>
        </w:rPr>
        <w:t>conflict</w:t>
      </w:r>
      <w:r w:rsidRPr="00DD5BC7">
        <w:rPr>
          <w:sz w:val="16"/>
        </w:rPr>
        <w:t xml:space="preserve">. Just what this tsunami of disaster will look like may, as yet, be hard to discern, but </w:t>
      </w:r>
      <w:r w:rsidRPr="00DD5BC7">
        <w:rPr>
          <w:rStyle w:val="StyleUnderline"/>
        </w:rPr>
        <w:t>experts warn of</w:t>
      </w:r>
      <w:r w:rsidRPr="00DD5BC7">
        <w:rPr>
          <w:sz w:val="16"/>
        </w:rPr>
        <w:t xml:space="preserve"> “</w:t>
      </w:r>
      <w:r w:rsidRPr="00DD5BC7">
        <w:rPr>
          <w:rStyle w:val="Emphasis"/>
        </w:rPr>
        <w:t>water wars</w:t>
      </w:r>
      <w:r w:rsidRPr="00DD5BC7">
        <w:rPr>
          <w:sz w:val="16"/>
        </w:rPr>
        <w:t xml:space="preserve">” </w:t>
      </w:r>
      <w:r w:rsidRPr="00DD5BC7">
        <w:rPr>
          <w:rStyle w:val="StyleUnderline"/>
        </w:rPr>
        <w:t>over contested river systems</w:t>
      </w:r>
      <w:r w:rsidRPr="00DD5BC7">
        <w:rPr>
          <w:sz w:val="16"/>
        </w:rPr>
        <w:t xml:space="preserve">, global food riots sparked by soaring prices for life’s basics, mass migrations of climate refugees (with resulting anti-migrant violence) </w:t>
      </w:r>
      <w:r w:rsidRPr="00DD5BC7">
        <w:rPr>
          <w:rStyle w:val="StyleUnderline"/>
          <w:highlight w:val="green"/>
        </w:rPr>
        <w:t>and</w:t>
      </w:r>
      <w:r w:rsidRPr="00DD5BC7">
        <w:rPr>
          <w:sz w:val="16"/>
        </w:rPr>
        <w:t xml:space="preserve"> the </w:t>
      </w:r>
      <w:r w:rsidRPr="00DD5BC7">
        <w:rPr>
          <w:rStyle w:val="StyleUnderline"/>
        </w:rPr>
        <w:t xml:space="preserve">breakdown of social order or the </w:t>
      </w:r>
      <w:r w:rsidRPr="00DD5BC7">
        <w:rPr>
          <w:rStyle w:val="Emphasis"/>
          <w:highlight w:val="green"/>
        </w:rPr>
        <w:t>collapse</w:t>
      </w:r>
      <w:r w:rsidRPr="00DD5BC7">
        <w:rPr>
          <w:rStyle w:val="Emphasis"/>
        </w:rPr>
        <w:t xml:space="preserve"> of states</w:t>
      </w:r>
      <w:r w:rsidRPr="00DD5BC7">
        <w:rPr>
          <w:sz w:val="16"/>
        </w:rPr>
        <w:t xml:space="preserve">. At first, such mayhem is likely to arise largely in Africa, Central Asia and other areas of the underdeveloped South, but in time, </w:t>
      </w:r>
      <w:r w:rsidRPr="00DD5BC7">
        <w:rPr>
          <w:rStyle w:val="Emphasis"/>
          <w:highlight w:val="green"/>
        </w:rPr>
        <w:t>all regions</w:t>
      </w:r>
      <w:r w:rsidRPr="00DD5BC7">
        <w:rPr>
          <w:rStyle w:val="StyleUnderline"/>
        </w:rPr>
        <w:t xml:space="preserve"> of the planet </w:t>
      </w:r>
      <w:r w:rsidRPr="00DD5BC7">
        <w:rPr>
          <w:rStyle w:val="StyleUnderline"/>
          <w:highlight w:val="green"/>
        </w:rPr>
        <w:t>will be affected</w:t>
      </w:r>
      <w:r w:rsidRPr="00DD5BC7">
        <w:rPr>
          <w:sz w:val="16"/>
        </w:rPr>
        <w:t>.</w:t>
      </w:r>
    </w:p>
    <w:p w14:paraId="6675D969" w14:textId="77777777" w:rsidR="0094355D" w:rsidRPr="00DD5BC7" w:rsidRDefault="0094355D" w:rsidP="0094355D">
      <w:pPr>
        <w:rPr>
          <w:sz w:val="16"/>
        </w:rPr>
      </w:pPr>
      <w:r w:rsidRPr="00DD5BC7">
        <w:rPr>
          <w:sz w:val="16"/>
        </w:rPr>
        <w:t xml:space="preserve">To appreciate the power of this encroaching catastrophe, it’s necessary to examine each of the </w:t>
      </w:r>
      <w:r w:rsidRPr="00DD5BC7">
        <w:rPr>
          <w:rStyle w:val="Emphasis"/>
        </w:rPr>
        <w:t>forces</w:t>
      </w:r>
      <w:r w:rsidRPr="00DD5BC7">
        <w:rPr>
          <w:sz w:val="16"/>
        </w:rPr>
        <w:t xml:space="preserve"> that are </w:t>
      </w:r>
      <w:r w:rsidRPr="00DD5BC7">
        <w:rPr>
          <w:rStyle w:val="StyleUnderline"/>
        </w:rPr>
        <w:t xml:space="preserve">combining </w:t>
      </w:r>
      <w:r w:rsidRPr="00DD5BC7">
        <w:rPr>
          <w:rStyle w:val="StyleUnderline"/>
          <w:highlight w:val="green"/>
        </w:rPr>
        <w:t>to produce</w:t>
      </w:r>
      <w:r w:rsidRPr="00DD5BC7">
        <w:rPr>
          <w:sz w:val="16"/>
        </w:rPr>
        <w:t xml:space="preserve"> this future </w:t>
      </w:r>
      <w:r w:rsidRPr="00DD5BC7">
        <w:rPr>
          <w:rStyle w:val="Emphasis"/>
          <w:highlight w:val="green"/>
        </w:rPr>
        <w:t>cataclysm</w:t>
      </w:r>
      <w:r w:rsidRPr="00DD5BC7">
        <w:rPr>
          <w:sz w:val="16"/>
        </w:rPr>
        <w:t>.</w:t>
      </w:r>
    </w:p>
    <w:p w14:paraId="52228FC6" w14:textId="77777777" w:rsidR="0094355D" w:rsidRPr="00DD5BC7" w:rsidRDefault="0094355D" w:rsidP="0094355D">
      <w:pPr>
        <w:rPr>
          <w:rStyle w:val="Emphasis"/>
        </w:rPr>
      </w:pPr>
      <w:r w:rsidRPr="00DD5BC7">
        <w:rPr>
          <w:rStyle w:val="Emphasis"/>
        </w:rPr>
        <w:t>Resource Shortages and Resource Wars</w:t>
      </w:r>
    </w:p>
    <w:p w14:paraId="12F277B9" w14:textId="77777777" w:rsidR="0094355D" w:rsidRPr="00DD5BC7" w:rsidRDefault="0094355D" w:rsidP="0094355D">
      <w:pPr>
        <w:rPr>
          <w:sz w:val="16"/>
        </w:rPr>
      </w:pPr>
      <w:r w:rsidRPr="00DD5BC7">
        <w:rPr>
          <w:sz w:val="16"/>
        </w:rPr>
        <w:t xml:space="preserve">Start with one simple given: </w:t>
      </w:r>
      <w:r w:rsidRPr="00DD5BC7">
        <w:rPr>
          <w:rStyle w:val="Emphasis"/>
          <w:sz w:val="28"/>
          <w:szCs w:val="28"/>
        </w:rPr>
        <w:t xml:space="preserve">the prospect of </w:t>
      </w:r>
      <w:r w:rsidRPr="00DD5BC7">
        <w:rPr>
          <w:rStyle w:val="Emphasis"/>
          <w:sz w:val="28"/>
          <w:szCs w:val="28"/>
          <w:highlight w:val="green"/>
        </w:rPr>
        <w:t>future scarcities</w:t>
      </w:r>
      <w:r w:rsidRPr="00DD5BC7">
        <w:rPr>
          <w:rStyle w:val="StyleUnderline"/>
          <w:sz w:val="28"/>
          <w:szCs w:val="28"/>
          <w:highlight w:val="green"/>
        </w:rPr>
        <w:t xml:space="preserve"> </w:t>
      </w:r>
      <w:r w:rsidRPr="00DD5BC7">
        <w:rPr>
          <w:rStyle w:val="StyleUnderline"/>
          <w:highlight w:val="green"/>
        </w:rPr>
        <w:t>of</w:t>
      </w:r>
      <w:r w:rsidRPr="00DD5BC7">
        <w:rPr>
          <w:rStyle w:val="StyleUnderline"/>
        </w:rPr>
        <w:t xml:space="preserve"> vital natural resources, including energy, water, land, food and </w:t>
      </w:r>
      <w:r w:rsidRPr="00DD5BC7">
        <w:rPr>
          <w:rStyle w:val="Emphasis"/>
          <w:highlight w:val="green"/>
        </w:rPr>
        <w:t>critical minerals</w:t>
      </w:r>
      <w:r w:rsidRPr="00DD5BC7">
        <w:rPr>
          <w:rStyle w:val="Emphasis"/>
        </w:rPr>
        <w:t>.</w:t>
      </w:r>
      <w:r w:rsidRPr="00DD5BC7">
        <w:rPr>
          <w:sz w:val="16"/>
        </w:rPr>
        <w:t xml:space="preserve"> This in itself </w:t>
      </w:r>
      <w:r w:rsidRPr="00DD5BC7">
        <w:rPr>
          <w:rStyle w:val="StyleUnderline"/>
        </w:rPr>
        <w:t xml:space="preserve">would </w:t>
      </w:r>
      <w:r w:rsidRPr="00DD5BC7">
        <w:rPr>
          <w:rStyle w:val="StyleUnderline"/>
          <w:highlight w:val="green"/>
        </w:rPr>
        <w:t>guarantee</w:t>
      </w:r>
      <w:r w:rsidRPr="00DD5BC7">
        <w:rPr>
          <w:sz w:val="16"/>
        </w:rPr>
        <w:t xml:space="preserve"> </w:t>
      </w:r>
      <w:r w:rsidRPr="00DD5BC7">
        <w:rPr>
          <w:rStyle w:val="Emphasis"/>
        </w:rPr>
        <w:t>social unrest</w:t>
      </w:r>
      <w:r w:rsidRPr="00DD5BC7">
        <w:rPr>
          <w:sz w:val="16"/>
        </w:rPr>
        <w:t xml:space="preserve">, </w:t>
      </w:r>
      <w:r w:rsidRPr="00DD5BC7">
        <w:rPr>
          <w:rStyle w:val="Emphasis"/>
        </w:rPr>
        <w:t>geopolitical friction</w:t>
      </w:r>
      <w:r w:rsidRPr="00DD5BC7">
        <w:rPr>
          <w:sz w:val="16"/>
        </w:rPr>
        <w:t xml:space="preserve"> </w:t>
      </w:r>
      <w:r w:rsidRPr="00DD5BC7">
        <w:rPr>
          <w:rStyle w:val="StyleUnderline"/>
        </w:rPr>
        <w:t>and</w:t>
      </w:r>
      <w:r w:rsidRPr="00DD5BC7">
        <w:rPr>
          <w:sz w:val="16"/>
        </w:rPr>
        <w:t xml:space="preserve"> </w:t>
      </w:r>
      <w:r w:rsidRPr="00DD5BC7">
        <w:rPr>
          <w:rStyle w:val="Emphasis"/>
          <w:highlight w:val="green"/>
        </w:rPr>
        <w:t>war</w:t>
      </w:r>
      <w:r w:rsidRPr="00DD5BC7">
        <w:rPr>
          <w:sz w:val="16"/>
        </w:rPr>
        <w:t>.</w:t>
      </w:r>
    </w:p>
    <w:p w14:paraId="7AE7B10C" w14:textId="77777777" w:rsidR="0094355D" w:rsidRPr="00DD5BC7" w:rsidRDefault="0094355D" w:rsidP="0094355D">
      <w:pPr>
        <w:rPr>
          <w:sz w:val="16"/>
        </w:rPr>
      </w:pPr>
      <w:r w:rsidRPr="00DD5BC7">
        <w:rPr>
          <w:sz w:val="16"/>
        </w:rPr>
        <w:t xml:space="preserve">It is important to note that </w:t>
      </w:r>
      <w:r w:rsidRPr="00DD5BC7">
        <w:rPr>
          <w:rStyle w:val="Emphasis"/>
        </w:rPr>
        <w:t>absolute scarcity</w:t>
      </w:r>
      <w:r w:rsidRPr="00DD5BC7">
        <w:rPr>
          <w:rStyle w:val="StyleUnderline"/>
        </w:rPr>
        <w:t xml:space="preserve"> doesn’t have to be on the horizon</w:t>
      </w:r>
      <w:r w:rsidRPr="00DD5BC7">
        <w:rPr>
          <w:sz w:val="16"/>
        </w:rPr>
        <w:t xml:space="preserve"> in any given resource category </w:t>
      </w:r>
      <w:r w:rsidRPr="00DD5BC7">
        <w:rPr>
          <w:rStyle w:val="StyleUnderline"/>
        </w:rPr>
        <w:t>for this scenario to kick in</w:t>
      </w:r>
      <w:r w:rsidRPr="00DD5BC7">
        <w:rPr>
          <w:sz w:val="16"/>
        </w:rPr>
        <w:t xml:space="preserve">. </w:t>
      </w:r>
      <w:r w:rsidRPr="00DD5BC7">
        <w:rPr>
          <w:rStyle w:val="StyleUnderline"/>
        </w:rPr>
        <w:t xml:space="preserve">A </w:t>
      </w:r>
      <w:r w:rsidRPr="00DD5BC7">
        <w:rPr>
          <w:rStyle w:val="StyleUnderline"/>
          <w:highlight w:val="green"/>
        </w:rPr>
        <w:t>lack of adequate supplies</w:t>
      </w:r>
      <w:r w:rsidRPr="00DD5BC7">
        <w:rPr>
          <w:rStyle w:val="StyleUnderline"/>
        </w:rPr>
        <w:t xml:space="preserve"> to meet the needs of a growing, ever more urbanized and industrialized global population is enough</w:t>
      </w:r>
      <w:r w:rsidRPr="00DD5BC7">
        <w:rPr>
          <w:sz w:val="16"/>
        </w:rPr>
        <w:t xml:space="preserve">. Given the wave of extinctions that scientists are recording, some resources—particular species of fish, animals and trees, for example—will become less abundant in the decades to </w:t>
      </w:r>
      <w:proofErr w:type="gramStart"/>
      <w:r w:rsidRPr="00DD5BC7">
        <w:rPr>
          <w:sz w:val="16"/>
        </w:rPr>
        <w:t>come, and</w:t>
      </w:r>
      <w:proofErr w:type="gramEnd"/>
      <w:r w:rsidRPr="00DD5BC7">
        <w:rPr>
          <w:sz w:val="16"/>
        </w:rPr>
        <w:t xml:space="preserve"> may even disappear altogether. But </w:t>
      </w:r>
      <w:r w:rsidRPr="00DD5BC7">
        <w:rPr>
          <w:rStyle w:val="StyleUnderline"/>
        </w:rPr>
        <w:t>key materials for modern civilization</w:t>
      </w:r>
      <w:r w:rsidRPr="00DD5BC7">
        <w:rPr>
          <w:sz w:val="16"/>
        </w:rPr>
        <w:t xml:space="preserve"> like oil, uranium and copper </w:t>
      </w:r>
      <w:r w:rsidRPr="00DD5BC7">
        <w:rPr>
          <w:rStyle w:val="StyleUnderline"/>
        </w:rPr>
        <w:t>will simply prove harder and more costly to acquire</w:t>
      </w:r>
      <w:r w:rsidRPr="00DD5BC7">
        <w:rPr>
          <w:sz w:val="16"/>
        </w:rPr>
        <w:t xml:space="preserve">, </w:t>
      </w:r>
      <w:r w:rsidRPr="00DD5BC7">
        <w:rPr>
          <w:rStyle w:val="Emphasis"/>
          <w:highlight w:val="green"/>
        </w:rPr>
        <w:t>lead</w:t>
      </w:r>
      <w:r w:rsidRPr="00DD5BC7">
        <w:rPr>
          <w:sz w:val="16"/>
          <w:szCs w:val="16"/>
        </w:rPr>
        <w:t xml:space="preserve">ing </w:t>
      </w:r>
      <w:r w:rsidRPr="00DD5BC7">
        <w:rPr>
          <w:rStyle w:val="StyleUnderline"/>
          <w:highlight w:val="green"/>
        </w:rPr>
        <w:t>to</w:t>
      </w:r>
      <w:r w:rsidRPr="00DD5BC7">
        <w:rPr>
          <w:rStyle w:val="StyleUnderline"/>
        </w:rPr>
        <w:t xml:space="preserve"> </w:t>
      </w:r>
      <w:r w:rsidRPr="00DD5BC7">
        <w:rPr>
          <w:rStyle w:val="Emphasis"/>
        </w:rPr>
        <w:t xml:space="preserve">supply </w:t>
      </w:r>
      <w:r w:rsidRPr="00DD5BC7">
        <w:rPr>
          <w:rStyle w:val="Emphasis"/>
          <w:highlight w:val="green"/>
        </w:rPr>
        <w:t>bottlenecks</w:t>
      </w:r>
      <w:r w:rsidRPr="00DD5BC7">
        <w:rPr>
          <w:rStyle w:val="StyleUnderline"/>
          <w:highlight w:val="green"/>
        </w:rPr>
        <w:t xml:space="preserve"> and</w:t>
      </w:r>
      <w:r w:rsidRPr="00DD5BC7">
        <w:rPr>
          <w:rStyle w:val="StyleUnderline"/>
        </w:rPr>
        <w:t xml:space="preserve"> </w:t>
      </w:r>
      <w:r w:rsidRPr="00DD5BC7">
        <w:rPr>
          <w:rStyle w:val="Emphasis"/>
        </w:rPr>
        <w:t xml:space="preserve">periodic </w:t>
      </w:r>
      <w:r w:rsidRPr="00DD5BC7">
        <w:rPr>
          <w:rStyle w:val="Emphasis"/>
          <w:highlight w:val="green"/>
        </w:rPr>
        <w:t>shortages</w:t>
      </w:r>
      <w:r w:rsidRPr="00DD5BC7">
        <w:rPr>
          <w:sz w:val="16"/>
        </w:rPr>
        <w:t>.</w:t>
      </w:r>
    </w:p>
    <w:p w14:paraId="25800615" w14:textId="77777777" w:rsidR="0094355D" w:rsidRPr="00DD5BC7" w:rsidRDefault="0094355D" w:rsidP="0094355D">
      <w:pPr>
        <w:rPr>
          <w:sz w:val="12"/>
          <w:szCs w:val="12"/>
        </w:rPr>
      </w:pPr>
      <w:r w:rsidRPr="00DD5BC7">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3B761CAF" w14:textId="77777777" w:rsidR="0094355D" w:rsidRPr="00DD5BC7" w:rsidRDefault="0094355D" w:rsidP="0094355D">
      <w:pPr>
        <w:rPr>
          <w:sz w:val="16"/>
        </w:rPr>
      </w:pPr>
      <w:r w:rsidRPr="00DD5BC7">
        <w:rPr>
          <w:sz w:val="16"/>
        </w:rPr>
        <w:t xml:space="preserve">However, many analysts scoff at this optimistic assessment, arguing that </w:t>
      </w:r>
      <w:r w:rsidRPr="00DD5BC7">
        <w:rPr>
          <w:rStyle w:val="StyleUnderline"/>
        </w:rPr>
        <w:t>rising production costs</w:t>
      </w:r>
      <w:r w:rsidRPr="00DD5BC7">
        <w:rPr>
          <w:sz w:val="16"/>
        </w:rPr>
        <w:t xml:space="preserve"> (</w:t>
      </w:r>
      <w:r w:rsidRPr="00DD5BC7">
        <w:rPr>
          <w:rStyle w:val="StyleUnderline"/>
        </w:rPr>
        <w:t>for energy that will be ever more difficult and costly to extract</w:t>
      </w:r>
      <w:r w:rsidRPr="00DD5BC7">
        <w:rPr>
          <w:sz w:val="16"/>
        </w:rPr>
        <w:t xml:space="preserve">), </w:t>
      </w:r>
      <w:r w:rsidRPr="00DD5BC7">
        <w:rPr>
          <w:rStyle w:val="StyleUnderline"/>
        </w:rPr>
        <w:t>environmental opposition, warfare, corruption and other impediments will make it extremely difficult to achieve increases</w:t>
      </w:r>
      <w:r w:rsidRPr="00DD5BC7">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3D37433C" w14:textId="77777777" w:rsidR="0094355D" w:rsidRPr="00DD5BC7" w:rsidRDefault="0094355D" w:rsidP="0094355D">
      <w:pPr>
        <w:rPr>
          <w:sz w:val="12"/>
          <w:szCs w:val="12"/>
        </w:rPr>
      </w:pPr>
      <w:r w:rsidRPr="00DD5BC7">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0C1B3096" w14:textId="77777777" w:rsidR="0094355D" w:rsidRPr="00DD5BC7" w:rsidRDefault="0094355D" w:rsidP="0094355D">
      <w:pPr>
        <w:rPr>
          <w:sz w:val="16"/>
        </w:rPr>
      </w:pPr>
      <w:r w:rsidRPr="00DD5BC7">
        <w:rPr>
          <w:sz w:val="16"/>
        </w:rPr>
        <w:lastRenderedPageBreak/>
        <w:t xml:space="preserve">Wherever you look, the picture is roughly the same: supplies of critical resources may be rising or falling, but rarely do they appear to be outpacing demand, producing a sense of widespread and systemic scarcity. However generated, </w:t>
      </w:r>
      <w:r w:rsidRPr="00DD5BC7">
        <w:rPr>
          <w:rStyle w:val="StyleUnderline"/>
          <w:highlight w:val="green"/>
        </w:rPr>
        <w:t>a perception of scarcity</w:t>
      </w:r>
      <w:r w:rsidRPr="00DD5BC7">
        <w:rPr>
          <w:rStyle w:val="StyleUnderline"/>
        </w:rPr>
        <w:t xml:space="preserve">—or imminent scarcity—regularly </w:t>
      </w:r>
      <w:r w:rsidRPr="00DD5BC7">
        <w:rPr>
          <w:rStyle w:val="StyleUnderline"/>
          <w:highlight w:val="green"/>
        </w:rPr>
        <w:t>leads to</w:t>
      </w:r>
      <w:r w:rsidRPr="00DD5BC7">
        <w:rPr>
          <w:rStyle w:val="StyleUnderline"/>
        </w:rPr>
        <w:t xml:space="preserve"> anxiety, resentment, </w:t>
      </w:r>
      <w:r w:rsidRPr="00DD5BC7">
        <w:rPr>
          <w:rStyle w:val="Emphasis"/>
          <w:highlight w:val="green"/>
        </w:rPr>
        <w:t>hostility</w:t>
      </w:r>
      <w:r w:rsidRPr="00DD5BC7">
        <w:rPr>
          <w:rStyle w:val="StyleUnderline"/>
        </w:rPr>
        <w:t xml:space="preserve"> and contentiousness</w:t>
      </w:r>
      <w:r w:rsidRPr="00DD5BC7">
        <w:rPr>
          <w:sz w:val="16"/>
        </w:rPr>
        <w:t xml:space="preserve">. </w:t>
      </w:r>
      <w:r w:rsidRPr="00DD5BC7">
        <w:rPr>
          <w:rStyle w:val="StyleUnderline"/>
        </w:rPr>
        <w:t>This pattern</w:t>
      </w:r>
      <w:r w:rsidRPr="00DD5BC7">
        <w:rPr>
          <w:sz w:val="16"/>
        </w:rPr>
        <w:t xml:space="preserve"> is </w:t>
      </w:r>
      <w:r w:rsidRPr="00DD5BC7">
        <w:rPr>
          <w:rStyle w:val="Emphasis"/>
        </w:rPr>
        <w:t xml:space="preserve">very well </w:t>
      </w:r>
      <w:proofErr w:type="gramStart"/>
      <w:r w:rsidRPr="00DD5BC7">
        <w:rPr>
          <w:rStyle w:val="Emphasis"/>
        </w:rPr>
        <w:t>understood</w:t>
      </w:r>
      <w:r w:rsidRPr="00DD5BC7">
        <w:rPr>
          <w:sz w:val="16"/>
        </w:rPr>
        <w:t>, and</w:t>
      </w:r>
      <w:proofErr w:type="gramEnd"/>
      <w:r w:rsidRPr="00DD5BC7">
        <w:rPr>
          <w:sz w:val="16"/>
        </w:rPr>
        <w:t xml:space="preserve"> </w:t>
      </w:r>
      <w:r w:rsidRPr="00DD5BC7">
        <w:rPr>
          <w:rStyle w:val="StyleUnderline"/>
        </w:rPr>
        <w:t xml:space="preserve">has been evident </w:t>
      </w:r>
      <w:r w:rsidRPr="00DD5BC7">
        <w:rPr>
          <w:rStyle w:val="Emphasis"/>
          <w:highlight w:val="green"/>
        </w:rPr>
        <w:t>throughout human history</w:t>
      </w:r>
      <w:r w:rsidRPr="00DD5BC7">
        <w:rPr>
          <w:sz w:val="16"/>
        </w:rPr>
        <w:t>.</w:t>
      </w:r>
    </w:p>
    <w:p w14:paraId="0A23B187" w14:textId="77777777" w:rsidR="0094355D" w:rsidRPr="00DD5BC7" w:rsidRDefault="0094355D" w:rsidP="0094355D">
      <w:pPr>
        <w:rPr>
          <w:sz w:val="16"/>
        </w:rPr>
      </w:pPr>
      <w:r w:rsidRPr="00DD5BC7">
        <w:rPr>
          <w:sz w:val="16"/>
        </w:rPr>
        <w:t xml:space="preserve">In his book Constant Battles, for example, Steven LeBlanc, director of collections for Harvard’s Peabody Museum of Archaeology and Ethnology, notes that many </w:t>
      </w:r>
      <w:r w:rsidRPr="00DD5BC7">
        <w:rPr>
          <w:rStyle w:val="Emphasis"/>
          <w:highlight w:val="green"/>
        </w:rPr>
        <w:t>ancient civilizations</w:t>
      </w:r>
      <w:r w:rsidRPr="00DD5BC7">
        <w:rPr>
          <w:rStyle w:val="StyleUnderline"/>
        </w:rPr>
        <w:t xml:space="preserve"> experienced higher levels of warfare when faced with resource shortages</w:t>
      </w:r>
      <w:r w:rsidRPr="00DD5BC7">
        <w:rPr>
          <w:sz w:val="16"/>
        </w:rPr>
        <w:t xml:space="preserve"> brought about by population growth, crop failures or persistent drought. Jared </w:t>
      </w:r>
      <w:r w:rsidRPr="00DD5BC7">
        <w:rPr>
          <w:rStyle w:val="StyleUnderline"/>
        </w:rPr>
        <w:t>Diamond</w:t>
      </w:r>
      <w:r w:rsidRPr="00DD5BC7">
        <w:rPr>
          <w:sz w:val="16"/>
        </w:rPr>
        <w:t xml:space="preserve">, author of the bestseller Collapse, has </w:t>
      </w:r>
      <w:r w:rsidRPr="00DD5BC7">
        <w:rPr>
          <w:rStyle w:val="StyleUnderline"/>
        </w:rPr>
        <w:t>detected a similar pattern in Mayan civilization and the Anasazi culture</w:t>
      </w:r>
      <w:r w:rsidRPr="00DD5BC7">
        <w:rPr>
          <w:sz w:val="16"/>
        </w:rPr>
        <w:t xml:space="preserve"> of New Mexico’s Chaco Canyon. More recently, </w:t>
      </w:r>
      <w:r w:rsidRPr="00DD5BC7">
        <w:rPr>
          <w:rStyle w:val="StyleUnderline"/>
        </w:rPr>
        <w:t>concern over</w:t>
      </w:r>
      <w:r w:rsidRPr="00DD5BC7">
        <w:rPr>
          <w:sz w:val="16"/>
        </w:rPr>
        <w:t xml:space="preserve"> adequate </w:t>
      </w:r>
      <w:r w:rsidRPr="00DD5BC7">
        <w:rPr>
          <w:rStyle w:val="StyleUnderline"/>
        </w:rPr>
        <w:t>food</w:t>
      </w:r>
      <w:r w:rsidRPr="00DD5BC7">
        <w:rPr>
          <w:sz w:val="16"/>
        </w:rPr>
        <w:t xml:space="preserve"> for the home population </w:t>
      </w:r>
      <w:r w:rsidRPr="00DD5BC7">
        <w:rPr>
          <w:rStyle w:val="StyleUnderline"/>
        </w:rPr>
        <w:t xml:space="preserve">was a significant factor in </w:t>
      </w:r>
      <w:r w:rsidRPr="00DD5BC7">
        <w:rPr>
          <w:rStyle w:val="Emphasis"/>
          <w:highlight w:val="green"/>
        </w:rPr>
        <w:t>Japan</w:t>
      </w:r>
      <w:r w:rsidRPr="00DD5BC7">
        <w:rPr>
          <w:rStyle w:val="StyleUnderline"/>
        </w:rPr>
        <w:t>’s invasion of Manchuria</w:t>
      </w:r>
      <w:r w:rsidRPr="00DD5BC7">
        <w:rPr>
          <w:sz w:val="16"/>
        </w:rPr>
        <w:t xml:space="preserve"> in 1931 </w:t>
      </w:r>
      <w:r w:rsidRPr="00DD5BC7">
        <w:rPr>
          <w:rStyle w:val="StyleUnderline"/>
        </w:rPr>
        <w:t xml:space="preserve">and </w:t>
      </w:r>
      <w:r w:rsidRPr="00DD5BC7">
        <w:rPr>
          <w:rStyle w:val="Emphasis"/>
          <w:highlight w:val="green"/>
        </w:rPr>
        <w:t>Germany</w:t>
      </w:r>
      <w:r w:rsidRPr="00DD5BC7">
        <w:rPr>
          <w:rStyle w:val="StyleUnderline"/>
        </w:rPr>
        <w:t>’s invasions of Poland</w:t>
      </w:r>
      <w:r w:rsidRPr="00DD5BC7">
        <w:rPr>
          <w:sz w:val="16"/>
        </w:rPr>
        <w:t xml:space="preserve"> in 1939 </w:t>
      </w:r>
      <w:r w:rsidRPr="00DD5BC7">
        <w:rPr>
          <w:rStyle w:val="StyleUnderline"/>
        </w:rPr>
        <w:t>and the Soviet Union</w:t>
      </w:r>
      <w:r w:rsidRPr="00DD5BC7">
        <w:rPr>
          <w:sz w:val="16"/>
        </w:rPr>
        <w:t xml:space="preserve"> in 1941, according to Lizzie </w:t>
      </w:r>
      <w:proofErr w:type="spellStart"/>
      <w:r w:rsidRPr="00DD5BC7">
        <w:rPr>
          <w:sz w:val="16"/>
        </w:rPr>
        <w:t>Collingham</w:t>
      </w:r>
      <w:proofErr w:type="spellEnd"/>
      <w:r w:rsidRPr="00DD5BC7">
        <w:rPr>
          <w:sz w:val="16"/>
        </w:rPr>
        <w:t>, author of The Taste of War.</w:t>
      </w:r>
    </w:p>
    <w:p w14:paraId="165E4304" w14:textId="77777777" w:rsidR="0094355D" w:rsidRPr="00DD5BC7" w:rsidRDefault="0094355D" w:rsidP="0094355D">
      <w:pPr>
        <w:rPr>
          <w:sz w:val="16"/>
        </w:rPr>
      </w:pPr>
      <w:r w:rsidRPr="00DD5BC7">
        <w:rPr>
          <w:sz w:val="16"/>
        </w:rPr>
        <w:t xml:space="preserve">Although the global supply of most basic commodities has grown enormously since the end of World War II, </w:t>
      </w:r>
      <w:r w:rsidRPr="00DD5BC7">
        <w:rPr>
          <w:rStyle w:val="StyleUnderline"/>
          <w:highlight w:val="green"/>
        </w:rPr>
        <w:t>analysts see</w:t>
      </w:r>
      <w:r w:rsidRPr="00DD5BC7">
        <w:rPr>
          <w:rStyle w:val="StyleUnderline"/>
        </w:rPr>
        <w:t xml:space="preserve"> the persistence of </w:t>
      </w:r>
      <w:r w:rsidRPr="00DD5BC7">
        <w:rPr>
          <w:rStyle w:val="StyleUnderline"/>
          <w:highlight w:val="green"/>
        </w:rPr>
        <w:t>resource</w:t>
      </w:r>
      <w:r w:rsidRPr="00DD5BC7">
        <w:rPr>
          <w:rStyle w:val="StyleUnderline"/>
        </w:rPr>
        <w:t xml:space="preserve">-related </w:t>
      </w:r>
      <w:r w:rsidRPr="00DD5BC7">
        <w:rPr>
          <w:rStyle w:val="StyleUnderline"/>
          <w:highlight w:val="green"/>
        </w:rPr>
        <w:t>conflict in</w:t>
      </w:r>
      <w:r w:rsidRPr="00DD5BC7">
        <w:rPr>
          <w:rStyle w:val="StyleUnderline"/>
        </w:rPr>
        <w:t xml:space="preserve"> areas where materials remain scarce</w:t>
      </w:r>
      <w:r w:rsidRPr="00DD5BC7">
        <w:rPr>
          <w:sz w:val="16"/>
        </w:rPr>
        <w:t xml:space="preserve"> or there is anxiety about the future reliability of supplies. Many experts believe, for example, that the fighting in </w:t>
      </w:r>
      <w:r w:rsidRPr="00DD5BC7">
        <w:rPr>
          <w:rStyle w:val="Emphasis"/>
          <w:highlight w:val="green"/>
        </w:rPr>
        <w:t>Darfur</w:t>
      </w:r>
      <w:r w:rsidRPr="00DD5BC7">
        <w:rPr>
          <w:sz w:val="16"/>
        </w:rPr>
        <w:t xml:space="preserve"> </w:t>
      </w:r>
      <w:r w:rsidRPr="00DD5BC7">
        <w:rPr>
          <w:rStyle w:val="StyleUnderline"/>
        </w:rPr>
        <w:t>and</w:t>
      </w:r>
      <w:r w:rsidRPr="00DD5BC7">
        <w:rPr>
          <w:sz w:val="16"/>
        </w:rPr>
        <w:t xml:space="preserve"> other war-ravaged areas of </w:t>
      </w:r>
      <w:r w:rsidRPr="00DD5BC7">
        <w:rPr>
          <w:rStyle w:val="Emphasis"/>
          <w:highlight w:val="green"/>
        </w:rPr>
        <w:t>North Africa</w:t>
      </w:r>
      <w:r w:rsidRPr="00DD5BC7">
        <w:rPr>
          <w:sz w:val="16"/>
        </w:rPr>
        <w:t xml:space="preserve"> has been driven, at least in part, by competition among desert tribes for access to scarce water supplies, exacerbated in some cases by rising population levels.</w:t>
      </w:r>
    </w:p>
    <w:p w14:paraId="393DA20E" w14:textId="77777777" w:rsidR="0094355D" w:rsidRPr="00DD5BC7" w:rsidRDefault="0094355D" w:rsidP="0094355D">
      <w:pPr>
        <w:rPr>
          <w:sz w:val="16"/>
          <w:szCs w:val="16"/>
        </w:rPr>
      </w:pPr>
      <w:r w:rsidRPr="00DD5BC7">
        <w:rPr>
          <w:sz w:val="16"/>
          <w:szCs w:val="16"/>
        </w:rPr>
        <w:t xml:space="preserve">“In Darfur,” says a 2009 report from the UN Environment </w:t>
      </w:r>
      <w:proofErr w:type="spellStart"/>
      <w:r w:rsidRPr="00DD5BC7">
        <w:rPr>
          <w:sz w:val="16"/>
          <w:szCs w:val="16"/>
        </w:rPr>
        <w:t>Programme</w:t>
      </w:r>
      <w:proofErr w:type="spellEnd"/>
      <w:r w:rsidRPr="00DD5BC7">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0C7ED65F" w14:textId="77777777" w:rsidR="0094355D" w:rsidRPr="00DD5BC7" w:rsidRDefault="0094355D" w:rsidP="0094355D">
      <w:pPr>
        <w:rPr>
          <w:sz w:val="16"/>
        </w:rPr>
      </w:pPr>
      <w:r w:rsidRPr="00DD5BC7">
        <w:rPr>
          <w:sz w:val="16"/>
        </w:rPr>
        <w:t xml:space="preserve">Anxiety over future supplies is often also a factor in conflicts that break out over access to oil or control of contested undersea reserves of oil and natural gas. In 1979, for instance, when the Islamic </w:t>
      </w:r>
      <w:r w:rsidRPr="00DD5BC7">
        <w:rPr>
          <w:rStyle w:val="Emphasis"/>
          <w:highlight w:val="green"/>
        </w:rPr>
        <w:t>revolution in Iran</w:t>
      </w:r>
      <w:r w:rsidRPr="00DD5BC7">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78F2A179" w14:textId="77777777" w:rsidR="0094355D" w:rsidRPr="00DD5BC7" w:rsidRDefault="0094355D" w:rsidP="0094355D">
      <w:pPr>
        <w:rPr>
          <w:sz w:val="16"/>
        </w:rPr>
      </w:pPr>
      <w:r w:rsidRPr="00DD5BC7">
        <w:rPr>
          <w:sz w:val="16"/>
        </w:rPr>
        <w:t xml:space="preserve">In 1990, this principle was invoked by President George H.W. Bush to justify intervention in </w:t>
      </w:r>
      <w:r w:rsidRPr="00DD5BC7">
        <w:rPr>
          <w:rStyle w:val="Emphasis"/>
          <w:highlight w:val="green"/>
        </w:rPr>
        <w:t>the first</w:t>
      </w:r>
      <w:r w:rsidRPr="00DD5BC7">
        <w:rPr>
          <w:sz w:val="16"/>
        </w:rPr>
        <w:t xml:space="preserve"> Persian </w:t>
      </w:r>
      <w:r w:rsidRPr="00DD5BC7">
        <w:rPr>
          <w:rStyle w:val="Emphasis"/>
          <w:highlight w:val="green"/>
        </w:rPr>
        <w:t>Gulf War</w:t>
      </w:r>
      <w:r w:rsidRPr="00DD5BC7">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0F298A2F" w14:textId="77777777" w:rsidR="0094355D" w:rsidRPr="00DD5BC7" w:rsidRDefault="0094355D" w:rsidP="0094355D">
      <w:pPr>
        <w:rPr>
          <w:sz w:val="16"/>
        </w:rPr>
      </w:pPr>
      <w:r w:rsidRPr="00DD5BC7">
        <w:rPr>
          <w:sz w:val="16"/>
        </w:rPr>
        <w:t xml:space="preserve">Recently, a set of resource conflicts have been rising toward the boiling point between </w:t>
      </w:r>
      <w:r w:rsidRPr="00DD5BC7">
        <w:rPr>
          <w:rStyle w:val="Emphasis"/>
          <w:highlight w:val="green"/>
        </w:rPr>
        <w:t>China</w:t>
      </w:r>
      <w:r w:rsidRPr="00DD5BC7">
        <w:rPr>
          <w:sz w:val="16"/>
        </w:rPr>
        <w:t xml:space="preserve"> and its neighbors in Southeast Asia when it comes to control of offshore oil and gas reserves </w:t>
      </w:r>
      <w:r w:rsidRPr="00DD5BC7">
        <w:rPr>
          <w:rStyle w:val="StyleUnderline"/>
          <w:highlight w:val="green"/>
        </w:rPr>
        <w:t>in the</w:t>
      </w:r>
      <w:r w:rsidRPr="00DD5BC7">
        <w:rPr>
          <w:sz w:val="16"/>
        </w:rPr>
        <w:t xml:space="preserve"> </w:t>
      </w:r>
      <w:r w:rsidRPr="00DD5BC7">
        <w:rPr>
          <w:rStyle w:val="Emphasis"/>
          <w:highlight w:val="green"/>
        </w:rPr>
        <w:t>S</w:t>
      </w:r>
      <w:r w:rsidRPr="00DD5BC7">
        <w:rPr>
          <w:sz w:val="16"/>
        </w:rPr>
        <w:t xml:space="preserve">outh </w:t>
      </w:r>
      <w:r w:rsidRPr="00DD5BC7">
        <w:rPr>
          <w:rStyle w:val="Emphasis"/>
          <w:highlight w:val="green"/>
        </w:rPr>
        <w:t>C</w:t>
      </w:r>
      <w:r w:rsidRPr="00DD5BC7">
        <w:rPr>
          <w:sz w:val="16"/>
        </w:rPr>
        <w:t xml:space="preserve">hina </w:t>
      </w:r>
      <w:r w:rsidRPr="00DD5BC7">
        <w:rPr>
          <w:rStyle w:val="Emphasis"/>
          <w:highlight w:val="green"/>
        </w:rPr>
        <w:t>S</w:t>
      </w:r>
      <w:r w:rsidRPr="00DD5BC7">
        <w:rPr>
          <w:sz w:val="16"/>
        </w:rPr>
        <w:t xml:space="preserve">ea. Although the resulting naval clashes have yet to result in a loss of life, a strong possibility of military escalation exists. A similar situation has </w:t>
      </w:r>
      <w:r w:rsidRPr="00DD5BC7">
        <w:rPr>
          <w:rStyle w:val="StyleUnderline"/>
          <w:highlight w:val="green"/>
        </w:rPr>
        <w:t>also</w:t>
      </w:r>
      <w:r w:rsidRPr="00DD5BC7">
        <w:rPr>
          <w:sz w:val="16"/>
        </w:rPr>
        <w:t xml:space="preserve"> arisen in the </w:t>
      </w:r>
      <w:r w:rsidRPr="00DD5BC7">
        <w:rPr>
          <w:rStyle w:val="Emphasis"/>
          <w:highlight w:val="green"/>
        </w:rPr>
        <w:t>E</w:t>
      </w:r>
      <w:r w:rsidRPr="00DD5BC7">
        <w:rPr>
          <w:sz w:val="16"/>
        </w:rPr>
        <w:t xml:space="preserve">ast </w:t>
      </w:r>
      <w:r w:rsidRPr="00DD5BC7">
        <w:rPr>
          <w:rStyle w:val="Emphasis"/>
          <w:highlight w:val="green"/>
        </w:rPr>
        <w:t>C</w:t>
      </w:r>
      <w:r w:rsidRPr="00DD5BC7">
        <w:rPr>
          <w:sz w:val="16"/>
        </w:rPr>
        <w:t xml:space="preserve">hina </w:t>
      </w:r>
      <w:r w:rsidRPr="00DD5BC7">
        <w:rPr>
          <w:rStyle w:val="Emphasis"/>
          <w:highlight w:val="green"/>
        </w:rPr>
        <w:t>S</w:t>
      </w:r>
      <w:r w:rsidRPr="00DD5BC7">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47A6DDDA" w14:textId="77777777" w:rsidR="0094355D" w:rsidRPr="00DD5BC7" w:rsidRDefault="0094355D" w:rsidP="0094355D">
      <w:pPr>
        <w:rPr>
          <w:sz w:val="16"/>
        </w:rPr>
      </w:pPr>
      <w:r w:rsidRPr="00DD5BC7">
        <w:rPr>
          <w:sz w:val="16"/>
        </w:rPr>
        <w:t xml:space="preserve">By all accounts, </w:t>
      </w:r>
      <w:r w:rsidRPr="00DD5BC7">
        <w:rPr>
          <w:rStyle w:val="StyleUnderline"/>
        </w:rPr>
        <w:t xml:space="preserve">resource-driven </w:t>
      </w:r>
      <w:r w:rsidRPr="00DD5BC7">
        <w:rPr>
          <w:rStyle w:val="StyleUnderline"/>
          <w:highlight w:val="green"/>
        </w:rPr>
        <w:t>potential conflicts</w:t>
      </w:r>
      <w:r w:rsidRPr="00DD5BC7">
        <w:rPr>
          <w:rStyle w:val="StyleUnderline"/>
        </w:rPr>
        <w:t xml:space="preserve"> like these </w:t>
      </w:r>
      <w:r w:rsidRPr="00DD5BC7">
        <w:rPr>
          <w:rStyle w:val="StyleUnderline"/>
          <w:highlight w:val="green"/>
        </w:rPr>
        <w:t>will</w:t>
      </w:r>
      <w:r w:rsidRPr="00DD5BC7">
        <w:rPr>
          <w:rStyle w:val="StyleUnderline"/>
        </w:rPr>
        <w:t xml:space="preserve"> only </w:t>
      </w:r>
      <w:r w:rsidRPr="00DD5BC7">
        <w:rPr>
          <w:rStyle w:val="Emphasis"/>
          <w:highlight w:val="green"/>
        </w:rPr>
        <w:t>multiply</w:t>
      </w:r>
      <w:r w:rsidRPr="00DD5BC7">
        <w:rPr>
          <w:rStyle w:val="StyleUnderline"/>
        </w:rPr>
        <w:t xml:space="preserve"> in the years ahead </w:t>
      </w:r>
      <w:r w:rsidRPr="00DD5BC7">
        <w:rPr>
          <w:rStyle w:val="StyleUnderline"/>
          <w:highlight w:val="green"/>
        </w:rPr>
        <w:t>as</w:t>
      </w:r>
      <w:r w:rsidRPr="00DD5BC7">
        <w:rPr>
          <w:rStyle w:val="StyleUnderline"/>
        </w:rPr>
        <w:t xml:space="preserve"> demand rises, supplies dwindle and more of </w:t>
      </w:r>
      <w:r w:rsidRPr="00DD5BC7">
        <w:rPr>
          <w:rStyle w:val="StyleUnderline"/>
          <w:highlight w:val="green"/>
        </w:rPr>
        <w:t>what remains will be found in disputed areas</w:t>
      </w:r>
      <w:r w:rsidRPr="00DD5BC7">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DD5BC7">
        <w:rPr>
          <w:rStyle w:val="StyleUnderline"/>
        </w:rPr>
        <w:t>issues related to</w:t>
      </w:r>
      <w:r w:rsidRPr="00DD5BC7">
        <w:rPr>
          <w:sz w:val="16"/>
        </w:rPr>
        <w:t xml:space="preserve"> water rights, </w:t>
      </w:r>
      <w:r w:rsidRPr="00DD5BC7">
        <w:rPr>
          <w:rStyle w:val="StyleUnderline"/>
        </w:rPr>
        <w:t>prices, and pollution are becoming contentious</w:t>
      </w:r>
      <w:r w:rsidRPr="00DD5BC7">
        <w:rPr>
          <w:sz w:val="16"/>
        </w:rPr>
        <w:t>,” the report noted. “In areas with limited capacity to govern shared resources, balance competing demands, and mobilize new investments, tensions over water may erupt into more open confrontations.”</w:t>
      </w:r>
    </w:p>
    <w:p w14:paraId="6799D78C" w14:textId="578B66BC" w:rsidR="0094355D" w:rsidRPr="00DD5BC7" w:rsidRDefault="0094355D" w:rsidP="0094355D">
      <w:pPr>
        <w:pStyle w:val="Heading3"/>
        <w:rPr>
          <w:rFonts w:cs="Calibri"/>
        </w:rPr>
      </w:pPr>
      <w:r w:rsidRPr="00DD5BC7">
        <w:rPr>
          <w:rFonts w:cs="Calibri"/>
        </w:rPr>
        <w:lastRenderedPageBreak/>
        <w:t xml:space="preserve">1NC – Debris </w:t>
      </w:r>
    </w:p>
    <w:p w14:paraId="7E7D1E4B" w14:textId="625B2534" w:rsidR="0094355D" w:rsidRPr="00DD5BC7" w:rsidRDefault="0094355D" w:rsidP="0094355D">
      <w:pPr>
        <w:pStyle w:val="Heading4"/>
        <w:rPr>
          <w:rFonts w:cs="Calibri"/>
        </w:rPr>
      </w:pPr>
      <w:r w:rsidRPr="00DD5BC7">
        <w:rPr>
          <w:rFonts w:cs="Calibri"/>
        </w:rPr>
        <w:t xml:space="preserve">Long timeframe -- </w:t>
      </w:r>
      <w:r w:rsidRPr="00DD5BC7">
        <w:rPr>
          <w:rFonts w:cs="Calibri"/>
        </w:rPr>
        <w:t>Kessler says it won’t happen for at least 30 years</w:t>
      </w:r>
    </w:p>
    <w:p w14:paraId="21001B5C" w14:textId="77777777" w:rsidR="0094355D" w:rsidRPr="00DD5BC7" w:rsidRDefault="0094355D" w:rsidP="0094355D">
      <w:r w:rsidRPr="00DD5BC7">
        <w:t xml:space="preserve">Paul </w:t>
      </w:r>
      <w:r w:rsidRPr="00DD5BC7">
        <w:rPr>
          <w:rStyle w:val="Style13ptBold"/>
        </w:rPr>
        <w:t>Ratner, 18</w:t>
      </w:r>
      <w:r w:rsidRPr="00DD5BC7">
        <w:t>, 8-29-2018, "How the Kessler Syndrome can end all space exploration and destroy modern life", [https://bigthink.com/paul-ratner/how-the-kessler-syndrome-can-end-all-space-exploration-and-destroy-modern-life], AVD</w:t>
      </w:r>
    </w:p>
    <w:p w14:paraId="1C26527E" w14:textId="77777777" w:rsidR="0094355D" w:rsidRPr="00DD5BC7" w:rsidRDefault="0094355D" w:rsidP="0094355D">
      <w:pPr>
        <w:rPr>
          <w:sz w:val="14"/>
        </w:rPr>
      </w:pPr>
      <w:r w:rsidRPr="00DD5BC7">
        <w:rPr>
          <w:rStyle w:val="StyleUnderline"/>
        </w:rPr>
        <w:t>If a chain reaction of exploding space junk did occur, filling the orbital area with such dangerous debris, the space program would indeed be in jeopardy</w:t>
      </w:r>
      <w:r w:rsidRPr="00DD5BC7">
        <w:rPr>
          <w:sz w:val="14"/>
        </w:rPr>
        <w:t xml:space="preserve">. Travel that goes beyond the LEO, like the planned mission to Mars, would be made more challenging but still conceivably possible. What would, of course, be affected if the Kessler Syndrome’s worst predictions came to pass, are all the services that rely on satellites. Core aspects of our modern life—GPS, television, military and scientific research—all of that would be under threat. </w:t>
      </w:r>
      <w:r w:rsidRPr="00DD5BC7">
        <w:rPr>
          <w:rStyle w:val="StyleUnderline"/>
          <w:highlight w:val="green"/>
        </w:rPr>
        <w:t>NASA experienced a small-scale Kessler Syndrome</w:t>
      </w:r>
      <w:r w:rsidRPr="00DD5BC7">
        <w:rPr>
          <w:rStyle w:val="StyleUnderline"/>
        </w:rPr>
        <w:t xml:space="preserve"> incident in the</w:t>
      </w:r>
      <w:r w:rsidRPr="00DD5BC7">
        <w:rPr>
          <w:sz w:val="14"/>
        </w:rPr>
        <w:t xml:space="preserve"> 19</w:t>
      </w:r>
      <w:r w:rsidRPr="00DD5BC7">
        <w:rPr>
          <w:rStyle w:val="StyleUnderline"/>
        </w:rPr>
        <w:t xml:space="preserve">70s when Delta rockets that were left in orbit started to explode into shrapnel clouds. This inspired </w:t>
      </w:r>
      <w:r w:rsidRPr="00DD5BC7">
        <w:rPr>
          <w:rStyle w:val="StyleUnderline"/>
          <w:highlight w:val="green"/>
        </w:rPr>
        <w:t>Kessler</w:t>
      </w:r>
      <w:r w:rsidRPr="00DD5BC7">
        <w:rPr>
          <w:rStyle w:val="StyleUnderline"/>
        </w:rPr>
        <w:t xml:space="preserve">, an astrophysicist, to </w:t>
      </w:r>
      <w:r w:rsidRPr="00DD5BC7">
        <w:rPr>
          <w:rStyle w:val="StyleUnderline"/>
          <w:highlight w:val="green"/>
        </w:rPr>
        <w:t>show</w:t>
      </w:r>
      <w:r w:rsidRPr="00DD5BC7">
        <w:rPr>
          <w:rStyle w:val="StyleUnderline"/>
        </w:rPr>
        <w:t xml:space="preserve"> that </w:t>
      </w:r>
      <w:r w:rsidRPr="00DD5BC7">
        <w:rPr>
          <w:rStyle w:val="StyleUnderline"/>
          <w:highlight w:val="green"/>
        </w:rPr>
        <w:t xml:space="preserve">there is a point when </w:t>
      </w:r>
      <w:r w:rsidRPr="00DD5BC7">
        <w:rPr>
          <w:rStyle w:val="StyleUnderline"/>
        </w:rPr>
        <w:t xml:space="preserve">the amount of </w:t>
      </w:r>
      <w:r w:rsidRPr="00DD5BC7">
        <w:rPr>
          <w:rStyle w:val="StyleUnderline"/>
          <w:highlight w:val="green"/>
        </w:rPr>
        <w:t xml:space="preserve">debris </w:t>
      </w:r>
      <w:r w:rsidRPr="00DD5BC7">
        <w:rPr>
          <w:rStyle w:val="StyleUnderline"/>
        </w:rPr>
        <w:t xml:space="preserve">in an orbit </w:t>
      </w:r>
      <w:r w:rsidRPr="00DD5BC7">
        <w:rPr>
          <w:rStyle w:val="Emphasis"/>
          <w:highlight w:val="green"/>
        </w:rPr>
        <w:t>gets to critical mass</w:t>
      </w:r>
      <w:r w:rsidRPr="00DD5BC7">
        <w:rPr>
          <w:rStyle w:val="StyleUnderline"/>
        </w:rPr>
        <w:t>.</w:t>
      </w:r>
      <w:r w:rsidRPr="00DD5BC7">
        <w:rPr>
          <w:sz w:val="14"/>
        </w:rPr>
        <w:t xml:space="preserve"> At that point, the collision cascading would start even if no more things are launched into space. And </w:t>
      </w:r>
      <w:r w:rsidRPr="00DD5BC7">
        <w:rPr>
          <w:rStyle w:val="StyleUnderline"/>
        </w:rPr>
        <w:t xml:space="preserve">once the chain of explosions begins, it can keep going until the orbital space can no longer be used. </w:t>
      </w:r>
      <w:r w:rsidRPr="00DD5BC7">
        <w:rPr>
          <w:rStyle w:val="StyleUnderline"/>
          <w:highlight w:val="green"/>
        </w:rPr>
        <w:t xml:space="preserve">In </w:t>
      </w:r>
      <w:r w:rsidRPr="00DD5BC7">
        <w:rPr>
          <w:rStyle w:val="Emphasis"/>
          <w:highlight w:val="green"/>
        </w:rPr>
        <w:t>Kessler’s estimate</w:t>
      </w:r>
      <w:r w:rsidRPr="00DD5BC7">
        <w:rPr>
          <w:rStyle w:val="StyleUnderline"/>
          <w:highlight w:val="green"/>
        </w:rPr>
        <w:t xml:space="preserve">, it would take </w:t>
      </w:r>
      <w:r w:rsidRPr="00DD5BC7">
        <w:rPr>
          <w:rStyle w:val="Emphasis"/>
          <w:highlight w:val="green"/>
        </w:rPr>
        <w:t>30 to 40 years</w:t>
      </w:r>
      <w:r w:rsidRPr="00DD5BC7">
        <w:rPr>
          <w:rStyle w:val="StyleUnderline"/>
          <w:highlight w:val="green"/>
        </w:rPr>
        <w:t xml:space="preserve"> to get to such a threshold</w:t>
      </w:r>
      <w:r w:rsidRPr="00DD5BC7">
        <w:rPr>
          <w:sz w:val="14"/>
        </w:rPr>
        <w:t xml:space="preserve">. </w:t>
      </w:r>
    </w:p>
    <w:p w14:paraId="05377CDA" w14:textId="77777777" w:rsidR="0094355D" w:rsidRPr="00DD5BC7" w:rsidRDefault="0094355D" w:rsidP="0094355D">
      <w:pPr>
        <w:pStyle w:val="Heading4"/>
        <w:rPr>
          <w:rFonts w:cs="Calibri"/>
        </w:rPr>
      </w:pPr>
      <w:r w:rsidRPr="00DD5BC7">
        <w:rPr>
          <w:rFonts w:cs="Calibri"/>
        </w:rPr>
        <w:t xml:space="preserve">Timeframe is </w:t>
      </w:r>
      <w:r w:rsidRPr="00DD5BC7">
        <w:rPr>
          <w:rFonts w:cs="Calibri"/>
          <w:i/>
          <w:u w:val="single"/>
        </w:rPr>
        <w:t>super long</w:t>
      </w:r>
      <w:r w:rsidRPr="00DD5BC7">
        <w:rPr>
          <w:rFonts w:cs="Calibri"/>
        </w:rPr>
        <w:t xml:space="preserve"> </w:t>
      </w:r>
      <w:r w:rsidRPr="00DD5BC7">
        <w:rPr>
          <w:rFonts w:cs="Calibri"/>
          <w:u w:val="single"/>
        </w:rPr>
        <w:t>even if</w:t>
      </w:r>
      <w:r w:rsidRPr="00DD5BC7">
        <w:rPr>
          <w:rFonts w:cs="Calibri"/>
        </w:rPr>
        <w:t xml:space="preserve"> they are right about everything</w:t>
      </w:r>
    </w:p>
    <w:p w14:paraId="3CBD58D7" w14:textId="77777777" w:rsidR="0094355D" w:rsidRPr="00DD5BC7" w:rsidRDefault="0094355D" w:rsidP="0094355D">
      <w:r w:rsidRPr="00DD5BC7">
        <w:t xml:space="preserve">Ted </w:t>
      </w:r>
      <w:proofErr w:type="spellStart"/>
      <w:r w:rsidRPr="00DD5BC7">
        <w:rPr>
          <w:rStyle w:val="Style13ptBold"/>
        </w:rPr>
        <w:t>Muelhaupt</w:t>
      </w:r>
      <w:proofErr w:type="spellEnd"/>
      <w:r w:rsidRPr="00DD5BC7">
        <w:rPr>
          <w:rStyle w:val="Style13ptBold"/>
        </w:rPr>
        <w:t>, 15</w:t>
      </w:r>
      <w:r w:rsidRPr="00DD5BC7">
        <w:t>, Fall 2015, "Understanding Space Debris Causes, Mitigations, and Issues", Fall 2015 Vol. 16 No. 1, [https://aerospace.org/sites/default/files/2019-04/Crosslink%20Fall%202015%20V16N1%20.pdf], AVD</w:t>
      </w:r>
    </w:p>
    <w:p w14:paraId="4705F8F0" w14:textId="77777777" w:rsidR="0094355D" w:rsidRPr="00DD5BC7" w:rsidRDefault="0094355D" w:rsidP="0094355D">
      <w:pPr>
        <w:rPr>
          <w:rStyle w:val="StyleUnderline"/>
        </w:rPr>
      </w:pPr>
      <w:r w:rsidRPr="00DD5BC7">
        <w:rPr>
          <w:rStyle w:val="StyleUnderline"/>
          <w:highlight w:val="green"/>
        </w:rPr>
        <w:t xml:space="preserve">Short-term debris cascades are </w:t>
      </w:r>
      <w:r w:rsidRPr="00DD5BC7">
        <w:rPr>
          <w:rStyle w:val="Emphasis"/>
          <w:highlight w:val="green"/>
        </w:rPr>
        <w:t>impossible</w:t>
      </w:r>
      <w:r w:rsidRPr="00DD5BC7">
        <w:rPr>
          <w:sz w:val="16"/>
        </w:rPr>
        <w:t xml:space="preserve">. This may seem like a contradiction to the statement above, but one must consider the timescale. </w:t>
      </w:r>
      <w:r w:rsidRPr="00DD5BC7">
        <w:rPr>
          <w:rStyle w:val="StyleUnderline"/>
        </w:rPr>
        <w:t xml:space="preserve">The </w:t>
      </w:r>
      <w:r w:rsidRPr="00DD5BC7">
        <w:rPr>
          <w:rStyle w:val="StyleUnderline"/>
          <w:highlight w:val="green"/>
        </w:rPr>
        <w:t>predictions of the Kessler</w:t>
      </w:r>
      <w:r w:rsidRPr="00DD5BC7">
        <w:rPr>
          <w:rStyle w:val="StyleUnderline"/>
        </w:rPr>
        <w:t xml:space="preserve"> syndrome </w:t>
      </w:r>
      <w:r w:rsidRPr="00DD5BC7">
        <w:rPr>
          <w:rStyle w:val="StyleUnderline"/>
          <w:highlight w:val="green"/>
        </w:rPr>
        <w:t>are</w:t>
      </w:r>
      <w:r w:rsidRPr="00DD5BC7">
        <w:rPr>
          <w:rStyle w:val="StyleUnderline"/>
        </w:rPr>
        <w:t xml:space="preserve"> quite real and </w:t>
      </w:r>
      <w:r w:rsidRPr="00DD5BC7">
        <w:rPr>
          <w:rStyle w:val="StyleUnderline"/>
          <w:highlight w:val="green"/>
        </w:rPr>
        <w:t>broadly based</w:t>
      </w:r>
      <w:r w:rsidRPr="00DD5BC7">
        <w:rPr>
          <w:sz w:val="16"/>
        </w:rPr>
        <w:t xml:space="preserve">, but </w:t>
      </w:r>
      <w:r w:rsidRPr="00DD5BC7">
        <w:rPr>
          <w:rStyle w:val="StyleUnderline"/>
        </w:rPr>
        <w:t xml:space="preserve">the </w:t>
      </w:r>
      <w:r w:rsidRPr="00DD5BC7">
        <w:rPr>
          <w:rStyle w:val="Emphasis"/>
          <w:highlight w:val="green"/>
        </w:rPr>
        <w:t>timescale is in decades and centuries</w:t>
      </w:r>
      <w:r w:rsidRPr="00DD5BC7">
        <w:rPr>
          <w:rStyle w:val="StyleUnderline"/>
          <w:highlight w:val="green"/>
        </w:rPr>
        <w:t>, not hours and days</w:t>
      </w:r>
      <w:r w:rsidRPr="00DD5BC7">
        <w:rPr>
          <w:sz w:val="16"/>
        </w:rPr>
        <w:t xml:space="preserve">. Therefore, </w:t>
      </w:r>
      <w:r w:rsidRPr="00DD5BC7">
        <w:rPr>
          <w:rStyle w:val="StyleUnderline"/>
        </w:rPr>
        <w:t>Kessler is right</w:t>
      </w:r>
      <w:r w:rsidRPr="00DD5BC7">
        <w:rPr>
          <w:sz w:val="16"/>
        </w:rPr>
        <w:t xml:space="preserve">, but the movies are wrong. </w:t>
      </w:r>
      <w:r w:rsidRPr="00DD5BC7">
        <w:rPr>
          <w:rStyle w:val="StyleUnderline"/>
          <w:highlight w:val="green"/>
        </w:rPr>
        <w:t xml:space="preserve">This is a </w:t>
      </w:r>
      <w:proofErr w:type="spellStart"/>
      <w:r w:rsidRPr="00DD5BC7">
        <w:rPr>
          <w:rStyle w:val="Emphasis"/>
          <w:highlight w:val="green"/>
        </w:rPr>
        <w:t>slowmotion</w:t>
      </w:r>
      <w:proofErr w:type="spellEnd"/>
      <w:r w:rsidRPr="00DD5BC7">
        <w:rPr>
          <w:rStyle w:val="StyleUnderline"/>
          <w:highlight w:val="green"/>
        </w:rPr>
        <w:t xml:space="preserve"> disaster</w:t>
      </w:r>
      <w:r w:rsidRPr="00DD5BC7">
        <w:rPr>
          <w:rStyle w:val="StyleUnderline"/>
        </w:rPr>
        <w:t xml:space="preserve">, and the good news is that </w:t>
      </w:r>
      <w:r w:rsidRPr="00DD5BC7">
        <w:rPr>
          <w:rStyle w:val="StyleUnderline"/>
          <w:highlight w:val="green"/>
        </w:rPr>
        <w:t>it can be stopped</w:t>
      </w:r>
      <w:r w:rsidRPr="00DD5BC7">
        <w:rPr>
          <w:rStyle w:val="StyleUnderline"/>
        </w:rPr>
        <w:t xml:space="preserve"> or slowed with immediate action by the space community.</w:t>
      </w:r>
    </w:p>
    <w:p w14:paraId="4B2BD7F1" w14:textId="77777777" w:rsidR="0094355D" w:rsidRPr="00DD5BC7" w:rsidRDefault="0094355D" w:rsidP="0094355D">
      <w:pPr>
        <w:pStyle w:val="Heading4"/>
        <w:rPr>
          <w:rFonts w:cs="Calibri"/>
        </w:rPr>
      </w:pPr>
      <w:r w:rsidRPr="00DD5BC7">
        <w:rPr>
          <w:rFonts w:cs="Calibri"/>
        </w:rPr>
        <w:t xml:space="preserve">Uncertainty from debris collisions creates </w:t>
      </w:r>
      <w:r w:rsidRPr="00DD5BC7">
        <w:rPr>
          <w:rFonts w:cs="Calibri"/>
          <w:u w:val="single"/>
        </w:rPr>
        <w:t>restraint</w:t>
      </w:r>
      <w:r w:rsidRPr="00DD5BC7">
        <w:rPr>
          <w:rFonts w:cs="Calibri"/>
        </w:rPr>
        <w:t xml:space="preserve"> not instability. </w:t>
      </w:r>
    </w:p>
    <w:p w14:paraId="6C0820B3" w14:textId="77777777" w:rsidR="0094355D" w:rsidRPr="00DD5BC7" w:rsidRDefault="0094355D" w:rsidP="0094355D">
      <w:r w:rsidRPr="00DD5BC7">
        <w:rPr>
          <w:rStyle w:val="Style13ptBold"/>
        </w:rPr>
        <w:t>MacDonald 16</w:t>
      </w:r>
      <w:r w:rsidRPr="00DD5BC7">
        <w:t xml:space="preserve">, B., et al. "Crisis stability in space: China and other challenges." Foreign Policy Institute. Washington, DC (2016). (senior director of the Nonproliferation and Arms Control Project with the Center for Conflict Analysis and Prevention)//Elmer </w:t>
      </w:r>
    </w:p>
    <w:p w14:paraId="0EDB5F4D" w14:textId="77777777" w:rsidR="0094355D" w:rsidRPr="00DD5BC7" w:rsidRDefault="0094355D" w:rsidP="0094355D">
      <w:r w:rsidRPr="00DD5BC7">
        <w:rPr>
          <w:rStyle w:val="StyleUnderline"/>
          <w:highlight w:val="green"/>
        </w:rPr>
        <w:t>In any crisis</w:t>
      </w:r>
      <w:r w:rsidRPr="00DD5BC7">
        <w:rPr>
          <w:rStyle w:val="StyleUnderline"/>
        </w:rPr>
        <w:t xml:space="preserve"> that threatens to escalate into major power conflict, political and military leaders will face uncertainty about the effectiveness of their plans and decisions. This </w:t>
      </w:r>
      <w:r w:rsidRPr="00DD5BC7">
        <w:rPr>
          <w:rStyle w:val="Emphasis"/>
          <w:highlight w:val="green"/>
        </w:rPr>
        <w:t xml:space="preserve">uncertainty </w:t>
      </w:r>
      <w:r w:rsidRPr="00DD5BC7">
        <w:rPr>
          <w:rStyle w:val="Emphasis"/>
        </w:rPr>
        <w:t xml:space="preserve">will be </w:t>
      </w:r>
      <w:r w:rsidRPr="00DD5BC7">
        <w:rPr>
          <w:rStyle w:val="Emphasis"/>
          <w:highlight w:val="green"/>
        </w:rPr>
        <w:t>compounded</w:t>
      </w:r>
      <w:r w:rsidRPr="00DD5BC7">
        <w:rPr>
          <w:rStyle w:val="StyleUnderline"/>
        </w:rPr>
        <w:t xml:space="preserve"> when potential conflict extends to the space and cyber domains, where </w:t>
      </w:r>
      <w:r w:rsidRPr="00DD5BC7">
        <w:rPr>
          <w:rStyle w:val="Emphasis"/>
          <w:highlight w:val="green"/>
        </w:rPr>
        <w:t>weapon effectiveness is</w:t>
      </w:r>
      <w:r w:rsidRPr="00DD5BC7">
        <w:rPr>
          <w:rStyle w:val="Emphasis"/>
        </w:rPr>
        <w:t xml:space="preserve"> largely </w:t>
      </w:r>
      <w:r w:rsidRPr="00DD5BC7">
        <w:rPr>
          <w:rStyle w:val="Emphasis"/>
          <w:highlight w:val="green"/>
        </w:rPr>
        <w:t>untested</w:t>
      </w:r>
      <w:r w:rsidRPr="00DD5BC7">
        <w:rPr>
          <w:rStyle w:val="StyleUnderline"/>
        </w:rPr>
        <w:t xml:space="preserve"> and uncertain, </w:t>
      </w:r>
      <w:r w:rsidRPr="00DD5BC7">
        <w:rPr>
          <w:rStyle w:val="Emphasis"/>
        </w:rPr>
        <w:t xml:space="preserve">infrastructure </w:t>
      </w:r>
      <w:r w:rsidRPr="00DD5BC7">
        <w:rPr>
          <w:rStyle w:val="Emphasis"/>
          <w:highlight w:val="green"/>
        </w:rPr>
        <w:t>interdependencies</w:t>
      </w:r>
      <w:r w:rsidRPr="00DD5BC7">
        <w:rPr>
          <w:rStyle w:val="StyleUnderline"/>
          <w:highlight w:val="green"/>
        </w:rPr>
        <w:t xml:space="preserve"> </w:t>
      </w:r>
      <w:r w:rsidRPr="00DD5BC7">
        <w:rPr>
          <w:rStyle w:val="StyleUnderline"/>
        </w:rPr>
        <w:t xml:space="preserve">are </w:t>
      </w:r>
      <w:r w:rsidRPr="00DD5BC7">
        <w:rPr>
          <w:rStyle w:val="StyleUnderline"/>
          <w:highlight w:val="green"/>
        </w:rPr>
        <w:t xml:space="preserve">unclear, and </w:t>
      </w:r>
      <w:r w:rsidRPr="00DD5BC7">
        <w:rPr>
          <w:rStyle w:val="Emphasis"/>
          <w:highlight w:val="green"/>
        </w:rPr>
        <w:t xml:space="preserve">damaging </w:t>
      </w:r>
      <w:r w:rsidRPr="00DD5BC7">
        <w:rPr>
          <w:rStyle w:val="Emphasis"/>
        </w:rPr>
        <w:t xml:space="preserve">an </w:t>
      </w:r>
      <w:r w:rsidRPr="00DD5BC7">
        <w:rPr>
          <w:rStyle w:val="Emphasis"/>
          <w:highlight w:val="green"/>
        </w:rPr>
        <w:t xml:space="preserve">adversary could </w:t>
      </w:r>
      <w:r w:rsidRPr="00DD5BC7">
        <w:rPr>
          <w:rStyle w:val="Emphasis"/>
        </w:rPr>
        <w:t xml:space="preserve">also </w:t>
      </w:r>
      <w:r w:rsidRPr="00DD5BC7">
        <w:rPr>
          <w:rStyle w:val="Emphasis"/>
          <w:highlight w:val="green"/>
        </w:rPr>
        <w:t>harm oneself</w:t>
      </w:r>
      <w:r w:rsidRPr="00DD5BC7">
        <w:rPr>
          <w:rStyle w:val="Emphasis"/>
        </w:rPr>
        <w:t xml:space="preserve"> or one’s allies. Unless the stakes become very high, </w:t>
      </w:r>
      <w:r w:rsidRPr="00DD5BC7">
        <w:rPr>
          <w:rStyle w:val="Emphasis"/>
          <w:highlight w:val="green"/>
        </w:rPr>
        <w:t xml:space="preserve">no country </w:t>
      </w:r>
      <w:r w:rsidRPr="00DD5BC7">
        <w:rPr>
          <w:rStyle w:val="Emphasis"/>
        </w:rPr>
        <w:t xml:space="preserve">will likely </w:t>
      </w:r>
      <w:r w:rsidRPr="00DD5BC7">
        <w:rPr>
          <w:rStyle w:val="Emphasis"/>
          <w:highlight w:val="green"/>
        </w:rPr>
        <w:t xml:space="preserve">want to gamble </w:t>
      </w:r>
      <w:r w:rsidRPr="00DD5BC7">
        <w:rPr>
          <w:rStyle w:val="Emphasis"/>
        </w:rPr>
        <w:t xml:space="preserve">its </w:t>
      </w:r>
      <w:r w:rsidRPr="00DD5BC7">
        <w:rPr>
          <w:rStyle w:val="Emphasis"/>
          <w:highlight w:val="green"/>
        </w:rPr>
        <w:t xml:space="preserve">well-being in </w:t>
      </w:r>
      <w:r w:rsidRPr="00DD5BC7">
        <w:rPr>
          <w:rStyle w:val="Emphasis"/>
        </w:rPr>
        <w:t xml:space="preserve">a “single </w:t>
      </w:r>
      <w:r w:rsidRPr="00DD5BC7">
        <w:rPr>
          <w:rStyle w:val="Emphasis"/>
          <w:highlight w:val="green"/>
        </w:rPr>
        <w:t>cosmic throw of the dice,”</w:t>
      </w:r>
      <w:r w:rsidRPr="00DD5BC7">
        <w:t xml:space="preserve"> in Harold Brown’s memorable phrase. 96 </w:t>
      </w:r>
      <w:r w:rsidRPr="00DD5BC7">
        <w:rPr>
          <w:rStyle w:val="StyleUnderline"/>
        </w:rPr>
        <w:t xml:space="preserve">The </w:t>
      </w:r>
      <w:r w:rsidRPr="00DD5BC7">
        <w:rPr>
          <w:rStyle w:val="Emphasis"/>
          <w:highlight w:val="green"/>
        </w:rPr>
        <w:t>novelty of space</w:t>
      </w:r>
      <w:r w:rsidRPr="00DD5BC7">
        <w:rPr>
          <w:rStyle w:val="StyleUnderline"/>
        </w:rPr>
        <w:t xml:space="preserve"> and cyber warfare, coupled </w:t>
      </w:r>
      <w:r w:rsidRPr="00DD5BC7">
        <w:rPr>
          <w:rStyle w:val="StyleUnderline"/>
          <w:highlight w:val="green"/>
        </w:rPr>
        <w:t xml:space="preserve">with </w:t>
      </w:r>
      <w:r w:rsidRPr="00DD5BC7">
        <w:rPr>
          <w:rStyle w:val="Emphasis"/>
          <w:highlight w:val="green"/>
        </w:rPr>
        <w:t>risk aversion and worst-case assessments</w:t>
      </w:r>
      <w:r w:rsidRPr="00DD5BC7">
        <w:rPr>
          <w:rStyle w:val="StyleUnderline"/>
          <w:highlight w:val="green"/>
        </w:rPr>
        <w:t xml:space="preserve">, </w:t>
      </w:r>
      <w:r w:rsidRPr="00DD5BC7">
        <w:rPr>
          <w:rStyle w:val="StyleUnderline"/>
        </w:rPr>
        <w:t xml:space="preserve">could </w:t>
      </w:r>
      <w:r w:rsidRPr="00DD5BC7">
        <w:rPr>
          <w:rStyle w:val="StyleUnderline"/>
          <w:highlight w:val="green"/>
        </w:rPr>
        <w:t>lead</w:t>
      </w:r>
      <w:r w:rsidRPr="00DD5BC7">
        <w:rPr>
          <w:rStyle w:val="StyleUnderline"/>
        </w:rPr>
        <w:t xml:space="preserve"> space </w:t>
      </w:r>
      <w:r w:rsidRPr="00DD5BC7">
        <w:rPr>
          <w:rStyle w:val="StyleUnderline"/>
          <w:highlight w:val="green"/>
        </w:rPr>
        <w:t>adversaries into</w:t>
      </w:r>
      <w:r w:rsidRPr="00DD5BC7">
        <w:rPr>
          <w:rStyle w:val="StyleUnderline"/>
        </w:rPr>
        <w:t xml:space="preserve"> a situation of what can be called “hysteresis,” where </w:t>
      </w:r>
      <w:r w:rsidRPr="00DD5BC7">
        <w:rPr>
          <w:rStyle w:val="Emphasis"/>
        </w:rPr>
        <w:t xml:space="preserve">each adversary is </w:t>
      </w:r>
      <w:r w:rsidRPr="00DD5BC7">
        <w:rPr>
          <w:rStyle w:val="Emphasis"/>
          <w:highlight w:val="green"/>
        </w:rPr>
        <w:t xml:space="preserve">restrained by </w:t>
      </w:r>
      <w:r w:rsidRPr="00DD5BC7">
        <w:rPr>
          <w:rStyle w:val="Emphasis"/>
        </w:rPr>
        <w:t xml:space="preserve">its </w:t>
      </w:r>
      <w:r w:rsidRPr="00DD5BC7">
        <w:rPr>
          <w:rStyle w:val="Emphasis"/>
          <w:highlight w:val="green"/>
        </w:rPr>
        <w:t xml:space="preserve">own </w:t>
      </w:r>
      <w:r w:rsidRPr="00DD5BC7">
        <w:rPr>
          <w:rStyle w:val="Emphasis"/>
          <w:highlight w:val="green"/>
        </w:rPr>
        <w:lastRenderedPageBreak/>
        <w:t>uncertainty</w:t>
      </w:r>
      <w:r w:rsidRPr="00DD5BC7">
        <w:t xml:space="preserve"> of success. This is conceptually shown in Figures 1 and 2 for offensive counter-space capabilities, though it applies more generally. 97 </w:t>
      </w:r>
      <w:r w:rsidRPr="00DD5BC7">
        <w:rPr>
          <w:rStyle w:val="StyleUnderline"/>
        </w:rPr>
        <w:t>These graphs portray the hypothetical differences between perceived and actual performance capabilities of offensive counter-space weapons, on a scale from zero to one hundred percent effectiveness.</w:t>
      </w:r>
      <w:r w:rsidRPr="00DD5BC7">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DD5BC7">
        <w:rPr>
          <w:rStyle w:val="StyleUnderline"/>
        </w:rPr>
        <w:t>the offensive capabilities of each adversary are comparable</w:t>
      </w:r>
      <w:r w:rsidRPr="00DD5BC7">
        <w:t xml:space="preserve">. In stark contrast to the case of Figure 1, </w:t>
      </w:r>
      <w:r w:rsidRPr="00DD5BC7">
        <w:rPr>
          <w:rStyle w:val="Emphasis"/>
        </w:rPr>
        <w:t xml:space="preserve">uncertainty and </w:t>
      </w:r>
      <w:r w:rsidRPr="00DD5BC7">
        <w:rPr>
          <w:rStyle w:val="Emphasis"/>
          <w:highlight w:val="green"/>
        </w:rPr>
        <w:t>risk aversion</w:t>
      </w:r>
      <w:r w:rsidRPr="00DD5BC7">
        <w:rPr>
          <w:rStyle w:val="Emphasis"/>
        </w:rPr>
        <w:t xml:space="preserve"> are present and </w:t>
      </w:r>
      <w:r w:rsidRPr="00DD5BC7">
        <w:rPr>
          <w:rStyle w:val="Emphasis"/>
          <w:highlight w:val="green"/>
        </w:rPr>
        <w:t xml:space="preserve">become important </w:t>
      </w:r>
      <w:r w:rsidRPr="00DD5BC7">
        <w:rPr>
          <w:rStyle w:val="Emphasis"/>
        </w:rPr>
        <w:t>factors</w:t>
      </w:r>
      <w:r w:rsidRPr="00DD5BC7">
        <w:t xml:space="preserve">. </w:t>
      </w:r>
      <w:r w:rsidRPr="00DD5BC7">
        <w:rPr>
          <w:rStyle w:val="StyleUnderline"/>
        </w:rPr>
        <w:t xml:space="preserve">Given the high stakes involved in a possible large-scale attack against adversary space assets, a </w:t>
      </w:r>
      <w:r w:rsidRPr="00DD5BC7">
        <w:rPr>
          <w:rStyle w:val="Emphasis"/>
        </w:rPr>
        <w:t xml:space="preserve">cautious </w:t>
      </w:r>
      <w:r w:rsidRPr="00DD5BC7">
        <w:rPr>
          <w:rStyle w:val="Emphasis"/>
          <w:highlight w:val="green"/>
        </w:rPr>
        <w:t xml:space="preserve">adversary is </w:t>
      </w:r>
      <w:r w:rsidRPr="00DD5BC7">
        <w:rPr>
          <w:rStyle w:val="Emphasis"/>
        </w:rPr>
        <w:t xml:space="preserve">more likely to be </w:t>
      </w:r>
      <w:r w:rsidRPr="00DD5BC7">
        <w:rPr>
          <w:rStyle w:val="Emphasis"/>
          <w:highlight w:val="green"/>
        </w:rPr>
        <w:t>conservative</w:t>
      </w:r>
      <w:r w:rsidRPr="00DD5BC7">
        <w:rPr>
          <w:rStyle w:val="StyleUnderline"/>
          <w:highlight w:val="green"/>
        </w:rPr>
        <w:t xml:space="preserve"> in estimating</w:t>
      </w:r>
      <w:r w:rsidRPr="00DD5BC7">
        <w:rPr>
          <w:rStyle w:val="StyleUnderline"/>
        </w:rPr>
        <w:t xml:space="preserve"> the effectiveness of its offensive </w:t>
      </w:r>
      <w:r w:rsidRPr="00DD5BC7">
        <w:rPr>
          <w:rStyle w:val="StyleUnderline"/>
          <w:highlight w:val="green"/>
        </w:rPr>
        <w:t xml:space="preserve">capabilities, </w:t>
      </w:r>
      <w:r w:rsidRPr="00DD5BC7">
        <w:rPr>
          <w:rStyle w:val="StyleUnderline"/>
        </w:rPr>
        <w:t xml:space="preserve">while </w:t>
      </w:r>
      <w:r w:rsidRPr="00DD5BC7">
        <w:rPr>
          <w:rStyle w:val="StyleUnderline"/>
          <w:highlight w:val="green"/>
        </w:rPr>
        <w:t xml:space="preserve">more </w:t>
      </w:r>
      <w:r w:rsidRPr="00DD5BC7">
        <w:rPr>
          <w:rStyle w:val="Emphasis"/>
          <w:highlight w:val="green"/>
        </w:rPr>
        <w:t xml:space="preserve">generously assessing </w:t>
      </w:r>
      <w:r w:rsidRPr="00DD5BC7">
        <w:rPr>
          <w:rStyle w:val="Emphasis"/>
        </w:rPr>
        <w:t xml:space="preserve">the capabilities of </w:t>
      </w:r>
      <w:r w:rsidRPr="00DD5BC7">
        <w:rPr>
          <w:rStyle w:val="Emphasis"/>
          <w:highlight w:val="green"/>
        </w:rPr>
        <w:t>its adversary</w:t>
      </w:r>
      <w:r w:rsidRPr="00DD5BC7">
        <w:t xml:space="preserve">. </w:t>
      </w:r>
      <w:r w:rsidRPr="00DD5BC7">
        <w:rPr>
          <w:rStyle w:val="StyleUnderline"/>
        </w:rPr>
        <w:t>Thus, if both side’s weapons were 50% effective and each side had a similar level of risk aversion, each may conservatively assess its own capabilities to be 30% effective and its adversary’s weapons to be 70% effective</w:t>
      </w:r>
      <w:r w:rsidRPr="00DD5BC7">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DD5BC7">
        <w:rPr>
          <w:rStyle w:val="StyleUnderline"/>
        </w:rPr>
        <w:t xml:space="preserve">If both countries face comparable uncertainty and exhibit comparable risk aversion, </w:t>
      </w:r>
      <w:r w:rsidRPr="00DD5BC7">
        <w:rPr>
          <w:rStyle w:val="StyleUnderline"/>
          <w:highlight w:val="green"/>
        </w:rPr>
        <w:t xml:space="preserve">each </w:t>
      </w:r>
      <w:r w:rsidRPr="00DD5BC7">
        <w:rPr>
          <w:rStyle w:val="StyleUnderline"/>
        </w:rPr>
        <w:t xml:space="preserve">may </w:t>
      </w:r>
      <w:r w:rsidRPr="00DD5BC7">
        <w:rPr>
          <w:rStyle w:val="StyleUnderline"/>
          <w:highlight w:val="green"/>
        </w:rPr>
        <w:t xml:space="preserve">be </w:t>
      </w:r>
      <w:r w:rsidRPr="00DD5BC7">
        <w:rPr>
          <w:rStyle w:val="Emphasis"/>
          <w:highlight w:val="green"/>
        </w:rPr>
        <w:t xml:space="preserve">deterred </w:t>
      </w:r>
      <w:r w:rsidRPr="00DD5BC7">
        <w:rPr>
          <w:rStyle w:val="Emphasis"/>
        </w:rPr>
        <w:t xml:space="preserve">from </w:t>
      </w:r>
      <w:r w:rsidRPr="00DD5BC7">
        <w:rPr>
          <w:rStyle w:val="Emphasis"/>
          <w:highlight w:val="green"/>
        </w:rPr>
        <w:t xml:space="preserve">initiating </w:t>
      </w:r>
      <w:r w:rsidRPr="00DD5BC7">
        <w:rPr>
          <w:rStyle w:val="Emphasis"/>
        </w:rPr>
        <w:t xml:space="preserve">an attack </w:t>
      </w:r>
      <w:r w:rsidRPr="00DD5BC7">
        <w:rPr>
          <w:rStyle w:val="Emphasis"/>
          <w:highlight w:val="green"/>
        </w:rPr>
        <w:t xml:space="preserve">by </w:t>
      </w:r>
      <w:r w:rsidRPr="00DD5BC7">
        <w:rPr>
          <w:rStyle w:val="Emphasis"/>
        </w:rPr>
        <w:t xml:space="preserve">its </w:t>
      </w:r>
      <w:r w:rsidRPr="00DD5BC7">
        <w:rPr>
          <w:rStyle w:val="Emphasis"/>
          <w:highlight w:val="green"/>
        </w:rPr>
        <w:t xml:space="preserve">unwillingness </w:t>
      </w:r>
      <w:r w:rsidRPr="00DD5BC7">
        <w:rPr>
          <w:rStyle w:val="Emphasis"/>
        </w:rPr>
        <w:t xml:space="preserve">to </w:t>
      </w:r>
      <w:r w:rsidRPr="00DD5BC7">
        <w:rPr>
          <w:rStyle w:val="Emphasis"/>
          <w:highlight w:val="green"/>
        </w:rPr>
        <w:t xml:space="preserve">accept </w:t>
      </w:r>
      <w:r w:rsidRPr="00DD5BC7">
        <w:rPr>
          <w:rStyle w:val="Emphasis"/>
        </w:rPr>
        <w:t xml:space="preserve">the necessary </w:t>
      </w:r>
      <w:r w:rsidRPr="00DD5BC7">
        <w:rPr>
          <w:rStyle w:val="Emphasis"/>
          <w:highlight w:val="green"/>
        </w:rPr>
        <w:t>risks</w:t>
      </w:r>
      <w:r w:rsidRPr="00DD5BC7">
        <w:t xml:space="preserve">. This gap could represent an “island of stability,” as shown in Figure 2. </w:t>
      </w:r>
      <w:r w:rsidRPr="00DD5BC7">
        <w:rPr>
          <w:rStyle w:val="StyleUnderline"/>
        </w:rPr>
        <w:t>In essence, given the enormous stakes involved in a major strike against the adversary’s space assets, a potential attacker will likely demonstrate some risk aversion, possessing less confidence in an attack’s effectiveness</w:t>
      </w:r>
      <w:r w:rsidRPr="00DD5BC7">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DD5BC7">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DD5BC7">
        <w:t xml:space="preserve">, as the infrastructures such warfare would affect are constantly changing in design and technology. </w:t>
      </w:r>
      <w:r w:rsidRPr="00DD5BC7">
        <w:rPr>
          <w:rStyle w:val="StyleUnderline"/>
        </w:rPr>
        <w:t xml:space="preserve">Added to this is a likely </w:t>
      </w:r>
      <w:r w:rsidRPr="00DD5BC7">
        <w:rPr>
          <w:rStyle w:val="Emphasis"/>
          <w:highlight w:val="green"/>
        </w:rPr>
        <w:t>anxiety</w:t>
      </w:r>
      <w:r w:rsidRPr="00DD5BC7">
        <w:rPr>
          <w:rStyle w:val="Emphasis"/>
        </w:rPr>
        <w:t xml:space="preserve"> that </w:t>
      </w:r>
      <w:r w:rsidRPr="00DD5BC7">
        <w:rPr>
          <w:rStyle w:val="Emphasis"/>
          <w:highlight w:val="green"/>
        </w:rPr>
        <w:t xml:space="preserve">if </w:t>
      </w:r>
      <w:r w:rsidRPr="00DD5BC7">
        <w:rPr>
          <w:rStyle w:val="Emphasis"/>
        </w:rPr>
        <w:t xml:space="preserve">an attack were </w:t>
      </w:r>
      <w:r w:rsidRPr="00DD5BC7">
        <w:rPr>
          <w:rStyle w:val="Emphasis"/>
          <w:highlight w:val="green"/>
        </w:rPr>
        <w:t xml:space="preserve">less successful than planned, </w:t>
      </w:r>
      <w:r w:rsidRPr="00DD5BC7">
        <w:rPr>
          <w:rStyle w:val="Emphasis"/>
        </w:rPr>
        <w:t xml:space="preserve">a highly </w:t>
      </w:r>
      <w:r w:rsidRPr="00DD5BC7">
        <w:rPr>
          <w:rStyle w:val="Emphasis"/>
          <w:highlight w:val="green"/>
        </w:rPr>
        <w:t xml:space="preserve">aggrieved and powerful adversary </w:t>
      </w:r>
      <w:r w:rsidRPr="00DD5BC7">
        <w:rPr>
          <w:rStyle w:val="Emphasis"/>
        </w:rPr>
        <w:t xml:space="preserve">could </w:t>
      </w:r>
      <w:r w:rsidRPr="00DD5BC7">
        <w:rPr>
          <w:rStyle w:val="Emphasis"/>
          <w:highlight w:val="green"/>
        </w:rPr>
        <w:t>retaliate</w:t>
      </w:r>
      <w:r w:rsidRPr="00DD5BC7">
        <w:t xml:space="preserve"> in unanticipated ways, </w:t>
      </w:r>
      <w:r w:rsidRPr="00DD5BC7">
        <w:rPr>
          <w:rStyle w:val="StyleUnderline"/>
        </w:rPr>
        <w:t>possibly with highly destructive consequences</w:t>
      </w:r>
      <w:r w:rsidRPr="00DD5BC7">
        <w:t xml:space="preserve">. As a result, </w:t>
      </w:r>
      <w:r w:rsidRPr="00DD5BC7">
        <w:rPr>
          <w:rStyle w:val="StyleUnderline"/>
        </w:rPr>
        <w:t>two adversaries facing potential conflict may lack confidence both in the potential effectiveness of their own attacks and in the ineffectiveness of any subsequent retaliation. Such</w:t>
      </w:r>
      <w:r w:rsidRPr="00DD5BC7">
        <w:t xml:space="preserve"> </w:t>
      </w:r>
      <w:r w:rsidRPr="00DD5BC7">
        <w:rPr>
          <w:rStyle w:val="Emphasis"/>
          <w:highlight w:val="green"/>
        </w:rPr>
        <w:t xml:space="preserve">mutual uncertainty </w:t>
      </w:r>
      <w:r w:rsidRPr="00DD5BC7">
        <w:rPr>
          <w:rStyle w:val="Emphasis"/>
        </w:rPr>
        <w:t xml:space="preserve">would ultimately be </w:t>
      </w:r>
      <w:r w:rsidRPr="00DD5BC7">
        <w:rPr>
          <w:rStyle w:val="Emphasis"/>
          <w:highlight w:val="green"/>
        </w:rPr>
        <w:t>stabilizing</w:t>
      </w:r>
      <w:r w:rsidRPr="00DD5BC7">
        <w:t xml:space="preserve">, though probably not particularly robust. </w:t>
      </w:r>
      <w:r w:rsidRPr="00DD5BC7">
        <w:rPr>
          <w:rStyle w:val="StyleUnderline"/>
        </w:rPr>
        <w:t>This is reflected in Figure 2, where each side shows more caution than the technical effectiveness of its systems may suggest</w:t>
      </w:r>
      <w:r w:rsidRPr="00DD5BC7">
        <w:t xml:space="preserve">. Each curve notionally represents one </w:t>
      </w:r>
      <w:r w:rsidRPr="00DD5BC7">
        <w:lastRenderedPageBreak/>
        <w:t xml:space="preserve">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0E3D296" w14:textId="77777777" w:rsidR="0094355D" w:rsidRPr="00C34A5C" w:rsidRDefault="0094355D" w:rsidP="0094355D">
      <w:pPr>
        <w:pStyle w:val="Heading4"/>
        <w:rPr>
          <w:rFonts w:cs="Calibri"/>
          <w:color w:val="FF0000"/>
        </w:rPr>
      </w:pPr>
      <w:bookmarkStart w:id="0" w:name="_GoBack"/>
      <w:r w:rsidRPr="00C34A5C">
        <w:rPr>
          <w:rFonts w:cs="Calibri"/>
          <w:color w:val="FF0000"/>
        </w:rPr>
        <w:t xml:space="preserve">No </w:t>
      </w:r>
      <w:proofErr w:type="spellStart"/>
      <w:r w:rsidRPr="00C34A5C">
        <w:rPr>
          <w:rFonts w:cs="Calibri"/>
          <w:color w:val="FF0000"/>
        </w:rPr>
        <w:t>miscalc</w:t>
      </w:r>
      <w:proofErr w:type="spellEnd"/>
      <w:r w:rsidRPr="00C34A5C">
        <w:rPr>
          <w:rFonts w:cs="Calibri"/>
          <w:color w:val="FF0000"/>
        </w:rPr>
        <w:t xml:space="preserve"> from satellite disruptions, but terrestrial conflict turns it</w:t>
      </w:r>
    </w:p>
    <w:p w14:paraId="0F126E28" w14:textId="77777777" w:rsidR="0094355D" w:rsidRPr="00C34A5C" w:rsidRDefault="0094355D" w:rsidP="0094355D">
      <w:pPr>
        <w:rPr>
          <w:color w:val="FF0000"/>
        </w:rPr>
      </w:pPr>
      <w:r w:rsidRPr="00C34A5C">
        <w:rPr>
          <w:rStyle w:val="Style13ptBold"/>
          <w:color w:val="FF0000"/>
        </w:rPr>
        <w:t>Mazur 12</w:t>
      </w:r>
      <w:r w:rsidRPr="00C34A5C">
        <w:rPr>
          <w:color w:val="FF0000"/>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5118A7B5" w14:textId="77777777" w:rsidR="0094355D" w:rsidRPr="00C34A5C" w:rsidRDefault="0094355D" w:rsidP="0094355D">
      <w:pPr>
        <w:rPr>
          <w:color w:val="FF0000"/>
          <w:szCs w:val="26"/>
          <w:u w:val="single"/>
        </w:rPr>
      </w:pPr>
      <w:r w:rsidRPr="00C34A5C">
        <w:rPr>
          <w:rStyle w:val="Emphasis"/>
          <w:color w:val="FF0000"/>
          <w:szCs w:val="26"/>
          <w:highlight w:val="green"/>
        </w:rPr>
        <w:t>U.S. Reactions</w:t>
      </w:r>
      <w:r w:rsidRPr="00C34A5C">
        <w:rPr>
          <w:color w:val="FF0000"/>
          <w:szCs w:val="26"/>
          <w:highlight w:val="green"/>
          <w:u w:val="single"/>
        </w:rPr>
        <w:t xml:space="preserve"> </w:t>
      </w:r>
      <w:proofErr w:type="gramStart"/>
      <w:r w:rsidRPr="00C34A5C">
        <w:rPr>
          <w:color w:val="FF0000"/>
          <w:szCs w:val="26"/>
          <w:highlight w:val="green"/>
          <w:u w:val="single"/>
        </w:rPr>
        <w:t>To</w:t>
      </w:r>
      <w:proofErr w:type="gramEnd"/>
      <w:r w:rsidRPr="00C34A5C">
        <w:rPr>
          <w:color w:val="FF0000"/>
          <w:szCs w:val="26"/>
          <w:highlight w:val="green"/>
          <w:u w:val="single"/>
        </w:rPr>
        <w:t xml:space="preserve"> </w:t>
      </w:r>
      <w:r w:rsidRPr="00C34A5C">
        <w:rPr>
          <w:rStyle w:val="Emphasis"/>
          <w:color w:val="FF0000"/>
          <w:szCs w:val="26"/>
          <w:highlight w:val="green"/>
        </w:rPr>
        <w:t>Foreign Disruption</w:t>
      </w:r>
      <w:r w:rsidRPr="00C34A5C">
        <w:rPr>
          <w:color w:val="FF0000"/>
          <w:szCs w:val="26"/>
          <w:u w:val="single"/>
        </w:rPr>
        <w:t xml:space="preserve"> Of U.S. Capabilities</w:t>
      </w:r>
    </w:p>
    <w:p w14:paraId="39E6A6EB" w14:textId="77777777" w:rsidR="0094355D" w:rsidRPr="00C34A5C" w:rsidRDefault="0094355D" w:rsidP="0094355D">
      <w:pPr>
        <w:rPr>
          <w:color w:val="FF0000"/>
          <w:sz w:val="16"/>
          <w:szCs w:val="26"/>
        </w:rPr>
      </w:pPr>
      <w:r w:rsidRPr="00C34A5C">
        <w:rPr>
          <w:color w:val="FF0000"/>
          <w:szCs w:val="26"/>
          <w:u w:val="single"/>
        </w:rPr>
        <w:t>In the</w:t>
      </w:r>
      <w:r w:rsidRPr="00C34A5C">
        <w:rPr>
          <w:color w:val="FF0000"/>
          <w:sz w:val="16"/>
          <w:szCs w:val="26"/>
        </w:rPr>
        <w:t xml:space="preserve"> </w:t>
      </w:r>
      <w:r w:rsidRPr="00C34A5C">
        <w:rPr>
          <w:color w:val="FF0000"/>
          <w:szCs w:val="26"/>
          <w:u w:val="single"/>
        </w:rPr>
        <w:t>1970s, it was suspected</w:t>
      </w:r>
      <w:r w:rsidRPr="00C34A5C">
        <w:rPr>
          <w:color w:val="FF0000"/>
          <w:sz w:val="16"/>
          <w:szCs w:val="26"/>
        </w:rPr>
        <w:t xml:space="preserve"> that </w:t>
      </w:r>
      <w:r w:rsidRPr="00C34A5C">
        <w:rPr>
          <w:color w:val="FF0000"/>
          <w:szCs w:val="26"/>
          <w:highlight w:val="green"/>
          <w:u w:val="single"/>
        </w:rPr>
        <w:t>a</w:t>
      </w:r>
      <w:r w:rsidRPr="00C34A5C">
        <w:rPr>
          <w:color w:val="FF0000"/>
          <w:szCs w:val="26"/>
          <w:u w:val="single"/>
        </w:rPr>
        <w:t xml:space="preserve"> U.S. maritime comm</w:t>
      </w:r>
      <w:r w:rsidRPr="00C34A5C">
        <w:rPr>
          <w:color w:val="FF0000"/>
          <w:sz w:val="16"/>
          <w:szCs w:val="26"/>
        </w:rPr>
        <w:t xml:space="preserve">unications </w:t>
      </w:r>
      <w:r w:rsidRPr="00C34A5C">
        <w:rPr>
          <w:color w:val="FF0000"/>
          <w:szCs w:val="26"/>
          <w:highlight w:val="green"/>
          <w:u w:val="single"/>
        </w:rPr>
        <w:t>sat</w:t>
      </w:r>
      <w:r w:rsidRPr="00C34A5C">
        <w:rPr>
          <w:color w:val="FF0000"/>
          <w:sz w:val="16"/>
          <w:szCs w:val="26"/>
        </w:rPr>
        <w:t xml:space="preserve">ellite </w:t>
      </w:r>
      <w:r w:rsidRPr="00C34A5C">
        <w:rPr>
          <w:color w:val="FF0000"/>
          <w:szCs w:val="26"/>
          <w:highlight w:val="green"/>
          <w:u w:val="single"/>
        </w:rPr>
        <w:t>was turned off by</w:t>
      </w:r>
      <w:r w:rsidRPr="00C34A5C">
        <w:rPr>
          <w:color w:val="FF0000"/>
          <w:szCs w:val="26"/>
          <w:u w:val="single"/>
        </w:rPr>
        <w:t xml:space="preserve"> the </w:t>
      </w:r>
      <w:r w:rsidRPr="00C34A5C">
        <w:rPr>
          <w:color w:val="FF0000"/>
          <w:szCs w:val="26"/>
          <w:highlight w:val="green"/>
          <w:u w:val="single"/>
        </w:rPr>
        <w:t>Soviets</w:t>
      </w:r>
      <w:r w:rsidRPr="00C34A5C">
        <w:rPr>
          <w:color w:val="FF0000"/>
          <w:sz w:val="16"/>
          <w:szCs w:val="26"/>
        </w:rPr>
        <w:t xml:space="preserve"> when it was outside of the range of U.S. tracking stations.25 </w:t>
      </w:r>
      <w:r w:rsidRPr="00C34A5C">
        <w:rPr>
          <w:color w:val="FF0000"/>
          <w:szCs w:val="26"/>
          <w:u w:val="single"/>
        </w:rPr>
        <w:t xml:space="preserve">There does </w:t>
      </w:r>
      <w:r w:rsidRPr="00C34A5C">
        <w:rPr>
          <w:rStyle w:val="Emphasis"/>
          <w:color w:val="FF0000"/>
          <w:szCs w:val="26"/>
          <w:highlight w:val="green"/>
        </w:rPr>
        <w:t>no</w:t>
      </w:r>
      <w:r w:rsidRPr="00C34A5C">
        <w:rPr>
          <w:rStyle w:val="Emphasis"/>
          <w:color w:val="FF0000"/>
          <w:szCs w:val="26"/>
        </w:rPr>
        <w:t>t</w:t>
      </w:r>
      <w:r w:rsidRPr="00C34A5C">
        <w:rPr>
          <w:color w:val="FF0000"/>
          <w:szCs w:val="26"/>
          <w:u w:val="single"/>
        </w:rPr>
        <w:t xml:space="preserve"> appear to be </w:t>
      </w:r>
      <w:r w:rsidRPr="00C34A5C">
        <w:rPr>
          <w:rStyle w:val="Emphasis"/>
          <w:color w:val="FF0000"/>
          <w:szCs w:val="26"/>
        </w:rPr>
        <w:t>any</w:t>
      </w:r>
      <w:r w:rsidRPr="00C34A5C">
        <w:rPr>
          <w:color w:val="FF0000"/>
          <w:szCs w:val="26"/>
          <w:u w:val="single"/>
        </w:rPr>
        <w:t xml:space="preserve"> documented </w:t>
      </w:r>
      <w:r w:rsidRPr="00C34A5C">
        <w:rPr>
          <w:rStyle w:val="Emphasis"/>
          <w:color w:val="FF0000"/>
          <w:szCs w:val="26"/>
        </w:rPr>
        <w:t xml:space="preserve">U.S. </w:t>
      </w:r>
      <w:r w:rsidRPr="00C34A5C">
        <w:rPr>
          <w:rStyle w:val="Emphasis"/>
          <w:color w:val="FF0000"/>
          <w:szCs w:val="26"/>
          <w:highlight w:val="green"/>
        </w:rPr>
        <w:t>reaction</w:t>
      </w:r>
      <w:r w:rsidRPr="00C34A5C">
        <w:rPr>
          <w:color w:val="FF0000"/>
          <w:sz w:val="16"/>
          <w:szCs w:val="26"/>
        </w:rPr>
        <w:t xml:space="preserve">, and I suspect there was none. </w:t>
      </w:r>
      <w:r w:rsidRPr="00C34A5C">
        <w:rPr>
          <w:color w:val="FF0000"/>
          <w:szCs w:val="26"/>
          <w:u w:val="single"/>
        </w:rPr>
        <w:t>In the</w:t>
      </w:r>
      <w:r w:rsidRPr="00C34A5C">
        <w:rPr>
          <w:color w:val="FF0000"/>
          <w:sz w:val="16"/>
          <w:szCs w:val="26"/>
        </w:rPr>
        <w:t xml:space="preserve"> mid-19</w:t>
      </w:r>
      <w:r w:rsidRPr="00C34A5C">
        <w:rPr>
          <w:color w:val="FF0000"/>
          <w:szCs w:val="26"/>
          <w:u w:val="single"/>
        </w:rPr>
        <w:t>90s</w:t>
      </w:r>
      <w:r w:rsidRPr="00C34A5C">
        <w:rPr>
          <w:color w:val="FF0000"/>
          <w:sz w:val="16"/>
          <w:szCs w:val="26"/>
        </w:rPr>
        <w:t xml:space="preserve">, satellite </w:t>
      </w:r>
      <w:r w:rsidRPr="00C34A5C">
        <w:rPr>
          <w:color w:val="FF0000"/>
          <w:szCs w:val="26"/>
          <w:u w:val="single"/>
        </w:rPr>
        <w:t>hackers</w:t>
      </w:r>
      <w:r w:rsidRPr="00C34A5C">
        <w:rPr>
          <w:color w:val="FF0000"/>
          <w:sz w:val="16"/>
          <w:szCs w:val="26"/>
        </w:rPr>
        <w:t xml:space="preserve"> in Brazil </w:t>
      </w:r>
      <w:r w:rsidRPr="00C34A5C">
        <w:rPr>
          <w:color w:val="FF0000"/>
          <w:szCs w:val="26"/>
          <w:u w:val="single"/>
        </w:rPr>
        <w:t>began hijacking U.S. military comm</w:t>
      </w:r>
      <w:r w:rsidRPr="00C34A5C">
        <w:rPr>
          <w:color w:val="FF0000"/>
          <w:sz w:val="16"/>
          <w:szCs w:val="26"/>
        </w:rPr>
        <w:t xml:space="preserve">unication </w:t>
      </w:r>
      <w:r w:rsidRPr="00C34A5C">
        <w:rPr>
          <w:color w:val="FF0000"/>
          <w:szCs w:val="26"/>
          <w:u w:val="single"/>
        </w:rPr>
        <w:t>sat</w:t>
      </w:r>
      <w:r w:rsidRPr="00C34A5C">
        <w:rPr>
          <w:color w:val="FF0000"/>
          <w:sz w:val="16"/>
          <w:szCs w:val="26"/>
        </w:rPr>
        <w:t xml:space="preserve">ellite </w:t>
      </w:r>
      <w:r w:rsidRPr="00C34A5C">
        <w:rPr>
          <w:color w:val="FF0000"/>
          <w:szCs w:val="26"/>
          <w:u w:val="single"/>
        </w:rPr>
        <w:t>signals</w:t>
      </w:r>
      <w:r w:rsidRPr="00C34A5C">
        <w:rPr>
          <w:color w:val="FF0000"/>
          <w:sz w:val="16"/>
          <w:szCs w:val="26"/>
        </w:rPr>
        <w:t xml:space="preserve"> to broadcast their own information, though it took until 2009 for Brazil to crack down on the illegal activity with the support of the DoD.26 </w:t>
      </w:r>
      <w:r w:rsidRPr="00C34A5C">
        <w:rPr>
          <w:color w:val="FF0000"/>
          <w:szCs w:val="26"/>
          <w:u w:val="single"/>
        </w:rPr>
        <w:t>In</w:t>
      </w:r>
      <w:r w:rsidRPr="00C34A5C">
        <w:rPr>
          <w:color w:val="FF0000"/>
          <w:sz w:val="16"/>
          <w:szCs w:val="26"/>
        </w:rPr>
        <w:t xml:space="preserve"> 19</w:t>
      </w:r>
      <w:r w:rsidRPr="00C34A5C">
        <w:rPr>
          <w:color w:val="FF0000"/>
          <w:szCs w:val="26"/>
          <w:u w:val="single"/>
        </w:rPr>
        <w:t>98</w:t>
      </w:r>
      <w:r w:rsidRPr="00C34A5C">
        <w:rPr>
          <w:color w:val="FF0000"/>
          <w:sz w:val="16"/>
          <w:szCs w:val="26"/>
        </w:rPr>
        <w:t xml:space="preserve">, </w:t>
      </w:r>
      <w:r w:rsidRPr="00C34A5C">
        <w:rPr>
          <w:color w:val="FF0000"/>
          <w:szCs w:val="26"/>
          <w:u w:val="single"/>
        </w:rPr>
        <w:t>a U.S.-German sat</w:t>
      </w:r>
      <w:r w:rsidRPr="00C34A5C">
        <w:rPr>
          <w:color w:val="FF0000"/>
          <w:sz w:val="16"/>
          <w:szCs w:val="26"/>
        </w:rPr>
        <w:t xml:space="preserve">ellite known as ROSAT </w:t>
      </w:r>
      <w:r w:rsidRPr="00C34A5C">
        <w:rPr>
          <w:color w:val="FF0000"/>
          <w:szCs w:val="26"/>
          <w:u w:val="single"/>
        </w:rPr>
        <w:t>was rendered useless</w:t>
      </w:r>
      <w:r w:rsidRPr="00C34A5C">
        <w:rPr>
          <w:color w:val="FF0000"/>
          <w:sz w:val="16"/>
          <w:szCs w:val="26"/>
        </w:rPr>
        <w:t xml:space="preserve"> after it turned suddenly toward the sun. NASA investigators later determined the accident was possibly linked to a cyber-intrusion </w:t>
      </w:r>
      <w:r w:rsidRPr="00C34A5C">
        <w:rPr>
          <w:color w:val="FF0000"/>
          <w:szCs w:val="26"/>
          <w:u w:val="single"/>
        </w:rPr>
        <w:t xml:space="preserve">by </w:t>
      </w:r>
      <w:r w:rsidRPr="00C34A5C">
        <w:rPr>
          <w:rStyle w:val="Emphasis"/>
          <w:color w:val="FF0000"/>
          <w:szCs w:val="26"/>
        </w:rPr>
        <w:t>Russia</w:t>
      </w:r>
      <w:r w:rsidRPr="00C34A5C">
        <w:rPr>
          <w:color w:val="FF0000"/>
          <w:sz w:val="16"/>
          <w:szCs w:val="26"/>
        </w:rPr>
        <w:t>.</w:t>
      </w:r>
    </w:p>
    <w:p w14:paraId="609E48E1" w14:textId="77777777" w:rsidR="0094355D" w:rsidRPr="00C34A5C" w:rsidRDefault="0094355D" w:rsidP="0094355D">
      <w:pPr>
        <w:rPr>
          <w:color w:val="FF0000"/>
          <w:sz w:val="16"/>
          <w:szCs w:val="26"/>
        </w:rPr>
      </w:pPr>
      <w:r w:rsidRPr="00C34A5C">
        <w:rPr>
          <w:color w:val="FF0000"/>
          <w:szCs w:val="26"/>
          <w:u w:val="single"/>
        </w:rPr>
        <w:t>The fallout? Though there was an ongoing</w:t>
      </w:r>
      <w:r w:rsidRPr="00C34A5C">
        <w:rPr>
          <w:color w:val="FF0000"/>
          <w:sz w:val="16"/>
          <w:szCs w:val="26"/>
        </w:rPr>
        <w:t xml:space="preserve"> criminal </w:t>
      </w:r>
      <w:r w:rsidRPr="00C34A5C">
        <w:rPr>
          <w:color w:val="FF0000"/>
          <w:szCs w:val="26"/>
          <w:u w:val="single"/>
        </w:rPr>
        <w:t>investigation</w:t>
      </w:r>
      <w:r w:rsidRPr="00C34A5C">
        <w:rPr>
          <w:color w:val="FF0000"/>
          <w:sz w:val="16"/>
          <w:szCs w:val="26"/>
        </w:rPr>
        <w:t xml:space="preserve"> as of 2008; </w:t>
      </w:r>
      <w:r w:rsidRPr="00C34A5C">
        <w:rPr>
          <w:color w:val="FF0000"/>
          <w:szCs w:val="26"/>
          <w:u w:val="single"/>
        </w:rPr>
        <w:t xml:space="preserve">NASA </w:t>
      </w:r>
      <w:r w:rsidRPr="00C34A5C">
        <w:rPr>
          <w:rStyle w:val="Emphasis"/>
          <w:color w:val="FF0000"/>
          <w:szCs w:val="26"/>
          <w:highlight w:val="green"/>
        </w:rPr>
        <w:t>security officials</w:t>
      </w:r>
      <w:r w:rsidRPr="00C34A5C">
        <w:rPr>
          <w:color w:val="FF0000"/>
          <w:szCs w:val="26"/>
          <w:u w:val="single"/>
        </w:rPr>
        <w:t xml:space="preserve"> have </w:t>
      </w:r>
      <w:r w:rsidRPr="00C34A5C">
        <w:rPr>
          <w:color w:val="FF0000"/>
          <w:szCs w:val="26"/>
          <w:highlight w:val="green"/>
          <w:u w:val="single"/>
        </w:rPr>
        <w:t xml:space="preserve">seemed </w:t>
      </w:r>
      <w:r w:rsidRPr="00C34A5C">
        <w:rPr>
          <w:rStyle w:val="Emphasis"/>
          <w:color w:val="FF0000"/>
          <w:szCs w:val="26"/>
          <w:highlight w:val="green"/>
        </w:rPr>
        <w:t>determined</w:t>
      </w:r>
      <w:r w:rsidRPr="00C34A5C">
        <w:rPr>
          <w:color w:val="FF0000"/>
          <w:sz w:val="16"/>
          <w:szCs w:val="26"/>
          <w:highlight w:val="green"/>
        </w:rPr>
        <w:t xml:space="preserve"> </w:t>
      </w:r>
      <w:r w:rsidRPr="00C34A5C">
        <w:rPr>
          <w:color w:val="FF0000"/>
          <w:szCs w:val="26"/>
          <w:highlight w:val="green"/>
          <w:u w:val="single"/>
        </w:rPr>
        <w:t>to</w:t>
      </w:r>
      <w:r w:rsidRPr="00C34A5C">
        <w:rPr>
          <w:color w:val="FF0000"/>
          <w:szCs w:val="26"/>
          <w:u w:val="single"/>
        </w:rPr>
        <w:t xml:space="preserve"> publicly </w:t>
      </w:r>
      <w:r w:rsidRPr="00C34A5C">
        <w:rPr>
          <w:rStyle w:val="Emphasis"/>
          <w:color w:val="FF0000"/>
          <w:szCs w:val="26"/>
          <w:highlight w:val="green"/>
        </w:rPr>
        <w:t>minimize</w:t>
      </w:r>
      <w:r w:rsidRPr="00C34A5C">
        <w:rPr>
          <w:color w:val="FF0000"/>
          <w:szCs w:val="26"/>
          <w:u w:val="single"/>
        </w:rPr>
        <w:t xml:space="preserve"> the </w:t>
      </w:r>
      <w:r w:rsidRPr="00C34A5C">
        <w:rPr>
          <w:rStyle w:val="Emphasis"/>
          <w:color w:val="FF0000"/>
          <w:szCs w:val="26"/>
        </w:rPr>
        <w:t xml:space="preserve">seriousness of </w:t>
      </w:r>
      <w:r w:rsidRPr="00C34A5C">
        <w:rPr>
          <w:rStyle w:val="Emphasis"/>
          <w:color w:val="FF0000"/>
          <w:szCs w:val="26"/>
          <w:highlight w:val="green"/>
        </w:rPr>
        <w:t>the threat</w:t>
      </w:r>
      <w:r w:rsidRPr="00C34A5C">
        <w:rPr>
          <w:color w:val="FF0000"/>
          <w:sz w:val="16"/>
          <w:szCs w:val="26"/>
        </w:rPr>
        <w:t xml:space="preserve">.27 In 2003, a signal originating from </w:t>
      </w:r>
      <w:r w:rsidRPr="00C34A5C">
        <w:rPr>
          <w:color w:val="FF0000"/>
          <w:szCs w:val="26"/>
          <w:u w:val="single"/>
        </w:rPr>
        <w:t>Cuba</w:t>
      </w:r>
      <w:r w:rsidRPr="00C34A5C">
        <w:rPr>
          <w:color w:val="FF0000"/>
          <w:sz w:val="16"/>
          <w:szCs w:val="26"/>
        </w:rPr>
        <w:t xml:space="preserve">—later determined to be coming from Iranian embassy property— </w:t>
      </w:r>
      <w:r w:rsidRPr="00C34A5C">
        <w:rPr>
          <w:color w:val="FF0000"/>
          <w:szCs w:val="26"/>
          <w:u w:val="single"/>
        </w:rPr>
        <w:t>was jamming a U.S.</w:t>
      </w:r>
      <w:r w:rsidRPr="00C34A5C">
        <w:rPr>
          <w:color w:val="FF0000"/>
          <w:sz w:val="16"/>
          <w:szCs w:val="26"/>
        </w:rPr>
        <w:t xml:space="preserve"> communications </w:t>
      </w:r>
      <w:r w:rsidRPr="00C34A5C">
        <w:rPr>
          <w:color w:val="FF0000"/>
          <w:szCs w:val="26"/>
          <w:u w:val="single"/>
        </w:rPr>
        <w:t>sat</w:t>
      </w:r>
      <w:r w:rsidRPr="00C34A5C">
        <w:rPr>
          <w:color w:val="FF0000"/>
          <w:sz w:val="16"/>
          <w:szCs w:val="26"/>
        </w:rPr>
        <w:t xml:space="preserve">ellite that was transmitting Voice of America programming over Iran, </w:t>
      </w:r>
      <w:r w:rsidRPr="00C34A5C">
        <w:rPr>
          <w:color w:val="FF0000"/>
          <w:szCs w:val="26"/>
          <w:u w:val="single"/>
        </w:rPr>
        <w:t>which was</w:t>
      </w:r>
      <w:r w:rsidRPr="00C34A5C">
        <w:rPr>
          <w:color w:val="FF0000"/>
          <w:sz w:val="16"/>
          <w:szCs w:val="26"/>
        </w:rPr>
        <w:t xml:space="preserve"> publicly </w:t>
      </w:r>
      <w:r w:rsidRPr="00C34A5C">
        <w:rPr>
          <w:rStyle w:val="Emphasis"/>
          <w:color w:val="FF0000"/>
          <w:szCs w:val="26"/>
        </w:rPr>
        <w:t>referred to</w:t>
      </w:r>
      <w:r w:rsidRPr="00C34A5C">
        <w:rPr>
          <w:color w:val="FF0000"/>
          <w:szCs w:val="26"/>
          <w:u w:val="single"/>
        </w:rPr>
        <w:t xml:space="preserve"> as an </w:t>
      </w:r>
      <w:r w:rsidRPr="00C34A5C">
        <w:rPr>
          <w:rStyle w:val="Emphasis"/>
          <w:color w:val="FF0000"/>
          <w:szCs w:val="26"/>
        </w:rPr>
        <w:t>“act of war”</w:t>
      </w:r>
      <w:r w:rsidRPr="00C34A5C">
        <w:rPr>
          <w:color w:val="FF0000"/>
          <w:szCs w:val="26"/>
          <w:u w:val="single"/>
        </w:rPr>
        <w:t xml:space="preserve"> by a U.S. official</w:t>
      </w:r>
      <w:r w:rsidRPr="00C34A5C">
        <w:rPr>
          <w:color w:val="FF0000"/>
          <w:sz w:val="16"/>
          <w:szCs w:val="26"/>
        </w:rPr>
        <w:t xml:space="preserve">. 28 Press reporting indicates </w:t>
      </w:r>
      <w:r w:rsidRPr="00C34A5C">
        <w:rPr>
          <w:color w:val="FF0000"/>
          <w:szCs w:val="26"/>
          <w:u w:val="single"/>
        </w:rPr>
        <w:t>the U.S. administration was [frozen]</w:t>
      </w:r>
      <w:r w:rsidRPr="00C34A5C">
        <w:rPr>
          <w:color w:val="FF0000"/>
          <w:sz w:val="16"/>
          <w:szCs w:val="26"/>
        </w:rPr>
        <w:t xml:space="preserve">“paralyzed” </w:t>
      </w:r>
      <w:r w:rsidRPr="00C34A5C">
        <w:rPr>
          <w:color w:val="FF0000"/>
          <w:szCs w:val="26"/>
          <w:u w:val="single"/>
        </w:rPr>
        <w:t>about how to cope with the jamming</w:t>
      </w:r>
      <w:r w:rsidRPr="00C34A5C">
        <w:rPr>
          <w:color w:val="FF0000"/>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335ED2D4" w14:textId="77777777" w:rsidR="0094355D" w:rsidRPr="00C34A5C" w:rsidRDefault="0094355D" w:rsidP="0094355D">
      <w:pPr>
        <w:ind w:left="720"/>
        <w:rPr>
          <w:color w:val="FF0000"/>
          <w:sz w:val="16"/>
          <w:szCs w:val="26"/>
        </w:rPr>
      </w:pPr>
      <w:r w:rsidRPr="00C34A5C">
        <w:rPr>
          <w:color w:val="FF0000"/>
          <w:sz w:val="16"/>
          <w:szCs w:val="26"/>
        </w:rPr>
        <w:t>“</w:t>
      </w:r>
      <w:r w:rsidRPr="00C34A5C">
        <w:rPr>
          <w:color w:val="FF0000"/>
          <w:szCs w:val="26"/>
          <w:u w:val="single"/>
        </w:rPr>
        <w:t xml:space="preserve">We’re at a point where the </w:t>
      </w:r>
      <w:r w:rsidRPr="00C34A5C">
        <w:rPr>
          <w:rStyle w:val="Emphasis"/>
          <w:color w:val="FF0000"/>
          <w:szCs w:val="26"/>
        </w:rPr>
        <w:t>tech</w:t>
      </w:r>
      <w:r w:rsidRPr="00C34A5C">
        <w:rPr>
          <w:color w:val="FF0000"/>
          <w:sz w:val="16"/>
          <w:szCs w:val="26"/>
        </w:rPr>
        <w:t>nology</w:t>
      </w:r>
      <w:r w:rsidRPr="00C34A5C">
        <w:rPr>
          <w:rStyle w:val="Emphasis"/>
          <w:color w:val="FF0000"/>
          <w:szCs w:val="26"/>
        </w:rPr>
        <w:t>’s</w:t>
      </w:r>
      <w:r w:rsidRPr="00C34A5C">
        <w:rPr>
          <w:color w:val="FF0000"/>
          <w:szCs w:val="26"/>
          <w:u w:val="single"/>
        </w:rPr>
        <w:t xml:space="preserve"> out there</w:t>
      </w:r>
      <w:r w:rsidRPr="00C34A5C">
        <w:rPr>
          <w:color w:val="FF0000"/>
          <w:sz w:val="16"/>
          <w:szCs w:val="26"/>
        </w:rPr>
        <w:t xml:space="preserve">, and the capability for people to do things to our satellites is there. </w:t>
      </w:r>
      <w:r w:rsidRPr="00C34A5C">
        <w:rPr>
          <w:color w:val="FF0000"/>
          <w:szCs w:val="26"/>
          <w:u w:val="single"/>
        </w:rPr>
        <w:t xml:space="preserve">I’m focused on it </w:t>
      </w:r>
      <w:r w:rsidRPr="00C34A5C">
        <w:rPr>
          <w:rStyle w:val="Emphasis"/>
          <w:color w:val="FF0000"/>
          <w:szCs w:val="26"/>
        </w:rPr>
        <w:t>beyond any single event</w:t>
      </w:r>
      <w:r w:rsidRPr="00C34A5C">
        <w:rPr>
          <w:color w:val="FF0000"/>
          <w:sz w:val="16"/>
          <w:szCs w:val="26"/>
        </w:rPr>
        <w:t xml:space="preserve">.” – </w:t>
      </w:r>
      <w:r w:rsidRPr="00C34A5C">
        <w:rPr>
          <w:rStyle w:val="Emphasis"/>
          <w:color w:val="FF0000"/>
          <w:szCs w:val="26"/>
        </w:rPr>
        <w:t>A</w:t>
      </w:r>
      <w:r w:rsidRPr="00C34A5C">
        <w:rPr>
          <w:color w:val="FF0000"/>
          <w:szCs w:val="26"/>
          <w:u w:val="single"/>
        </w:rPr>
        <w:t xml:space="preserve">ir </w:t>
      </w:r>
      <w:r w:rsidRPr="00C34A5C">
        <w:rPr>
          <w:rStyle w:val="Emphasis"/>
          <w:color w:val="FF0000"/>
          <w:szCs w:val="26"/>
        </w:rPr>
        <w:t>F</w:t>
      </w:r>
      <w:r w:rsidRPr="00C34A5C">
        <w:rPr>
          <w:color w:val="FF0000"/>
          <w:szCs w:val="26"/>
          <w:u w:val="single"/>
        </w:rPr>
        <w:t>orce Space Command Commander, General Chilton</w:t>
      </w:r>
      <w:r w:rsidRPr="00C34A5C">
        <w:rPr>
          <w:color w:val="FF0000"/>
          <w:sz w:val="16"/>
          <w:szCs w:val="26"/>
        </w:rPr>
        <w:t>, 2006 32</w:t>
      </w:r>
    </w:p>
    <w:p w14:paraId="57CAE8DB" w14:textId="77777777" w:rsidR="0094355D" w:rsidRPr="00C34A5C" w:rsidRDefault="0094355D" w:rsidP="0094355D">
      <w:pPr>
        <w:rPr>
          <w:color w:val="FF0000"/>
          <w:sz w:val="16"/>
          <w:szCs w:val="26"/>
        </w:rPr>
      </w:pPr>
      <w:r w:rsidRPr="00C34A5C">
        <w:rPr>
          <w:color w:val="FF0000"/>
          <w:szCs w:val="26"/>
          <w:u w:val="single"/>
        </w:rPr>
        <w:t>In 2009, a U.S.</w:t>
      </w:r>
      <w:r w:rsidRPr="00C34A5C">
        <w:rPr>
          <w:color w:val="FF0000"/>
          <w:sz w:val="16"/>
          <w:szCs w:val="26"/>
        </w:rPr>
        <w:t xml:space="preserve"> commercial Iridium communications </w:t>
      </w:r>
      <w:r w:rsidRPr="00C34A5C">
        <w:rPr>
          <w:color w:val="FF0000"/>
          <w:szCs w:val="26"/>
          <w:u w:val="single"/>
        </w:rPr>
        <w:t>sat</w:t>
      </w:r>
      <w:r w:rsidRPr="00C34A5C">
        <w:rPr>
          <w:color w:val="FF0000"/>
          <w:sz w:val="16"/>
          <w:szCs w:val="26"/>
        </w:rPr>
        <w:t xml:space="preserve">ellite—extensively </w:t>
      </w:r>
      <w:r w:rsidRPr="00C34A5C">
        <w:rPr>
          <w:color w:val="FF0000"/>
          <w:szCs w:val="26"/>
          <w:u w:val="single"/>
        </w:rPr>
        <w:t>used by the DoD</w:t>
      </w:r>
      <w:r w:rsidRPr="00C34A5C">
        <w:rPr>
          <w:color w:val="FF0000"/>
          <w:sz w:val="16"/>
          <w:szCs w:val="26"/>
        </w:rPr>
        <w:t>—</w:t>
      </w:r>
      <w:r w:rsidRPr="00C34A5C">
        <w:rPr>
          <w:color w:val="FF0000"/>
          <w:szCs w:val="26"/>
          <w:u w:val="single"/>
        </w:rPr>
        <w:t xml:space="preserve">was accidently </w:t>
      </w:r>
      <w:r w:rsidRPr="00C34A5C">
        <w:rPr>
          <w:rStyle w:val="Emphasis"/>
          <w:color w:val="FF0000"/>
          <w:szCs w:val="26"/>
        </w:rPr>
        <w:t>destroyed</w:t>
      </w:r>
      <w:r w:rsidRPr="00C34A5C">
        <w:rPr>
          <w:color w:val="FF0000"/>
          <w:sz w:val="16"/>
          <w:szCs w:val="26"/>
        </w:rPr>
        <w:t xml:space="preserve"> </w:t>
      </w:r>
      <w:r w:rsidRPr="00C34A5C">
        <w:rPr>
          <w:color w:val="FF0000"/>
          <w:szCs w:val="26"/>
          <w:u w:val="single"/>
        </w:rPr>
        <w:t>by</w:t>
      </w:r>
      <w:r w:rsidRPr="00C34A5C">
        <w:rPr>
          <w:color w:val="FF0000"/>
          <w:sz w:val="16"/>
          <w:szCs w:val="26"/>
        </w:rPr>
        <w:t xml:space="preserve"> a </w:t>
      </w:r>
      <w:r w:rsidRPr="00C34A5C">
        <w:rPr>
          <w:color w:val="FF0000"/>
          <w:szCs w:val="26"/>
          <w:u w:val="single"/>
        </w:rPr>
        <w:t>collision with a</w:t>
      </w:r>
      <w:r w:rsidRPr="00C34A5C">
        <w:rPr>
          <w:color w:val="FF0000"/>
          <w:sz w:val="16"/>
          <w:szCs w:val="26"/>
        </w:rPr>
        <w:t xml:space="preserve"> dead </w:t>
      </w:r>
      <w:r w:rsidRPr="00C34A5C">
        <w:rPr>
          <w:rStyle w:val="Emphasis"/>
          <w:color w:val="FF0000"/>
          <w:szCs w:val="26"/>
        </w:rPr>
        <w:t>Russian satellite</w:t>
      </w:r>
      <w:r w:rsidRPr="00C34A5C">
        <w:rPr>
          <w:color w:val="FF0000"/>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C34A5C">
        <w:rPr>
          <w:rStyle w:val="Emphasis"/>
          <w:color w:val="FF0000"/>
          <w:szCs w:val="26"/>
          <w:highlight w:val="green"/>
        </w:rPr>
        <w:t>No</w:t>
      </w:r>
      <w:r w:rsidRPr="00C34A5C">
        <w:rPr>
          <w:color w:val="FF0000"/>
          <w:sz w:val="16"/>
          <w:szCs w:val="26"/>
        </w:rPr>
        <w:t xml:space="preserve">rth </w:t>
      </w:r>
      <w:r w:rsidRPr="00C34A5C">
        <w:rPr>
          <w:rStyle w:val="Emphasis"/>
          <w:color w:val="FF0000"/>
          <w:szCs w:val="26"/>
          <w:highlight w:val="green"/>
        </w:rPr>
        <w:t>Ko</w:t>
      </w:r>
      <w:r w:rsidRPr="00C34A5C">
        <w:rPr>
          <w:color w:val="FF0000"/>
          <w:sz w:val="16"/>
          <w:szCs w:val="26"/>
        </w:rPr>
        <w:t xml:space="preserve">rea </w:t>
      </w:r>
      <w:r w:rsidRPr="00C34A5C">
        <w:rPr>
          <w:color w:val="FF0000"/>
          <w:szCs w:val="26"/>
          <w:highlight w:val="green"/>
          <w:u w:val="single"/>
        </w:rPr>
        <w:t>has been</w:t>
      </w:r>
      <w:r w:rsidRPr="00C34A5C">
        <w:rPr>
          <w:color w:val="FF0000"/>
          <w:szCs w:val="26"/>
          <w:u w:val="single"/>
        </w:rPr>
        <w:t xml:space="preserve"> intermittently using </w:t>
      </w:r>
      <w:r w:rsidRPr="00C34A5C">
        <w:rPr>
          <w:rStyle w:val="Emphasis"/>
          <w:color w:val="FF0000"/>
          <w:szCs w:val="26"/>
        </w:rPr>
        <w:t xml:space="preserve">GPS </w:t>
      </w:r>
      <w:r w:rsidRPr="00C34A5C">
        <w:rPr>
          <w:rStyle w:val="Emphasis"/>
          <w:color w:val="FF0000"/>
          <w:szCs w:val="26"/>
          <w:highlight w:val="green"/>
        </w:rPr>
        <w:t>jamming</w:t>
      </w:r>
      <w:r w:rsidRPr="00C34A5C">
        <w:rPr>
          <w:color w:val="FF0000"/>
          <w:szCs w:val="26"/>
          <w:u w:val="single"/>
        </w:rPr>
        <w:t xml:space="preserve"> equipment</w:t>
      </w:r>
      <w:r w:rsidRPr="00C34A5C">
        <w:rPr>
          <w:color w:val="FF0000"/>
          <w:sz w:val="16"/>
          <w:szCs w:val="26"/>
        </w:rPr>
        <w:t xml:space="preserve">, </w:t>
      </w:r>
      <w:r w:rsidRPr="00C34A5C">
        <w:rPr>
          <w:color w:val="FF0000"/>
          <w:szCs w:val="26"/>
          <w:u w:val="single"/>
        </w:rPr>
        <w:t>which</w:t>
      </w:r>
      <w:r w:rsidRPr="00C34A5C">
        <w:rPr>
          <w:color w:val="FF0000"/>
          <w:sz w:val="16"/>
          <w:szCs w:val="26"/>
        </w:rPr>
        <w:t xml:space="preserve"> reportedly </w:t>
      </w:r>
      <w:r w:rsidRPr="00C34A5C">
        <w:rPr>
          <w:color w:val="FF0000"/>
          <w:szCs w:val="26"/>
          <w:u w:val="single"/>
        </w:rPr>
        <w:t xml:space="preserve">has been interfering with U.S. and </w:t>
      </w:r>
      <w:r w:rsidRPr="00C34A5C">
        <w:rPr>
          <w:rStyle w:val="Emphasis"/>
          <w:color w:val="FF0000"/>
          <w:szCs w:val="26"/>
        </w:rPr>
        <w:t>So</w:t>
      </w:r>
      <w:r w:rsidRPr="00C34A5C">
        <w:rPr>
          <w:color w:val="FF0000"/>
          <w:szCs w:val="26"/>
          <w:u w:val="single"/>
        </w:rPr>
        <w:t xml:space="preserve">uth </w:t>
      </w:r>
      <w:r w:rsidRPr="00C34A5C">
        <w:rPr>
          <w:rStyle w:val="Emphasis"/>
          <w:color w:val="FF0000"/>
          <w:szCs w:val="26"/>
        </w:rPr>
        <w:t>Ko</w:t>
      </w:r>
      <w:r w:rsidRPr="00C34A5C">
        <w:rPr>
          <w:color w:val="FF0000"/>
          <w:szCs w:val="26"/>
          <w:u w:val="single"/>
        </w:rPr>
        <w:t>rean military operations</w:t>
      </w:r>
      <w:r w:rsidRPr="00C34A5C">
        <w:rPr>
          <w:color w:val="FF0000"/>
          <w:sz w:val="16"/>
          <w:szCs w:val="26"/>
        </w:rPr>
        <w:t xml:space="preserve"> and civilian use south of the North Korean border.36 Reportedly, </w:t>
      </w:r>
      <w:r w:rsidRPr="00C34A5C">
        <w:rPr>
          <w:rStyle w:val="Emphasis"/>
          <w:color w:val="FF0000"/>
          <w:szCs w:val="26"/>
        </w:rPr>
        <w:t>only</w:t>
      </w:r>
      <w:r w:rsidRPr="00C34A5C">
        <w:rPr>
          <w:color w:val="FF0000"/>
          <w:szCs w:val="26"/>
          <w:u w:val="single"/>
        </w:rPr>
        <w:t xml:space="preserve"> </w:t>
      </w:r>
      <w:r w:rsidRPr="00C34A5C">
        <w:rPr>
          <w:rStyle w:val="Emphasis"/>
          <w:color w:val="FF0000"/>
          <w:szCs w:val="26"/>
          <w:highlight w:val="green"/>
        </w:rPr>
        <w:t>So</w:t>
      </w:r>
      <w:r w:rsidRPr="00C34A5C">
        <w:rPr>
          <w:color w:val="FF0000"/>
          <w:szCs w:val="26"/>
          <w:u w:val="single"/>
        </w:rPr>
        <w:t xml:space="preserve">uth </w:t>
      </w:r>
      <w:r w:rsidRPr="00C34A5C">
        <w:rPr>
          <w:rStyle w:val="Emphasis"/>
          <w:color w:val="FF0000"/>
          <w:szCs w:val="26"/>
          <w:highlight w:val="green"/>
        </w:rPr>
        <w:t>Ko</w:t>
      </w:r>
      <w:r w:rsidRPr="00C34A5C">
        <w:rPr>
          <w:color w:val="FF0000"/>
          <w:szCs w:val="26"/>
          <w:u w:val="single"/>
        </w:rPr>
        <w:t xml:space="preserve">rea and the </w:t>
      </w:r>
      <w:r w:rsidRPr="00C34A5C">
        <w:rPr>
          <w:rStyle w:val="Emphasis"/>
          <w:color w:val="FF0000"/>
          <w:szCs w:val="26"/>
        </w:rPr>
        <w:t>U</w:t>
      </w:r>
      <w:r w:rsidRPr="00C34A5C">
        <w:rPr>
          <w:color w:val="FF0000"/>
          <w:szCs w:val="26"/>
          <w:u w:val="single"/>
        </w:rPr>
        <w:t xml:space="preserve">nited </w:t>
      </w:r>
      <w:r w:rsidRPr="00C34A5C">
        <w:rPr>
          <w:rStyle w:val="Emphasis"/>
          <w:color w:val="FF0000"/>
          <w:szCs w:val="26"/>
        </w:rPr>
        <w:t>N</w:t>
      </w:r>
      <w:r w:rsidRPr="00C34A5C">
        <w:rPr>
          <w:color w:val="FF0000"/>
          <w:szCs w:val="26"/>
          <w:u w:val="single"/>
        </w:rPr>
        <w:t>ations</w:t>
      </w:r>
      <w:r w:rsidRPr="00C34A5C">
        <w:rPr>
          <w:color w:val="FF0000"/>
          <w:sz w:val="16"/>
          <w:szCs w:val="26"/>
        </w:rPr>
        <w:t xml:space="preserve"> International Telecommunications Union—at the request of South Korea—</w:t>
      </w:r>
      <w:r w:rsidRPr="00C34A5C">
        <w:rPr>
          <w:color w:val="FF0000"/>
          <w:szCs w:val="26"/>
          <w:u w:val="single"/>
        </w:rPr>
        <w:t xml:space="preserve">have </w:t>
      </w:r>
      <w:r w:rsidRPr="00C34A5C">
        <w:rPr>
          <w:rStyle w:val="Emphasis"/>
          <w:color w:val="FF0000"/>
          <w:highlight w:val="green"/>
        </w:rPr>
        <w:t>issued letters</w:t>
      </w:r>
      <w:r w:rsidRPr="00C34A5C">
        <w:rPr>
          <w:color w:val="FF0000"/>
          <w:szCs w:val="26"/>
          <w:u w:val="single"/>
        </w:rPr>
        <w:t xml:space="preserve"> to Pyongyang demanding</w:t>
      </w:r>
      <w:r w:rsidRPr="00C34A5C">
        <w:rPr>
          <w:color w:val="FF0000"/>
          <w:sz w:val="16"/>
          <w:szCs w:val="26"/>
        </w:rPr>
        <w:t xml:space="preserve"> the </w:t>
      </w:r>
      <w:r w:rsidRPr="00C34A5C">
        <w:rPr>
          <w:color w:val="FF0000"/>
          <w:szCs w:val="26"/>
          <w:u w:val="single"/>
        </w:rPr>
        <w:t>cessation of disruptive</w:t>
      </w:r>
      <w:r w:rsidRPr="00C34A5C">
        <w:rPr>
          <w:color w:val="FF0000"/>
          <w:sz w:val="16"/>
          <w:szCs w:val="26"/>
        </w:rPr>
        <w:t xml:space="preserve"> communications </w:t>
      </w:r>
      <w:r w:rsidRPr="00C34A5C">
        <w:rPr>
          <w:color w:val="FF0000"/>
          <w:szCs w:val="26"/>
          <w:u w:val="single"/>
        </w:rPr>
        <w:t>signals</w:t>
      </w:r>
      <w:r w:rsidRPr="00C34A5C">
        <w:rPr>
          <w:color w:val="FF0000"/>
          <w:sz w:val="16"/>
          <w:szCs w:val="26"/>
        </w:rPr>
        <w:t xml:space="preserve"> in South Korea.37</w:t>
      </w:r>
    </w:p>
    <w:p w14:paraId="1E53EB3C" w14:textId="77777777" w:rsidR="0094355D" w:rsidRPr="00C34A5C" w:rsidRDefault="0094355D" w:rsidP="0094355D">
      <w:pPr>
        <w:rPr>
          <w:color w:val="FF0000"/>
          <w:sz w:val="16"/>
          <w:szCs w:val="26"/>
        </w:rPr>
      </w:pPr>
      <w:r w:rsidRPr="00C34A5C">
        <w:rPr>
          <w:color w:val="FF0000"/>
          <w:sz w:val="16"/>
          <w:szCs w:val="26"/>
        </w:rPr>
        <w:lastRenderedPageBreak/>
        <w:t xml:space="preserve">It appears that </w:t>
      </w:r>
      <w:r w:rsidRPr="00C34A5C">
        <w:rPr>
          <w:color w:val="FF0000"/>
          <w:szCs w:val="26"/>
          <w:highlight w:val="green"/>
          <w:u w:val="single"/>
        </w:rPr>
        <w:t xml:space="preserve">the </w:t>
      </w:r>
      <w:r w:rsidRPr="00C34A5C">
        <w:rPr>
          <w:rStyle w:val="Emphasis"/>
          <w:color w:val="FF0000"/>
          <w:szCs w:val="26"/>
          <w:highlight w:val="green"/>
        </w:rPr>
        <w:t>only time</w:t>
      </w:r>
      <w:r w:rsidRPr="00C34A5C">
        <w:rPr>
          <w:color w:val="FF0000"/>
          <w:szCs w:val="26"/>
          <w:highlight w:val="green"/>
          <w:u w:val="single"/>
        </w:rPr>
        <w:t xml:space="preserve"> the </w:t>
      </w:r>
      <w:r w:rsidRPr="00C34A5C">
        <w:rPr>
          <w:rStyle w:val="Emphasis"/>
          <w:color w:val="FF0000"/>
          <w:szCs w:val="26"/>
          <w:highlight w:val="green"/>
        </w:rPr>
        <w:t>U.S.</w:t>
      </w:r>
      <w:r w:rsidRPr="00C34A5C">
        <w:rPr>
          <w:color w:val="FF0000"/>
          <w:szCs w:val="26"/>
          <w:u w:val="single"/>
        </w:rPr>
        <w:t xml:space="preserve"> military has </w:t>
      </w:r>
      <w:r w:rsidRPr="00C34A5C">
        <w:rPr>
          <w:rStyle w:val="Emphasis"/>
          <w:color w:val="FF0000"/>
          <w:szCs w:val="26"/>
          <w:highlight w:val="green"/>
        </w:rPr>
        <w:t>responded with force</w:t>
      </w:r>
      <w:r w:rsidRPr="00C34A5C">
        <w:rPr>
          <w:color w:val="FF0000"/>
          <w:szCs w:val="26"/>
          <w:u w:val="single"/>
        </w:rPr>
        <w:t xml:space="preserve"> to a </w:t>
      </w:r>
      <w:r w:rsidRPr="00C34A5C">
        <w:rPr>
          <w:rStyle w:val="Emphasis"/>
          <w:color w:val="FF0000"/>
          <w:szCs w:val="26"/>
        </w:rPr>
        <w:t>disruption</w:t>
      </w:r>
      <w:r w:rsidRPr="00C34A5C">
        <w:rPr>
          <w:color w:val="FF0000"/>
          <w:szCs w:val="26"/>
          <w:u w:val="single"/>
        </w:rPr>
        <w:t xml:space="preserve"> in </w:t>
      </w:r>
      <w:r w:rsidRPr="00C34A5C">
        <w:rPr>
          <w:rStyle w:val="Emphasis"/>
          <w:color w:val="FF0000"/>
          <w:szCs w:val="26"/>
        </w:rPr>
        <w:t>U.S. space capabilities</w:t>
      </w:r>
      <w:r w:rsidRPr="00C34A5C">
        <w:rPr>
          <w:color w:val="FF0000"/>
          <w:szCs w:val="26"/>
          <w:u w:val="single"/>
        </w:rPr>
        <w:t xml:space="preserve"> </w:t>
      </w:r>
      <w:r w:rsidRPr="00C34A5C">
        <w:rPr>
          <w:color w:val="FF0000"/>
          <w:szCs w:val="26"/>
          <w:highlight w:val="green"/>
          <w:u w:val="single"/>
        </w:rPr>
        <w:t>was</w:t>
      </w:r>
      <w:r w:rsidRPr="00C34A5C">
        <w:rPr>
          <w:color w:val="FF0000"/>
          <w:szCs w:val="26"/>
          <w:u w:val="single"/>
        </w:rPr>
        <w:t xml:space="preserve"> in 2003</w:t>
      </w:r>
      <w:r w:rsidRPr="00C34A5C">
        <w:rPr>
          <w:color w:val="FF0000"/>
          <w:sz w:val="16"/>
          <w:szCs w:val="26"/>
        </w:rPr>
        <w:t xml:space="preserve">, </w:t>
      </w:r>
      <w:r w:rsidRPr="00C34A5C">
        <w:rPr>
          <w:color w:val="FF0000"/>
          <w:szCs w:val="26"/>
          <w:u w:val="single"/>
        </w:rPr>
        <w:t xml:space="preserve">a </w:t>
      </w:r>
      <w:r w:rsidRPr="00C34A5C">
        <w:rPr>
          <w:rStyle w:val="Emphasis"/>
          <w:color w:val="FF0000"/>
          <w:szCs w:val="26"/>
        </w:rPr>
        <w:t>few days</w:t>
      </w:r>
      <w:r w:rsidRPr="00C34A5C">
        <w:rPr>
          <w:color w:val="FF0000"/>
          <w:szCs w:val="26"/>
          <w:u w:val="single"/>
        </w:rPr>
        <w:t xml:space="preserve"> after the </w:t>
      </w:r>
      <w:r w:rsidRPr="00C34A5C">
        <w:rPr>
          <w:rStyle w:val="Emphasis"/>
          <w:color w:val="FF0000"/>
          <w:szCs w:val="26"/>
        </w:rPr>
        <w:t xml:space="preserve">start of </w:t>
      </w:r>
      <w:r w:rsidRPr="00C34A5C">
        <w:rPr>
          <w:rStyle w:val="Emphasis"/>
          <w:color w:val="FF0000"/>
          <w:szCs w:val="26"/>
          <w:highlight w:val="green"/>
        </w:rPr>
        <w:t>the Iraq war</w:t>
      </w:r>
      <w:r w:rsidRPr="00C34A5C">
        <w:rPr>
          <w:color w:val="FF0000"/>
          <w:sz w:val="16"/>
          <w:szCs w:val="26"/>
        </w:rPr>
        <w:t xml:space="preserve">.38 According to U.S. officials, </w:t>
      </w:r>
      <w:r w:rsidRPr="00C34A5C">
        <w:rPr>
          <w:color w:val="FF0000"/>
          <w:szCs w:val="26"/>
          <w:u w:val="single"/>
        </w:rPr>
        <w:t>Iraq was using multiple GPS jammers</w:t>
      </w:r>
      <w:r w:rsidRPr="00C34A5C">
        <w:rPr>
          <w:color w:val="FF0000"/>
          <w:sz w:val="16"/>
          <w:szCs w:val="26"/>
        </w:rPr>
        <w:t xml:space="preserve">—which supposedly did not affect military GPS functionality. However, </w:t>
      </w:r>
      <w:r w:rsidRPr="00C34A5C">
        <w:rPr>
          <w:color w:val="FF0000"/>
          <w:szCs w:val="26"/>
          <w:u w:val="single"/>
        </w:rPr>
        <w:t>the U.S. military bombed the jammers</w:t>
      </w:r>
      <w:r w:rsidRPr="00C34A5C">
        <w:rPr>
          <w:color w:val="FF0000"/>
          <w:sz w:val="16"/>
          <w:szCs w:val="26"/>
        </w:rPr>
        <w:t xml:space="preserve"> anyway after a diplomatic complaint to Russia.39 </w:t>
      </w:r>
      <w:r w:rsidRPr="00C34A5C">
        <w:rPr>
          <w:color w:val="FF0000"/>
          <w:szCs w:val="26"/>
          <w:u w:val="single"/>
        </w:rPr>
        <w:t xml:space="preserve">The </w:t>
      </w:r>
      <w:r w:rsidRPr="00C34A5C">
        <w:rPr>
          <w:rStyle w:val="Emphasis"/>
          <w:color w:val="FF0000"/>
          <w:szCs w:val="26"/>
        </w:rPr>
        <w:t>use</w:t>
      </w:r>
      <w:r w:rsidRPr="00C34A5C">
        <w:rPr>
          <w:color w:val="FF0000"/>
          <w:szCs w:val="26"/>
          <w:u w:val="single"/>
        </w:rPr>
        <w:t xml:space="preserve"> of military </w:t>
      </w:r>
      <w:r w:rsidRPr="00C34A5C">
        <w:rPr>
          <w:rStyle w:val="Emphasis"/>
          <w:color w:val="FF0000"/>
          <w:szCs w:val="26"/>
        </w:rPr>
        <w:t>force</w:t>
      </w:r>
      <w:r w:rsidRPr="00C34A5C">
        <w:rPr>
          <w:color w:val="FF0000"/>
          <w:szCs w:val="26"/>
          <w:u w:val="single"/>
        </w:rPr>
        <w:t xml:space="preserve"> against the GPS jamming threat was</w:t>
      </w:r>
      <w:r w:rsidRPr="00C34A5C">
        <w:rPr>
          <w:color w:val="FF0000"/>
          <w:sz w:val="16"/>
          <w:szCs w:val="26"/>
        </w:rPr>
        <w:t xml:space="preserve"> possibly </w:t>
      </w:r>
      <w:r w:rsidRPr="00C34A5C">
        <w:rPr>
          <w:color w:val="FF0000"/>
          <w:szCs w:val="26"/>
          <w:highlight w:val="green"/>
          <w:u w:val="single"/>
        </w:rPr>
        <w:t xml:space="preserve">because the </w:t>
      </w:r>
      <w:r w:rsidRPr="00C34A5C">
        <w:rPr>
          <w:rStyle w:val="Emphasis"/>
          <w:color w:val="FF0000"/>
          <w:szCs w:val="26"/>
          <w:highlight w:val="green"/>
        </w:rPr>
        <w:t>U</w:t>
      </w:r>
      <w:r w:rsidRPr="00C34A5C">
        <w:rPr>
          <w:color w:val="FF0000"/>
          <w:szCs w:val="26"/>
          <w:u w:val="single"/>
        </w:rPr>
        <w:t xml:space="preserve">nited </w:t>
      </w:r>
      <w:r w:rsidRPr="00C34A5C">
        <w:rPr>
          <w:rStyle w:val="Emphasis"/>
          <w:color w:val="FF0000"/>
          <w:szCs w:val="26"/>
          <w:highlight w:val="green"/>
        </w:rPr>
        <w:t>S</w:t>
      </w:r>
      <w:r w:rsidRPr="00C34A5C">
        <w:rPr>
          <w:color w:val="FF0000"/>
          <w:szCs w:val="26"/>
          <w:u w:val="single"/>
        </w:rPr>
        <w:t xml:space="preserve">tates </w:t>
      </w:r>
      <w:r w:rsidRPr="00C34A5C">
        <w:rPr>
          <w:color w:val="FF0000"/>
          <w:szCs w:val="26"/>
          <w:highlight w:val="green"/>
          <w:u w:val="single"/>
        </w:rPr>
        <w:t xml:space="preserve">was </w:t>
      </w:r>
      <w:r w:rsidRPr="00C34A5C">
        <w:rPr>
          <w:rStyle w:val="Emphasis"/>
          <w:color w:val="FF0000"/>
          <w:szCs w:val="26"/>
          <w:highlight w:val="green"/>
        </w:rPr>
        <w:t>already intervening</w:t>
      </w:r>
      <w:r w:rsidRPr="00C34A5C">
        <w:rPr>
          <w:rStyle w:val="Emphasis"/>
          <w:color w:val="FF0000"/>
          <w:szCs w:val="26"/>
        </w:rPr>
        <w:t xml:space="preserve"> in Iraq</w:t>
      </w:r>
      <w:r w:rsidRPr="00C34A5C">
        <w:rPr>
          <w:color w:val="FF0000"/>
          <w:sz w:val="16"/>
          <w:szCs w:val="26"/>
        </w:rPr>
        <w:t xml:space="preserve">, and </w:t>
      </w:r>
      <w:r w:rsidRPr="00C34A5C">
        <w:rPr>
          <w:color w:val="FF0000"/>
          <w:szCs w:val="26"/>
          <w:u w:val="single"/>
        </w:rPr>
        <w:t>the bombing</w:t>
      </w:r>
      <w:r w:rsidRPr="00C34A5C">
        <w:rPr>
          <w:color w:val="FF0000"/>
          <w:sz w:val="16"/>
          <w:szCs w:val="26"/>
        </w:rPr>
        <w:t xml:space="preserve"> probably </w:t>
      </w:r>
      <w:r w:rsidRPr="00C34A5C">
        <w:rPr>
          <w:rStyle w:val="Emphasis"/>
          <w:color w:val="FF0000"/>
          <w:szCs w:val="26"/>
        </w:rPr>
        <w:t>would not have occurred</w:t>
      </w:r>
      <w:r w:rsidRPr="00C34A5C">
        <w:rPr>
          <w:color w:val="FF0000"/>
          <w:sz w:val="16"/>
          <w:szCs w:val="26"/>
        </w:rPr>
        <w:t xml:space="preserve"> </w:t>
      </w:r>
      <w:r w:rsidRPr="00C34A5C">
        <w:rPr>
          <w:color w:val="FF0000"/>
          <w:szCs w:val="26"/>
          <w:u w:val="single"/>
        </w:rPr>
        <w:t xml:space="preserve">if the </w:t>
      </w:r>
      <w:r w:rsidRPr="00C34A5C">
        <w:rPr>
          <w:rStyle w:val="Emphasis"/>
          <w:color w:val="FF0000"/>
          <w:szCs w:val="26"/>
        </w:rPr>
        <w:t>U</w:t>
      </w:r>
      <w:r w:rsidRPr="00C34A5C">
        <w:rPr>
          <w:color w:val="FF0000"/>
          <w:szCs w:val="26"/>
          <w:u w:val="single"/>
        </w:rPr>
        <w:t xml:space="preserve">nited </w:t>
      </w:r>
      <w:r w:rsidRPr="00C34A5C">
        <w:rPr>
          <w:rStyle w:val="Emphasis"/>
          <w:color w:val="FF0000"/>
          <w:szCs w:val="26"/>
        </w:rPr>
        <w:t>S</w:t>
      </w:r>
      <w:r w:rsidRPr="00C34A5C">
        <w:rPr>
          <w:color w:val="FF0000"/>
          <w:szCs w:val="26"/>
          <w:u w:val="single"/>
        </w:rPr>
        <w:t xml:space="preserve">tates was </w:t>
      </w:r>
      <w:r w:rsidRPr="00C34A5C">
        <w:rPr>
          <w:rStyle w:val="Emphasis"/>
          <w:color w:val="FF0000"/>
          <w:szCs w:val="26"/>
        </w:rPr>
        <w:t>not at war</w:t>
      </w:r>
      <w:r w:rsidRPr="00C34A5C">
        <w:rPr>
          <w:color w:val="FF0000"/>
          <w:sz w:val="16"/>
          <w:szCs w:val="26"/>
        </w:rPr>
        <w:t>.</w:t>
      </w:r>
    </w:p>
    <w:bookmarkEnd w:id="0"/>
    <w:p w14:paraId="19F124FF" w14:textId="5DAF1A39" w:rsidR="0094355D" w:rsidRPr="00DD5BC7" w:rsidRDefault="0094355D" w:rsidP="0094355D"/>
    <w:p w14:paraId="218DF0D9" w14:textId="5736D6CD" w:rsidR="0094355D" w:rsidRPr="00DD5BC7" w:rsidRDefault="0094355D" w:rsidP="0094355D">
      <w:pPr>
        <w:pStyle w:val="Heading3"/>
        <w:rPr>
          <w:rFonts w:cs="Calibri"/>
        </w:rPr>
      </w:pPr>
      <w:r w:rsidRPr="00DD5BC7">
        <w:rPr>
          <w:rFonts w:cs="Calibri"/>
        </w:rPr>
        <w:lastRenderedPageBreak/>
        <w:t xml:space="preserve">Turn – </w:t>
      </w:r>
      <w:r w:rsidR="00D40E58" w:rsidRPr="00DD5BC7">
        <w:rPr>
          <w:rFonts w:cs="Calibri"/>
        </w:rPr>
        <w:t>drones</w:t>
      </w:r>
    </w:p>
    <w:p w14:paraId="1522D684" w14:textId="77777777" w:rsidR="00D40E58" w:rsidRPr="00DD5BC7" w:rsidRDefault="00D40E58" w:rsidP="00D40E58">
      <w:pPr>
        <w:pStyle w:val="Heading4"/>
        <w:rPr>
          <w:rFonts w:cs="Calibri"/>
        </w:rPr>
      </w:pPr>
      <w:r w:rsidRPr="00DD5BC7">
        <w:rPr>
          <w:rFonts w:cs="Calibri"/>
        </w:rPr>
        <w:t>Loss of satellites shuts down drones</w:t>
      </w:r>
    </w:p>
    <w:p w14:paraId="748C4FC1" w14:textId="77777777" w:rsidR="00D40E58" w:rsidRPr="00DD5BC7" w:rsidRDefault="00D40E58" w:rsidP="00D40E58">
      <w:r w:rsidRPr="00DD5BC7">
        <w:t xml:space="preserve">Daniel </w:t>
      </w:r>
      <w:proofErr w:type="spellStart"/>
      <w:r w:rsidRPr="00DD5BC7">
        <w:rPr>
          <w:rStyle w:val="Style13ptBold"/>
        </w:rPr>
        <w:t>Ventre</w:t>
      </w:r>
      <w:proofErr w:type="spellEnd"/>
      <w:r w:rsidRPr="00DD5BC7">
        <w:rPr>
          <w:rStyle w:val="Style13ptBold"/>
        </w:rPr>
        <w:t xml:space="preserve"> 11</w:t>
      </w:r>
      <w:r w:rsidRPr="00DD5BC7">
        <w:t>, Engineer for CNRS and Researcher for CESDIP, Cyberwar and Information Warfare, p. 198-199</w:t>
      </w:r>
    </w:p>
    <w:p w14:paraId="45DC9C18" w14:textId="77777777" w:rsidR="00D40E58" w:rsidRPr="00DD5BC7" w:rsidRDefault="00D40E58" w:rsidP="00D40E58">
      <w:r w:rsidRPr="00DD5BC7">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DD5BC7">
        <w:rPr>
          <w:rStyle w:val="StyleUnderline"/>
          <w:highlight w:val="green"/>
        </w:rPr>
        <w:t>Networks</w:t>
      </w:r>
      <w:r w:rsidRPr="00DD5BC7">
        <w:rPr>
          <w:rStyle w:val="StyleUnderline"/>
        </w:rPr>
        <w:t xml:space="preserve"> now </w:t>
      </w:r>
      <w:r w:rsidRPr="00DD5BC7">
        <w:rPr>
          <w:rStyle w:val="StyleUnderline"/>
          <w:highlight w:val="green"/>
        </w:rPr>
        <w:t>have</w:t>
      </w:r>
      <w:r w:rsidRPr="00DD5BC7">
        <w:rPr>
          <w:rStyle w:val="StyleUnderline"/>
        </w:rPr>
        <w:t xml:space="preserve"> an </w:t>
      </w:r>
      <w:r w:rsidRPr="00DD5BC7">
        <w:rPr>
          <w:rStyle w:val="Emphasis"/>
          <w:highlight w:val="green"/>
        </w:rPr>
        <w:t>incredible importance</w:t>
      </w:r>
      <w:r w:rsidRPr="00DD5BC7">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3B5D1DA9" w14:textId="77777777" w:rsidR="00D40E58" w:rsidRPr="00DD5BC7" w:rsidRDefault="00D40E58" w:rsidP="00D40E58">
      <w:r w:rsidRPr="00DD5BC7">
        <w:rPr>
          <w:rStyle w:val="StyleUnderline"/>
          <w:highlight w:val="green"/>
        </w:rPr>
        <w:t>Info</w:t>
      </w:r>
      <w:r w:rsidRPr="00DD5BC7">
        <w:rPr>
          <w:rStyle w:val="StyleUnderline"/>
        </w:rPr>
        <w:t xml:space="preserve">rmation </w:t>
      </w:r>
      <w:r w:rsidRPr="00DD5BC7">
        <w:rPr>
          <w:rStyle w:val="StyleUnderline"/>
          <w:highlight w:val="green"/>
        </w:rPr>
        <w:t>space extends to space</w:t>
      </w:r>
      <w:r w:rsidRPr="00DD5BC7">
        <w:t xml:space="preserve">124, </w:t>
      </w:r>
      <w:r w:rsidRPr="00DD5BC7">
        <w:rPr>
          <w:rStyle w:val="StyleUnderline"/>
        </w:rPr>
        <w:t>particularly via communication and observation satellites</w:t>
      </w:r>
      <w:r w:rsidRPr="00DD5BC7">
        <w:t xml:space="preserve">125. </w:t>
      </w:r>
      <w:r w:rsidRPr="00DD5BC7">
        <w:rPr>
          <w:rStyle w:val="StyleUnderline"/>
          <w:highlight w:val="green"/>
        </w:rPr>
        <w:t>Satellites are the keystone to</w:t>
      </w:r>
      <w:r w:rsidRPr="00DD5BC7">
        <w:rPr>
          <w:rStyle w:val="StyleUnderline"/>
        </w:rPr>
        <w:t xml:space="preserve"> the cyberspace and communication systems, but also </w:t>
      </w:r>
      <w:r w:rsidRPr="00DD5BC7">
        <w:rPr>
          <w:rStyle w:val="StyleUnderline"/>
          <w:highlight w:val="green"/>
        </w:rPr>
        <w:t>the security system</w:t>
      </w:r>
      <w:r w:rsidRPr="00DD5BC7">
        <w:rPr>
          <w:rStyle w:val="StyleUnderline"/>
        </w:rPr>
        <w:t>: monitoring</w:t>
      </w:r>
      <w:r w:rsidRPr="00DD5BC7">
        <w:t xml:space="preserve"> (Echelon network is the symbol), </w:t>
      </w:r>
      <w:r w:rsidRPr="00DD5BC7">
        <w:rPr>
          <w:rStyle w:val="StyleUnderline"/>
        </w:rPr>
        <w:t xml:space="preserve">observation, communication. These are </w:t>
      </w:r>
      <w:r w:rsidRPr="00DD5BC7">
        <w:rPr>
          <w:rStyle w:val="StyleUnderline"/>
          <w:highlight w:val="green"/>
        </w:rPr>
        <w:t>at the heart of</w:t>
      </w:r>
      <w:r w:rsidRPr="00DD5BC7">
        <w:rPr>
          <w:rStyle w:val="StyleUnderline"/>
        </w:rPr>
        <w:t xml:space="preserve"> the </w:t>
      </w:r>
      <w:r w:rsidRPr="00DD5BC7">
        <w:rPr>
          <w:rStyle w:val="StyleUnderline"/>
          <w:highlight w:val="green"/>
        </w:rPr>
        <w:t>C4ISR</w:t>
      </w:r>
      <w:r w:rsidRPr="00DD5BC7">
        <w:rPr>
          <w:rStyle w:val="StyleUnderline"/>
        </w:rPr>
        <w:t xml:space="preserve"> systems, </w:t>
      </w:r>
      <w:r w:rsidRPr="00DD5BC7">
        <w:rPr>
          <w:rStyle w:val="StyleUnderline"/>
          <w:highlight w:val="green"/>
        </w:rPr>
        <w:t>without which</w:t>
      </w:r>
      <w:r w:rsidRPr="00DD5BC7">
        <w:rPr>
          <w:rStyle w:val="StyleUnderline"/>
        </w:rPr>
        <w:t xml:space="preserve"> a concept such as </w:t>
      </w:r>
      <w:r w:rsidRPr="00DD5BC7">
        <w:rPr>
          <w:rStyle w:val="StyleUnderline"/>
          <w:highlight w:val="green"/>
        </w:rPr>
        <w:t>net</w:t>
      </w:r>
      <w:r w:rsidRPr="00DD5BC7">
        <w:rPr>
          <w:rStyle w:val="StyleUnderline"/>
        </w:rPr>
        <w:t>work-</w:t>
      </w:r>
      <w:r w:rsidRPr="00DD5BC7">
        <w:rPr>
          <w:rStyle w:val="StyleUnderline"/>
          <w:highlight w:val="green"/>
        </w:rPr>
        <w:t>centric war</w:t>
      </w:r>
      <w:r w:rsidRPr="00DD5BC7">
        <w:rPr>
          <w:rStyle w:val="StyleUnderline"/>
        </w:rPr>
        <w:t xml:space="preserve">fare </w:t>
      </w:r>
      <w:r w:rsidRPr="00DD5BC7">
        <w:rPr>
          <w:rStyle w:val="StyleUnderline"/>
          <w:highlight w:val="green"/>
        </w:rPr>
        <w:t xml:space="preserve">could not exist. </w:t>
      </w:r>
      <w:r w:rsidRPr="00DD5BC7">
        <w:rPr>
          <w:rStyle w:val="Emphasis"/>
          <w:sz w:val="24"/>
          <w:szCs w:val="26"/>
          <w:highlight w:val="green"/>
        </w:rPr>
        <w:t>There would be no drones without satellites</w:t>
      </w:r>
      <w:r w:rsidRPr="00DD5BC7">
        <w:t xml:space="preserve">. It is even a question of extending the Internet to extra-atmospheric space. Projects in this vein (Interplanetary Networks) were being formed in the </w:t>
      </w:r>
      <w:proofErr w:type="gramStart"/>
      <w:r w:rsidRPr="00DD5BC7">
        <w:t>1990s, but</w:t>
      </w:r>
      <w:proofErr w:type="gramEnd"/>
      <w:r w:rsidRPr="00DD5BC7">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7E47A72B" w14:textId="77777777" w:rsidR="00D40E58" w:rsidRPr="00DD5BC7" w:rsidRDefault="00D40E58" w:rsidP="00D40E58">
      <w:pPr>
        <w:pStyle w:val="Heading4"/>
        <w:rPr>
          <w:rFonts w:cs="Calibri"/>
        </w:rPr>
      </w:pPr>
      <w:r w:rsidRPr="00DD5BC7">
        <w:rPr>
          <w:rFonts w:cs="Calibri"/>
        </w:rPr>
        <w:t xml:space="preserve">Drone </w:t>
      </w:r>
      <w:proofErr w:type="spellStart"/>
      <w:r w:rsidRPr="00DD5BC7">
        <w:rPr>
          <w:rFonts w:cs="Calibri"/>
        </w:rPr>
        <w:t>prolif</w:t>
      </w:r>
      <w:proofErr w:type="spellEnd"/>
      <w:r w:rsidRPr="00DD5BC7">
        <w:rPr>
          <w:rFonts w:cs="Calibri"/>
        </w:rPr>
        <w:t xml:space="preserve"> is </w:t>
      </w:r>
      <w:r w:rsidRPr="00DD5BC7">
        <w:rPr>
          <w:rFonts w:cs="Calibri"/>
          <w:u w:val="single"/>
        </w:rPr>
        <w:t>inevitable</w:t>
      </w:r>
      <w:r w:rsidRPr="00DD5BC7">
        <w:rPr>
          <w:rFonts w:cs="Calibri"/>
        </w:rPr>
        <w:t xml:space="preserve"> and causes </w:t>
      </w:r>
      <w:r w:rsidRPr="00DD5BC7">
        <w:rPr>
          <w:rFonts w:cs="Calibri"/>
          <w:u w:val="single"/>
        </w:rPr>
        <w:t>global nuclear war</w:t>
      </w:r>
    </w:p>
    <w:p w14:paraId="1DE52777" w14:textId="77777777" w:rsidR="00D40E58" w:rsidRPr="00DD5BC7" w:rsidRDefault="00D40E58" w:rsidP="00D40E58">
      <w:r w:rsidRPr="00DD5BC7">
        <w:t xml:space="preserve">Dr. Michael C. </w:t>
      </w:r>
      <w:r w:rsidRPr="00DD5BC7">
        <w:rPr>
          <w:rStyle w:val="Style13ptBold"/>
        </w:rPr>
        <w:t>Horowitz 19</w:t>
      </w:r>
      <w:r w:rsidRPr="00DD5BC7">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7B27CA08" w14:textId="77777777" w:rsidR="00D40E58" w:rsidRPr="00DD5BC7" w:rsidRDefault="00D40E58" w:rsidP="00D40E58">
      <w:pPr>
        <w:rPr>
          <w:sz w:val="16"/>
        </w:rPr>
      </w:pPr>
      <w:r w:rsidRPr="00DD5BC7">
        <w:rPr>
          <w:sz w:val="16"/>
        </w:rPr>
        <w:t>Thus, the reason to deploy autonomous systems would have to be their reliability and effectiveness rather than signaling. And gi</w:t>
      </w:r>
      <w:r w:rsidRPr="00DD5BC7">
        <w:rPr>
          <w:rStyle w:val="StyleUnderline"/>
        </w:rPr>
        <w:t xml:space="preserve">ving up human control to algorithms in </w:t>
      </w:r>
      <w:r w:rsidRPr="00DD5BC7">
        <w:rPr>
          <w:rStyle w:val="StyleUnderline"/>
          <w:highlight w:val="green"/>
        </w:rPr>
        <w:t>a crisis</w:t>
      </w:r>
      <w:r w:rsidRPr="00DD5BC7">
        <w:rPr>
          <w:rStyle w:val="StyleUnderline"/>
        </w:rPr>
        <w:t xml:space="preserve"> that </w:t>
      </w:r>
      <w:r w:rsidRPr="00DD5BC7">
        <w:rPr>
          <w:rStyle w:val="StyleUnderline"/>
          <w:highlight w:val="green"/>
        </w:rPr>
        <w:t xml:space="preserve">could end with </w:t>
      </w:r>
      <w:r w:rsidRPr="00DD5BC7">
        <w:rPr>
          <w:rStyle w:val="Emphasis"/>
          <w:sz w:val="24"/>
          <w:szCs w:val="26"/>
          <w:highlight w:val="green"/>
        </w:rPr>
        <w:t>global nuclear war</w:t>
      </w:r>
      <w:r w:rsidRPr="00DD5BC7">
        <w:rPr>
          <w:rStyle w:val="StyleUnderline"/>
          <w:sz w:val="24"/>
          <w:szCs w:val="26"/>
        </w:rPr>
        <w:t xml:space="preserve"> </w:t>
      </w:r>
      <w:r w:rsidRPr="00DD5BC7">
        <w:rPr>
          <w:rStyle w:val="StyleUnderline"/>
        </w:rPr>
        <w:t>would require an extremely high level of perceived reliability and effectiveness</w:t>
      </w:r>
      <w:r w:rsidRPr="00DD5BC7">
        <w:rPr>
          <w:sz w:val="16"/>
        </w:rPr>
        <w:t xml:space="preserve">. Few things are more important to militaries in crisis situations than informational awareness and control over decisions, and there might be fear that </w:t>
      </w:r>
      <w:r w:rsidRPr="00DD5BC7">
        <w:rPr>
          <w:rStyle w:val="StyleUnderline"/>
          <w:highlight w:val="green"/>
        </w:rPr>
        <w:t xml:space="preserve">autonomous systems are prone to </w:t>
      </w:r>
      <w:r w:rsidRPr="00DD5BC7">
        <w:rPr>
          <w:rStyle w:val="Emphasis"/>
          <w:sz w:val="24"/>
          <w:szCs w:val="26"/>
          <w:highlight w:val="green"/>
        </w:rPr>
        <w:t>accidents</w:t>
      </w:r>
      <w:r w:rsidRPr="00DD5BC7">
        <w:rPr>
          <w:sz w:val="16"/>
        </w:rPr>
        <w:t>.</w:t>
      </w:r>
    </w:p>
    <w:p w14:paraId="407E91E3" w14:textId="77777777" w:rsidR="00D40E58" w:rsidRPr="00DD5BC7" w:rsidRDefault="00D40E58" w:rsidP="00D40E58">
      <w:pPr>
        <w:rPr>
          <w:sz w:val="16"/>
        </w:rPr>
      </w:pPr>
      <w:r w:rsidRPr="00DD5BC7">
        <w:rPr>
          <w:sz w:val="16"/>
        </w:rPr>
        <w:lastRenderedPageBreak/>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52AF8A67" w14:textId="77777777" w:rsidR="00D40E58" w:rsidRPr="00DD5BC7" w:rsidRDefault="00D40E58" w:rsidP="00D40E58">
      <w:pPr>
        <w:rPr>
          <w:sz w:val="16"/>
        </w:rPr>
      </w:pPr>
      <w:r w:rsidRPr="00DD5BC7">
        <w:rPr>
          <w:sz w:val="16"/>
        </w:rPr>
        <w:t xml:space="preserve">This paper draws on research in strategic studies and examples from military history to assess how </w:t>
      </w:r>
      <w:r w:rsidRPr="00DD5BC7">
        <w:rPr>
          <w:rStyle w:val="StyleUnderline"/>
          <w:highlight w:val="green"/>
        </w:rPr>
        <w:t>LAWS</w:t>
      </w:r>
      <w:r w:rsidRPr="00DD5BC7">
        <w:rPr>
          <w:rStyle w:val="StyleUnderline"/>
        </w:rPr>
        <w:t xml:space="preserve"> could </w:t>
      </w:r>
      <w:r w:rsidRPr="00DD5BC7">
        <w:rPr>
          <w:rStyle w:val="StyleUnderline"/>
          <w:highlight w:val="green"/>
        </w:rPr>
        <w:t>influence</w:t>
      </w:r>
      <w:r w:rsidRPr="00DD5BC7">
        <w:rPr>
          <w:rStyle w:val="StyleUnderline"/>
        </w:rPr>
        <w:t xml:space="preserve"> the development and deployment of military systems, including </w:t>
      </w:r>
      <w:r w:rsidRPr="00DD5BC7">
        <w:rPr>
          <w:rStyle w:val="Emphasis"/>
          <w:sz w:val="24"/>
          <w:szCs w:val="26"/>
          <w:highlight w:val="green"/>
        </w:rPr>
        <w:t>arms races</w:t>
      </w:r>
      <w:r w:rsidRPr="00DD5BC7">
        <w:rPr>
          <w:rStyle w:val="StyleUnderline"/>
          <w:highlight w:val="green"/>
        </w:rPr>
        <w:t xml:space="preserve">, </w:t>
      </w:r>
      <w:r w:rsidRPr="00DD5BC7">
        <w:rPr>
          <w:rStyle w:val="Emphasis"/>
          <w:highlight w:val="green"/>
        </w:rPr>
        <w:t>crisis stability</w:t>
      </w:r>
      <w:r w:rsidRPr="00DD5BC7">
        <w:rPr>
          <w:rStyle w:val="StyleUnderline"/>
          <w:highlight w:val="green"/>
        </w:rPr>
        <w:t>, and</w:t>
      </w:r>
      <w:r w:rsidRPr="00DD5BC7">
        <w:rPr>
          <w:rStyle w:val="StyleUnderline"/>
        </w:rPr>
        <w:t xml:space="preserve"> wartime stability, especially the </w:t>
      </w:r>
      <w:r w:rsidRPr="00DD5BC7">
        <w:rPr>
          <w:rStyle w:val="StyleUnderline"/>
          <w:highlight w:val="green"/>
        </w:rPr>
        <w:t xml:space="preserve">risk of </w:t>
      </w:r>
      <w:r w:rsidRPr="00DD5BC7">
        <w:rPr>
          <w:rStyle w:val="Emphasis"/>
          <w:sz w:val="24"/>
          <w:szCs w:val="26"/>
          <w:highlight w:val="green"/>
        </w:rPr>
        <w:t>escalation</w:t>
      </w:r>
      <w:r w:rsidRPr="00DD5BC7">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DD5BC7">
        <w:rPr>
          <w:rStyle w:val="StyleUnderline"/>
        </w:rPr>
        <w:t xml:space="preserve">machine-like accuracy in </w:t>
      </w:r>
      <w:r w:rsidRPr="00DD5BC7">
        <w:rPr>
          <w:rStyle w:val="StyleUnderline"/>
          <w:highlight w:val="green"/>
        </w:rPr>
        <w:t>following programming</w:t>
      </w:r>
      <w:r w:rsidRPr="00DD5BC7">
        <w:rPr>
          <w:sz w:val="16"/>
        </w:rPr>
        <w:t xml:space="preserve">, but that </w:t>
      </w:r>
      <w:r w:rsidRPr="00DD5BC7">
        <w:rPr>
          <w:rStyle w:val="StyleUnderline"/>
          <w:highlight w:val="green"/>
        </w:rPr>
        <w:t>comes with</w:t>
      </w:r>
      <w:r w:rsidRPr="00DD5BC7">
        <w:rPr>
          <w:rStyle w:val="StyleUnderline"/>
        </w:rPr>
        <w:t xml:space="preserve"> a potential downside: the </w:t>
      </w:r>
      <w:r w:rsidRPr="00DD5BC7">
        <w:rPr>
          <w:rStyle w:val="StyleUnderline"/>
          <w:highlight w:val="green"/>
        </w:rPr>
        <w:t>loss of control and</w:t>
      </w:r>
      <w:r w:rsidRPr="00DD5BC7">
        <w:rPr>
          <w:rStyle w:val="StyleUnderline"/>
        </w:rPr>
        <w:t xml:space="preserve"> the accompanying </w:t>
      </w:r>
      <w:r w:rsidRPr="00DD5BC7">
        <w:rPr>
          <w:rStyle w:val="StyleUnderline"/>
          <w:highlight w:val="green"/>
        </w:rPr>
        <w:t>risk of</w:t>
      </w:r>
      <w:r w:rsidRPr="00DD5BC7">
        <w:rPr>
          <w:rStyle w:val="StyleUnderline"/>
        </w:rPr>
        <w:t xml:space="preserve"> </w:t>
      </w:r>
      <w:r w:rsidRPr="00DD5BC7">
        <w:rPr>
          <w:rStyle w:val="Emphasis"/>
        </w:rPr>
        <w:t>accidents</w:t>
      </w:r>
      <w:r w:rsidRPr="00DD5BC7">
        <w:rPr>
          <w:rStyle w:val="StyleUnderline"/>
        </w:rPr>
        <w:t xml:space="preserve">, adversarial </w:t>
      </w:r>
      <w:r w:rsidRPr="00DD5BC7">
        <w:rPr>
          <w:rStyle w:val="Emphasis"/>
          <w:highlight w:val="green"/>
        </w:rPr>
        <w:t>spoofing</w:t>
      </w:r>
      <w:r w:rsidRPr="00DD5BC7">
        <w:rPr>
          <w:rStyle w:val="StyleUnderline"/>
          <w:highlight w:val="green"/>
        </w:rPr>
        <w:t xml:space="preserve">, and </w:t>
      </w:r>
      <w:r w:rsidRPr="00DD5BC7">
        <w:rPr>
          <w:rStyle w:val="Emphasis"/>
          <w:highlight w:val="green"/>
        </w:rPr>
        <w:t>miscalc</w:t>
      </w:r>
      <w:r w:rsidRPr="00DD5BC7">
        <w:rPr>
          <w:rStyle w:val="Emphasis"/>
        </w:rPr>
        <w:t>ulation</w:t>
      </w:r>
      <w:r w:rsidRPr="00DD5BC7">
        <w:rPr>
          <w:rStyle w:val="StyleUnderline"/>
        </w:rPr>
        <w:t>. Even if LAWS malfunction at the same rate as humans in a given scenario, the ability of operators to control the impact of those malfunctions may be lower, which could make LAWS less predictable on the battlefield</w:t>
      </w:r>
      <w:r w:rsidRPr="00DD5BC7">
        <w:rPr>
          <w:sz w:val="16"/>
        </w:rPr>
        <w:t>. The paper then examines how these issues interact with the large uncertainty parameter associated with AI-based military capabilities at present, both in terms of the range of the possible and the opacity of their programming.</w:t>
      </w:r>
    </w:p>
    <w:p w14:paraId="335D8290" w14:textId="77777777" w:rsidR="00D40E58" w:rsidRPr="00DD5BC7" w:rsidRDefault="00D40E58" w:rsidP="00D40E58">
      <w:pPr>
        <w:rPr>
          <w:sz w:val="16"/>
        </w:rPr>
      </w:pPr>
      <w:r w:rsidRPr="00DD5BC7">
        <w:rPr>
          <w:sz w:val="16"/>
        </w:rPr>
        <w:t xml:space="preserve">The results highlight several critical issues surrounding the development and deployment of LAWS.1 First, </w:t>
      </w:r>
      <w:r w:rsidRPr="00DD5BC7">
        <w:rPr>
          <w:rStyle w:val="StyleUnderline"/>
        </w:rPr>
        <w:t xml:space="preserve">the desire to fight at </w:t>
      </w:r>
      <w:r w:rsidRPr="00DD5BC7">
        <w:rPr>
          <w:rStyle w:val="StyleUnderline"/>
          <w:highlight w:val="green"/>
        </w:rPr>
        <w:t>machine speed</w:t>
      </w:r>
      <w:r w:rsidRPr="00DD5BC7">
        <w:rPr>
          <w:rStyle w:val="StyleUnderline"/>
        </w:rPr>
        <w:t xml:space="preserve"> with autonomous systems, while making a military more effective in a conflict, could </w:t>
      </w:r>
      <w:r w:rsidRPr="00DD5BC7">
        <w:rPr>
          <w:rStyle w:val="StyleUnderline"/>
          <w:highlight w:val="green"/>
        </w:rPr>
        <w:t xml:space="preserve">increase </w:t>
      </w:r>
      <w:r w:rsidRPr="00DD5BC7">
        <w:rPr>
          <w:rStyle w:val="Emphasis"/>
          <w:highlight w:val="green"/>
        </w:rPr>
        <w:t>crisis instability</w:t>
      </w:r>
      <w:r w:rsidRPr="00DD5BC7">
        <w:rPr>
          <w:rStyle w:val="StyleUnderline"/>
        </w:rPr>
        <w:t xml:space="preserve">. As countries fear </w:t>
      </w:r>
      <w:r w:rsidRPr="00DD5BC7">
        <w:rPr>
          <w:rStyle w:val="StyleUnderline"/>
          <w:highlight w:val="green"/>
        </w:rPr>
        <w:t>losing</w:t>
      </w:r>
      <w:r w:rsidRPr="00DD5BC7">
        <w:rPr>
          <w:rStyle w:val="StyleUnderline"/>
        </w:rPr>
        <w:t xml:space="preserve"> conflicts </w:t>
      </w:r>
      <w:r w:rsidRPr="00DD5BC7">
        <w:rPr>
          <w:rStyle w:val="StyleUnderline"/>
          <w:highlight w:val="green"/>
        </w:rPr>
        <w:t>faster</w:t>
      </w:r>
      <w:r w:rsidRPr="00DD5BC7">
        <w:rPr>
          <w:rStyle w:val="StyleUnderline"/>
        </w:rPr>
        <w:t xml:space="preserve">, it will </w:t>
      </w:r>
      <w:r w:rsidRPr="00DD5BC7">
        <w:rPr>
          <w:rStyle w:val="StyleUnderline"/>
          <w:highlight w:val="green"/>
        </w:rPr>
        <w:t xml:space="preserve">generate </w:t>
      </w:r>
      <w:r w:rsidRPr="00DD5BC7">
        <w:rPr>
          <w:rStyle w:val="Emphasis"/>
          <w:highlight w:val="green"/>
        </w:rPr>
        <w:t>escalation pressure</w:t>
      </w:r>
      <w:r w:rsidRPr="00DD5BC7">
        <w:rPr>
          <w:rStyle w:val="StyleUnderline"/>
          <w:highlight w:val="green"/>
        </w:rPr>
        <w:t>, including</w:t>
      </w:r>
      <w:r w:rsidRPr="00DD5BC7">
        <w:rPr>
          <w:rStyle w:val="StyleUnderline"/>
        </w:rPr>
        <w:t xml:space="preserve"> an increased incentive for </w:t>
      </w:r>
      <w:r w:rsidRPr="00DD5BC7">
        <w:rPr>
          <w:rStyle w:val="Emphasis"/>
          <w:sz w:val="24"/>
          <w:szCs w:val="26"/>
          <w:highlight w:val="green"/>
        </w:rPr>
        <w:t>first strikes</w:t>
      </w:r>
      <w:r w:rsidRPr="00DD5BC7">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DD5BC7">
        <w:rPr>
          <w:rStyle w:val="StyleUnderline"/>
        </w:rPr>
        <w:t>the dual-use</w:t>
      </w:r>
      <w:r w:rsidRPr="00DD5BC7">
        <w:rPr>
          <w:sz w:val="16"/>
        </w:rPr>
        <w:t xml:space="preserve">, or even general purpose, </w:t>
      </w:r>
      <w:r w:rsidRPr="00DD5BC7">
        <w:rPr>
          <w:rStyle w:val="StyleUnderline"/>
        </w:rPr>
        <w:t>character</w:t>
      </w:r>
      <w:r w:rsidRPr="00DD5BC7">
        <w:rPr>
          <w:sz w:val="16"/>
        </w:rPr>
        <w:t xml:space="preserve"> of the basic science underlying many autonomous systems </w:t>
      </w:r>
      <w:r w:rsidRPr="00DD5BC7">
        <w:rPr>
          <w:rStyle w:val="StyleUnderline"/>
        </w:rPr>
        <w:t>will make</w:t>
      </w:r>
      <w:r w:rsidRPr="00DD5BC7">
        <w:rPr>
          <w:sz w:val="16"/>
        </w:rPr>
        <w:t xml:space="preserve"> the </w:t>
      </w:r>
      <w:r w:rsidRPr="00DD5BC7">
        <w:rPr>
          <w:rStyle w:val="StyleUnderline"/>
        </w:rPr>
        <w:t>tech</w:t>
      </w:r>
      <w:r w:rsidRPr="00DD5BC7">
        <w:rPr>
          <w:sz w:val="16"/>
        </w:rPr>
        <w:t xml:space="preserve">nology </w:t>
      </w:r>
      <w:r w:rsidRPr="00DD5BC7">
        <w:rPr>
          <w:rStyle w:val="StyleUnderline"/>
        </w:rPr>
        <w:t>hard to control</w:t>
      </w:r>
      <w:r w:rsidRPr="00DD5BC7">
        <w:rPr>
          <w:sz w:val="16"/>
        </w:rPr>
        <w:t>, giving many countries and actors access to basic algorithms, though whether this is described as diffusion, proliferation, or an arms race will depend on political dynamics as much as anything.</w:t>
      </w:r>
    </w:p>
    <w:p w14:paraId="25668C6E" w14:textId="77777777" w:rsidR="00D40E58" w:rsidRPr="00DD5BC7" w:rsidRDefault="00D40E58" w:rsidP="00D40E58">
      <w:pPr>
        <w:rPr>
          <w:sz w:val="16"/>
        </w:rPr>
      </w:pPr>
      <w:r w:rsidRPr="00DD5BC7">
        <w:rPr>
          <w:sz w:val="16"/>
        </w:rPr>
        <w:t xml:space="preserve">Finally, </w:t>
      </w:r>
      <w:r w:rsidRPr="00DD5BC7">
        <w:rPr>
          <w:rStyle w:val="StyleUnderline"/>
        </w:rPr>
        <w:t xml:space="preserve">multiple </w:t>
      </w:r>
      <w:r w:rsidRPr="00DD5BC7">
        <w:rPr>
          <w:rStyle w:val="StyleUnderline"/>
          <w:highlight w:val="green"/>
        </w:rPr>
        <w:t>uncertainty</w:t>
      </w:r>
      <w:r w:rsidRPr="00DD5BC7">
        <w:rPr>
          <w:rStyle w:val="StyleUnderline"/>
        </w:rPr>
        <w:t xml:space="preserve"> parameters</w:t>
      </w:r>
      <w:r w:rsidRPr="00DD5BC7">
        <w:rPr>
          <w:sz w:val="16"/>
        </w:rPr>
        <w:t xml:space="preserve"> concerning lethal autonomous weapon systems </w:t>
      </w:r>
      <w:r w:rsidRPr="00DD5BC7">
        <w:rPr>
          <w:rStyle w:val="StyleUnderline"/>
        </w:rPr>
        <w:t xml:space="preserve">could </w:t>
      </w:r>
      <w:r w:rsidRPr="00DD5BC7">
        <w:rPr>
          <w:rStyle w:val="StyleUnderline"/>
          <w:highlight w:val="green"/>
        </w:rPr>
        <w:t xml:space="preserve">exacerbate </w:t>
      </w:r>
      <w:r w:rsidRPr="00DD5BC7">
        <w:rPr>
          <w:rStyle w:val="Emphasis"/>
          <w:highlight w:val="green"/>
        </w:rPr>
        <w:t>security dilemmas</w:t>
      </w:r>
      <w:r w:rsidRPr="00DD5BC7">
        <w:rPr>
          <w:sz w:val="16"/>
        </w:rPr>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6A2621B0" w14:textId="77777777" w:rsidR="00D40E58" w:rsidRPr="00DD5BC7" w:rsidRDefault="00D40E58" w:rsidP="00D40E58">
      <w:pPr>
        <w:rPr>
          <w:sz w:val="10"/>
          <w:szCs w:val="16"/>
        </w:rPr>
      </w:pPr>
      <w:r w:rsidRPr="00DD5BC7">
        <w:rPr>
          <w:sz w:val="10"/>
          <w:szCs w:val="16"/>
        </w:rPr>
        <w:t>What is Autonomy or Artificial Intelligence?</w:t>
      </w:r>
    </w:p>
    <w:p w14:paraId="53E752F3" w14:textId="77777777" w:rsidR="00D40E58" w:rsidRPr="00DD5BC7" w:rsidRDefault="00D40E58" w:rsidP="00D40E58">
      <w:pPr>
        <w:rPr>
          <w:sz w:val="10"/>
          <w:szCs w:val="16"/>
        </w:rPr>
      </w:pPr>
      <w:r w:rsidRPr="00DD5BC7">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DD5BC7">
        <w:rPr>
          <w:sz w:val="10"/>
          <w:szCs w:val="16"/>
        </w:rPr>
        <w:t>remotely-piloted</w:t>
      </w:r>
      <w:proofErr w:type="gramEnd"/>
      <w:r w:rsidRPr="00DD5BC7">
        <w:rPr>
          <w:sz w:val="10"/>
          <w:szCs w:val="16"/>
        </w:rPr>
        <w:t xml:space="preserve"> systems where a human, though at a distance, still operates a given vehicle or system.</w:t>
      </w:r>
    </w:p>
    <w:p w14:paraId="6C661156" w14:textId="77777777" w:rsidR="00D40E58" w:rsidRPr="00DD5BC7" w:rsidRDefault="00D40E58" w:rsidP="00D40E58">
      <w:pPr>
        <w:rPr>
          <w:sz w:val="10"/>
          <w:szCs w:val="16"/>
        </w:rPr>
      </w:pPr>
      <w:r w:rsidRPr="00DD5BC7">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22B40103" w14:textId="77777777" w:rsidR="00D40E58" w:rsidRPr="00DD5BC7" w:rsidRDefault="00D40E58" w:rsidP="00D40E58">
      <w:pPr>
        <w:rPr>
          <w:sz w:val="10"/>
          <w:szCs w:val="16"/>
        </w:rPr>
      </w:pPr>
      <w:r w:rsidRPr="00DD5BC7">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DD5BC7">
        <w:rPr>
          <w:sz w:val="10"/>
          <w:szCs w:val="16"/>
        </w:rPr>
        <w:t>Roff</w:t>
      </w:r>
      <w:proofErr w:type="spellEnd"/>
      <w:r w:rsidRPr="00DD5BC7">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DD5BC7">
        <w:rPr>
          <w:sz w:val="10"/>
          <w:szCs w:val="16"/>
        </w:rPr>
        <w:t>fromsystems</w:t>
      </w:r>
      <w:proofErr w:type="spellEnd"/>
      <w:r w:rsidRPr="00DD5BC7">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6E9791CD" w14:textId="77777777" w:rsidR="00D40E58" w:rsidRPr="00DD5BC7" w:rsidRDefault="00D40E58" w:rsidP="00D40E58">
      <w:pPr>
        <w:rPr>
          <w:sz w:val="10"/>
          <w:szCs w:val="16"/>
        </w:rPr>
      </w:pPr>
      <w:r w:rsidRPr="00DD5BC7">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DD5BC7">
        <w:rPr>
          <w:sz w:val="10"/>
          <w:szCs w:val="16"/>
        </w:rPr>
        <w:t>Scharre</w:t>
      </w:r>
      <w:proofErr w:type="spellEnd"/>
      <w:r w:rsidRPr="00DD5BC7">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w:t>
      </w:r>
      <w:r w:rsidRPr="00DD5BC7">
        <w:rPr>
          <w:sz w:val="10"/>
          <w:szCs w:val="16"/>
        </w:rPr>
        <w:lastRenderedPageBreak/>
        <w:t>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47C14AC7" w14:textId="77777777" w:rsidR="00D40E58" w:rsidRPr="00DD5BC7" w:rsidRDefault="00D40E58" w:rsidP="00D40E58">
      <w:pPr>
        <w:rPr>
          <w:sz w:val="10"/>
          <w:szCs w:val="16"/>
        </w:rPr>
      </w:pPr>
      <w:r w:rsidRPr="00DD5BC7">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5D5E7DF2" w14:textId="77777777" w:rsidR="00D40E58" w:rsidRPr="00DD5BC7" w:rsidRDefault="00D40E58" w:rsidP="00D40E58">
      <w:pPr>
        <w:rPr>
          <w:sz w:val="16"/>
        </w:rPr>
      </w:pPr>
      <w:r w:rsidRPr="00DD5BC7">
        <w:rPr>
          <w:sz w:val="16"/>
        </w:rPr>
        <w:t>Why Invest in Autonomous Systems?</w:t>
      </w:r>
    </w:p>
    <w:p w14:paraId="0D129BF6" w14:textId="77777777" w:rsidR="00D40E58" w:rsidRPr="00DD5BC7" w:rsidRDefault="00D40E58" w:rsidP="00D40E58">
      <w:pPr>
        <w:rPr>
          <w:sz w:val="16"/>
        </w:rPr>
      </w:pPr>
      <w:r w:rsidRPr="00DD5BC7">
        <w:rPr>
          <w:rStyle w:val="StyleUnderline"/>
          <w:highlight w:val="green"/>
        </w:rPr>
        <w:t>Militaries are</w:t>
      </w:r>
      <w:r w:rsidRPr="00DD5BC7">
        <w:rPr>
          <w:rStyle w:val="StyleUnderline"/>
        </w:rPr>
        <w:t xml:space="preserve"> already </w:t>
      </w:r>
      <w:r w:rsidRPr="00DD5BC7">
        <w:rPr>
          <w:rStyle w:val="StyleUnderline"/>
          <w:highlight w:val="green"/>
        </w:rPr>
        <w:t>increasing</w:t>
      </w:r>
      <w:r w:rsidRPr="00DD5BC7">
        <w:rPr>
          <w:rStyle w:val="StyleUnderline"/>
        </w:rPr>
        <w:t xml:space="preserve"> their </w:t>
      </w:r>
      <w:r w:rsidRPr="00DD5BC7">
        <w:rPr>
          <w:rStyle w:val="StyleUnderline"/>
          <w:highlight w:val="green"/>
        </w:rPr>
        <w:t>investments in</w:t>
      </w:r>
      <w:r w:rsidRPr="00DD5BC7">
        <w:rPr>
          <w:rStyle w:val="StyleUnderline"/>
        </w:rPr>
        <w:t xml:space="preserve"> </w:t>
      </w:r>
      <w:proofErr w:type="gramStart"/>
      <w:r w:rsidRPr="00DD5BC7">
        <w:rPr>
          <w:rStyle w:val="StyleUnderline"/>
        </w:rPr>
        <w:t>remotely-piloted</w:t>
      </w:r>
      <w:proofErr w:type="gramEnd"/>
      <w:r w:rsidRPr="00DD5BC7">
        <w:rPr>
          <w:rStyle w:val="StyleUnderline"/>
        </w:rPr>
        <w:t xml:space="preserve"> </w:t>
      </w:r>
      <w:r w:rsidRPr="00DD5BC7">
        <w:rPr>
          <w:rStyle w:val="StyleUnderline"/>
          <w:highlight w:val="green"/>
        </w:rPr>
        <w:t>robotic systems. From</w:t>
      </w:r>
      <w:r w:rsidRPr="00DD5BC7">
        <w:rPr>
          <w:rStyle w:val="StyleUnderline"/>
        </w:rPr>
        <w:t xml:space="preserve"> UAVs</w:t>
      </w:r>
      <w:r w:rsidRPr="00DD5BC7">
        <w:rPr>
          <w:sz w:val="16"/>
        </w:rPr>
        <w:t xml:space="preserve"> such as the MQ-9 Reaper (</w:t>
      </w:r>
      <w:r w:rsidRPr="00DD5BC7">
        <w:rPr>
          <w:rStyle w:val="Emphasis"/>
          <w:highlight w:val="green"/>
        </w:rPr>
        <w:t>U</w:t>
      </w:r>
      <w:r w:rsidRPr="00DD5BC7">
        <w:rPr>
          <w:sz w:val="16"/>
        </w:rPr>
        <w:t xml:space="preserve">nited </w:t>
      </w:r>
      <w:r w:rsidRPr="00DD5BC7">
        <w:rPr>
          <w:rStyle w:val="Emphasis"/>
          <w:highlight w:val="green"/>
        </w:rPr>
        <w:t>S</w:t>
      </w:r>
      <w:r w:rsidRPr="00DD5BC7">
        <w:rPr>
          <w:sz w:val="16"/>
        </w:rPr>
        <w:t xml:space="preserve">tates) </w:t>
      </w:r>
      <w:r w:rsidRPr="00DD5BC7">
        <w:rPr>
          <w:rStyle w:val="StyleUnderline"/>
          <w:highlight w:val="green"/>
        </w:rPr>
        <w:t>to</w:t>
      </w:r>
      <w:r w:rsidRPr="00DD5BC7">
        <w:rPr>
          <w:rStyle w:val="StyleUnderline"/>
        </w:rPr>
        <w:t xml:space="preserve"> uninhabited surface vehicles (USVs)</w:t>
      </w:r>
      <w:r w:rsidRPr="00DD5BC7">
        <w:rPr>
          <w:sz w:val="16"/>
        </w:rPr>
        <w:t xml:space="preserve"> such as the </w:t>
      </w:r>
      <w:proofErr w:type="spellStart"/>
      <w:r w:rsidRPr="00DD5BC7">
        <w:rPr>
          <w:sz w:val="16"/>
        </w:rPr>
        <w:t>Guardium</w:t>
      </w:r>
      <w:proofErr w:type="spellEnd"/>
      <w:r w:rsidRPr="00DD5BC7">
        <w:rPr>
          <w:sz w:val="16"/>
        </w:rPr>
        <w:t xml:space="preserve"> (</w:t>
      </w:r>
      <w:r w:rsidRPr="00DD5BC7">
        <w:rPr>
          <w:rStyle w:val="Emphasis"/>
          <w:highlight w:val="green"/>
        </w:rPr>
        <w:t>Israel</w:t>
      </w:r>
      <w:r w:rsidRPr="00DD5BC7">
        <w:rPr>
          <w:sz w:val="16"/>
          <w:highlight w:val="green"/>
        </w:rPr>
        <w:t xml:space="preserve">) </w:t>
      </w:r>
      <w:r w:rsidRPr="00DD5BC7">
        <w:rPr>
          <w:rStyle w:val="StyleUnderline"/>
          <w:highlight w:val="green"/>
        </w:rPr>
        <w:t>to</w:t>
      </w:r>
      <w:r w:rsidRPr="00DD5BC7">
        <w:rPr>
          <w:rStyle w:val="StyleUnderline"/>
        </w:rPr>
        <w:t xml:space="preserve"> uninhabited ground vehicles (UGV) such as Platform-M </w:t>
      </w:r>
      <w:r w:rsidRPr="00DD5BC7">
        <w:rPr>
          <w:rStyle w:val="StyleUnderline"/>
          <w:highlight w:val="green"/>
        </w:rPr>
        <w:t>(</w:t>
      </w:r>
      <w:r w:rsidRPr="00DD5BC7">
        <w:rPr>
          <w:rStyle w:val="Emphasis"/>
          <w:highlight w:val="green"/>
        </w:rPr>
        <w:t>Russia</w:t>
      </w:r>
      <w:r w:rsidRPr="00DD5BC7">
        <w:rPr>
          <w:rStyle w:val="StyleUnderline"/>
          <w:highlight w:val="green"/>
        </w:rPr>
        <w:t xml:space="preserve">), militaries </w:t>
      </w:r>
      <w:r w:rsidRPr="00DD5BC7">
        <w:rPr>
          <w:rStyle w:val="Emphasis"/>
          <w:highlight w:val="green"/>
        </w:rPr>
        <w:t>around the world</w:t>
      </w:r>
      <w:r w:rsidRPr="00DD5BC7">
        <w:rPr>
          <w:rStyle w:val="StyleUnderline"/>
          <w:highlight w:val="green"/>
        </w:rPr>
        <w:t xml:space="preserve"> are investing</w:t>
      </w:r>
      <w:r w:rsidRPr="00DD5BC7">
        <w:rPr>
          <w:rStyle w:val="StyleUnderline"/>
        </w:rPr>
        <w:t xml:space="preserve"> in remotely piloted platforms</w:t>
      </w:r>
      <w:r w:rsidRPr="00DD5BC7">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6DDB679D" w14:textId="4EB27189" w:rsidR="00D40E58" w:rsidRPr="00DD5BC7" w:rsidRDefault="00DD326C" w:rsidP="00DD326C">
      <w:pPr>
        <w:pStyle w:val="Heading3"/>
        <w:rPr>
          <w:rFonts w:cs="Calibri"/>
        </w:rPr>
      </w:pPr>
      <w:r w:rsidRPr="00DD5BC7">
        <w:rPr>
          <w:rFonts w:cs="Calibri"/>
        </w:rPr>
        <w:lastRenderedPageBreak/>
        <w:t>Turn – Fracking</w:t>
      </w:r>
    </w:p>
    <w:p w14:paraId="2D3F3E32" w14:textId="77777777" w:rsidR="00DD326C" w:rsidRPr="00DD5BC7" w:rsidRDefault="00DD326C" w:rsidP="00DD326C">
      <w:pPr>
        <w:pStyle w:val="Heading4"/>
        <w:rPr>
          <w:rFonts w:cs="Calibri"/>
        </w:rPr>
      </w:pPr>
      <w:r w:rsidRPr="00DD5BC7">
        <w:rPr>
          <w:rFonts w:cs="Calibri"/>
        </w:rPr>
        <w:t>Satellite loss shuts down global fracking</w:t>
      </w:r>
    </w:p>
    <w:p w14:paraId="6E41CC51" w14:textId="77777777" w:rsidR="00DD326C" w:rsidRPr="00DD5BC7" w:rsidRDefault="00DD326C" w:rsidP="00DD326C">
      <w:r w:rsidRPr="00DD5BC7">
        <w:t xml:space="preserve">Les </w:t>
      </w:r>
      <w:r w:rsidRPr="00DD5BC7">
        <w:rPr>
          <w:rStyle w:val="Style13ptBold"/>
        </w:rPr>
        <w:t>Johnson 13</w:t>
      </w:r>
      <w:r w:rsidRPr="00DD5BC7">
        <w:t xml:space="preserve">, Deputy Manager for NASA's Advanced Concepts Office at the Marshall Space Flight Center, Co-Investigator for the JAXA T-Rex Space Tether Experiment and PI of NASA's </w:t>
      </w:r>
      <w:proofErr w:type="spellStart"/>
      <w:r w:rsidRPr="00DD5BC7">
        <w:t>ProSEDS</w:t>
      </w:r>
      <w:proofErr w:type="spellEnd"/>
      <w:r w:rsidRPr="00DD5BC7">
        <w:t xml:space="preserve"> Experiment, Master's Degree in Physics from Vanderbilt University, Popular Science Writer, and NASA Technologist, Frequent Contributor to the Journal of the British Interplanetary </w:t>
      </w:r>
      <w:proofErr w:type="spellStart"/>
      <w:r w:rsidRPr="00DD5BC7">
        <w:t>Sodety</w:t>
      </w:r>
      <w:proofErr w:type="spellEnd"/>
      <w:r w:rsidRPr="00DD5BC7">
        <w:t xml:space="preserve"> and Member of the American Institute of Aeronautics and Astronautics, National Space Society, the World Future Society, and MENSA, Sky Alert!: When Satellites Fail, p. 99-105</w:t>
      </w:r>
    </w:p>
    <w:p w14:paraId="6D483C8E" w14:textId="77777777" w:rsidR="00DD326C" w:rsidRPr="00DD5BC7" w:rsidRDefault="00DD326C" w:rsidP="00DD326C">
      <w:pPr>
        <w:rPr>
          <w:sz w:val="16"/>
        </w:rPr>
      </w:pPr>
      <w:r w:rsidRPr="00DD5BC7">
        <w:rPr>
          <w:rStyle w:val="Emphasis"/>
          <w:highlight w:val="green"/>
        </w:rPr>
        <w:t>Energy</w:t>
      </w:r>
      <w:r w:rsidRPr="00DD5BC7">
        <w:rPr>
          <w:sz w:val="16"/>
        </w:rPr>
        <w:t xml:space="preserve">, environment, farming, mining, land use. All of these areas and more </w:t>
      </w:r>
      <w:r w:rsidRPr="00DD5BC7">
        <w:rPr>
          <w:rStyle w:val="Emphasis"/>
          <w:highlight w:val="green"/>
        </w:rPr>
        <w:t>are</w:t>
      </w:r>
      <w:r w:rsidRPr="00DD5BC7">
        <w:rPr>
          <w:rStyle w:val="Emphasis"/>
        </w:rPr>
        <w:t xml:space="preserve"> now </w:t>
      </w:r>
      <w:r w:rsidRPr="00DD5BC7">
        <w:rPr>
          <w:rStyle w:val="Emphasis"/>
          <w:highlight w:val="green"/>
        </w:rPr>
        <w:t>inextricably linked to satellite data and would be devastated should that flow</w:t>
      </w:r>
      <w:r w:rsidRPr="00DD5BC7">
        <w:rPr>
          <w:rStyle w:val="Emphasis"/>
        </w:rPr>
        <w:t xml:space="preserve"> of data </w:t>
      </w:r>
      <w:r w:rsidRPr="00DD5BC7">
        <w:rPr>
          <w:rStyle w:val="Emphasis"/>
          <w:highlight w:val="green"/>
        </w:rPr>
        <w:t>stop</w:t>
      </w:r>
      <w:r w:rsidRPr="00DD5BC7">
        <w:rPr>
          <w:sz w:val="16"/>
        </w:rPr>
        <w:t>.</w:t>
      </w:r>
    </w:p>
    <w:p w14:paraId="0747FA9E" w14:textId="77777777" w:rsidR="00DD326C" w:rsidRPr="00DD5BC7" w:rsidRDefault="00DD326C" w:rsidP="00DD326C">
      <w:pPr>
        <w:rPr>
          <w:sz w:val="12"/>
          <w:szCs w:val="18"/>
        </w:rPr>
      </w:pPr>
      <w:r w:rsidRPr="00DD5BC7">
        <w:rPr>
          <w:sz w:val="12"/>
          <w:szCs w:val="18"/>
        </w:rPr>
        <w:t>Environmental Monitoring</w:t>
      </w:r>
    </w:p>
    <w:p w14:paraId="6F662995" w14:textId="77777777" w:rsidR="00DD326C" w:rsidRPr="00DD5BC7" w:rsidRDefault="00DD326C" w:rsidP="00DD326C">
      <w:pPr>
        <w:rPr>
          <w:sz w:val="12"/>
          <w:szCs w:val="18"/>
        </w:rPr>
      </w:pPr>
      <w:proofErr w:type="gramStart"/>
      <w:r w:rsidRPr="00DD5BC7">
        <w:rPr>
          <w:sz w:val="12"/>
          <w:szCs w:val="18"/>
        </w:rPr>
        <w:t>Oh</w:t>
      </w:r>
      <w:proofErr w:type="gramEnd"/>
      <w:r w:rsidRPr="00DD5BC7">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DD5BC7">
        <w:rPr>
          <w:sz w:val="12"/>
          <w:szCs w:val="18"/>
        </w:rPr>
        <w:t>oll</w:t>
      </w:r>
      <w:proofErr w:type="spellEnd"/>
      <w:r w:rsidRPr="00DD5BC7">
        <w:rPr>
          <w:sz w:val="12"/>
          <w:szCs w:val="18"/>
        </w:rPr>
        <w:t xml:space="preserve"> spill happened in the Gulf of Mexico in 2010, satellite images were used in conjunction with aircraft and ships to monitor the extent and evolving nature of the spill (Figures 10.1 and 10.2).</w:t>
      </w:r>
    </w:p>
    <w:p w14:paraId="3D561D15" w14:textId="77777777" w:rsidR="00DD326C" w:rsidRPr="00DD5BC7" w:rsidRDefault="00DD326C" w:rsidP="00DD326C">
      <w:pPr>
        <w:rPr>
          <w:sz w:val="12"/>
          <w:szCs w:val="18"/>
        </w:rPr>
      </w:pPr>
      <w:r w:rsidRPr="00DD5BC7">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2BA69475" w14:textId="77777777" w:rsidR="00DD326C" w:rsidRPr="00DD5BC7" w:rsidRDefault="00DD326C" w:rsidP="00DD326C">
      <w:pPr>
        <w:rPr>
          <w:sz w:val="12"/>
          <w:szCs w:val="18"/>
        </w:rPr>
      </w:pPr>
      <w:r w:rsidRPr="00DD5BC7">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309A2093" w14:textId="77777777" w:rsidR="00DD326C" w:rsidRPr="00DD5BC7" w:rsidRDefault="00DD326C" w:rsidP="00DD326C">
      <w:pPr>
        <w:rPr>
          <w:sz w:val="12"/>
          <w:szCs w:val="18"/>
        </w:rPr>
      </w:pPr>
      <w:r w:rsidRPr="00DD5BC7">
        <w:rPr>
          <w:sz w:val="12"/>
          <w:szCs w:val="18"/>
        </w:rPr>
        <w:t xml:space="preserve">We use satellites, like the venerable Landsat series, to study the Earth m unprecedented detail. Since 1972, Landsat satellites have taken millions of </w:t>
      </w:r>
      <w:proofErr w:type="gramStart"/>
      <w:r w:rsidRPr="00DD5BC7">
        <w:rPr>
          <w:sz w:val="12"/>
          <w:szCs w:val="18"/>
        </w:rPr>
        <w:t>high resolution</w:t>
      </w:r>
      <w:proofErr w:type="gramEnd"/>
      <w:r w:rsidRPr="00DD5BC7">
        <w:rPr>
          <w:sz w:val="12"/>
          <w:szCs w:val="18"/>
        </w:rPr>
        <w:t xml:space="preserve"> images of the Earth's surface, allowing comprehensive studies of how the land has changed due to human intervention (deforestation, agriculture, settlement, etc.) and natural processes (desertification, floods, etc.).</w:t>
      </w:r>
    </w:p>
    <w:p w14:paraId="23E0799A" w14:textId="77777777" w:rsidR="00DD326C" w:rsidRPr="00DD5BC7" w:rsidRDefault="00DD326C" w:rsidP="00DD326C">
      <w:pPr>
        <w:rPr>
          <w:sz w:val="12"/>
          <w:szCs w:val="18"/>
        </w:rPr>
      </w:pPr>
      <w:r w:rsidRPr="00DD5BC7">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75A5C662" w14:textId="77777777" w:rsidR="00DD326C" w:rsidRPr="00DD5BC7" w:rsidRDefault="00DD326C" w:rsidP="00DD326C">
      <w:pPr>
        <w:rPr>
          <w:sz w:val="12"/>
          <w:szCs w:val="18"/>
        </w:rPr>
      </w:pPr>
      <w:r w:rsidRPr="00DD5BC7">
        <w:rPr>
          <w:sz w:val="12"/>
          <w:szCs w:val="18"/>
        </w:rPr>
        <w:t>And what is the practical side of this particular bit of information?</w:t>
      </w:r>
    </w:p>
    <w:p w14:paraId="73B89BB4" w14:textId="77777777" w:rsidR="00DD326C" w:rsidRPr="00DD5BC7" w:rsidRDefault="00DD326C" w:rsidP="00DD326C">
      <w:pPr>
        <w:rPr>
          <w:sz w:val="12"/>
          <w:szCs w:val="18"/>
        </w:rPr>
      </w:pPr>
      <w:r w:rsidRPr="00DD5BC7">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0C3A3D35" w14:textId="77777777" w:rsidR="00DD326C" w:rsidRPr="00DD5BC7" w:rsidRDefault="00DD326C" w:rsidP="00DD326C">
      <w:pPr>
        <w:rPr>
          <w:sz w:val="12"/>
          <w:szCs w:val="18"/>
        </w:rPr>
      </w:pPr>
      <w:r w:rsidRPr="00DD5BC7">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314AD4A0" w14:textId="77777777" w:rsidR="00DD326C" w:rsidRPr="00DD5BC7" w:rsidRDefault="00DD326C" w:rsidP="00DD326C">
      <w:pPr>
        <w:rPr>
          <w:sz w:val="12"/>
          <w:szCs w:val="18"/>
        </w:rPr>
      </w:pPr>
      <w:r w:rsidRPr="00DD5BC7">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1ECBC4B6" w14:textId="77777777" w:rsidR="00DD326C" w:rsidRPr="00DD5BC7" w:rsidRDefault="00DD326C" w:rsidP="00DD326C">
      <w:pPr>
        <w:rPr>
          <w:sz w:val="12"/>
          <w:szCs w:val="18"/>
        </w:rPr>
      </w:pPr>
      <w:r w:rsidRPr="00DD5BC7">
        <w:rPr>
          <w:sz w:val="12"/>
          <w:szCs w:val="18"/>
        </w:rPr>
        <w:t xml:space="preserve">Other than taking pictures of surface features, like lakes and open pit mines, how are satellites monitoring the Earth's changing climate? In just about every way, </w:t>
      </w:r>
      <w:proofErr w:type="gramStart"/>
      <w:r w:rsidRPr="00DD5BC7">
        <w:rPr>
          <w:sz w:val="12"/>
          <w:szCs w:val="18"/>
        </w:rPr>
        <w:t>by:</w:t>
      </w:r>
      <w:proofErr w:type="gramEnd"/>
      <w:r w:rsidRPr="00DD5BC7">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0A4631A5" w14:textId="77777777" w:rsidR="00DD326C" w:rsidRPr="00DD5BC7" w:rsidRDefault="00DD326C" w:rsidP="00DD326C">
      <w:pPr>
        <w:rPr>
          <w:sz w:val="12"/>
          <w:szCs w:val="18"/>
        </w:rPr>
      </w:pPr>
      <w:r w:rsidRPr="00DD5BC7">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41EB2AE8" w14:textId="77777777" w:rsidR="00DD326C" w:rsidRPr="00DD5BC7" w:rsidRDefault="00DD326C" w:rsidP="00DD326C">
      <w:pPr>
        <w:rPr>
          <w:sz w:val="12"/>
          <w:szCs w:val="18"/>
        </w:rPr>
      </w:pPr>
      <w:r w:rsidRPr="00DD5BC7">
        <w:rPr>
          <w:sz w:val="12"/>
          <w:szCs w:val="18"/>
        </w:rPr>
        <w:t>By looking in different parts of the spectrum, like the infrared light discussed above, we can make observations as described in Table 10.1.</w:t>
      </w:r>
    </w:p>
    <w:p w14:paraId="75D9E74F" w14:textId="77777777" w:rsidR="00DD326C" w:rsidRPr="00DD5BC7" w:rsidRDefault="00DD326C" w:rsidP="00DD326C">
      <w:pPr>
        <w:rPr>
          <w:sz w:val="12"/>
          <w:szCs w:val="18"/>
        </w:rPr>
      </w:pPr>
      <w:r w:rsidRPr="00DD5BC7">
        <w:rPr>
          <w:sz w:val="12"/>
          <w:szCs w:val="18"/>
        </w:rPr>
        <w:t>Pollution Monitoring</w:t>
      </w:r>
    </w:p>
    <w:p w14:paraId="438BCA85" w14:textId="77777777" w:rsidR="00DD326C" w:rsidRPr="00DD5BC7" w:rsidRDefault="00DD326C" w:rsidP="00DD326C">
      <w:pPr>
        <w:rPr>
          <w:sz w:val="12"/>
          <w:szCs w:val="18"/>
        </w:rPr>
      </w:pPr>
      <w:r w:rsidRPr="00DD5BC7">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64E51DDE" w14:textId="77777777" w:rsidR="00DD326C" w:rsidRPr="00DD5BC7" w:rsidRDefault="00DD326C" w:rsidP="00DD326C">
      <w:pPr>
        <w:rPr>
          <w:sz w:val="12"/>
          <w:szCs w:val="18"/>
        </w:rPr>
      </w:pPr>
      <w:r w:rsidRPr="00DD5BC7">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44B7A76A" w14:textId="77777777" w:rsidR="00DD326C" w:rsidRPr="00DD5BC7" w:rsidRDefault="00DD326C" w:rsidP="00DD326C">
      <w:pPr>
        <w:rPr>
          <w:rStyle w:val="Emphasis"/>
        </w:rPr>
      </w:pPr>
      <w:r w:rsidRPr="00DD5BC7">
        <w:rPr>
          <w:rStyle w:val="Emphasis"/>
        </w:rPr>
        <w:lastRenderedPageBreak/>
        <w:t>Energy Production</w:t>
      </w:r>
    </w:p>
    <w:p w14:paraId="549E5836" w14:textId="77777777" w:rsidR="00DD326C" w:rsidRPr="00DD5BC7" w:rsidRDefault="00DD326C" w:rsidP="00DD326C">
      <w:r w:rsidRPr="00DD5BC7">
        <w:rPr>
          <w:rStyle w:val="StyleUnderline"/>
          <w:highlight w:val="green"/>
        </w:rPr>
        <w:t>The</w:t>
      </w:r>
      <w:r w:rsidRPr="00DD5BC7">
        <w:rPr>
          <w:rStyle w:val="StyleUnderline"/>
        </w:rPr>
        <w:t xml:space="preserve"> recent </w:t>
      </w:r>
      <w:r w:rsidRPr="00DD5BC7">
        <w:rPr>
          <w:rStyle w:val="StyleUnderline"/>
          <w:highlight w:val="green"/>
        </w:rPr>
        <w:t>boom in</w:t>
      </w:r>
      <w:r w:rsidRPr="00DD5BC7">
        <w:rPr>
          <w:rStyle w:val="StyleUnderline"/>
        </w:rPr>
        <w:t xml:space="preserve"> the production of </w:t>
      </w:r>
      <w:r w:rsidRPr="00DD5BC7">
        <w:rPr>
          <w:rStyle w:val="StyleUnderline"/>
          <w:highlight w:val="green"/>
        </w:rPr>
        <w:t>shale oil</w:t>
      </w:r>
      <w:r w:rsidRPr="00DD5BC7">
        <w:rPr>
          <w:rStyle w:val="StyleUnderline"/>
        </w:rPr>
        <w:t xml:space="preserve"> in the </w:t>
      </w:r>
      <w:r w:rsidRPr="00DD5BC7">
        <w:rPr>
          <w:rStyle w:val="Emphasis"/>
        </w:rPr>
        <w:t>U</w:t>
      </w:r>
      <w:r w:rsidRPr="00DD5BC7">
        <w:rPr>
          <w:sz w:val="16"/>
        </w:rPr>
        <w:t xml:space="preserve">nited </w:t>
      </w:r>
      <w:r w:rsidRPr="00DD5BC7">
        <w:rPr>
          <w:rStyle w:val="Emphasis"/>
        </w:rPr>
        <w:t>S</w:t>
      </w:r>
      <w:r w:rsidRPr="00DD5BC7">
        <w:rPr>
          <w:sz w:val="16"/>
        </w:rPr>
        <w:t xml:space="preserve">tates </w:t>
      </w:r>
      <w:r w:rsidRPr="00DD5BC7">
        <w:rPr>
          <w:rStyle w:val="StyleUnderline"/>
        </w:rPr>
        <w:t xml:space="preserve">and elsewhere </w:t>
      </w:r>
      <w:r w:rsidRPr="00DD5BC7">
        <w:rPr>
          <w:rStyle w:val="StyleUnderline"/>
          <w:highlight w:val="green"/>
        </w:rPr>
        <w:t>is due</w:t>
      </w:r>
      <w:r w:rsidRPr="00DD5BC7">
        <w:rPr>
          <w:rStyle w:val="StyleUnderline"/>
        </w:rPr>
        <w:t xml:space="preserve"> in large part </w:t>
      </w:r>
      <w:r w:rsidRPr="00DD5BC7">
        <w:rPr>
          <w:rStyle w:val="StyleUnderline"/>
          <w:highlight w:val="green"/>
        </w:rPr>
        <w:t>to</w:t>
      </w:r>
      <w:r w:rsidRPr="00DD5BC7">
        <w:rPr>
          <w:rStyle w:val="StyleUnderline"/>
        </w:rPr>
        <w:t xml:space="preserve"> the </w:t>
      </w:r>
      <w:r w:rsidRPr="00DD5BC7">
        <w:rPr>
          <w:rStyle w:val="Emphasis"/>
          <w:highlight w:val="green"/>
        </w:rPr>
        <w:t>identification</w:t>
      </w:r>
      <w:r w:rsidRPr="00DD5BC7">
        <w:rPr>
          <w:rStyle w:val="StyleUnderline"/>
          <w:highlight w:val="green"/>
        </w:rPr>
        <w:t xml:space="preserve"> and </w:t>
      </w:r>
      <w:r w:rsidRPr="00DD5BC7">
        <w:rPr>
          <w:rStyle w:val="Emphasis"/>
          <w:highlight w:val="green"/>
        </w:rPr>
        <w:t>geolocation</w:t>
      </w:r>
      <w:r w:rsidRPr="00DD5BC7">
        <w:rPr>
          <w:rStyle w:val="StyleUnderline"/>
          <w:highlight w:val="green"/>
        </w:rPr>
        <w:t xml:space="preserve"> of</w:t>
      </w:r>
      <w:r w:rsidRPr="00DD5BC7">
        <w:rPr>
          <w:rStyle w:val="StyleUnderline"/>
        </w:rPr>
        <w:t xml:space="preserve"> promising geologic </w:t>
      </w:r>
      <w:r w:rsidRPr="00DD5BC7">
        <w:rPr>
          <w:rStyle w:val="StyleUnderline"/>
          <w:highlight w:val="green"/>
        </w:rPr>
        <w:t>formations for test</w:t>
      </w:r>
      <w:r w:rsidRPr="00DD5BC7">
        <w:rPr>
          <w:rStyle w:val="StyleUnderline"/>
        </w:rPr>
        <w:t xml:space="preserve"> drilling and </w:t>
      </w:r>
      <w:r w:rsidRPr="00DD5BC7">
        <w:rPr>
          <w:rStyle w:val="StyleUnderline"/>
          <w:highlight w:val="green"/>
        </w:rPr>
        <w:t>fracking</w:t>
      </w:r>
      <w:r w:rsidRPr="00DD5BC7">
        <w:rPr>
          <w:rStyle w:val="StyleUnderline"/>
        </w:rPr>
        <w:t>. "Fracking" is a</w:t>
      </w:r>
      <w:r w:rsidRPr="00DD5BC7">
        <w:rPr>
          <w:sz w:val="16"/>
        </w:rPr>
        <w:t xml:space="preserve"> somewhat </w:t>
      </w:r>
      <w:r w:rsidRPr="00DD5BC7">
        <w:rPr>
          <w:rStyle w:val="StyleUnderline"/>
        </w:rPr>
        <w:t>new term</w:t>
      </w:r>
      <w:r w:rsidRPr="00DD5BC7">
        <w:rPr>
          <w:sz w:val="16"/>
        </w:rPr>
        <w:t xml:space="preserve"> that comes from the phrase "hydraulic fracturing". </w:t>
      </w:r>
      <w:r w:rsidRPr="00DD5BC7">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DD5BC7">
        <w:rPr>
          <w:rStyle w:val="Emphasis"/>
        </w:rPr>
        <w:t>U</w:t>
      </w:r>
      <w:r w:rsidRPr="00DD5BC7">
        <w:rPr>
          <w:sz w:val="16"/>
        </w:rPr>
        <w:t xml:space="preserve">nited </w:t>
      </w:r>
      <w:r w:rsidRPr="00DD5BC7">
        <w:rPr>
          <w:rStyle w:val="Emphasis"/>
        </w:rPr>
        <w:t>S</w:t>
      </w:r>
      <w:r w:rsidRPr="00DD5BC7">
        <w:rPr>
          <w:sz w:val="16"/>
        </w:rPr>
        <w:t xml:space="preserve">tates </w:t>
      </w:r>
      <w:r w:rsidRPr="00DD5BC7">
        <w:rPr>
          <w:rStyle w:val="StyleUnderline"/>
        </w:rPr>
        <w:t xml:space="preserve">alone, there may be as much as 750 trillion cubic feet of natural gas within shale deposits releasable by </w:t>
      </w:r>
      <w:r w:rsidRPr="00DD5BC7">
        <w:t>fracking [3]. How do energy companies know where to look for these deposits? In large part, by analyzing satellite imagery.</w:t>
      </w:r>
    </w:p>
    <w:p w14:paraId="59AAED20" w14:textId="77777777" w:rsidR="00DD326C" w:rsidRPr="00DD5BC7" w:rsidRDefault="00DD326C" w:rsidP="00DD326C">
      <w:pPr>
        <w:rPr>
          <w:sz w:val="16"/>
        </w:rPr>
      </w:pPr>
      <w:r w:rsidRPr="00DD5BC7">
        <w:t>According to Science Daily (26 February 2009), a new map of the Earth's gravitational field based on satellite measurements makes it much less resource intensive to find new oil deposits. The</w:t>
      </w:r>
      <w:r w:rsidRPr="00DD5BC7">
        <w:rPr>
          <w:sz w:val="16"/>
        </w:rPr>
        <w:t xml:space="preserve"> map will be particularly useful as the ice melts in the oil-rich Arctic regions. The easy-to-find oilfields have already been found. To fuel the growing world economy, those harder-to-find deposits must be located and tapped - which is why </w:t>
      </w:r>
      <w:r w:rsidRPr="00DD5BC7">
        <w:rPr>
          <w:rStyle w:val="StyleUnderline"/>
          <w:highlight w:val="green"/>
        </w:rPr>
        <w:t>sat</w:t>
      </w:r>
      <w:r w:rsidRPr="00DD5BC7">
        <w:rPr>
          <w:rStyle w:val="StyleUnderline"/>
        </w:rPr>
        <w:t xml:space="preserve">ellite </w:t>
      </w:r>
      <w:r w:rsidRPr="00DD5BC7">
        <w:rPr>
          <w:rStyle w:val="StyleUnderline"/>
          <w:highlight w:val="green"/>
        </w:rPr>
        <w:t xml:space="preserve">imagery is </w:t>
      </w:r>
      <w:r w:rsidRPr="00DD5BC7">
        <w:rPr>
          <w:rStyle w:val="Emphasis"/>
          <w:highlight w:val="green"/>
        </w:rPr>
        <w:t>so important</w:t>
      </w:r>
      <w:r w:rsidRPr="00DD5BC7">
        <w:rPr>
          <w:rStyle w:val="StyleUnderline"/>
          <w:highlight w:val="green"/>
        </w:rPr>
        <w:t>. Take away this and</w:t>
      </w:r>
      <w:r w:rsidRPr="00DD5BC7">
        <w:rPr>
          <w:rStyle w:val="StyleUnderline"/>
        </w:rPr>
        <w:t xml:space="preserve"> other satellite-dependent techniques of </w:t>
      </w:r>
      <w:r w:rsidRPr="00DD5BC7">
        <w:rPr>
          <w:rStyle w:val="StyleUnderline"/>
          <w:highlight w:val="green"/>
        </w:rPr>
        <w:t>oil and gas exploration</w:t>
      </w:r>
      <w:r w:rsidRPr="00DD5BC7">
        <w:rPr>
          <w:rStyle w:val="StyleUnderline"/>
        </w:rPr>
        <w:t xml:space="preserve"> and the </w:t>
      </w:r>
      <w:r w:rsidRPr="00DD5BC7">
        <w:rPr>
          <w:rStyle w:val="Emphasis"/>
        </w:rPr>
        <w:t xml:space="preserve">world economy </w:t>
      </w:r>
      <w:r w:rsidRPr="00DD5BC7">
        <w:rPr>
          <w:rStyle w:val="Emphasis"/>
          <w:highlight w:val="green"/>
        </w:rPr>
        <w:t>will feel the impact</w:t>
      </w:r>
      <w:r w:rsidRPr="00DD5BC7">
        <w:rPr>
          <w:rStyle w:val="StyleUnderline"/>
        </w:rPr>
        <w:t xml:space="preserve"> through higher oil and natural gas prices</w:t>
      </w:r>
      <w:r w:rsidRPr="00DD5BC7">
        <w:rPr>
          <w:sz w:val="16"/>
        </w:rPr>
        <w:t>.</w:t>
      </w:r>
    </w:p>
    <w:p w14:paraId="0D57D8D8" w14:textId="77777777" w:rsidR="00DD326C" w:rsidRPr="00DD5BC7" w:rsidRDefault="00DD326C" w:rsidP="00DD326C">
      <w:pPr>
        <w:pStyle w:val="Heading4"/>
        <w:rPr>
          <w:rFonts w:cs="Calibri"/>
        </w:rPr>
      </w:pPr>
      <w:r w:rsidRPr="00DD5BC7">
        <w:rPr>
          <w:rFonts w:cs="Calibri"/>
        </w:rPr>
        <w:t xml:space="preserve">Fracking makes </w:t>
      </w:r>
      <w:r w:rsidRPr="00DD5BC7">
        <w:rPr>
          <w:rFonts w:cs="Calibri"/>
          <w:u w:val="single"/>
        </w:rPr>
        <w:t>extinction inevitable</w:t>
      </w:r>
      <w:r w:rsidRPr="00DD5BC7">
        <w:rPr>
          <w:rFonts w:cs="Calibri"/>
        </w:rPr>
        <w:t>---</w:t>
      </w:r>
      <w:r w:rsidRPr="00DD5BC7">
        <w:rPr>
          <w:rFonts w:cs="Calibri"/>
          <w:u w:val="single"/>
        </w:rPr>
        <w:t>try-or die</w:t>
      </w:r>
      <w:r w:rsidRPr="00DD5BC7">
        <w:rPr>
          <w:rFonts w:cs="Calibri"/>
        </w:rPr>
        <w:t xml:space="preserve"> to shut it off</w:t>
      </w:r>
    </w:p>
    <w:p w14:paraId="7E267F60" w14:textId="77777777" w:rsidR="00DD326C" w:rsidRPr="00DD5BC7" w:rsidRDefault="00DD326C" w:rsidP="00DD326C">
      <w:r w:rsidRPr="00DD5BC7">
        <w:t xml:space="preserve">Rev. Mac </w:t>
      </w:r>
      <w:proofErr w:type="spellStart"/>
      <w:r w:rsidRPr="00DD5BC7">
        <w:rPr>
          <w:rStyle w:val="Style13ptBold"/>
        </w:rPr>
        <w:t>Legerton</w:t>
      </w:r>
      <w:proofErr w:type="spellEnd"/>
      <w:r w:rsidRPr="00DD5BC7">
        <w:rPr>
          <w:rStyle w:val="Style13ptBold"/>
        </w:rPr>
        <w:t xml:space="preserve"> 18</w:t>
      </w:r>
      <w:r w:rsidRPr="00DD5BC7">
        <w:t xml:space="preserve">, Co-Founder and Executive Director of the Center for Community Action, Member of the Board of Directors of the NC Climate Solutions Coalition, Member of the Board of Directors of the </w:t>
      </w:r>
      <w:proofErr w:type="spellStart"/>
      <w:r w:rsidRPr="00DD5BC7">
        <w:t>Windcall</w:t>
      </w:r>
      <w:proofErr w:type="spellEnd"/>
      <w:r w:rsidRPr="00DD5BC7">
        <w:t xml:space="preserve"> Institute, “Will </w:t>
      </w:r>
      <w:proofErr w:type="gramStart"/>
      <w:r w:rsidRPr="00DD5BC7">
        <w:t>The</w:t>
      </w:r>
      <w:proofErr w:type="gramEnd"/>
      <w:r w:rsidRPr="00DD5BC7">
        <w:t xml:space="preserve"> U.S. Blaze A Trail To Mass Extinction?”, APPPL News, 1/15/2018, https://www.apppl.org/news/will-the-u-s-blaze-a-trail-to-mass-extinction/</w:t>
      </w:r>
    </w:p>
    <w:p w14:paraId="25F18CD3" w14:textId="77777777" w:rsidR="00DD326C" w:rsidRPr="00DD5BC7" w:rsidRDefault="00DD326C" w:rsidP="00DD326C">
      <w:pPr>
        <w:rPr>
          <w:sz w:val="16"/>
        </w:rPr>
      </w:pPr>
      <w:r w:rsidRPr="00DD5BC7">
        <w:rPr>
          <w:sz w:val="16"/>
        </w:rPr>
        <w:t xml:space="preserve">As an elder, I now realize that </w:t>
      </w:r>
      <w:r w:rsidRPr="00DD5BC7">
        <w:rPr>
          <w:rStyle w:val="StyleUnderline"/>
          <w:highlight w:val="green"/>
        </w:rPr>
        <w:t>there is</w:t>
      </w:r>
      <w:r w:rsidRPr="00DD5BC7">
        <w:rPr>
          <w:rStyle w:val="StyleUnderline"/>
        </w:rPr>
        <w:t xml:space="preserve"> even </w:t>
      </w:r>
      <w:r w:rsidRPr="00DD5BC7">
        <w:rPr>
          <w:rStyle w:val="StyleUnderline"/>
          <w:highlight w:val="green"/>
        </w:rPr>
        <w:t xml:space="preserve">a </w:t>
      </w:r>
      <w:r w:rsidRPr="00DD5BC7">
        <w:rPr>
          <w:rStyle w:val="Emphasis"/>
          <w:highlight w:val="green"/>
        </w:rPr>
        <w:t>greater threat</w:t>
      </w:r>
      <w:r w:rsidRPr="00DD5BC7">
        <w:rPr>
          <w:rStyle w:val="StyleUnderline"/>
          <w:highlight w:val="green"/>
        </w:rPr>
        <w:t xml:space="preserve"> to</w:t>
      </w:r>
      <w:r w:rsidRPr="00DD5BC7">
        <w:rPr>
          <w:rStyle w:val="StyleUnderline"/>
        </w:rPr>
        <w:t xml:space="preserve"> humanity and </w:t>
      </w:r>
      <w:r w:rsidRPr="00DD5BC7">
        <w:rPr>
          <w:rStyle w:val="Emphasis"/>
          <w:highlight w:val="green"/>
        </w:rPr>
        <w:t>life on Earth</w:t>
      </w:r>
      <w:r w:rsidRPr="00DD5BC7">
        <w:rPr>
          <w:rStyle w:val="StyleUnderline"/>
          <w:highlight w:val="green"/>
        </w:rPr>
        <w:t xml:space="preserve"> than </w:t>
      </w:r>
      <w:r w:rsidRPr="00DD5BC7">
        <w:rPr>
          <w:rStyle w:val="Emphasis"/>
          <w:highlight w:val="green"/>
        </w:rPr>
        <w:t>nuclear war</w:t>
      </w:r>
      <w:r w:rsidRPr="00DD5BC7">
        <w:rPr>
          <w:sz w:val="16"/>
        </w:rPr>
        <w:t xml:space="preserve">—though, unlike a nuclear exchange, this threat is a slow-motion catastrophe. Can you guess what it is? Here’s a clue: it is something with which </w:t>
      </w:r>
      <w:proofErr w:type="gramStart"/>
      <w:r w:rsidRPr="00DD5BC7">
        <w:rPr>
          <w:sz w:val="16"/>
        </w:rPr>
        <w:t>most  people</w:t>
      </w:r>
      <w:proofErr w:type="gramEnd"/>
      <w:r w:rsidRPr="00DD5BC7">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3EB43360" w14:textId="77777777" w:rsidR="00DD326C" w:rsidRPr="00DD5BC7" w:rsidRDefault="00DD326C" w:rsidP="00DD326C">
      <w:pPr>
        <w:rPr>
          <w:u w:val="single"/>
        </w:rPr>
      </w:pPr>
      <w:r w:rsidRPr="00DD5BC7">
        <w:rPr>
          <w:sz w:val="16"/>
        </w:rPr>
        <w:t xml:space="preserve">What is it? </w:t>
      </w:r>
      <w:r w:rsidRPr="00DD5BC7">
        <w:rPr>
          <w:rStyle w:val="StyleUnderline"/>
        </w:rPr>
        <w:t>It’s the</w:t>
      </w:r>
      <w:r w:rsidRPr="00DD5BC7">
        <w:rPr>
          <w:sz w:val="16"/>
        </w:rPr>
        <w:t xml:space="preserve"> slow-motion but </w:t>
      </w:r>
      <w:r w:rsidRPr="00DD5BC7">
        <w:rPr>
          <w:rStyle w:val="Emphasis"/>
        </w:rPr>
        <w:t>rapidly growing</w:t>
      </w:r>
      <w:r w:rsidRPr="00DD5BC7">
        <w:rPr>
          <w:rStyle w:val="StyleUnderline"/>
        </w:rPr>
        <w:t xml:space="preserve"> catastrophe of climate change</w:t>
      </w:r>
      <w:r w:rsidRPr="00DD5BC7">
        <w:rPr>
          <w:sz w:val="16"/>
        </w:rPr>
        <w:t xml:space="preserve">. There’s now good news amidst this seemingly overwhelming challenge. But the answer may surprise you. Today we know what </w:t>
      </w:r>
      <w:proofErr w:type="gramStart"/>
      <w:r w:rsidRPr="00DD5BC7">
        <w:rPr>
          <w:sz w:val="16"/>
        </w:rPr>
        <w:t xml:space="preserve">is </w:t>
      </w:r>
      <w:r w:rsidRPr="00DD5BC7">
        <w:rPr>
          <w:rStyle w:val="StyleUnderline"/>
        </w:rPr>
        <w:t>the #1 preventable cause of climate change</w:t>
      </w:r>
      <w:proofErr w:type="gramEnd"/>
      <w:r w:rsidRPr="00DD5BC7">
        <w:rPr>
          <w:rStyle w:val="StyleUnderline"/>
        </w:rPr>
        <w:t>. It’s not coal, it’s not nuclear, and it’s not oil and gasoline. It’s</w:t>
      </w:r>
      <w:r w:rsidRPr="00DD5BC7">
        <w:rPr>
          <w:sz w:val="16"/>
        </w:rPr>
        <w:t xml:space="preserve"> actually the use of the very fuel that is touted as being cleaner, greener, and cheaper than all the rest. This fuel is called </w:t>
      </w:r>
      <w:r w:rsidRPr="00DD5BC7">
        <w:rPr>
          <w:rStyle w:val="StyleUnderline"/>
        </w:rPr>
        <w:t>“Natural Gas”.</w:t>
      </w:r>
    </w:p>
    <w:p w14:paraId="2223B09C" w14:textId="77777777" w:rsidR="00DD326C" w:rsidRPr="00DD5BC7" w:rsidRDefault="00DD326C" w:rsidP="00DD326C">
      <w:pPr>
        <w:rPr>
          <w:sz w:val="16"/>
        </w:rPr>
      </w:pPr>
      <w:r w:rsidRPr="00DD5BC7">
        <w:rPr>
          <w:sz w:val="16"/>
        </w:rPr>
        <w:t xml:space="preserve">Let’s start with its name – “Natural Gas”. What is “natural gas”? There’s actually nothing “natural” about it when it is forcibly </w:t>
      </w:r>
      <w:r w:rsidRPr="00DD5BC7">
        <w:rPr>
          <w:rStyle w:val="StyleUnderline"/>
        </w:rPr>
        <w:t>extracted from the ground through</w:t>
      </w:r>
      <w:r w:rsidRPr="00DD5BC7">
        <w:rPr>
          <w:sz w:val="16"/>
        </w:rPr>
        <w:t xml:space="preserve"> hydraulic fracturing, commonly known as </w:t>
      </w:r>
      <w:r w:rsidRPr="00DD5BC7">
        <w:rPr>
          <w:rStyle w:val="StyleUnderline"/>
        </w:rPr>
        <w:t>“fracking”.</w:t>
      </w:r>
      <w:r w:rsidRPr="00DD5BC7">
        <w:rPr>
          <w:sz w:val="16"/>
        </w:rPr>
        <w:t xml:space="preserve"> When something is forcibly ruptured from deep within the earth with the use of toxic chemicals, the last name you would use for it is “natural”.</w:t>
      </w:r>
    </w:p>
    <w:p w14:paraId="4E3B1621" w14:textId="77777777" w:rsidR="00DD326C" w:rsidRPr="00DD5BC7" w:rsidRDefault="00DD326C" w:rsidP="00DD326C">
      <w:pPr>
        <w:rPr>
          <w:sz w:val="16"/>
        </w:rPr>
      </w:pPr>
      <w:r w:rsidRPr="00DD5BC7">
        <w:rPr>
          <w:rStyle w:val="StyleUnderline"/>
          <w:highlight w:val="green"/>
        </w:rPr>
        <w:t>Fracking disrupts</w:t>
      </w:r>
      <w:r w:rsidRPr="00DD5BC7">
        <w:rPr>
          <w:rStyle w:val="StyleUnderline"/>
        </w:rPr>
        <w:t xml:space="preserve"> the geologic </w:t>
      </w:r>
      <w:r w:rsidRPr="00DD5BC7">
        <w:rPr>
          <w:rStyle w:val="StyleUnderline"/>
          <w:highlight w:val="green"/>
        </w:rPr>
        <w:t xml:space="preserve">fault lines causing </w:t>
      </w:r>
      <w:r w:rsidRPr="00DD5BC7">
        <w:rPr>
          <w:rStyle w:val="Emphasis"/>
          <w:highlight w:val="green"/>
        </w:rPr>
        <w:t>earthquakes</w:t>
      </w:r>
      <w:r w:rsidRPr="00DD5BC7">
        <w:rPr>
          <w:rStyle w:val="StyleUnderline"/>
          <w:highlight w:val="green"/>
        </w:rPr>
        <w:t>, uses</w:t>
      </w:r>
      <w:r w:rsidRPr="00DD5BC7">
        <w:rPr>
          <w:rStyle w:val="StyleUnderline"/>
        </w:rPr>
        <w:t xml:space="preserve"> millions of gallons of </w:t>
      </w:r>
      <w:r w:rsidRPr="00DD5BC7">
        <w:rPr>
          <w:rStyle w:val="Emphasis"/>
          <w:highlight w:val="green"/>
        </w:rPr>
        <w:t>fresh water</w:t>
      </w:r>
      <w:r w:rsidRPr="00DD5BC7">
        <w:rPr>
          <w:rStyle w:val="StyleUnderline"/>
        </w:rPr>
        <w:t xml:space="preserve"> that becomes permanently </w:t>
      </w:r>
      <w:r w:rsidRPr="00DD5BC7">
        <w:rPr>
          <w:rStyle w:val="StyleUnderline"/>
          <w:highlight w:val="green"/>
        </w:rPr>
        <w:t>poisoned by</w:t>
      </w:r>
      <w:r w:rsidRPr="00DD5BC7">
        <w:rPr>
          <w:rStyle w:val="StyleUnderline"/>
        </w:rPr>
        <w:t xml:space="preserve"> unknown, </w:t>
      </w:r>
      <w:r w:rsidRPr="00DD5BC7">
        <w:rPr>
          <w:rStyle w:val="Emphasis"/>
        </w:rPr>
        <w:t xml:space="preserve">cancer-producing </w:t>
      </w:r>
      <w:r w:rsidRPr="00DD5BC7">
        <w:rPr>
          <w:rStyle w:val="Emphasis"/>
          <w:highlight w:val="green"/>
        </w:rPr>
        <w:t>chemicals</w:t>
      </w:r>
      <w:r w:rsidRPr="00DD5BC7">
        <w:rPr>
          <w:rStyle w:val="StyleUnderline"/>
        </w:rPr>
        <w:t xml:space="preserve"> added to it, </w:t>
      </w:r>
      <w:r w:rsidRPr="00DD5BC7">
        <w:rPr>
          <w:rStyle w:val="StyleUnderline"/>
          <w:highlight w:val="green"/>
        </w:rPr>
        <w:t xml:space="preserve">creates </w:t>
      </w:r>
      <w:r w:rsidRPr="00DD5BC7">
        <w:rPr>
          <w:rStyle w:val="Emphasis"/>
          <w:highlight w:val="green"/>
        </w:rPr>
        <w:t>air pollution</w:t>
      </w:r>
      <w:r w:rsidRPr="00DD5BC7">
        <w:rPr>
          <w:rStyle w:val="StyleUnderline"/>
        </w:rPr>
        <w:t xml:space="preserve"> during the drilling process, increases the risk of injury </w:t>
      </w:r>
      <w:r w:rsidRPr="00DD5BC7">
        <w:rPr>
          <w:rStyle w:val="StyleUnderline"/>
          <w:highlight w:val="green"/>
        </w:rPr>
        <w:t>and</w:t>
      </w:r>
      <w:r w:rsidRPr="00DD5BC7">
        <w:rPr>
          <w:rStyle w:val="StyleUnderline"/>
        </w:rPr>
        <w:t xml:space="preserve"> explosions, raises major health risks to both people and place in close proximity to it, and changes the nature of both neighborhoods and landscapes. Fracking also </w:t>
      </w:r>
      <w:r w:rsidRPr="00DD5BC7">
        <w:rPr>
          <w:rStyle w:val="StyleUnderline"/>
          <w:highlight w:val="green"/>
        </w:rPr>
        <w:t xml:space="preserve">leaves a </w:t>
      </w:r>
      <w:r w:rsidRPr="00DD5BC7">
        <w:rPr>
          <w:rStyle w:val="Emphasis"/>
          <w:highlight w:val="green"/>
        </w:rPr>
        <w:t xml:space="preserve">massive </w:t>
      </w:r>
      <w:r w:rsidRPr="00DD5BC7">
        <w:rPr>
          <w:rStyle w:val="Emphasis"/>
          <w:highlight w:val="green"/>
        </w:rPr>
        <w:lastRenderedPageBreak/>
        <w:t>carbon footprint</w:t>
      </w:r>
      <w:r w:rsidRPr="00DD5BC7">
        <w:rPr>
          <w:rStyle w:val="StyleUnderline"/>
        </w:rPr>
        <w:t xml:space="preserve"> of drilling wells as deep as 8,000 feet and then drilling horizontally over 10,000 feet; On top of all this, it </w:t>
      </w:r>
      <w:r w:rsidRPr="00DD5BC7">
        <w:rPr>
          <w:rStyle w:val="Emphasis"/>
        </w:rPr>
        <w:t>leaks</w:t>
      </w:r>
      <w:r w:rsidRPr="00DD5BC7">
        <w:rPr>
          <w:rStyle w:val="StyleUnderline"/>
        </w:rPr>
        <w:t xml:space="preserve"> major amounts of gas into the </w:t>
      </w:r>
      <w:r w:rsidRPr="00DD5BC7">
        <w:rPr>
          <w:rStyle w:val="Emphasis"/>
        </w:rPr>
        <w:t>environment</w:t>
      </w:r>
      <w:r w:rsidRPr="00DD5BC7">
        <w:rPr>
          <w:sz w:val="16"/>
        </w:rPr>
        <w:t>.</w:t>
      </w:r>
    </w:p>
    <w:p w14:paraId="4BCCD870" w14:textId="77777777" w:rsidR="00DD326C" w:rsidRPr="00DD5BC7" w:rsidRDefault="00DD326C" w:rsidP="00DD326C">
      <w:pPr>
        <w:rPr>
          <w:sz w:val="16"/>
        </w:rPr>
      </w:pPr>
      <w:r w:rsidRPr="00DD5BC7">
        <w:rPr>
          <w:sz w:val="16"/>
        </w:rPr>
        <w:t xml:space="preserve">So, what is this gas? It is 90-95% </w:t>
      </w:r>
      <w:r w:rsidRPr="00DD5BC7">
        <w:rPr>
          <w:rStyle w:val="StyleUnderline"/>
          <w:highlight w:val="green"/>
        </w:rPr>
        <w:t>methane</w:t>
      </w:r>
      <w:r w:rsidRPr="00DD5BC7">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DD5BC7">
        <w:rPr>
          <w:sz w:val="16"/>
        </w:rPr>
        <w:t>if  you</w:t>
      </w:r>
      <w:proofErr w:type="gramEnd"/>
      <w:r w:rsidRPr="00DD5BC7">
        <w:rPr>
          <w:sz w:val="16"/>
        </w:rPr>
        <w:t xml:space="preserve"> want people to believe and think that it is something that it is not. It is un-natural methane gas produced under massive and highly toxic pressure and hazardous conditions.</w:t>
      </w:r>
    </w:p>
    <w:p w14:paraId="0C982279" w14:textId="77777777" w:rsidR="00DD326C" w:rsidRPr="00DD5BC7" w:rsidRDefault="00DD326C" w:rsidP="00DD326C">
      <w:pPr>
        <w:rPr>
          <w:sz w:val="16"/>
        </w:rPr>
      </w:pPr>
      <w:r w:rsidRPr="00DD5BC7">
        <w:rPr>
          <w:sz w:val="16"/>
        </w:rPr>
        <w:t xml:space="preserve">Now that we know what this gas is, what does it do to the atmosphere and climate that is so dangerous? </w:t>
      </w:r>
      <w:r w:rsidRPr="00DD5BC7">
        <w:rPr>
          <w:rStyle w:val="StyleUnderline"/>
        </w:rPr>
        <w:t>This</w:t>
      </w:r>
      <w:r w:rsidRPr="00DD5BC7">
        <w:rPr>
          <w:sz w:val="16"/>
        </w:rPr>
        <w:t xml:space="preserve"> hydrocarbon has properties that </w:t>
      </w:r>
      <w:r w:rsidRPr="00DD5BC7">
        <w:rPr>
          <w:rStyle w:val="StyleUnderline"/>
          <w:highlight w:val="green"/>
        </w:rPr>
        <w:t>block</w:t>
      </w:r>
      <w:r w:rsidRPr="00DD5BC7">
        <w:rPr>
          <w:sz w:val="16"/>
        </w:rPr>
        <w:t xml:space="preserve"> the </w:t>
      </w:r>
      <w:r w:rsidRPr="00DD5BC7">
        <w:rPr>
          <w:rStyle w:val="StyleUnderline"/>
          <w:highlight w:val="green"/>
        </w:rPr>
        <w:t>radiation</w:t>
      </w:r>
      <w:r w:rsidRPr="00DD5BC7">
        <w:rPr>
          <w:rStyle w:val="StyleUnderline"/>
        </w:rPr>
        <w:t xml:space="preserve"> of heat</w:t>
      </w:r>
      <w:r w:rsidRPr="00DD5BC7">
        <w:rPr>
          <w:sz w:val="16"/>
        </w:rPr>
        <w:t xml:space="preserve"> from Earth’s surface </w:t>
      </w:r>
      <w:r w:rsidRPr="00DD5BC7">
        <w:rPr>
          <w:rStyle w:val="StyleUnderline"/>
          <w:highlight w:val="green"/>
        </w:rPr>
        <w:t>100 times more</w:t>
      </w:r>
      <w:r w:rsidRPr="00DD5BC7">
        <w:rPr>
          <w:rStyle w:val="StyleUnderline"/>
        </w:rPr>
        <w:t xml:space="preserve"> effectively than </w:t>
      </w:r>
      <w:r w:rsidRPr="00DD5BC7">
        <w:rPr>
          <w:rStyle w:val="StyleUnderline"/>
          <w:highlight w:val="green"/>
        </w:rPr>
        <w:t>CO2</w:t>
      </w:r>
      <w:r w:rsidRPr="00DD5BC7">
        <w:rPr>
          <w:sz w:val="16"/>
        </w:rPr>
        <w:t xml:space="preserve"> (released from burning coal) during its first 10 years of release and 86 times more effectively in its first 20 years. Because of the climate emergency underway, the first 10 or 20 years matter most.</w:t>
      </w:r>
    </w:p>
    <w:p w14:paraId="436F3102" w14:textId="77777777" w:rsidR="00DD326C" w:rsidRPr="00DD5BC7" w:rsidRDefault="00DD326C" w:rsidP="00DD326C">
      <w:pPr>
        <w:rPr>
          <w:sz w:val="16"/>
        </w:rPr>
      </w:pPr>
      <w:r w:rsidRPr="00DD5BC7">
        <w:rPr>
          <w:sz w:val="16"/>
        </w:rPr>
        <w:t xml:space="preserve">When utility companies and the </w:t>
      </w:r>
      <w:r w:rsidRPr="00DD5BC7">
        <w:rPr>
          <w:rStyle w:val="StyleUnderline"/>
        </w:rPr>
        <w:t>larger fossil fuel companies</w:t>
      </w:r>
      <w:r w:rsidRPr="00DD5BC7">
        <w:rPr>
          <w:sz w:val="16"/>
        </w:rPr>
        <w:t xml:space="preserve"> state that they are committed to lowering carbon emissions, this just isn’t true. They </w:t>
      </w:r>
      <w:r w:rsidRPr="00DD5BC7">
        <w:rPr>
          <w:rStyle w:val="StyleUnderline"/>
        </w:rPr>
        <w:t xml:space="preserve">are </w:t>
      </w:r>
      <w:r w:rsidRPr="00DD5BC7">
        <w:rPr>
          <w:rStyle w:val="Emphasis"/>
        </w:rPr>
        <w:t xml:space="preserve">radically </w:t>
      </w:r>
      <w:r w:rsidRPr="00DD5BC7">
        <w:rPr>
          <w:rStyle w:val="Emphasis"/>
          <w:highlight w:val="green"/>
        </w:rPr>
        <w:t>escalating</w:t>
      </w:r>
      <w:r w:rsidRPr="00DD5BC7">
        <w:rPr>
          <w:rStyle w:val="StyleUnderline"/>
          <w:highlight w:val="green"/>
        </w:rPr>
        <w:t xml:space="preserve"> the </w:t>
      </w:r>
      <w:r w:rsidRPr="00DD5BC7">
        <w:rPr>
          <w:rStyle w:val="Emphasis"/>
          <w:highlight w:val="green"/>
        </w:rPr>
        <w:t>most dangerous</w:t>
      </w:r>
      <w:r w:rsidRPr="00DD5BC7">
        <w:rPr>
          <w:rStyle w:val="Emphasis"/>
        </w:rPr>
        <w:t xml:space="preserve"> and worst of all</w:t>
      </w:r>
      <w:r w:rsidRPr="00DD5BC7">
        <w:rPr>
          <w:rStyle w:val="StyleUnderline"/>
        </w:rPr>
        <w:t xml:space="preserve"> </w:t>
      </w:r>
      <w:r w:rsidRPr="00DD5BC7">
        <w:rPr>
          <w:rStyle w:val="StyleUnderline"/>
          <w:highlight w:val="green"/>
        </w:rPr>
        <w:t>fossil fuels</w:t>
      </w:r>
      <w:r w:rsidRPr="00DD5BC7">
        <w:rPr>
          <w:rStyle w:val="StyleUnderline"/>
        </w:rPr>
        <w:t xml:space="preserve"> in relation to its impact on the climate</w:t>
      </w:r>
      <w:r w:rsidRPr="00DD5BC7">
        <w:rPr>
          <w:sz w:val="16"/>
        </w:rPr>
        <w:t xml:space="preserve">. Now the industry wants to expand production of methane gas all over the world by calling it “the most environmentally friendly fossil </w:t>
      </w:r>
      <w:proofErr w:type="spellStart"/>
      <w:r w:rsidRPr="00DD5BC7">
        <w:rPr>
          <w:sz w:val="16"/>
        </w:rPr>
        <w:t>fuel”and</w:t>
      </w:r>
      <w:proofErr w:type="spellEnd"/>
      <w:r w:rsidRPr="00DD5BC7">
        <w:rPr>
          <w:sz w:val="16"/>
        </w:rPr>
        <w:t xml:space="preserve"> a “bridge fuel” that we can safely use until we transition to 100% renewable energy sources.</w:t>
      </w:r>
    </w:p>
    <w:p w14:paraId="1BB7E448" w14:textId="77777777" w:rsidR="00DD326C" w:rsidRPr="00DD5BC7" w:rsidRDefault="00DD326C" w:rsidP="00DD326C">
      <w:pPr>
        <w:rPr>
          <w:sz w:val="16"/>
        </w:rPr>
      </w:pPr>
      <w:r w:rsidRPr="00DD5BC7">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78BD6DBA" w14:textId="77777777" w:rsidR="00DD326C" w:rsidRPr="00DD5BC7" w:rsidRDefault="00DD326C" w:rsidP="00DD326C">
      <w:pPr>
        <w:rPr>
          <w:sz w:val="16"/>
        </w:rPr>
      </w:pPr>
      <w:r w:rsidRPr="00DD5BC7">
        <w:rPr>
          <w:sz w:val="16"/>
        </w:rPr>
        <w:t xml:space="preserve">This same scenario that occurred with the tobacco industry needs to occur with methane gas and the fossil fuel industry. The major difference in these two scenarios is that that </w:t>
      </w:r>
      <w:r w:rsidRPr="00DD5BC7">
        <w:rPr>
          <w:rStyle w:val="StyleUnderline"/>
          <w:highlight w:val="green"/>
        </w:rPr>
        <w:t>this</w:t>
      </w:r>
      <w:r w:rsidRPr="00DD5BC7">
        <w:rPr>
          <w:rStyle w:val="StyleUnderline"/>
        </w:rPr>
        <w:t xml:space="preserve"> fossil fuel product</w:t>
      </w:r>
      <w:r w:rsidRPr="00DD5BC7">
        <w:rPr>
          <w:sz w:val="16"/>
        </w:rPr>
        <w:t xml:space="preserve"> doesn’t just threaten the lives of individuals who voluntarily breathe it in – it </w:t>
      </w:r>
      <w:r w:rsidRPr="00DD5BC7">
        <w:rPr>
          <w:rStyle w:val="StyleUnderline"/>
          <w:highlight w:val="green"/>
        </w:rPr>
        <w:t>threatens</w:t>
      </w:r>
      <w:r w:rsidRPr="00DD5BC7">
        <w:rPr>
          <w:rStyle w:val="StyleUnderline"/>
        </w:rPr>
        <w:t xml:space="preserve"> the lives of not only every human being, but also </w:t>
      </w:r>
      <w:r w:rsidRPr="00DD5BC7">
        <w:rPr>
          <w:rStyle w:val="Emphasis"/>
          <w:highlight w:val="green"/>
        </w:rPr>
        <w:t>all life on the planet</w:t>
      </w:r>
      <w:r w:rsidRPr="00DD5BC7">
        <w:rPr>
          <w:rStyle w:val="StyleUnderline"/>
          <w:highlight w:val="green"/>
        </w:rPr>
        <w:t>. The outcome</w:t>
      </w:r>
      <w:r w:rsidRPr="00DD5BC7">
        <w:rPr>
          <w:sz w:val="16"/>
        </w:rPr>
        <w:t xml:space="preserve"> of this scenario </w:t>
      </w:r>
      <w:r w:rsidRPr="00DD5BC7">
        <w:rPr>
          <w:rStyle w:val="StyleUnderline"/>
          <w:highlight w:val="green"/>
        </w:rPr>
        <w:t>needs to be a</w:t>
      </w:r>
      <w:r w:rsidRPr="00DD5BC7">
        <w:rPr>
          <w:sz w:val="16"/>
        </w:rPr>
        <w:t xml:space="preserve"> moratorium and eventual </w:t>
      </w:r>
      <w:r w:rsidRPr="00DD5BC7">
        <w:rPr>
          <w:rStyle w:val="Emphasis"/>
          <w:highlight w:val="green"/>
        </w:rPr>
        <w:t>end</w:t>
      </w:r>
      <w:r w:rsidRPr="00DD5BC7">
        <w:rPr>
          <w:rStyle w:val="StyleUnderline"/>
          <w:highlight w:val="green"/>
        </w:rPr>
        <w:t xml:space="preserve"> to all use of</w:t>
      </w:r>
      <w:r w:rsidRPr="00DD5BC7">
        <w:rPr>
          <w:rStyle w:val="StyleUnderline"/>
        </w:rPr>
        <w:t xml:space="preserve"> methane </w:t>
      </w:r>
      <w:r w:rsidRPr="00DD5BC7">
        <w:rPr>
          <w:rStyle w:val="StyleUnderline"/>
          <w:highlight w:val="green"/>
        </w:rPr>
        <w:t>gas as</w:t>
      </w:r>
      <w:r w:rsidRPr="00DD5BC7">
        <w:rPr>
          <w:rStyle w:val="StyleUnderline"/>
        </w:rPr>
        <w:t xml:space="preserve"> an </w:t>
      </w:r>
      <w:r w:rsidRPr="00DD5BC7">
        <w:rPr>
          <w:rStyle w:val="StyleUnderline"/>
          <w:highlight w:val="green"/>
        </w:rPr>
        <w:t>energy</w:t>
      </w:r>
      <w:r w:rsidRPr="00DD5BC7">
        <w:rPr>
          <w:rStyle w:val="StyleUnderline"/>
        </w:rPr>
        <w:t xml:space="preserve"> source. For the sake of</w:t>
      </w:r>
      <w:r w:rsidRPr="00DD5BC7">
        <w:rPr>
          <w:sz w:val="16"/>
        </w:rPr>
        <w:t xml:space="preserve"> all of us, </w:t>
      </w:r>
      <w:r w:rsidRPr="00DD5BC7">
        <w:rPr>
          <w:rStyle w:val="StyleUnderline"/>
        </w:rPr>
        <w:t>our</w:t>
      </w:r>
      <w:r w:rsidRPr="00DD5BC7">
        <w:rPr>
          <w:sz w:val="16"/>
        </w:rPr>
        <w:t xml:space="preserve"> communities, and </w:t>
      </w:r>
      <w:r w:rsidRPr="00DD5BC7">
        <w:rPr>
          <w:rStyle w:val="Emphasis"/>
        </w:rPr>
        <w:t>world</w:t>
      </w:r>
      <w:r w:rsidRPr="00DD5BC7">
        <w:rPr>
          <w:rStyle w:val="StyleUnderline"/>
        </w:rPr>
        <w:t>, the sooner the better</w:t>
      </w:r>
      <w:r w:rsidRPr="00DD5BC7">
        <w:rPr>
          <w:sz w:val="16"/>
        </w:rPr>
        <w:t>. This abomination is different. There is no time to waste.</w:t>
      </w:r>
    </w:p>
    <w:p w14:paraId="16277507" w14:textId="77777777" w:rsidR="00DD326C" w:rsidRPr="00DD5BC7" w:rsidRDefault="00DD326C" w:rsidP="00DD326C"/>
    <w:p w14:paraId="44724E5F" w14:textId="77777777" w:rsidR="00DD326C" w:rsidRPr="00DD5BC7" w:rsidRDefault="00DD326C" w:rsidP="00DD326C"/>
    <w:p w14:paraId="6747812C" w14:textId="77777777" w:rsidR="0094355D" w:rsidRPr="00DD5BC7" w:rsidRDefault="0094355D" w:rsidP="0094355D"/>
    <w:p w14:paraId="557B7353" w14:textId="2BA1C4CF" w:rsidR="0094355D" w:rsidRPr="00DD5BC7" w:rsidRDefault="0094355D" w:rsidP="0094355D">
      <w:pPr>
        <w:pStyle w:val="Heading3"/>
        <w:rPr>
          <w:rFonts w:cs="Calibri"/>
        </w:rPr>
      </w:pPr>
      <w:r w:rsidRPr="00DD5BC7">
        <w:rPr>
          <w:rFonts w:cs="Calibri"/>
        </w:rPr>
        <w:lastRenderedPageBreak/>
        <w:t xml:space="preserve">1NC – </w:t>
      </w:r>
      <w:proofErr w:type="spellStart"/>
      <w:r w:rsidRPr="00DD5BC7">
        <w:rPr>
          <w:rFonts w:cs="Calibri"/>
        </w:rPr>
        <w:t>Sats</w:t>
      </w:r>
      <w:proofErr w:type="spellEnd"/>
    </w:p>
    <w:p w14:paraId="7807FB95" w14:textId="122740B4" w:rsidR="0094355D" w:rsidRPr="00DD5BC7" w:rsidRDefault="0094355D" w:rsidP="0094355D">
      <w:pPr>
        <w:pStyle w:val="Heading4"/>
        <w:rPr>
          <w:rFonts w:cs="Calibri"/>
        </w:rPr>
      </w:pPr>
      <w:r w:rsidRPr="00DD5BC7">
        <w:rPr>
          <w:rFonts w:cs="Calibri"/>
        </w:rPr>
        <w:t xml:space="preserve">Even if key to environmental monitoring – no </w:t>
      </w:r>
      <w:proofErr w:type="spellStart"/>
      <w:r w:rsidRPr="00DD5BC7">
        <w:rPr>
          <w:rFonts w:cs="Calibri"/>
        </w:rPr>
        <w:t>wararnt</w:t>
      </w:r>
      <w:proofErr w:type="spellEnd"/>
      <w:r w:rsidRPr="00DD5BC7">
        <w:rPr>
          <w:rFonts w:cs="Calibri"/>
        </w:rPr>
        <w:t xml:space="preserve"> for why it causes action </w:t>
      </w:r>
      <w:r w:rsidR="00DD326C" w:rsidRPr="00DD5BC7">
        <w:rPr>
          <w:rFonts w:cs="Calibri"/>
        </w:rPr>
        <w:t xml:space="preserve">means they don’t access impacts </w:t>
      </w:r>
    </w:p>
    <w:p w14:paraId="4483334D" w14:textId="45F9D666" w:rsidR="0094355D" w:rsidRPr="00DD5BC7" w:rsidRDefault="0094355D" w:rsidP="0094355D"/>
    <w:p w14:paraId="1CA2E159" w14:textId="56B51B12" w:rsidR="0094355D" w:rsidRPr="00DD5BC7" w:rsidRDefault="0094355D" w:rsidP="0094355D">
      <w:pPr>
        <w:pStyle w:val="Heading3"/>
        <w:rPr>
          <w:rFonts w:cs="Calibri"/>
        </w:rPr>
      </w:pPr>
      <w:r w:rsidRPr="00DD5BC7">
        <w:rPr>
          <w:rFonts w:cs="Calibri"/>
        </w:rPr>
        <w:lastRenderedPageBreak/>
        <w:t xml:space="preserve">1NC – </w:t>
      </w:r>
      <w:proofErr w:type="spellStart"/>
      <w:r w:rsidRPr="00DD5BC7">
        <w:rPr>
          <w:rFonts w:cs="Calibri"/>
        </w:rPr>
        <w:t>Multilaterialism</w:t>
      </w:r>
      <w:proofErr w:type="spellEnd"/>
      <w:r w:rsidRPr="00DD5BC7">
        <w:rPr>
          <w:rFonts w:cs="Calibri"/>
        </w:rPr>
        <w:t xml:space="preserve"> </w:t>
      </w:r>
    </w:p>
    <w:p w14:paraId="2EACF2C3" w14:textId="77777777" w:rsidR="0094355D" w:rsidRPr="00DD5BC7" w:rsidRDefault="0094355D" w:rsidP="0094355D">
      <w:pPr>
        <w:pStyle w:val="Heading4"/>
        <w:rPr>
          <w:rFonts w:cs="Calibri"/>
        </w:rPr>
      </w:pPr>
      <w:r w:rsidRPr="00DD5BC7">
        <w:rPr>
          <w:rFonts w:cs="Calibri"/>
        </w:rPr>
        <w:t>Space cooperation will not moderate behavior</w:t>
      </w:r>
    </w:p>
    <w:p w14:paraId="3BE9F38A" w14:textId="77777777" w:rsidR="0094355D" w:rsidRPr="00DD5BC7" w:rsidRDefault="0094355D" w:rsidP="0094355D">
      <w:r w:rsidRPr="00DD5BC7">
        <w:rPr>
          <w:rStyle w:val="Style13ptBold"/>
        </w:rPr>
        <w:t>Sterner 15</w:t>
      </w:r>
      <w:r w:rsidRPr="00DD5BC7">
        <w:t xml:space="preserve"> (Eric Sterner, Fellow, George C. Marshall Institute, “China, Talk and Cooperation in Space,” SPACE NEWS, 8—6—15, </w:t>
      </w:r>
      <w:hyperlink r:id="rId13" w:history="1">
        <w:r w:rsidRPr="00DD5BC7">
          <w:rPr>
            <w:rStyle w:val="Hyperlink"/>
          </w:rPr>
          <w:t>https://spacenews.com/op-ed-china-talk-and-cooperation-in-space/</w:t>
        </w:r>
      </w:hyperlink>
      <w:r w:rsidRPr="00DD5BC7">
        <w:t>, accessed 5-18-19)</w:t>
      </w:r>
    </w:p>
    <w:p w14:paraId="1930C0AA" w14:textId="77777777" w:rsidR="0094355D" w:rsidRPr="00DD5BC7" w:rsidRDefault="0094355D" w:rsidP="0094355D">
      <w:pPr>
        <w:rPr>
          <w:sz w:val="16"/>
        </w:rPr>
      </w:pPr>
      <w:r w:rsidRPr="00DD5BC7">
        <w:rPr>
          <w:sz w:val="16"/>
        </w:rPr>
        <w:t xml:space="preserve">How might cooperation with China benefit the United States? Some hold that cooperation in space helps promote cooperation on Earth. Writing in </w:t>
      </w:r>
      <w:proofErr w:type="spellStart"/>
      <w:r w:rsidRPr="00DD5BC7">
        <w:rPr>
          <w:sz w:val="16"/>
        </w:rPr>
        <w:t>SpaceNews</w:t>
      </w:r>
      <w:proofErr w:type="spellEnd"/>
      <w:r w:rsidRPr="00DD5BC7">
        <w:rPr>
          <w:sz w:val="16"/>
        </w:rPr>
        <w:t xml:space="preserve"> in 2013, Michael </w:t>
      </w:r>
      <w:proofErr w:type="spellStart"/>
      <w:r w:rsidRPr="00DD5BC7">
        <w:rPr>
          <w:sz w:val="16"/>
        </w:rPr>
        <w:t>Krepon</w:t>
      </w:r>
      <w:proofErr w:type="spellEnd"/>
      <w:r w:rsidRPr="00DD5BC7">
        <w:rPr>
          <w:sz w:val="16"/>
        </w:rPr>
        <w:t xml:space="preserve"> argued “The more they cooperate in space, the less likely it is that their competition on Earth will result in military confrontation. The reverse is also true.” That sentiment is widespread and flows from the nobility of exploration. If only it were so. Unfortunately, </w:t>
      </w:r>
      <w:r w:rsidRPr="00DD5BC7">
        <w:rPr>
          <w:rStyle w:val="StyleUnderline"/>
        </w:rPr>
        <w:t xml:space="preserve">a country’s </w:t>
      </w:r>
      <w:r w:rsidRPr="00DD5BC7">
        <w:rPr>
          <w:rStyle w:val="Emphasis"/>
          <w:highlight w:val="green"/>
        </w:rPr>
        <w:t>space behavior</w:t>
      </w:r>
      <w:r w:rsidRPr="00DD5BC7">
        <w:rPr>
          <w:rStyle w:val="StyleUnderline"/>
        </w:rPr>
        <w:t xml:space="preserve"> appears to </w:t>
      </w:r>
      <w:r w:rsidRPr="00DD5BC7">
        <w:rPr>
          <w:rStyle w:val="StyleUnderline"/>
          <w:highlight w:val="green"/>
        </w:rPr>
        <w:t xml:space="preserve">have little </w:t>
      </w:r>
      <w:proofErr w:type="spellStart"/>
      <w:r w:rsidRPr="00DD5BC7">
        <w:rPr>
          <w:rStyle w:val="StyleUnderline"/>
          <w:highlight w:val="green"/>
        </w:rPr>
        <w:t>affect</w:t>
      </w:r>
      <w:proofErr w:type="spellEnd"/>
      <w:r w:rsidRPr="00DD5BC7">
        <w:rPr>
          <w:rStyle w:val="StyleUnderline"/>
          <w:highlight w:val="green"/>
        </w:rPr>
        <w:t xml:space="preserve"> on</w:t>
      </w:r>
      <w:r w:rsidRPr="00DD5BC7">
        <w:rPr>
          <w:rStyle w:val="StyleUnderline"/>
        </w:rPr>
        <w:t xml:space="preserve"> its </w:t>
      </w:r>
      <w:r w:rsidRPr="00DD5BC7">
        <w:rPr>
          <w:rStyle w:val="Emphasis"/>
          <w:highlight w:val="green"/>
        </w:rPr>
        <w:t>terrestrial actions</w:t>
      </w:r>
      <w:r w:rsidRPr="00DD5BC7">
        <w:rPr>
          <w:rStyle w:val="StyleUnderline"/>
        </w:rPr>
        <w:t>.</w:t>
      </w:r>
      <w:r w:rsidRPr="00DD5BC7">
        <w:rPr>
          <w:sz w:val="16"/>
        </w:rPr>
        <w:t xml:space="preserve"> </w:t>
      </w:r>
      <w:r w:rsidRPr="00DD5BC7">
        <w:rPr>
          <w:rStyle w:val="StyleUnderline"/>
        </w:rPr>
        <w:t>Russia’s multidecadal human spaceflight partnership with the United States did not prevent it from invading and destabilizing Ukraine when it moved toward a closer relationship with the European Union, many of whose members are Russian partners in the International Space Station.</w:t>
      </w:r>
      <w:r w:rsidRPr="00DD5BC7">
        <w:rPr>
          <w:sz w:val="16"/>
        </w:rPr>
        <w:t xml:space="preserve"> </w:t>
      </w:r>
      <w:r w:rsidRPr="00DD5BC7">
        <w:rPr>
          <w:rStyle w:val="Emphasis"/>
          <w:highlight w:val="green"/>
        </w:rPr>
        <w:t>Space coop</w:t>
      </w:r>
      <w:r w:rsidRPr="00DD5BC7">
        <w:rPr>
          <w:rStyle w:val="Emphasis"/>
        </w:rPr>
        <w:t xml:space="preserve">eration has not, and </w:t>
      </w:r>
      <w:r w:rsidRPr="00DD5BC7">
        <w:rPr>
          <w:rStyle w:val="Emphasis"/>
          <w:highlight w:val="green"/>
        </w:rPr>
        <w:t>will not, prevent</w:t>
      </w:r>
      <w:r w:rsidRPr="00DD5BC7">
        <w:rPr>
          <w:rStyle w:val="Emphasis"/>
        </w:rPr>
        <w:t xml:space="preserve"> the continued </w:t>
      </w:r>
      <w:r w:rsidRPr="00DD5BC7">
        <w:rPr>
          <w:rStyle w:val="Emphasis"/>
          <w:highlight w:val="green"/>
        </w:rPr>
        <w:t>worsening of the security environment in Europe</w:t>
      </w:r>
      <w:r w:rsidRPr="00DD5BC7">
        <w:rPr>
          <w:sz w:val="16"/>
        </w:rPr>
        <w:t xml:space="preserve">, which flows from Russian behavior on Earth, not in space. </w:t>
      </w:r>
      <w:r w:rsidRPr="00DD5BC7">
        <w:rPr>
          <w:rStyle w:val="StyleUnderline"/>
        </w:rPr>
        <w:t xml:space="preserve">Space </w:t>
      </w:r>
      <w:r w:rsidRPr="00DD5BC7">
        <w:rPr>
          <w:rStyle w:val="StyleUnderline"/>
          <w:highlight w:val="green"/>
        </w:rPr>
        <w:t>coop</w:t>
      </w:r>
      <w:r w:rsidRPr="00DD5BC7">
        <w:rPr>
          <w:rStyle w:val="StyleUnderline"/>
        </w:rPr>
        <w:t xml:space="preserve">eration </w:t>
      </w:r>
      <w:r w:rsidRPr="00DD5BC7">
        <w:rPr>
          <w:rStyle w:val="StyleUnderline"/>
          <w:highlight w:val="green"/>
        </w:rPr>
        <w:t>with China is</w:t>
      </w:r>
      <w:r w:rsidRPr="00DD5BC7">
        <w:rPr>
          <w:rStyle w:val="StyleUnderline"/>
        </w:rPr>
        <w:t xml:space="preserve"> similarly </w:t>
      </w:r>
      <w:r w:rsidRPr="00DD5BC7">
        <w:rPr>
          <w:rStyle w:val="StyleUnderline"/>
          <w:highlight w:val="green"/>
        </w:rPr>
        <w:t>unlikely to moderate its behavior</w:t>
      </w:r>
      <w:r w:rsidRPr="00DD5BC7">
        <w:rPr>
          <w:sz w:val="16"/>
        </w:rPr>
        <w:t xml:space="preserve">. Tensions in Asia derive from China’s insistence on pressing unlawful territorial claims in the Pacific, most recently by transforming disputed coral reefs into would-be military bases. Ironically, civilian space technology has proved critical in documenting these aggressive moves. To further demonstrate the civil space cooperation does not promote cooperation on Earth, we need look no further than recent history. The NASA administrator’s visit to China in the fall of 2014 nearly coincided with China’s hacking of NOAA, with whom Beijing has a “partnership” in studying climate change. </w:t>
      </w:r>
      <w:r w:rsidRPr="00DD5BC7">
        <w:rPr>
          <w:rStyle w:val="StyleUnderline"/>
        </w:rPr>
        <w:t xml:space="preserve">Military </w:t>
      </w:r>
      <w:r w:rsidRPr="00DD5BC7">
        <w:rPr>
          <w:rStyle w:val="StyleUnderline"/>
          <w:highlight w:val="green"/>
        </w:rPr>
        <w:t>confrontation</w:t>
      </w:r>
      <w:r w:rsidRPr="00DD5BC7">
        <w:rPr>
          <w:rStyle w:val="StyleUnderline"/>
        </w:rPr>
        <w:t xml:space="preserve"> </w:t>
      </w:r>
      <w:r w:rsidRPr="00DD5BC7">
        <w:rPr>
          <w:rStyle w:val="StyleUnderline"/>
          <w:highlight w:val="green"/>
        </w:rPr>
        <w:t xml:space="preserve">flows from </w:t>
      </w:r>
      <w:r w:rsidRPr="00DD5BC7">
        <w:rPr>
          <w:rStyle w:val="StyleUnderline"/>
        </w:rPr>
        <w:t xml:space="preserve">the </w:t>
      </w:r>
      <w:r w:rsidRPr="00DD5BC7">
        <w:rPr>
          <w:rStyle w:val="Emphasis"/>
          <w:highlight w:val="green"/>
        </w:rPr>
        <w:t>interaction of hard power</w:t>
      </w:r>
      <w:r w:rsidRPr="00DD5BC7">
        <w:rPr>
          <w:rStyle w:val="StyleUnderline"/>
        </w:rPr>
        <w:t xml:space="preserve"> in pursuit of competing national interests</w:t>
      </w:r>
      <w:r w:rsidRPr="00DD5BC7">
        <w:rPr>
          <w:sz w:val="16"/>
        </w:rPr>
        <w:t xml:space="preserve">. </w:t>
      </w:r>
      <w:r w:rsidRPr="00DD5BC7">
        <w:rPr>
          <w:rStyle w:val="Emphasis"/>
          <w:highlight w:val="green"/>
        </w:rPr>
        <w:t>Space coop</w:t>
      </w:r>
      <w:r w:rsidRPr="00DD5BC7">
        <w:rPr>
          <w:rStyle w:val="Emphasis"/>
        </w:rPr>
        <w:t>eration</w:t>
      </w:r>
      <w:r w:rsidRPr="00DD5BC7">
        <w:rPr>
          <w:rStyle w:val="StyleUnderline"/>
        </w:rPr>
        <w:t xml:space="preserve"> </w:t>
      </w:r>
      <w:r w:rsidRPr="00DD5BC7">
        <w:rPr>
          <w:rStyle w:val="StyleUnderline"/>
          <w:highlight w:val="green"/>
        </w:rPr>
        <w:t xml:space="preserve">falls into the realm of </w:t>
      </w:r>
      <w:r w:rsidRPr="00DD5BC7">
        <w:rPr>
          <w:rStyle w:val="Emphasis"/>
          <w:highlight w:val="green"/>
        </w:rPr>
        <w:t>soft power</w:t>
      </w:r>
      <w:r w:rsidRPr="00DD5BC7">
        <w:rPr>
          <w:rStyle w:val="StyleUnderline"/>
        </w:rPr>
        <w:t>.</w:t>
      </w:r>
      <w:r w:rsidRPr="00DD5BC7">
        <w:rPr>
          <w:sz w:val="16"/>
        </w:rPr>
        <w:t xml:space="preserve"> It has value in strengthening relationships among like-minded states with similar interests. China’s aggressiveness toward its neighbors, its human rights record and </w:t>
      </w:r>
      <w:proofErr w:type="gramStart"/>
      <w:r w:rsidRPr="00DD5BC7">
        <w:rPr>
          <w:sz w:val="16"/>
        </w:rPr>
        <w:t>its</w:t>
      </w:r>
      <w:proofErr w:type="gramEnd"/>
      <w:r w:rsidRPr="00DD5BC7">
        <w:rPr>
          <w:sz w:val="16"/>
        </w:rPr>
        <w:t xml:space="preserve"> cyberattacks on the United States strongly demonstrate that it and the United States are not of like minds. This is not the result of insufficient space cooperation, but of divergent national interests. The United States is a status quo power; China is not.</w:t>
      </w:r>
    </w:p>
    <w:p w14:paraId="7E5BF0D4" w14:textId="77777777" w:rsidR="0094355D" w:rsidRPr="00DD5BC7" w:rsidRDefault="0094355D" w:rsidP="0094355D"/>
    <w:p w14:paraId="2832E243" w14:textId="77777777" w:rsidR="0094355D" w:rsidRPr="00DD5BC7" w:rsidRDefault="0094355D" w:rsidP="0094355D">
      <w:pPr>
        <w:pStyle w:val="Heading4"/>
        <w:rPr>
          <w:rFonts w:cs="Calibri"/>
        </w:rPr>
      </w:pPr>
      <w:r w:rsidRPr="00DD5BC7">
        <w:rPr>
          <w:rFonts w:cs="Calibri"/>
        </w:rPr>
        <w:t xml:space="preserve">Space cooperation does not spillover to other areas </w:t>
      </w:r>
    </w:p>
    <w:p w14:paraId="431EF7E3" w14:textId="77777777" w:rsidR="0094355D" w:rsidRPr="00DD5BC7" w:rsidRDefault="0094355D" w:rsidP="0094355D">
      <w:proofErr w:type="spellStart"/>
      <w:r w:rsidRPr="00DD5BC7">
        <w:rPr>
          <w:b/>
          <w:bCs/>
        </w:rPr>
        <w:t>Pollpeter</w:t>
      </w:r>
      <w:proofErr w:type="spellEnd"/>
      <w:r w:rsidRPr="00DD5BC7">
        <w:rPr>
          <w:b/>
          <w:bCs/>
        </w:rPr>
        <w:t xml:space="preserve"> et al 15</w:t>
      </w:r>
      <w:r w:rsidRPr="00DD5BC7">
        <w:t xml:space="preserve"> (Kevin </w:t>
      </w:r>
      <w:proofErr w:type="spellStart"/>
      <w:r w:rsidRPr="00DD5BC7">
        <w:t>Pollpeter</w:t>
      </w:r>
      <w:proofErr w:type="spellEnd"/>
      <w:r w:rsidRPr="00DD5BC7">
        <w:t xml:space="preserve"> – research scientist @ CNA China Studies Division, internationally recognized expert on China's space program, M.A. in international policy studies from the Monterey Institute of International Studies. Eric Anderson – one of the leading entrepreneurs in the space industry, co-founder of Space Adventures and current Chairperson, NASA consultant/researcher, B.S. in aerospace engineering from the University of Virginia. Jordan Wilson – MA in International Affairs from the UC San Diego School of Global Policy and Strategy. Policy Analyst @ the U.S.-China Economic and Security Review Commission. Fan Yang – M.Sc. in Space Studies from International Space University, M.Sc. in Mechanical &amp; Aerospace Engineering from the Illinois Institute of Technology, Aerospace Engineer @ NASA. &lt;KEN&gt; “China Dream, Space Dream China’s Progress in Space Technologies and Implications for the United States,” U.S.-China Economic and Security Review Commission. March 2, 2015. DOA: 7/21/19. </w:t>
      </w:r>
      <w:hyperlink r:id="rId14" w:history="1">
        <w:r w:rsidRPr="00DD5BC7">
          <w:rPr>
            <w:rStyle w:val="Hyperlink"/>
          </w:rPr>
          <w:t>https://www.uscc.gov/sites/default/files/Research/China%20Dream%20Space%20Dream_Report.pdf</w:t>
        </w:r>
      </w:hyperlink>
      <w:r w:rsidRPr="00DD5BC7">
        <w:rPr>
          <w:rStyle w:val="Hyperlink"/>
        </w:rPr>
        <w:t>)</w:t>
      </w:r>
    </w:p>
    <w:p w14:paraId="16188740" w14:textId="77777777" w:rsidR="0094355D" w:rsidRPr="00DD5BC7" w:rsidRDefault="0094355D" w:rsidP="0094355D">
      <w:pPr>
        <w:rPr>
          <w:sz w:val="8"/>
          <w:szCs w:val="26"/>
        </w:rPr>
      </w:pPr>
      <w:r w:rsidRPr="00DD5BC7">
        <w:rPr>
          <w:rStyle w:val="StyleUnderline"/>
          <w:szCs w:val="26"/>
        </w:rPr>
        <w:t>The importance of</w:t>
      </w:r>
      <w:r w:rsidRPr="00DD5BC7">
        <w:rPr>
          <w:sz w:val="8"/>
          <w:szCs w:val="26"/>
        </w:rPr>
        <w:t xml:space="preserve"> China’s </w:t>
      </w:r>
      <w:r w:rsidRPr="00DD5BC7">
        <w:rPr>
          <w:rStyle w:val="StyleUnderline"/>
          <w:szCs w:val="26"/>
        </w:rPr>
        <w:t>space diplomacy should not be overstated</w:t>
      </w:r>
      <w:r w:rsidRPr="00DD5BC7">
        <w:rPr>
          <w:sz w:val="8"/>
          <w:szCs w:val="26"/>
        </w:rPr>
        <w:t xml:space="preserve">, however. </w:t>
      </w:r>
      <w:r w:rsidRPr="00DD5BC7">
        <w:rPr>
          <w:rStyle w:val="Emphasis"/>
          <w:szCs w:val="26"/>
          <w:highlight w:val="green"/>
        </w:rPr>
        <w:t>Relations in space do not drive relations on Earth.</w:t>
      </w:r>
      <w:r w:rsidRPr="00DD5BC7">
        <w:rPr>
          <w:rStyle w:val="StyleUnderline"/>
          <w:szCs w:val="26"/>
        </w:rPr>
        <w:t xml:space="preserve"> International </w:t>
      </w:r>
      <w:proofErr w:type="spellStart"/>
      <w:proofErr w:type="gramStart"/>
      <w:r w:rsidRPr="00DD5BC7">
        <w:rPr>
          <w:rStyle w:val="StyleUnderline"/>
          <w:szCs w:val="26"/>
          <w:highlight w:val="green"/>
        </w:rPr>
        <w:t>cooperatio</w:t>
      </w:r>
      <w:proofErr w:type="spellEnd"/>
      <w:r w:rsidRPr="00DD5BC7">
        <w:rPr>
          <w:rStyle w:val="StyleUnderline"/>
          <w:szCs w:val="26"/>
          <w:highlight w:val="green"/>
        </w:rPr>
        <w:t>)n</w:t>
      </w:r>
      <w:proofErr w:type="gramEnd"/>
      <w:r w:rsidRPr="00DD5BC7">
        <w:rPr>
          <w:rStyle w:val="StyleUnderline"/>
          <w:szCs w:val="26"/>
          <w:highlight w:val="green"/>
        </w:rPr>
        <w:t xml:space="preserve"> on space</w:t>
      </w:r>
      <w:r w:rsidRPr="00DD5BC7">
        <w:rPr>
          <w:sz w:val="8"/>
          <w:szCs w:val="26"/>
        </w:rPr>
        <w:t xml:space="preserve"> activities usually </w:t>
      </w:r>
      <w:r w:rsidRPr="00DD5BC7">
        <w:rPr>
          <w:rStyle w:val="StyleUnderline"/>
          <w:szCs w:val="26"/>
          <w:highlight w:val="green"/>
        </w:rPr>
        <w:t>follows</w:t>
      </w:r>
      <w:r w:rsidRPr="00DD5BC7">
        <w:rPr>
          <w:rStyle w:val="StyleUnderline"/>
          <w:szCs w:val="26"/>
        </w:rPr>
        <w:t xml:space="preserve"> progress </w:t>
      </w:r>
      <w:r w:rsidRPr="00DD5BC7">
        <w:rPr>
          <w:rStyle w:val="Emphasis"/>
          <w:szCs w:val="26"/>
        </w:rPr>
        <w:t xml:space="preserve">in </w:t>
      </w:r>
      <w:r w:rsidRPr="00DD5BC7">
        <w:rPr>
          <w:rStyle w:val="Emphasis"/>
          <w:szCs w:val="26"/>
          <w:highlight w:val="green"/>
        </w:rPr>
        <w:lastRenderedPageBreak/>
        <w:t>the overall relationship</w:t>
      </w:r>
      <w:r w:rsidRPr="00DD5BC7">
        <w:rPr>
          <w:rStyle w:val="StyleUnderline"/>
          <w:szCs w:val="26"/>
          <w:highlight w:val="green"/>
        </w:rPr>
        <w:t xml:space="preserve"> and is more</w:t>
      </w:r>
      <w:r w:rsidRPr="00DD5BC7">
        <w:rPr>
          <w:sz w:val="8"/>
          <w:szCs w:val="26"/>
        </w:rPr>
        <w:t xml:space="preserve"> of </w:t>
      </w:r>
      <w:r w:rsidRPr="00DD5BC7">
        <w:rPr>
          <w:rStyle w:val="StyleUnderline"/>
          <w:szCs w:val="26"/>
          <w:highlight w:val="green"/>
        </w:rPr>
        <w:t xml:space="preserve">an </w:t>
      </w:r>
      <w:r w:rsidRPr="00DD5BC7">
        <w:rPr>
          <w:rStyle w:val="Emphasis"/>
          <w:szCs w:val="26"/>
          <w:highlight w:val="green"/>
        </w:rPr>
        <w:t>indicator of the state of a relationship</w:t>
      </w:r>
      <w:r w:rsidRPr="00DD5BC7">
        <w:rPr>
          <w:rStyle w:val="StyleUnderline"/>
          <w:szCs w:val="26"/>
          <w:highlight w:val="green"/>
        </w:rPr>
        <w:t xml:space="preserve"> than a critical component.</w:t>
      </w:r>
      <w:r w:rsidRPr="00DD5BC7">
        <w:rPr>
          <w:sz w:val="8"/>
          <w:szCs w:val="26"/>
        </w:rPr>
        <w:t xml:space="preserve"> Although China’s increasing </w:t>
      </w:r>
      <w:r w:rsidRPr="00DD5BC7">
        <w:rPr>
          <w:rStyle w:val="StyleUnderline"/>
          <w:szCs w:val="26"/>
        </w:rPr>
        <w:t>space power</w:t>
      </w:r>
      <w:r w:rsidRPr="00DD5BC7">
        <w:rPr>
          <w:sz w:val="8"/>
          <w:szCs w:val="26"/>
        </w:rPr>
        <w:t xml:space="preserve"> does play a role in advancing its diplomatic interests, </w:t>
      </w:r>
      <w:r w:rsidRPr="00DD5BC7">
        <w:rPr>
          <w:rStyle w:val="StyleUnderline"/>
          <w:szCs w:val="26"/>
          <w:highlight w:val="green"/>
        </w:rPr>
        <w:t xml:space="preserve">there is </w:t>
      </w:r>
      <w:r w:rsidRPr="00DD5BC7">
        <w:rPr>
          <w:rStyle w:val="Emphasis"/>
          <w:szCs w:val="26"/>
          <w:highlight w:val="green"/>
        </w:rPr>
        <w:t>no evidence</w:t>
      </w:r>
      <w:r w:rsidRPr="00DD5BC7">
        <w:rPr>
          <w:sz w:val="8"/>
          <w:szCs w:val="26"/>
        </w:rPr>
        <w:t xml:space="preserve"> that </w:t>
      </w:r>
      <w:r w:rsidRPr="00DD5BC7">
        <w:rPr>
          <w:rStyle w:val="StyleUnderline"/>
          <w:szCs w:val="26"/>
          <w:highlight w:val="green"/>
        </w:rPr>
        <w:t>it</w:t>
      </w:r>
      <w:r w:rsidRPr="00DD5BC7">
        <w:rPr>
          <w:rStyle w:val="StyleUnderline"/>
          <w:szCs w:val="26"/>
        </w:rPr>
        <w:t xml:space="preserve"> has directly </w:t>
      </w:r>
      <w:r w:rsidRPr="00DD5BC7">
        <w:rPr>
          <w:rStyle w:val="StyleUnderline"/>
          <w:szCs w:val="26"/>
          <w:highlight w:val="green"/>
        </w:rPr>
        <w:t xml:space="preserve">produced tangible political benefits </w:t>
      </w:r>
      <w:r w:rsidRPr="00DD5BC7">
        <w:rPr>
          <w:rStyle w:val="Emphasis"/>
          <w:szCs w:val="26"/>
          <w:highlight w:val="green"/>
        </w:rPr>
        <w:t>in</w:t>
      </w:r>
      <w:r w:rsidRPr="00DD5BC7">
        <w:rPr>
          <w:sz w:val="8"/>
          <w:szCs w:val="26"/>
        </w:rPr>
        <w:t xml:space="preserve"> other </w:t>
      </w:r>
      <w:r w:rsidRPr="00DD5BC7">
        <w:rPr>
          <w:rStyle w:val="Emphasis"/>
          <w:szCs w:val="26"/>
          <w:highlight w:val="green"/>
        </w:rPr>
        <w:t>areas besides space</w:t>
      </w:r>
      <w:r w:rsidRPr="00DD5BC7">
        <w:rPr>
          <w:rStyle w:val="StyleUnderline"/>
          <w:szCs w:val="26"/>
          <w:highlight w:val="green"/>
        </w:rPr>
        <w:t>.</w:t>
      </w:r>
      <w:r w:rsidRPr="00DD5BC7">
        <w:rPr>
          <w:sz w:val="8"/>
          <w:szCs w:val="26"/>
        </w:rPr>
        <w:t>632 As its space power increases this may change. China, for example, could have more of a say in international technical organizations such as the International Telecommunications Union over rules governing satellites and satellite frequency issues, but as yet this is unrealized.</w:t>
      </w:r>
    </w:p>
    <w:p w14:paraId="5CEF3284" w14:textId="77777777" w:rsidR="008E6FA0" w:rsidRPr="00FB615A" w:rsidRDefault="008E6FA0" w:rsidP="008E6FA0">
      <w:pPr>
        <w:keepNext/>
        <w:keepLines/>
        <w:spacing w:before="40" w:after="0"/>
        <w:outlineLvl w:val="3"/>
        <w:rPr>
          <w:rFonts w:eastAsia="SimSun" w:cs="Times New Roman"/>
          <w:b/>
          <w:iCs/>
          <w:sz w:val="26"/>
          <w:lang w:val="es-CR"/>
        </w:rPr>
      </w:pPr>
      <w:r w:rsidRPr="00FB615A">
        <w:rPr>
          <w:rFonts w:eastAsia="SimSun" w:cs="Times New Roman"/>
          <w:b/>
          <w:iCs/>
          <w:sz w:val="26"/>
        </w:rPr>
        <w:t>Terrorists won’t use nuclear weapons.</w:t>
      </w:r>
    </w:p>
    <w:p w14:paraId="5F71E112" w14:textId="77777777" w:rsidR="008E6FA0" w:rsidRPr="00FB615A" w:rsidRDefault="008E6FA0" w:rsidP="008E6FA0">
      <w:pPr>
        <w:rPr>
          <w:rFonts w:eastAsia="Calibri" w:cs="Times New Roman"/>
          <w:b/>
          <w:sz w:val="26"/>
        </w:rPr>
      </w:pPr>
      <w:r w:rsidRPr="00FB615A">
        <w:rPr>
          <w:rFonts w:eastAsia="Calibri" w:cs="Times New Roman"/>
          <w:b/>
          <w:bCs/>
          <w:sz w:val="26"/>
        </w:rPr>
        <w:t>Mueller ’18</w:t>
      </w:r>
      <w:r w:rsidRPr="00FB615A">
        <w:rPr>
          <w:rFonts w:eastAsia="Calibri" w:cs="Times New Roman"/>
        </w:rPr>
        <w:t xml:space="preserve"> (John Mueller – PhD in Political Science @ UCLA, Adjunct Professor of Political Science and Woody Hayes Senior Research Scientist at Ohio State University and a Senior Fellow at the Cato Institute, “Nuclear Weapons Don’t Matter,” 15 October 2018, https://www.foreignaffairs.com/articles/2018-10-15/nuclear-weapons-dont-matter?fa_package=1123220)</w:t>
      </w:r>
    </w:p>
    <w:p w14:paraId="2ED457B1" w14:textId="77777777" w:rsidR="008E6FA0" w:rsidRPr="00C34A5C" w:rsidRDefault="008E6FA0" w:rsidP="008E6FA0">
      <w:pPr>
        <w:rPr>
          <w:rFonts w:eastAsia="Calibri" w:cs="Times New Roman"/>
          <w:color w:val="FF0000"/>
          <w:sz w:val="10"/>
        </w:rPr>
      </w:pPr>
      <w:r w:rsidRPr="00FB615A">
        <w:rPr>
          <w:rFonts w:eastAsia="Calibri" w:cs="Times New Roman"/>
          <w:u w:val="single"/>
        </w:rPr>
        <w:t>As for</w:t>
      </w:r>
      <w:r w:rsidRPr="00FB615A">
        <w:rPr>
          <w:rFonts w:eastAsia="Calibri" w:cs="Times New Roman"/>
          <w:sz w:val="10"/>
        </w:rPr>
        <w:t xml:space="preserve"> </w:t>
      </w:r>
      <w:r w:rsidRPr="00FB615A">
        <w:rPr>
          <w:rFonts w:eastAsia="Calibri" w:cs="Times New Roman"/>
          <w:b/>
          <w:iCs/>
          <w:u w:val="single"/>
        </w:rPr>
        <w:t>nuclear terrorism</w:t>
      </w:r>
      <w:r w:rsidRPr="00FB615A">
        <w:rPr>
          <w:rFonts w:eastAsia="Calibri" w:cs="Times New Roman"/>
          <w:sz w:val="10"/>
        </w:rPr>
        <w:t xml:space="preserve">, ever since al Qaeda operatives used box cutters so effectively to hijack commercial airplanes, </w:t>
      </w:r>
      <w:r w:rsidRPr="00FB615A">
        <w:rPr>
          <w:rFonts w:eastAsia="Calibri" w:cs="Times New Roman"/>
          <w:u w:val="single"/>
        </w:rPr>
        <w:t>alarmists have warned that radical Islamist terrorists would soon</w:t>
      </w:r>
      <w:r w:rsidRPr="00FB615A">
        <w:rPr>
          <w:rFonts w:eastAsia="Calibri" w:cs="Times New Roman"/>
          <w:sz w:val="10"/>
        </w:rPr>
        <w:t xml:space="preserve"> apply equal talents in science and engineering to make and </w:t>
      </w:r>
      <w:r w:rsidRPr="00FB615A">
        <w:rPr>
          <w:rFonts w:eastAsia="Calibri" w:cs="Times New Roman"/>
          <w:u w:val="single"/>
        </w:rPr>
        <w:t>deliver nuclear weapons</w:t>
      </w:r>
      <w:r w:rsidRPr="00FB615A">
        <w:rPr>
          <w:rFonts w:eastAsia="Calibri" w:cs="Times New Roman"/>
          <w:sz w:val="10"/>
        </w:rPr>
        <w:t xml:space="preserve"> so as to destroy various so-called infidels. </w:t>
      </w:r>
      <w:r w:rsidRPr="00FB615A">
        <w:rPr>
          <w:rFonts w:eastAsia="Calibri" w:cs="Times New Roman"/>
          <w:u w:val="single"/>
        </w:rPr>
        <w:t>In practice</w:t>
      </w:r>
      <w:r w:rsidRPr="00FB615A">
        <w:rPr>
          <w:rFonts w:eastAsia="Calibri" w:cs="Times New Roman"/>
          <w:sz w:val="10"/>
        </w:rPr>
        <w:t xml:space="preserve">, </w:t>
      </w:r>
      <w:r w:rsidRPr="00FB615A">
        <w:rPr>
          <w:rFonts w:eastAsia="Calibri" w:cs="Times New Roman"/>
          <w:b/>
          <w:iCs/>
          <w:u w:val="single"/>
        </w:rPr>
        <w:t>however</w:t>
      </w:r>
      <w:r w:rsidRPr="00FB615A">
        <w:rPr>
          <w:rFonts w:eastAsia="Calibri" w:cs="Times New Roman"/>
          <w:sz w:val="10"/>
        </w:rPr>
        <w:t xml:space="preserve">, </w:t>
      </w:r>
      <w:r w:rsidRPr="00FB615A">
        <w:rPr>
          <w:rFonts w:eastAsia="Calibri" w:cs="Times New Roman"/>
          <w:highlight w:val="cyan"/>
          <w:u w:val="single"/>
        </w:rPr>
        <w:t>terrorist groups</w:t>
      </w:r>
      <w:r w:rsidRPr="00FB615A">
        <w:rPr>
          <w:rFonts w:eastAsia="Calibri" w:cs="Times New Roman"/>
          <w:u w:val="single"/>
        </w:rPr>
        <w:t xml:space="preserve"> have </w:t>
      </w:r>
      <w:r w:rsidRPr="00FB615A">
        <w:rPr>
          <w:rFonts w:eastAsia="Calibri" w:cs="Times New Roman"/>
          <w:highlight w:val="cyan"/>
          <w:u w:val="single"/>
        </w:rPr>
        <w:t>exhibited</w:t>
      </w:r>
      <w:r w:rsidRPr="00FB615A">
        <w:rPr>
          <w:rFonts w:eastAsia="Calibri" w:cs="Times New Roman"/>
          <w:u w:val="single"/>
        </w:rPr>
        <w:t xml:space="preserve"> only a</w:t>
      </w:r>
      <w:r w:rsidRPr="00FB615A">
        <w:rPr>
          <w:rFonts w:eastAsia="Calibri" w:cs="Times New Roman"/>
          <w:sz w:val="10"/>
        </w:rPr>
        <w:t xml:space="preserve"> </w:t>
      </w:r>
      <w:r w:rsidRPr="00FB615A">
        <w:rPr>
          <w:rFonts w:eastAsia="Calibri" w:cs="Times New Roman"/>
          <w:b/>
          <w:iCs/>
          <w:highlight w:val="cyan"/>
          <w:u w:val="single"/>
        </w:rPr>
        <w:t>limited desire</w:t>
      </w:r>
      <w:r w:rsidRPr="00FB615A">
        <w:rPr>
          <w:rFonts w:eastAsia="Calibri" w:cs="Times New Roman"/>
          <w:sz w:val="10"/>
          <w:highlight w:val="cyan"/>
        </w:rPr>
        <w:t xml:space="preserve"> </w:t>
      </w:r>
      <w:r w:rsidRPr="00FB615A">
        <w:rPr>
          <w:rFonts w:eastAsia="Calibri" w:cs="Times New Roman"/>
          <w:highlight w:val="cyan"/>
          <w:u w:val="single"/>
        </w:rPr>
        <w:t>to go nuclear</w:t>
      </w:r>
      <w:r w:rsidRPr="00FB615A">
        <w:rPr>
          <w:rFonts w:eastAsia="Calibri" w:cs="Times New Roman"/>
          <w:sz w:val="10"/>
          <w:highlight w:val="cyan"/>
        </w:rPr>
        <w:t xml:space="preserve"> </w:t>
      </w:r>
      <w:r w:rsidRPr="00FB615A">
        <w:rPr>
          <w:rFonts w:eastAsia="Calibri" w:cs="Times New Roman"/>
          <w:highlight w:val="cyan"/>
          <w:u w:val="single"/>
        </w:rPr>
        <w:t>and</w:t>
      </w:r>
      <w:r w:rsidRPr="00FB615A">
        <w:rPr>
          <w:rFonts w:eastAsia="Calibri" w:cs="Times New Roman"/>
          <w:sz w:val="10"/>
        </w:rPr>
        <w:t xml:space="preserve"> </w:t>
      </w:r>
      <w:r w:rsidRPr="00FB615A">
        <w:rPr>
          <w:rFonts w:eastAsia="Calibri" w:cs="Times New Roman"/>
          <w:b/>
          <w:iCs/>
          <w:u w:val="single"/>
        </w:rPr>
        <w:t xml:space="preserve">even </w:t>
      </w:r>
      <w:r w:rsidRPr="00FB615A">
        <w:rPr>
          <w:rFonts w:eastAsia="Calibri" w:cs="Times New Roman"/>
          <w:b/>
          <w:iCs/>
          <w:highlight w:val="cyan"/>
          <w:u w:val="single"/>
        </w:rPr>
        <w:t>less progress</w:t>
      </w:r>
      <w:r w:rsidRPr="00FB615A">
        <w:rPr>
          <w:rFonts w:eastAsia="Calibri" w:cs="Times New Roman"/>
          <w:b/>
          <w:iCs/>
          <w:u w:val="single"/>
        </w:rPr>
        <w:t xml:space="preserve"> in doing so</w:t>
      </w:r>
      <w:r w:rsidRPr="00FB615A">
        <w:rPr>
          <w:rFonts w:eastAsia="Calibri" w:cs="Times New Roman"/>
          <w:sz w:val="10"/>
        </w:rPr>
        <w:t xml:space="preserve">. Why? Probably </w:t>
      </w:r>
      <w:r w:rsidRPr="00FB615A">
        <w:rPr>
          <w:rFonts w:eastAsia="Calibri" w:cs="Times New Roman"/>
          <w:u w:val="single"/>
        </w:rPr>
        <w:t>because</w:t>
      </w:r>
      <w:r w:rsidRPr="00FB615A">
        <w:rPr>
          <w:rFonts w:eastAsia="Calibri" w:cs="Times New Roman"/>
          <w:sz w:val="10"/>
        </w:rPr>
        <w:t xml:space="preserve"> </w:t>
      </w:r>
      <w:r w:rsidRPr="00FB615A">
        <w:rPr>
          <w:rFonts w:eastAsia="Calibri" w:cs="Times New Roman"/>
          <w:u w:val="single"/>
        </w:rPr>
        <w:t xml:space="preserve">developing one’s own bomb from scratch </w:t>
      </w:r>
      <w:r w:rsidRPr="00FB615A">
        <w:rPr>
          <w:rFonts w:eastAsia="Calibri" w:cs="Times New Roman"/>
          <w:highlight w:val="cyan"/>
          <w:u w:val="single"/>
        </w:rPr>
        <w:t>requires</w:t>
      </w:r>
      <w:r w:rsidRPr="00FB615A">
        <w:rPr>
          <w:rFonts w:eastAsia="Calibri" w:cs="Times New Roman"/>
          <w:u w:val="single"/>
        </w:rPr>
        <w:t xml:space="preserve"> a</w:t>
      </w:r>
      <w:r w:rsidRPr="00FB615A">
        <w:rPr>
          <w:rFonts w:eastAsia="Calibri" w:cs="Times New Roman"/>
          <w:sz w:val="10"/>
        </w:rPr>
        <w:t xml:space="preserve"> </w:t>
      </w:r>
      <w:r w:rsidRPr="00FB615A">
        <w:rPr>
          <w:rFonts w:eastAsia="Calibri" w:cs="Times New Roman"/>
          <w:b/>
          <w:iCs/>
          <w:u w:val="single"/>
        </w:rPr>
        <w:t xml:space="preserve">series of </w:t>
      </w:r>
      <w:r w:rsidRPr="00FB615A">
        <w:rPr>
          <w:rFonts w:eastAsia="Calibri" w:cs="Times New Roman"/>
          <w:b/>
          <w:iCs/>
          <w:highlight w:val="cyan"/>
          <w:u w:val="single"/>
        </w:rPr>
        <w:t>risky actions</w:t>
      </w:r>
      <w:r w:rsidRPr="00FB615A">
        <w:rPr>
          <w:rFonts w:eastAsia="Calibri" w:cs="Times New Roman"/>
          <w:sz w:val="10"/>
        </w:rPr>
        <w:t xml:space="preserve">, </w:t>
      </w:r>
      <w:r w:rsidRPr="00FB615A">
        <w:rPr>
          <w:rFonts w:eastAsia="Calibri" w:cs="Times New Roman"/>
          <w:b/>
          <w:iCs/>
          <w:u w:val="single"/>
        </w:rPr>
        <w:t xml:space="preserve">all of </w:t>
      </w:r>
      <w:r w:rsidRPr="00FB615A">
        <w:rPr>
          <w:rFonts w:eastAsia="Calibri" w:cs="Times New Roman"/>
          <w:b/>
          <w:iCs/>
          <w:highlight w:val="cyan"/>
          <w:u w:val="single"/>
        </w:rPr>
        <w:t>which have to go right</w:t>
      </w:r>
      <w:r w:rsidRPr="00FB615A">
        <w:rPr>
          <w:rFonts w:eastAsia="Calibri" w:cs="Times New Roman"/>
          <w:sz w:val="10"/>
        </w:rPr>
        <w:t xml:space="preserve"> </w:t>
      </w:r>
      <w:r w:rsidRPr="00FB615A">
        <w:rPr>
          <w:rFonts w:eastAsia="Calibri" w:cs="Times New Roman"/>
          <w:u w:val="single"/>
        </w:rPr>
        <w:t>for the scheme to work</w:t>
      </w:r>
      <w:r w:rsidRPr="00FB615A">
        <w:rPr>
          <w:rFonts w:eastAsia="Calibri" w:cs="Times New Roman"/>
          <w:sz w:val="10"/>
          <w:u w:val="single"/>
        </w:rPr>
        <w:t xml:space="preserve">. </w:t>
      </w:r>
      <w:r w:rsidRPr="00FB615A">
        <w:rPr>
          <w:rFonts w:eastAsia="Calibri" w:cs="Times New Roman"/>
          <w:u w:val="single"/>
        </w:rPr>
        <w:t>This</w:t>
      </w:r>
      <w:r w:rsidRPr="00FB615A">
        <w:rPr>
          <w:rFonts w:eastAsia="Calibri" w:cs="Times New Roman"/>
          <w:sz w:val="10"/>
          <w:u w:val="single"/>
        </w:rPr>
        <w:t xml:space="preserve"> </w:t>
      </w:r>
      <w:r w:rsidRPr="00FB615A">
        <w:rPr>
          <w:rFonts w:eastAsia="Calibri" w:cs="Times New Roman"/>
          <w:u w:val="single"/>
        </w:rPr>
        <w:t>includes</w:t>
      </w:r>
      <w:r w:rsidRPr="00FB615A">
        <w:rPr>
          <w:rFonts w:eastAsia="Calibri" w:cs="Times New Roman"/>
          <w:sz w:val="10"/>
          <w:u w:val="single"/>
        </w:rPr>
        <w:t xml:space="preserve"> </w:t>
      </w:r>
      <w:r w:rsidRPr="00FB615A">
        <w:rPr>
          <w:rFonts w:eastAsia="Calibri" w:cs="Times New Roman"/>
          <w:u w:val="single"/>
        </w:rPr>
        <w:t>trusting foreign collaborators and other criminals</w:t>
      </w:r>
      <w:r w:rsidRPr="00FB615A">
        <w:rPr>
          <w:rFonts w:eastAsia="Calibri" w:cs="Times New Roman"/>
          <w:sz w:val="10"/>
          <w:u w:val="single"/>
        </w:rPr>
        <w:t xml:space="preserve">; </w:t>
      </w:r>
      <w:r w:rsidRPr="00FB615A">
        <w:rPr>
          <w:rFonts w:eastAsia="Calibri" w:cs="Times New Roman"/>
          <w:u w:val="single"/>
        </w:rPr>
        <w:t>acquiring and</w:t>
      </w:r>
      <w:r w:rsidRPr="00FB615A">
        <w:rPr>
          <w:rFonts w:eastAsia="Calibri" w:cs="Times New Roman"/>
          <w:sz w:val="10"/>
          <w:u w:val="single"/>
        </w:rPr>
        <w:t xml:space="preserve"> </w:t>
      </w:r>
      <w:r w:rsidRPr="00FB615A">
        <w:rPr>
          <w:rFonts w:eastAsia="Calibri" w:cs="Times New Roman"/>
          <w:b/>
          <w:iCs/>
          <w:highlight w:val="cyan"/>
          <w:u w:val="single"/>
        </w:rPr>
        <w:t>transporting</w:t>
      </w:r>
      <w:r w:rsidRPr="00FB615A">
        <w:rPr>
          <w:rFonts w:eastAsia="Calibri" w:cs="Times New Roman"/>
          <w:sz w:val="10"/>
          <w:u w:val="single"/>
        </w:rPr>
        <w:t xml:space="preserve"> </w:t>
      </w:r>
      <w:r w:rsidRPr="00FB615A">
        <w:rPr>
          <w:rFonts w:eastAsia="Calibri" w:cs="Times New Roman"/>
          <w:u w:val="single"/>
        </w:rPr>
        <w:t xml:space="preserve">highly guarded fissile </w:t>
      </w:r>
      <w:r w:rsidRPr="00FB615A">
        <w:rPr>
          <w:rFonts w:eastAsia="Calibri" w:cs="Times New Roman"/>
          <w:highlight w:val="cyan"/>
          <w:u w:val="single"/>
        </w:rPr>
        <w:t>material</w:t>
      </w:r>
      <w:r w:rsidRPr="00FB615A">
        <w:rPr>
          <w:rFonts w:eastAsia="Calibri" w:cs="Times New Roman"/>
          <w:sz w:val="10"/>
          <w:u w:val="single"/>
        </w:rPr>
        <w:t xml:space="preserve">; </w:t>
      </w:r>
      <w:r w:rsidRPr="00FB615A">
        <w:rPr>
          <w:rFonts w:eastAsia="Calibri" w:cs="Times New Roman"/>
          <w:u w:val="single"/>
        </w:rPr>
        <w:t>establishing a sophisticated, professional machine shop</w:t>
      </w:r>
      <w:r w:rsidRPr="00FB615A">
        <w:rPr>
          <w:rFonts w:eastAsia="Calibri" w:cs="Times New Roman"/>
          <w:sz w:val="10"/>
          <w:u w:val="single"/>
        </w:rPr>
        <w:t xml:space="preserve">; </w:t>
      </w:r>
      <w:r w:rsidRPr="00FB615A">
        <w:rPr>
          <w:rFonts w:eastAsia="Calibri" w:cs="Times New Roman"/>
          <w:u w:val="single"/>
        </w:rPr>
        <w:t>and</w:t>
      </w:r>
      <w:r w:rsidRPr="00FB615A">
        <w:rPr>
          <w:rFonts w:eastAsia="Calibri" w:cs="Times New Roman"/>
          <w:sz w:val="10"/>
          <w:u w:val="single"/>
        </w:rPr>
        <w:t xml:space="preserve"> </w:t>
      </w:r>
      <w:r w:rsidRPr="00FB615A">
        <w:rPr>
          <w:rFonts w:eastAsia="Calibri" w:cs="Times New Roman"/>
          <w:highlight w:val="cyan"/>
          <w:u w:val="single"/>
        </w:rPr>
        <w:t>moving a</w:t>
      </w:r>
      <w:r w:rsidRPr="00FB615A">
        <w:rPr>
          <w:rFonts w:eastAsia="Calibri" w:cs="Times New Roman"/>
          <w:u w:val="single"/>
        </w:rPr>
        <w:t xml:space="preserve"> cumbersome</w:t>
      </w:r>
      <w:r w:rsidRPr="00FB615A">
        <w:rPr>
          <w:rFonts w:eastAsia="Calibri" w:cs="Times New Roman"/>
          <w:sz w:val="10"/>
          <w:u w:val="single"/>
        </w:rPr>
        <w:t xml:space="preserve">, </w:t>
      </w:r>
      <w:r w:rsidRPr="00FB615A">
        <w:rPr>
          <w:rFonts w:eastAsia="Calibri" w:cs="Times New Roman"/>
          <w:b/>
          <w:iCs/>
          <w:highlight w:val="cyan"/>
          <w:u w:val="single"/>
        </w:rPr>
        <w:t>untested weapon</w:t>
      </w:r>
      <w:r w:rsidRPr="00FB615A">
        <w:rPr>
          <w:rFonts w:eastAsia="Calibri" w:cs="Times New Roman"/>
          <w:sz w:val="10"/>
          <w:u w:val="single"/>
        </w:rPr>
        <w:t xml:space="preserve"> </w:t>
      </w:r>
      <w:r w:rsidRPr="00FB615A">
        <w:rPr>
          <w:rFonts w:eastAsia="Calibri" w:cs="Times New Roman"/>
          <w:u w:val="single"/>
        </w:rPr>
        <w:t>into position for detonation</w:t>
      </w:r>
      <w:r w:rsidRPr="00FB615A">
        <w:rPr>
          <w:rFonts w:eastAsia="Calibri" w:cs="Times New Roman"/>
          <w:sz w:val="10"/>
          <w:u w:val="single"/>
        </w:rPr>
        <w:t xml:space="preserve">. </w:t>
      </w:r>
      <w:r w:rsidRPr="00FB615A">
        <w:rPr>
          <w:rFonts w:eastAsia="Calibri" w:cs="Times New Roman"/>
          <w:u w:val="single"/>
        </w:rPr>
        <w:t xml:space="preserve">And all of this has to be done </w:t>
      </w:r>
      <w:r w:rsidRPr="00FB615A">
        <w:rPr>
          <w:rFonts w:eastAsia="Calibri" w:cs="Times New Roman"/>
          <w:highlight w:val="cyan"/>
          <w:u w:val="single"/>
        </w:rPr>
        <w:t>while</w:t>
      </w:r>
      <w:r w:rsidRPr="00FB615A">
        <w:rPr>
          <w:rFonts w:eastAsia="Calibri" w:cs="Times New Roman"/>
          <w:sz w:val="10"/>
          <w:u w:val="single"/>
        </w:rPr>
        <w:t xml:space="preserve"> </w:t>
      </w:r>
      <w:r w:rsidRPr="00FB615A">
        <w:rPr>
          <w:rFonts w:eastAsia="Calibri" w:cs="Times New Roman"/>
          <w:highlight w:val="cyan"/>
          <w:u w:val="single"/>
        </w:rPr>
        <w:t>hiding</w:t>
      </w:r>
      <w:r w:rsidRPr="00FB615A">
        <w:rPr>
          <w:rFonts w:eastAsia="Calibri" w:cs="Times New Roman"/>
          <w:u w:val="single"/>
        </w:rPr>
        <w:t xml:space="preserve"> from a</w:t>
      </w:r>
      <w:r w:rsidRPr="00FB615A">
        <w:rPr>
          <w:rFonts w:eastAsia="Calibri" w:cs="Times New Roman"/>
          <w:sz w:val="10"/>
          <w:u w:val="single"/>
        </w:rPr>
        <w:t xml:space="preserve"> </w:t>
      </w:r>
      <w:r w:rsidRPr="00FB615A">
        <w:rPr>
          <w:rFonts w:eastAsia="Calibri" w:cs="Times New Roman"/>
          <w:b/>
          <w:iCs/>
          <w:u w:val="single"/>
        </w:rPr>
        <w:t>vast global surveillance net</w:t>
      </w:r>
      <w:r w:rsidRPr="00FB615A">
        <w:rPr>
          <w:rFonts w:eastAsia="Calibri" w:cs="Times New Roman"/>
          <w:sz w:val="10"/>
          <w:u w:val="single"/>
        </w:rPr>
        <w:t xml:space="preserve"> </w:t>
      </w:r>
      <w:r w:rsidRPr="00FB615A">
        <w:rPr>
          <w:rFonts w:eastAsia="Calibri" w:cs="Times New Roman"/>
          <w:u w:val="single"/>
        </w:rPr>
        <w:t>looking for and trying to</w:t>
      </w:r>
      <w:r w:rsidRPr="00FB615A">
        <w:rPr>
          <w:rFonts w:eastAsia="Calibri" w:cs="Times New Roman"/>
          <w:sz w:val="10"/>
          <w:u w:val="single"/>
        </w:rPr>
        <w:t xml:space="preserve"> </w:t>
      </w:r>
      <w:r w:rsidRPr="00FB615A">
        <w:rPr>
          <w:rFonts w:eastAsia="Calibri" w:cs="Times New Roman"/>
          <w:b/>
          <w:iCs/>
          <w:u w:val="single"/>
        </w:rPr>
        <w:t xml:space="preserve">disrupt such </w:t>
      </w:r>
      <w:r w:rsidRPr="00C34A5C">
        <w:rPr>
          <w:rFonts w:eastAsia="Calibri" w:cs="Times New Roman"/>
          <w:b/>
          <w:iCs/>
          <w:color w:val="FF0000"/>
          <w:u w:val="single"/>
        </w:rPr>
        <w:t>activities</w:t>
      </w:r>
      <w:r w:rsidRPr="00C34A5C">
        <w:rPr>
          <w:rFonts w:eastAsia="Calibri" w:cs="Times New Roman"/>
          <w:color w:val="FF0000"/>
          <w:sz w:val="10"/>
          <w:u w:val="single"/>
        </w:rPr>
        <w:t xml:space="preserve">. </w:t>
      </w:r>
      <w:r w:rsidRPr="00C34A5C">
        <w:rPr>
          <w:rFonts w:eastAsia="Calibri" w:cs="Times New Roman"/>
          <w:color w:val="FF0000"/>
          <w:highlight w:val="cyan"/>
          <w:u w:val="single"/>
        </w:rPr>
        <w:t>Terrorists</w:t>
      </w:r>
      <w:r w:rsidRPr="00C34A5C">
        <w:rPr>
          <w:rFonts w:eastAsia="Calibri" w:cs="Times New Roman"/>
          <w:color w:val="FF0000"/>
          <w:sz w:val="10"/>
          <w:highlight w:val="cyan"/>
          <w:u w:val="single"/>
        </w:rPr>
        <w:t xml:space="preserve"> </w:t>
      </w:r>
      <w:r w:rsidRPr="00C34A5C">
        <w:rPr>
          <w:rFonts w:eastAsia="Calibri" w:cs="Times New Roman"/>
          <w:color w:val="FF0000"/>
          <w:highlight w:val="cyan"/>
          <w:u w:val="single"/>
        </w:rPr>
        <w:t>are</w:t>
      </w:r>
      <w:r w:rsidRPr="00C34A5C">
        <w:rPr>
          <w:rFonts w:eastAsia="Calibri" w:cs="Times New Roman"/>
          <w:color w:val="FF0000"/>
          <w:sz w:val="10"/>
          <w:highlight w:val="cyan"/>
          <w:u w:val="single"/>
        </w:rPr>
        <w:t xml:space="preserve"> </w:t>
      </w:r>
      <w:r w:rsidRPr="00C34A5C">
        <w:rPr>
          <w:rFonts w:eastAsia="Calibri" w:cs="Times New Roman"/>
          <w:b/>
          <w:iCs/>
          <w:color w:val="FF0000"/>
          <w:highlight w:val="cyan"/>
          <w:u w:val="single"/>
        </w:rPr>
        <w:t>unlikely to get a bomb</w:t>
      </w:r>
      <w:r w:rsidRPr="00C34A5C">
        <w:rPr>
          <w:rFonts w:eastAsia="Calibri" w:cs="Times New Roman"/>
          <w:color w:val="FF0000"/>
          <w:sz w:val="10"/>
          <w:u w:val="single"/>
        </w:rPr>
        <w:t xml:space="preserve"> </w:t>
      </w:r>
      <w:r w:rsidRPr="00C34A5C">
        <w:rPr>
          <w:rFonts w:eastAsia="Calibri" w:cs="Times New Roman"/>
          <w:color w:val="FF0000"/>
          <w:u w:val="single"/>
        </w:rPr>
        <w:t>from a generous</w:t>
      </w:r>
      <w:r w:rsidRPr="00C34A5C">
        <w:rPr>
          <w:rFonts w:eastAsia="Calibri" w:cs="Times New Roman"/>
          <w:color w:val="FF0000"/>
          <w:sz w:val="10"/>
          <w:u w:val="single"/>
        </w:rPr>
        <w:t xml:space="preserve">, </w:t>
      </w:r>
      <w:r w:rsidRPr="00C34A5C">
        <w:rPr>
          <w:rFonts w:eastAsia="Calibri" w:cs="Times New Roman"/>
          <w:color w:val="FF0000"/>
          <w:u w:val="single"/>
        </w:rPr>
        <w:t>like-minded nuclear patron</w:t>
      </w:r>
      <w:r w:rsidRPr="00C34A5C">
        <w:rPr>
          <w:rFonts w:eastAsia="Calibri" w:cs="Times New Roman"/>
          <w:color w:val="FF0000"/>
          <w:sz w:val="10"/>
          <w:u w:val="single"/>
        </w:rPr>
        <w:t xml:space="preserve">, </w:t>
      </w:r>
      <w:r w:rsidRPr="00C34A5C">
        <w:rPr>
          <w:rFonts w:eastAsia="Calibri" w:cs="Times New Roman"/>
          <w:color w:val="FF0000"/>
          <w:u w:val="single"/>
        </w:rPr>
        <w:t xml:space="preserve">because </w:t>
      </w:r>
      <w:r w:rsidRPr="00C34A5C">
        <w:rPr>
          <w:rFonts w:eastAsia="Calibri" w:cs="Times New Roman"/>
          <w:color w:val="FF0000"/>
          <w:highlight w:val="cyan"/>
          <w:u w:val="single"/>
        </w:rPr>
        <w:t>no country wants to</w:t>
      </w:r>
      <w:r w:rsidRPr="00C34A5C">
        <w:rPr>
          <w:rFonts w:eastAsia="Calibri" w:cs="Times New Roman"/>
          <w:color w:val="FF0000"/>
          <w:u w:val="single"/>
        </w:rPr>
        <w:t xml:space="preserve"> run the </w:t>
      </w:r>
      <w:r w:rsidRPr="00C34A5C">
        <w:rPr>
          <w:rFonts w:eastAsia="Calibri" w:cs="Times New Roman"/>
          <w:color w:val="FF0000"/>
          <w:highlight w:val="cyan"/>
          <w:u w:val="single"/>
        </w:rPr>
        <w:t>risk</w:t>
      </w:r>
      <w:r w:rsidRPr="00C34A5C">
        <w:rPr>
          <w:rFonts w:eastAsia="Calibri" w:cs="Times New Roman"/>
          <w:color w:val="FF0000"/>
          <w:u w:val="single"/>
        </w:rPr>
        <w:t xml:space="preserve"> of </w:t>
      </w:r>
      <w:r w:rsidRPr="00C34A5C">
        <w:rPr>
          <w:rFonts w:eastAsia="Calibri" w:cs="Times New Roman"/>
          <w:color w:val="FF0000"/>
          <w:highlight w:val="cyan"/>
          <w:u w:val="single"/>
        </w:rPr>
        <w:t>being</w:t>
      </w:r>
      <w:r w:rsidRPr="00C34A5C">
        <w:rPr>
          <w:rFonts w:eastAsia="Calibri" w:cs="Times New Roman"/>
          <w:color w:val="FF0000"/>
          <w:u w:val="single"/>
        </w:rPr>
        <w:t xml:space="preserve"> blamed</w:t>
      </w:r>
      <w:r w:rsidRPr="00C34A5C">
        <w:rPr>
          <w:rFonts w:eastAsia="Calibri" w:cs="Times New Roman"/>
          <w:color w:val="FF0000"/>
          <w:sz w:val="10"/>
        </w:rPr>
        <w:t xml:space="preserve"> (</w:t>
      </w:r>
      <w:r w:rsidRPr="00C34A5C">
        <w:rPr>
          <w:rFonts w:eastAsia="Calibri" w:cs="Times New Roman"/>
          <w:color w:val="FF0000"/>
          <w:u w:val="single"/>
        </w:rPr>
        <w:t xml:space="preserve">and </w:t>
      </w:r>
      <w:r w:rsidRPr="00C34A5C">
        <w:rPr>
          <w:rFonts w:eastAsia="Calibri" w:cs="Times New Roman"/>
          <w:color w:val="FF0000"/>
          <w:highlight w:val="cyan"/>
          <w:u w:val="single"/>
        </w:rPr>
        <w:t>punished</w:t>
      </w:r>
      <w:r w:rsidRPr="00C34A5C">
        <w:rPr>
          <w:rFonts w:eastAsia="Calibri" w:cs="Times New Roman"/>
          <w:color w:val="FF0000"/>
          <w:sz w:val="10"/>
        </w:rPr>
        <w:t xml:space="preserve">) </w:t>
      </w:r>
      <w:r w:rsidRPr="00C34A5C">
        <w:rPr>
          <w:rFonts w:eastAsia="Calibri" w:cs="Times New Roman"/>
          <w:color w:val="FF0000"/>
          <w:u w:val="single"/>
        </w:rPr>
        <w:t>for a terrorist’s nuclear crimes</w:t>
      </w:r>
      <w:r w:rsidRPr="00C34A5C">
        <w:rPr>
          <w:rFonts w:eastAsia="Calibri" w:cs="Times New Roman"/>
          <w:color w:val="FF0000"/>
          <w:sz w:val="10"/>
        </w:rPr>
        <w:t xml:space="preserve">. </w:t>
      </w:r>
      <w:r w:rsidRPr="00C34A5C">
        <w:rPr>
          <w:rFonts w:eastAsia="Calibri" w:cs="Times New Roman"/>
          <w:b/>
          <w:iCs/>
          <w:color w:val="FF0000"/>
          <w:highlight w:val="cyan"/>
          <w:u w:val="single"/>
        </w:rPr>
        <w:t xml:space="preserve">Nor are they </w:t>
      </w:r>
      <w:r w:rsidRPr="00C34A5C">
        <w:rPr>
          <w:rFonts w:eastAsia="Calibri" w:cs="Times New Roman"/>
          <w:b/>
          <w:iCs/>
          <w:color w:val="FF0000"/>
          <w:u w:val="single"/>
        </w:rPr>
        <w:t xml:space="preserve">likely </w:t>
      </w:r>
      <w:r w:rsidRPr="00C34A5C">
        <w:rPr>
          <w:rFonts w:eastAsia="Calibri" w:cs="Times New Roman"/>
          <w:b/>
          <w:iCs/>
          <w:color w:val="FF0000"/>
          <w:highlight w:val="cyan"/>
          <w:u w:val="single"/>
        </w:rPr>
        <w:t>to</w:t>
      </w:r>
      <w:r w:rsidRPr="00C34A5C">
        <w:rPr>
          <w:rFonts w:eastAsia="Calibri" w:cs="Times New Roman"/>
          <w:b/>
          <w:iCs/>
          <w:color w:val="FF0000"/>
          <w:u w:val="single"/>
        </w:rPr>
        <w:t xml:space="preserve"> be able to </w:t>
      </w:r>
      <w:r w:rsidRPr="00C34A5C">
        <w:rPr>
          <w:rFonts w:eastAsia="Calibri" w:cs="Times New Roman"/>
          <w:b/>
          <w:iCs/>
          <w:color w:val="FF0000"/>
          <w:highlight w:val="cyan"/>
          <w:u w:val="single"/>
        </w:rPr>
        <w:t xml:space="preserve">steal </w:t>
      </w:r>
      <w:r w:rsidRPr="00C34A5C">
        <w:rPr>
          <w:rFonts w:eastAsia="Calibri" w:cs="Times New Roman"/>
          <w:b/>
          <w:iCs/>
          <w:color w:val="FF0000"/>
          <w:u w:val="single"/>
        </w:rPr>
        <w:t>one</w:t>
      </w:r>
      <w:r w:rsidRPr="00C34A5C">
        <w:rPr>
          <w:rFonts w:eastAsia="Calibri" w:cs="Times New Roman"/>
          <w:color w:val="FF0000"/>
          <w:sz w:val="10"/>
        </w:rPr>
        <w:t>. Notes Stephen Younger, the former head of nuclear weapons research and development at Los Alamos National Laboratory: “</w:t>
      </w:r>
      <w:r w:rsidRPr="00C34A5C">
        <w:rPr>
          <w:rFonts w:eastAsia="Calibri" w:cs="Times New Roman"/>
          <w:color w:val="FF0000"/>
          <w:u w:val="single"/>
        </w:rPr>
        <w:t>All nuclear nations take the security of their weapons</w:t>
      </w:r>
      <w:r w:rsidRPr="00C34A5C">
        <w:rPr>
          <w:rFonts w:eastAsia="Calibri" w:cs="Times New Roman"/>
          <w:color w:val="FF0000"/>
          <w:sz w:val="10"/>
        </w:rPr>
        <w:t xml:space="preserve"> </w:t>
      </w:r>
      <w:r w:rsidRPr="00C34A5C">
        <w:rPr>
          <w:rFonts w:eastAsia="Calibri" w:cs="Times New Roman"/>
          <w:b/>
          <w:iCs/>
          <w:color w:val="FF0000"/>
          <w:u w:val="single"/>
        </w:rPr>
        <w:t>very seriously</w:t>
      </w:r>
      <w:r w:rsidRPr="00C34A5C">
        <w:rPr>
          <w:rFonts w:eastAsia="Calibri" w:cs="Times New Roman"/>
          <w:color w:val="FF0000"/>
          <w:sz w:val="10"/>
        </w:rPr>
        <w:t xml:space="preserve">.” </w:t>
      </w:r>
      <w:r w:rsidRPr="00C34A5C">
        <w:rPr>
          <w:rFonts w:eastAsia="Calibri" w:cs="Times New Roman"/>
          <w:color w:val="FF0000"/>
          <w:u w:val="single"/>
        </w:rPr>
        <w:t>The grand mistake of the</w:t>
      </w:r>
      <w:r w:rsidRPr="00C34A5C">
        <w:rPr>
          <w:rFonts w:eastAsia="Calibri" w:cs="Times New Roman"/>
          <w:color w:val="FF0000"/>
          <w:sz w:val="10"/>
        </w:rPr>
        <w:t xml:space="preserve"> Cold War was to infer desperate intent from apparent capacity. For the </w:t>
      </w:r>
      <w:r w:rsidRPr="00C34A5C">
        <w:rPr>
          <w:rFonts w:eastAsia="Calibri" w:cs="Times New Roman"/>
          <w:color w:val="FF0000"/>
          <w:u w:val="single"/>
        </w:rPr>
        <w:t>war on terrorism</w:t>
      </w:r>
      <w:r w:rsidRPr="00C34A5C">
        <w:rPr>
          <w:rFonts w:eastAsia="Calibri" w:cs="Times New Roman"/>
          <w:color w:val="FF0000"/>
          <w:sz w:val="10"/>
        </w:rPr>
        <w:t xml:space="preserve">, it </w:t>
      </w:r>
      <w:r w:rsidRPr="00C34A5C">
        <w:rPr>
          <w:rFonts w:eastAsia="Calibri" w:cs="Times New Roman"/>
          <w:color w:val="FF0000"/>
          <w:u w:val="single"/>
        </w:rPr>
        <w:t>has been to</w:t>
      </w:r>
      <w:r w:rsidRPr="00C34A5C">
        <w:rPr>
          <w:rFonts w:eastAsia="Calibri" w:cs="Times New Roman"/>
          <w:color w:val="FF0000"/>
          <w:sz w:val="10"/>
        </w:rPr>
        <w:t xml:space="preserve"> </w:t>
      </w:r>
      <w:r w:rsidRPr="00C34A5C">
        <w:rPr>
          <w:rFonts w:eastAsia="Calibri" w:cs="Times New Roman"/>
          <w:b/>
          <w:iCs/>
          <w:color w:val="FF0000"/>
          <w:u w:val="single"/>
        </w:rPr>
        <w:t>infer desperate capacity from apparent intent</w:t>
      </w:r>
      <w:r w:rsidRPr="00C34A5C">
        <w:rPr>
          <w:rFonts w:eastAsia="Calibri" w:cs="Times New Roman"/>
          <w:color w:val="FF0000"/>
          <w:sz w:val="10"/>
        </w:rPr>
        <w:t xml:space="preserve">. </w:t>
      </w:r>
    </w:p>
    <w:p w14:paraId="2334E736" w14:textId="77777777" w:rsidR="008E6FA0" w:rsidRPr="00C34A5C" w:rsidRDefault="008E6FA0" w:rsidP="008E6FA0">
      <w:pPr>
        <w:rPr>
          <w:color w:val="FF0000"/>
        </w:rPr>
      </w:pPr>
    </w:p>
    <w:p w14:paraId="4609562D" w14:textId="77777777" w:rsidR="0094355D" w:rsidRPr="00DD5BC7" w:rsidRDefault="0094355D" w:rsidP="0094355D"/>
    <w:p w14:paraId="7CDC68C9" w14:textId="0094F68F" w:rsidR="0094355D" w:rsidRPr="00DD5BC7" w:rsidRDefault="0094355D" w:rsidP="003F6519">
      <w:pPr>
        <w:pStyle w:val="Heading3"/>
        <w:rPr>
          <w:rFonts w:cs="Calibri"/>
        </w:rPr>
      </w:pPr>
    </w:p>
    <w:sectPr w:rsidR="0094355D" w:rsidRPr="00DD5B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1666"/>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40AC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519"/>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AE2"/>
    <w:rsid w:val="008231A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75C"/>
    <w:rsid w:val="008C77B6"/>
    <w:rsid w:val="008D1B91"/>
    <w:rsid w:val="008D724A"/>
    <w:rsid w:val="008D76D2"/>
    <w:rsid w:val="008E6FA0"/>
    <w:rsid w:val="008E7A3E"/>
    <w:rsid w:val="008F41FD"/>
    <w:rsid w:val="008F4479"/>
    <w:rsid w:val="008F4BA0"/>
    <w:rsid w:val="00901726"/>
    <w:rsid w:val="00920E6A"/>
    <w:rsid w:val="00925FB8"/>
    <w:rsid w:val="00931816"/>
    <w:rsid w:val="00932C71"/>
    <w:rsid w:val="0094355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666"/>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A5C"/>
    <w:rsid w:val="00C34D3E"/>
    <w:rsid w:val="00C35B37"/>
    <w:rsid w:val="00C3747A"/>
    <w:rsid w:val="00C37F29"/>
    <w:rsid w:val="00C56DCC"/>
    <w:rsid w:val="00C57075"/>
    <w:rsid w:val="00C72AFE"/>
    <w:rsid w:val="00C81619"/>
    <w:rsid w:val="00CA013C"/>
    <w:rsid w:val="00CA230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E58"/>
    <w:rsid w:val="00D43A8C"/>
    <w:rsid w:val="00D53072"/>
    <w:rsid w:val="00D61A4E"/>
    <w:rsid w:val="00D634EA"/>
    <w:rsid w:val="00D713A1"/>
    <w:rsid w:val="00D77956"/>
    <w:rsid w:val="00D80F0C"/>
    <w:rsid w:val="00D86DBC"/>
    <w:rsid w:val="00D92077"/>
    <w:rsid w:val="00D951E2"/>
    <w:rsid w:val="00D9565A"/>
    <w:rsid w:val="00DB2337"/>
    <w:rsid w:val="00DB5F87"/>
    <w:rsid w:val="00DB699B"/>
    <w:rsid w:val="00DC0376"/>
    <w:rsid w:val="00DC099B"/>
    <w:rsid w:val="00DC2BE5"/>
    <w:rsid w:val="00DD326C"/>
    <w:rsid w:val="00DD4CD4"/>
    <w:rsid w:val="00DD5BC7"/>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75379"/>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EE3CFD"/>
  <w14:defaultImageDpi w14:val="300"/>
  <w15:docId w15:val="{BD274F3C-2E37-7D4C-BC12-32CBA7407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16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16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16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16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A616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16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666"/>
  </w:style>
  <w:style w:type="character" w:customStyle="1" w:styleId="Heading1Char">
    <w:name w:val="Heading 1 Char"/>
    <w:aliases w:val="Pocket Char"/>
    <w:basedOn w:val="DefaultParagraphFont"/>
    <w:link w:val="Heading1"/>
    <w:uiPriority w:val="9"/>
    <w:rsid w:val="00A616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16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166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6166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61666"/>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A6166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A6166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6166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uiPriority w:val="99"/>
    <w:unhideWhenUsed/>
    <w:rsid w:val="00A61666"/>
    <w:rPr>
      <w:color w:val="auto"/>
      <w:u w:val="none"/>
    </w:rPr>
  </w:style>
  <w:style w:type="paragraph" w:styleId="DocumentMap">
    <w:name w:val="Document Map"/>
    <w:basedOn w:val="Normal"/>
    <w:link w:val="DocumentMapChar"/>
    <w:uiPriority w:val="99"/>
    <w:semiHidden/>
    <w:unhideWhenUsed/>
    <w:rsid w:val="00A616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1666"/>
    <w:rPr>
      <w:rFonts w:ascii="Lucida Grande" w:hAnsi="Lucida Grande" w:cs="Lucida Grande"/>
    </w:rPr>
  </w:style>
  <w:style w:type="paragraph" w:customStyle="1" w:styleId="Emphasis1">
    <w:name w:val="Emphasis1"/>
    <w:basedOn w:val="Normal"/>
    <w:link w:val="Emphasis"/>
    <w:autoRedefine/>
    <w:uiPriority w:val="20"/>
    <w:qFormat/>
    <w:rsid w:val="0094355D"/>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autoRedefine/>
    <w:uiPriority w:val="7"/>
    <w:qFormat/>
    <w:rsid w:val="0094355D"/>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op-ed-china-talk-and-cooperation-in-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nation.com/article/archive/how-resource-scarcity-and-climate-change-could-produce-global-explos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mjilonline.org/are-the-non-appropriation-principle-and-the-current-regulatory-regime-governing-geostationary-orbit-equitable-for-all-of-earths-states/"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s://www.uscc.gov/sites/default/files/Research/China%20Dream%20Space%20Dream_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11BB13-F41B-A743-B838-261467EC4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31</Pages>
  <Words>18386</Words>
  <Characters>104806</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15</cp:revision>
  <dcterms:created xsi:type="dcterms:W3CDTF">2022-02-05T22:34:00Z</dcterms:created>
  <dcterms:modified xsi:type="dcterms:W3CDTF">2022-02-05T23:21:00Z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