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1F63F9E" w14:textId="77777777" w:rsidR="0029652B" w:rsidRPr="007002C9" w:rsidRDefault="0029652B" w:rsidP="0029652B">
      <w:pPr>
        <w:pStyle w:val="Heading3"/>
        <w:rPr>
          <w:rFonts w:cs="Calibri"/>
        </w:rPr>
      </w:pPr>
      <w:r w:rsidRPr="007002C9">
        <w:rPr>
          <w:rFonts w:cs="Calibri"/>
        </w:rPr>
        <w:t>1—Framing</w:t>
      </w:r>
    </w:p>
    <w:p w14:paraId="0EF38CEF" w14:textId="77777777" w:rsidR="0029652B" w:rsidRPr="007002C9" w:rsidRDefault="0029652B" w:rsidP="0029652B">
      <w:pPr>
        <w:pStyle w:val="Heading4"/>
        <w:rPr>
          <w:rFonts w:cs="Calibri"/>
        </w:rPr>
      </w:pPr>
      <w:r w:rsidRPr="007002C9">
        <w:rPr>
          <w:rFonts w:cs="Calibri"/>
        </w:rPr>
        <w:t>The meta-ethic is phenomenalism – induction first</w:t>
      </w:r>
    </w:p>
    <w:p w14:paraId="30725C1B" w14:textId="77777777" w:rsidR="0029652B" w:rsidRPr="007002C9" w:rsidRDefault="0029652B" w:rsidP="0029652B">
      <w:pPr>
        <w:rPr>
          <w:sz w:val="16"/>
        </w:rPr>
      </w:pPr>
      <w:r w:rsidRPr="007002C9">
        <w:rPr>
          <w:rStyle w:val="Style13ptBold"/>
        </w:rPr>
        <w:t xml:space="preserve">Sayre-McCord 1 </w:t>
      </w:r>
      <w:r w:rsidRPr="007002C9">
        <w:rPr>
          <w:sz w:val="16"/>
        </w:rPr>
        <w:t xml:space="preserve">Geoffrey Sayre-McCord, Philosophy, University of North Carolina, Chapel Hill, "Mill's “Proof” Of The Principle of Utility: A More Than Half-Hearted Defense", Social Philosophy and Policy, 2001, accessed: 1 April 2020, https://www.cambridge.org/core/journals/social-philosophy-and-policy/article/mills-proof-of-the-principle-of-utility-a-more-than-halfhearted-defense/FDBE07CBE08D4E17523930BF8C7BBC32, R.S. </w:t>
      </w:r>
    </w:p>
    <w:p w14:paraId="2E4442E3" w14:textId="77777777" w:rsidR="0029652B" w:rsidRPr="007002C9" w:rsidRDefault="0029652B" w:rsidP="0029652B">
      <w:pPr>
        <w:spacing w:line="276" w:lineRule="auto"/>
        <w:rPr>
          <w:sz w:val="16"/>
        </w:rPr>
      </w:pPr>
      <w:r w:rsidRPr="007002C9">
        <w:rPr>
          <w:sz w:val="16"/>
        </w:rPr>
        <w:t xml:space="preserve">When it comes to visibility, no less than desirability, Mill explicitly denies that a "proof" in the "ordinary acceptation of the term" can be offered.25 As he notes, "To be incapable of proof by reasoning is com mon to all first principles; to the first premises of our knowledge, as well as to those of our conduct."26 Nonetheless, support -- that is, evidence, though not proof </w:t>
      </w:r>
      <w:r w:rsidRPr="007002C9">
        <w:rPr>
          <w:rStyle w:val="Emphasis"/>
        </w:rPr>
        <w:t xml:space="preserve">-- for the first premises of our </w:t>
      </w:r>
      <w:r w:rsidRPr="007002C9">
        <w:rPr>
          <w:rStyle w:val="Emphasis"/>
          <w:highlight w:val="green"/>
        </w:rPr>
        <w:t>knowledge is provided by</w:t>
      </w:r>
      <w:r w:rsidRPr="007002C9">
        <w:rPr>
          <w:rStyle w:val="Emphasis"/>
        </w:rPr>
        <w:t xml:space="preserve"> "our </w:t>
      </w:r>
      <w:r w:rsidRPr="007002C9">
        <w:rPr>
          <w:rStyle w:val="Emphasis"/>
          <w:highlight w:val="green"/>
        </w:rPr>
        <w:t>senses, and</w:t>
      </w:r>
      <w:r w:rsidRPr="007002C9">
        <w:rPr>
          <w:rStyle w:val="Emphasis"/>
        </w:rPr>
        <w:t xml:space="preserve"> our internal </w:t>
      </w:r>
      <w:r w:rsidRPr="007002C9">
        <w:rPr>
          <w:rStyle w:val="Emphasis"/>
          <w:highlight w:val="green"/>
        </w:rPr>
        <w:t>consciousness</w:t>
      </w:r>
      <w:r w:rsidRPr="007002C9">
        <w:rPr>
          <w:rStyle w:val="Emphasis"/>
        </w:rPr>
        <w:t>." Mill's suggestion is that, when it comes to the first principles of conduct, desire play the same epistemic role that the senses play</w:t>
      </w:r>
      <w:r w:rsidRPr="007002C9">
        <w:rPr>
          <w:sz w:val="16"/>
        </w:rPr>
        <w:t xml:space="preserve">, when it comes to the first principles of knowledge. To understand this role, it is important to distinguish the fact that someone is sensing something from what is sensed, which is a distinction mirrored in the contrast bet ween the fact that someone is desiring something and what is desired. In the case of our senses, the evidence we have for our judgments concerning sensible qualities traces back to what is sensed, to the content of our sense-experience. Likewise, Mill is suggesting, in the case of value, </w:t>
      </w:r>
      <w:r w:rsidRPr="007002C9">
        <w:rPr>
          <w:u w:val="single"/>
        </w:rPr>
        <w:t>the evidence we have for our judgments concerning value traces back to what is desired, to the content of our desires.</w:t>
      </w:r>
      <w:r w:rsidRPr="007002C9">
        <w:rPr>
          <w:sz w:val="16"/>
        </w:rPr>
        <w:t xml:space="preserve"> Ultimately, the grounds we have for holding the principles we do must, he thinks, be traced back to our experience, to our senses and desires. Yet the evidence we have is not that we are sensing or desiring something but what it is that is sensed or desired. </w:t>
      </w:r>
      <w:r w:rsidRPr="007002C9">
        <w:rPr>
          <w:rStyle w:val="Emphasis"/>
        </w:rPr>
        <w:t xml:space="preserve">When we are having sensations of red, </w:t>
      </w:r>
      <w:r w:rsidRPr="007002C9">
        <w:rPr>
          <w:rStyle w:val="Emphasis"/>
          <w:highlight w:val="green"/>
        </w:rPr>
        <w:t>when what we</w:t>
      </w:r>
      <w:r w:rsidRPr="007002C9">
        <w:rPr>
          <w:rStyle w:val="Emphasis"/>
        </w:rPr>
        <w:t xml:space="preserve"> are </w:t>
      </w:r>
      <w:r w:rsidRPr="007002C9">
        <w:rPr>
          <w:rStyle w:val="Emphasis"/>
          <w:highlight w:val="green"/>
        </w:rPr>
        <w:t>look</w:t>
      </w:r>
      <w:r w:rsidRPr="007002C9">
        <w:rPr>
          <w:rStyle w:val="Emphasis"/>
        </w:rPr>
        <w:t>ing</w:t>
      </w:r>
      <w:r w:rsidRPr="007002C9">
        <w:rPr>
          <w:rStyle w:val="Emphasis"/>
          <w:highlight w:val="green"/>
        </w:rPr>
        <w:t xml:space="preserve"> at appears red</w:t>
      </w:r>
      <w:r w:rsidRPr="007002C9">
        <w:rPr>
          <w:rStyle w:val="Emphasis"/>
        </w:rPr>
        <w:t xml:space="preserve"> to us, </w:t>
      </w:r>
      <w:r w:rsidRPr="007002C9">
        <w:rPr>
          <w:rStyle w:val="Emphasis"/>
          <w:highlight w:val="green"/>
        </w:rPr>
        <w:t>we have evidence</w:t>
      </w:r>
      <w:r w:rsidRPr="007002C9">
        <w:rPr>
          <w:rStyle w:val="Emphasis"/>
        </w:rPr>
        <w:t xml:space="preserve"> (albeit overrideable and defeasible evidence) that </w:t>
      </w:r>
      <w:r w:rsidRPr="007002C9">
        <w:rPr>
          <w:rStyle w:val="Emphasis"/>
          <w:highlight w:val="green"/>
        </w:rPr>
        <w:t>the thing is red.</w:t>
      </w:r>
      <w:r w:rsidRPr="007002C9">
        <w:rPr>
          <w:rStyle w:val="Emphasis"/>
        </w:rPr>
        <w:t xml:space="preserve"> Moreover, </w:t>
      </w:r>
      <w:r w:rsidRPr="007002C9">
        <w:rPr>
          <w:rStyle w:val="Emphasis"/>
          <w:highlight w:val="green"/>
        </w:rPr>
        <w:t>if things never looked red</w:t>
      </w:r>
      <w:r w:rsidRPr="007002C9">
        <w:rPr>
          <w:rStyle w:val="Emphasis"/>
        </w:rPr>
        <w:t xml:space="preserve"> to us, </w:t>
      </w:r>
      <w:r w:rsidRPr="007002C9">
        <w:rPr>
          <w:rStyle w:val="Emphasis"/>
          <w:highlight w:val="green"/>
        </w:rPr>
        <w:t>we could never get evidence</w:t>
      </w:r>
      <w:r w:rsidRPr="007002C9">
        <w:rPr>
          <w:rStyle w:val="Emphasis"/>
        </w:rPr>
        <w:t xml:space="preserve"> that </w:t>
      </w:r>
      <w:r w:rsidRPr="007002C9">
        <w:rPr>
          <w:rStyle w:val="Emphasis"/>
          <w:highlight w:val="green"/>
        </w:rPr>
        <w:t>things were red</w:t>
      </w:r>
      <w:r w:rsidRPr="007002C9">
        <w:rPr>
          <w:rStyle w:val="Emphasis"/>
        </w:rPr>
        <w:t xml:space="preserve">, and would indeed never have developed the concept of redness. Similarly, when we are desiring things, when what we are considering appears good to us, we have evidence (albeit overrideable and defeasible evidence) that the thing is good. Moreover, </w:t>
      </w:r>
      <w:r w:rsidRPr="007002C9">
        <w:rPr>
          <w:rStyle w:val="Emphasis"/>
          <w:highlight w:val="green"/>
        </w:rPr>
        <w:t>if we never desired</w:t>
      </w:r>
      <w:r w:rsidRPr="007002C9">
        <w:rPr>
          <w:rStyle w:val="Emphasis"/>
        </w:rPr>
        <w:t xml:space="preserve"> things, </w:t>
      </w:r>
      <w:r w:rsidRPr="007002C9">
        <w:rPr>
          <w:rStyle w:val="Emphasis"/>
          <w:highlight w:val="green"/>
        </w:rPr>
        <w:t>we could never get evidence</w:t>
      </w:r>
      <w:r w:rsidRPr="007002C9">
        <w:rPr>
          <w:rStyle w:val="Emphasis"/>
        </w:rPr>
        <w:t xml:space="preserve"> that </w:t>
      </w:r>
      <w:r w:rsidRPr="007002C9">
        <w:rPr>
          <w:rStyle w:val="Emphasis"/>
          <w:highlight w:val="green"/>
        </w:rPr>
        <w:t>things were good, and</w:t>
      </w:r>
      <w:r w:rsidRPr="007002C9">
        <w:rPr>
          <w:rStyle w:val="Emphasis"/>
        </w:rPr>
        <w:t xml:space="preserve"> would indeed never have </w:t>
      </w:r>
      <w:r w:rsidRPr="007002C9">
        <w:rPr>
          <w:rStyle w:val="Emphasis"/>
          <w:highlight w:val="green"/>
        </w:rPr>
        <w:t>develop</w:t>
      </w:r>
      <w:r w:rsidRPr="007002C9">
        <w:rPr>
          <w:rStyle w:val="Emphasis"/>
        </w:rPr>
        <w:t xml:space="preserve">ed the concept of </w:t>
      </w:r>
      <w:r w:rsidRPr="007002C9">
        <w:rPr>
          <w:rStyle w:val="Emphasis"/>
          <w:highlight w:val="green"/>
        </w:rPr>
        <w:t>value.</w:t>
      </w:r>
      <w:r w:rsidRPr="007002C9">
        <w:rPr>
          <w:rStyle w:val="Emphasis"/>
        </w:rPr>
        <w:t xml:space="preserve"> </w:t>
      </w:r>
      <w:r w:rsidRPr="007002C9">
        <w:rPr>
          <w:sz w:val="8"/>
          <w:szCs w:val="8"/>
        </w:rPr>
        <w:t xml:space="preserve">Recall that desire, for Mill, like taste, touch, sight, and smell, is a "passive sensibility." All of these, he holds, provide us with both the content that makes thought possible and the evidence we have for the conclusions that thought leads us to embrace. "Desiring a thing" and "thinking of it as desirable (unless for the sake of its consequences)" are treated by Mill as one an d the same, just as seeing a thing as red and thinking of it as red are one and the same. Accordingly, a person who desires x is a person who ipso facto sees x as desirable. Desiring something, for Mill, is a matter of seeing it under the guise of the good. This means that it is important, in the context of Mill's argument, that one not think of desires as mere preferences or as just any sort of motive. They constitute, according to Mill, a distinctive subclass of our motivational states, and are distinguished (at least in part) by t heir evaluative content. Thus, Mill is neither assuming nor arguing that something is good because we desire it; rather, he is depending on our desiring it as establishing that we see it as good. At the same time, while desiring something is a matter of seeing it as good, one could, on Mill's view, believe that something is good without desiring it, just as one can believe something is red without seeing it as red. While desire is supposed to be the fundamental source of our concept of, and evidence for, desirability, once the concept is in place there are contexts in which we will have reason to think it applies even when the corresponding sensible experience is lacking. Indeed, in Chapter IV, Mill is concerned not with generating a desire, but with justifying the belief that happiness is desirable, and the only thing desirable, as an end, and so concerned with defending the standard for determining what should be desired. Mill's aim is to take what people already, and he thinks inevitably, see as desirable and argue that those views commit them to the value of the general happiness (whet her or not their desires follow the deliverances of t heir reason). Those who, like Mill, desire the general happiness already hold the view that the general happiness is desirable. They accept the claim that Mill is trying to defend. As Mill knows, however, there are many who do not have this desire -- many who desire only their own happiness, and some who even desire that others suffer. These are the people he sets out to persuade, along with others who are more generous and benevolent, but who nonetheless do not see happiness as desirable, and the only thin g desirable, as an end. Mill's argument is directed at convincing t hem all -- whether their desires follow or not -- that they have grounds for, and are in fact already com mitted to, regarding the happiness of others as valuable as an end. Mill recognizes that whatever argument he might hope to offer will need to appeal to evaluative claims people already accept (since he takes to heart Hume's caution concerning inferring an 'ought' from an 'is'). The claim Mill thinks he can appeal to -- that one's own happiness is a good (i.e. desirable) -- is something licensed as available by people desiring their own happiness. Yet he is not supposing here that the fact that they desire their own happiness, or anything else, is proof that it is desirable, just as he would not suppose that the fact that someone sees something as red is proof that it is. Rather, he is supposing that if people desire their own happiness, or see something as red, one can rely on t hem having available, as a premise for further argument, the claim that their own happiness is desirable or that the thing is red (at least absent contrary evidence). As he puts it in the third paragraph, "If the end which the utilitarian doctrine proposes to itself were not, in theory and in practice, acknowledged to be an end nothing could ever convince any person that it was so." </w:t>
      </w:r>
      <w:r w:rsidRPr="007002C9">
        <w:rPr>
          <w:sz w:val="16"/>
        </w:rPr>
        <w:t xml:space="preserve">Thus, in appealing to the analogy bet ween judgments of sensible qualities and judgments of value, Mill is not trading on an ambiguity, nor does his argument here involve identifying being desirable with being desired or assuming that "desirable" means "desired." He is instead relying consistently on an empiricist account of concepts and their application -- on a view according to which </w:t>
      </w:r>
      <w:r w:rsidRPr="007002C9">
        <w:rPr>
          <w:u w:val="single"/>
        </w:rPr>
        <w:t xml:space="preserve">we have the concepts, evidence, and knowledge we do only </w:t>
      </w:r>
      <w:r w:rsidRPr="007002C9">
        <w:rPr>
          <w:rStyle w:val="Emphasis"/>
        </w:rPr>
        <w:t xml:space="preserve">thanks to our having experiences of a certain sort. </w:t>
      </w:r>
      <w:r w:rsidRPr="007002C9">
        <w:rPr>
          <w:rStyle w:val="Emphasis"/>
          <w:highlight w:val="green"/>
        </w:rPr>
        <w:t>In</w:t>
      </w:r>
      <w:r w:rsidRPr="007002C9">
        <w:rPr>
          <w:rStyle w:val="Emphasis"/>
        </w:rPr>
        <w:t xml:space="preserve"> the </w:t>
      </w:r>
      <w:r w:rsidRPr="007002C9">
        <w:rPr>
          <w:rStyle w:val="Emphasis"/>
          <w:highlight w:val="green"/>
        </w:rPr>
        <w:t>absence of</w:t>
      </w:r>
      <w:r w:rsidRPr="007002C9">
        <w:rPr>
          <w:rStyle w:val="Emphasis"/>
        </w:rPr>
        <w:t xml:space="preserve"> the relevant </w:t>
      </w:r>
      <w:r w:rsidRPr="007002C9">
        <w:rPr>
          <w:rStyle w:val="Emphasis"/>
          <w:highlight w:val="green"/>
        </w:rPr>
        <w:t>experiences</w:t>
      </w:r>
      <w:r w:rsidRPr="007002C9">
        <w:rPr>
          <w:rStyle w:val="Emphasis"/>
        </w:rPr>
        <w:t xml:space="preserve">, he holds (with other empiricists), </w:t>
      </w:r>
      <w:r w:rsidRPr="007002C9">
        <w:rPr>
          <w:rStyle w:val="Emphasis"/>
          <w:highlight w:val="green"/>
        </w:rPr>
        <w:t>we would</w:t>
      </w:r>
      <w:r w:rsidRPr="007002C9">
        <w:rPr>
          <w:rStyle w:val="Emphasis"/>
        </w:rPr>
        <w:t xml:space="preserve"> not only </w:t>
      </w:r>
      <w:r w:rsidRPr="007002C9">
        <w:rPr>
          <w:rStyle w:val="Emphasis"/>
          <w:highlight w:val="green"/>
        </w:rPr>
        <w:t xml:space="preserve">lack </w:t>
      </w:r>
      <w:r w:rsidRPr="007002C9">
        <w:rPr>
          <w:rStyle w:val="Emphasis"/>
        </w:rPr>
        <w:t xml:space="preserve">the required </w:t>
      </w:r>
      <w:r w:rsidRPr="007002C9">
        <w:rPr>
          <w:rStyle w:val="Emphasis"/>
          <w:highlight w:val="green"/>
        </w:rPr>
        <w:t>evidence</w:t>
      </w:r>
      <w:r w:rsidRPr="007002C9">
        <w:rPr>
          <w:rStyle w:val="Emphasis"/>
        </w:rPr>
        <w:t xml:space="preserve"> </w:t>
      </w:r>
      <w:r w:rsidRPr="007002C9">
        <w:rPr>
          <w:rStyle w:val="Emphasis"/>
          <w:highlight w:val="green"/>
        </w:rPr>
        <w:t>for</w:t>
      </w:r>
      <w:r w:rsidRPr="007002C9">
        <w:rPr>
          <w:rStyle w:val="Emphasis"/>
        </w:rPr>
        <w:t xml:space="preserve"> our </w:t>
      </w:r>
      <w:r w:rsidRPr="007002C9">
        <w:rPr>
          <w:rStyle w:val="Emphasis"/>
          <w:highlight w:val="green"/>
        </w:rPr>
        <w:t>judgments, we would lack</w:t>
      </w:r>
      <w:r w:rsidRPr="007002C9">
        <w:rPr>
          <w:rStyle w:val="Emphasis"/>
        </w:rPr>
        <w:t xml:space="preserve"> the </w:t>
      </w:r>
      <w:r w:rsidRPr="007002C9">
        <w:rPr>
          <w:rStyle w:val="Emphasis"/>
          <w:highlight w:val="green"/>
        </w:rPr>
        <w:t>capacity to make</w:t>
      </w:r>
      <w:r w:rsidRPr="007002C9">
        <w:rPr>
          <w:rStyle w:val="Emphasis"/>
        </w:rPr>
        <w:t xml:space="preserve"> the </w:t>
      </w:r>
      <w:r w:rsidRPr="007002C9">
        <w:rPr>
          <w:rStyle w:val="Emphasis"/>
          <w:highlight w:val="green"/>
        </w:rPr>
        <w:t>judgments</w:t>
      </w:r>
      <w:r w:rsidRPr="007002C9">
        <w:rPr>
          <w:rStyle w:val="Emphasis"/>
        </w:rPr>
        <w:t xml:space="preserve"> in the first place. In the presence of the relevant experiences, </w:t>
      </w:r>
      <w:r w:rsidRPr="007002C9">
        <w:rPr>
          <w:rStyle w:val="Emphasis"/>
        </w:rPr>
        <w:lastRenderedPageBreak/>
        <w:t>though, we have both the concepts and the required evidence --</w:t>
      </w:r>
      <w:r w:rsidRPr="007002C9">
        <w:rPr>
          <w:sz w:val="16"/>
        </w:rPr>
        <w:t xml:space="preserve"> "not only all the proof which the case admits of, but all which it is possible to require."</w:t>
      </w:r>
    </w:p>
    <w:p w14:paraId="0BC6D875" w14:textId="77777777" w:rsidR="0029652B" w:rsidRPr="007002C9" w:rsidRDefault="0029652B" w:rsidP="0029652B">
      <w:pPr>
        <w:pStyle w:val="Heading4"/>
        <w:spacing w:line="276" w:lineRule="auto"/>
        <w:rPr>
          <w:rFonts w:cs="Calibri"/>
          <w:bCs w:val="0"/>
        </w:rPr>
      </w:pPr>
      <w:r w:rsidRPr="007002C9">
        <w:rPr>
          <w:rFonts w:cs="Calibri"/>
        </w:rPr>
        <w:t xml:space="preserve">The standard is maximizing expected wellbeing. Pleasure and pain are intrinsic value and disvalue – everything else regresses – robust neuroscience. </w:t>
      </w:r>
    </w:p>
    <w:p w14:paraId="666AB9BF" w14:textId="77777777" w:rsidR="0029652B" w:rsidRPr="007002C9" w:rsidRDefault="0029652B" w:rsidP="0029652B">
      <w:pPr>
        <w:spacing w:line="276" w:lineRule="auto"/>
        <w:rPr>
          <w:b/>
          <w:bCs/>
          <w:sz w:val="26"/>
        </w:rPr>
      </w:pPr>
      <w:r w:rsidRPr="007002C9">
        <w:rPr>
          <w:rStyle w:val="Style13ptBold"/>
        </w:rPr>
        <w:t xml:space="preserve">Blum et al. 18 </w:t>
      </w:r>
      <w:r w:rsidRPr="007002C9">
        <w:rPr>
          <w:sz w:val="10"/>
          <w:szCs w:val="10"/>
        </w:rPr>
        <w:t xml:space="preserve">Kenneth Blum, 1Department of Psychiatry, Boonshoft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Geneus Health LLC, San Antonio, TX, USA 6Department of Addiction Research &amp; Therapy, Nupathways Inc., Innsbrook, MO, USA 7Department of Clinical Neurology, Path Foundation, New York, NY, USA 8Division of Neuroscience-Based Addiction Therapy, The Shores Treatment &amp; Recovery Center, Port Saint Lucie, FL, USA 9Institute of Psychology, Eötvös Loránd University, Budapest, Hungary 10Division of Addiction Research, Dominion Diagnostics, LLC. North Kingston, RI, USA 11Victory Nutrition International, Lederach, PA., USA 12National Human Genome Center at Howard University, Washington, DC., USA, Marjorie Gondré-Lewis,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Modestino, 14Department of Psychology, Curry College, Milton, MA, USA, Rajendra D Badgaiyan,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9" w:history="1">
        <w:r w:rsidRPr="007002C9">
          <w:rPr>
            <w:rStyle w:val="Hyperlink"/>
            <w:color w:val="000000"/>
            <w:sz w:val="10"/>
            <w:szCs w:val="10"/>
          </w:rPr>
          <w:t>https://www.ncbi.nlm.nih.gov/pmc/articles/PMC6446569/</w:t>
        </w:r>
      </w:hyperlink>
      <w:r w:rsidRPr="007002C9">
        <w:rPr>
          <w:sz w:val="10"/>
          <w:szCs w:val="10"/>
        </w:rPr>
        <w:t>, R.S.</w:t>
      </w:r>
    </w:p>
    <w:p w14:paraId="2764CBE6" w14:textId="77777777" w:rsidR="0029652B" w:rsidRPr="007002C9" w:rsidRDefault="0029652B" w:rsidP="0029652B">
      <w:pPr>
        <w:spacing w:line="276" w:lineRule="auto"/>
        <w:rPr>
          <w:sz w:val="16"/>
        </w:rPr>
      </w:pPr>
      <w:r w:rsidRPr="007002C9">
        <w:rPr>
          <w:b/>
          <w:bCs/>
          <w:highlight w:val="green"/>
          <w:u w:val="single"/>
        </w:rPr>
        <w:t>Pleasure</w:t>
      </w:r>
      <w:r w:rsidRPr="007002C9">
        <w:rPr>
          <w:u w:val="single"/>
        </w:rPr>
        <w:t xml:space="preserve"> is not only</w:t>
      </w:r>
      <w:r w:rsidRPr="007002C9">
        <w:rPr>
          <w:sz w:val="16"/>
        </w:rPr>
        <w:t xml:space="preserve"> one of the three </w:t>
      </w:r>
      <w:r w:rsidRPr="007002C9">
        <w:rPr>
          <w:u w:val="single"/>
        </w:rPr>
        <w:t>primary reward functions</w:t>
      </w:r>
      <w:r w:rsidRPr="007002C9">
        <w:rPr>
          <w:sz w:val="16"/>
        </w:rPr>
        <w:t xml:space="preserve"> but </w:t>
      </w:r>
      <w:r w:rsidRPr="007002C9">
        <w:rPr>
          <w:u w:val="single"/>
        </w:rPr>
        <w:t xml:space="preserve">it also </w:t>
      </w:r>
      <w:r w:rsidRPr="007002C9">
        <w:rPr>
          <w:b/>
          <w:bCs/>
          <w:highlight w:val="green"/>
          <w:u w:val="single"/>
        </w:rPr>
        <w:t>defines reward.</w:t>
      </w:r>
      <w:r w:rsidRPr="007002C9">
        <w:rPr>
          <w:sz w:val="16"/>
        </w:rPr>
        <w:t xml:space="preserve"> As homeostasis explains the </w:t>
      </w:r>
      <w:r w:rsidRPr="007002C9">
        <w:rPr>
          <w:u w:val="single"/>
        </w:rPr>
        <w:t>functions of</w:t>
      </w:r>
      <w:r w:rsidRPr="007002C9">
        <w:rPr>
          <w:sz w:val="16"/>
        </w:rPr>
        <w:t xml:space="preserve"> only a limited number of </w:t>
      </w:r>
      <w:r w:rsidRPr="007002C9">
        <w:rPr>
          <w:u w:val="single"/>
        </w:rPr>
        <w:t xml:space="preserve">rewards, </w:t>
      </w:r>
      <w:r w:rsidRPr="007002C9">
        <w:rPr>
          <w:rStyle w:val="Emphasis"/>
          <w:highlight w:val="green"/>
        </w:rPr>
        <w:t>the</w:t>
      </w:r>
      <w:r w:rsidRPr="007002C9">
        <w:rPr>
          <w:sz w:val="16"/>
        </w:rPr>
        <w:t xml:space="preserve"> principal </w:t>
      </w:r>
      <w:r w:rsidRPr="007002C9">
        <w:rPr>
          <w:rStyle w:val="Emphasis"/>
          <w:highlight w:val="green"/>
        </w:rPr>
        <w:t>reason why particular stimuli</w:t>
      </w:r>
      <w:r w:rsidRPr="007002C9">
        <w:rPr>
          <w:u w:val="single"/>
        </w:rPr>
        <w:t xml:space="preserve">, objects, events, situations, and activities </w:t>
      </w:r>
      <w:r w:rsidRPr="007002C9">
        <w:rPr>
          <w:rStyle w:val="Emphasis"/>
          <w:highlight w:val="green"/>
        </w:rPr>
        <w:t>are rewarding</w:t>
      </w:r>
      <w:r w:rsidRPr="007002C9">
        <w:rPr>
          <w:sz w:val="16"/>
        </w:rPr>
        <w:t xml:space="preserve"> may be </w:t>
      </w:r>
      <w:r w:rsidRPr="007002C9">
        <w:rPr>
          <w:rStyle w:val="Emphasis"/>
          <w:highlight w:val="green"/>
        </w:rPr>
        <w:t>due to pleasure</w:t>
      </w:r>
      <w:r w:rsidRPr="007002C9">
        <w:rPr>
          <w:highlight w:val="green"/>
          <w:u w:val="single"/>
        </w:rPr>
        <w:t>.</w:t>
      </w:r>
      <w:r w:rsidRPr="007002C9">
        <w:rPr>
          <w:sz w:val="16"/>
        </w:rPr>
        <w:t xml:space="preserve"> This applies first of all to sex and to the primary homeostatic rewards of food and liquid and extends to money, taste, beauty, social encounters and nonmaterial, internally set, and intrinsic rewards. </w:t>
      </w:r>
      <w:r w:rsidRPr="007002C9">
        <w:rPr>
          <w:rStyle w:val="Emphasis"/>
          <w:highlight w:val="green"/>
        </w:rPr>
        <w:t>Pleasure</w:t>
      </w:r>
      <w:r w:rsidRPr="007002C9">
        <w:rPr>
          <w:u w:val="single"/>
        </w:rPr>
        <w:t>, as the primary effect of rewards</w:t>
      </w:r>
      <w:r w:rsidRPr="007002C9">
        <w:rPr>
          <w:sz w:val="16"/>
        </w:rPr>
        <w:t xml:space="preserve">, drives the prime reward functions of learning, approach behavior, and decision making and </w:t>
      </w:r>
      <w:r w:rsidRPr="007002C9">
        <w:rPr>
          <w:rStyle w:val="Emphasis"/>
          <w:highlight w:val="green"/>
        </w:rPr>
        <w:t>provides the basis</w:t>
      </w:r>
      <w:r w:rsidRPr="007002C9">
        <w:rPr>
          <w:b/>
          <w:bCs/>
          <w:highlight w:val="green"/>
          <w:u w:val="single"/>
        </w:rPr>
        <w:t xml:space="preserve"> for hedonic </w:t>
      </w:r>
      <w:r w:rsidRPr="007002C9">
        <w:rPr>
          <w:rStyle w:val="Emphasis"/>
          <w:highlight w:val="green"/>
        </w:rPr>
        <w:t>theories of reward</w:t>
      </w:r>
      <w:r w:rsidRPr="007002C9">
        <w:rPr>
          <w:u w:val="single"/>
        </w:rPr>
        <w:t xml:space="preserve"> function. We are attracted by</w:t>
      </w:r>
      <w:r w:rsidRPr="007002C9">
        <w:rPr>
          <w:sz w:val="16"/>
        </w:rPr>
        <w:t xml:space="preserve"> most </w:t>
      </w:r>
      <w:r w:rsidRPr="007002C9">
        <w:rPr>
          <w:u w:val="single"/>
        </w:rPr>
        <w:t>rewards and exert intense efforts to obtain them</w:t>
      </w:r>
      <w:r w:rsidRPr="007002C9">
        <w:rPr>
          <w:sz w:val="16"/>
        </w:rPr>
        <w:t xml:space="preserve">, just </w:t>
      </w:r>
      <w:r w:rsidRPr="007002C9">
        <w:rPr>
          <w:u w:val="single"/>
        </w:rPr>
        <w:t>because they are enjoyable</w:t>
      </w:r>
      <w:r w:rsidRPr="007002C9">
        <w:rPr>
          <w:sz w:val="16"/>
        </w:rPr>
        <w:t xml:space="preserve"> [10]. 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7002C9">
        <w:rPr>
          <w:u w:val="single"/>
        </w:rPr>
        <w:t>using both humans and detailed invasive brain analysis of animals has discovered some critical ways that the brain processes pleasure</w:t>
      </w:r>
      <w:r w:rsidRPr="007002C9">
        <w:rPr>
          <w:sz w:val="16"/>
        </w:rPr>
        <w:t xml:space="preserve"> [14]. </w:t>
      </w:r>
      <w:r w:rsidRPr="007002C9">
        <w:rPr>
          <w:u w:val="single"/>
        </w:rPr>
        <w:t>Pleasure as a hallmark of reward is sufficient for defining a reward</w:t>
      </w:r>
      <w:r w:rsidRPr="007002C9">
        <w:rPr>
          <w:sz w:val="16"/>
        </w:rPr>
        <w:t xml:space="preserve">, but it may not be necessary. </w:t>
      </w:r>
      <w:r w:rsidRPr="007002C9">
        <w:rPr>
          <w:u w:val="single"/>
        </w:rPr>
        <w:t>A reward may generate positive</w:t>
      </w:r>
      <w:r w:rsidRPr="007002C9">
        <w:rPr>
          <w:sz w:val="16"/>
        </w:rPr>
        <w:t xml:space="preserve"> learning and approach </w:t>
      </w:r>
      <w:r w:rsidRPr="007002C9">
        <w:rPr>
          <w:u w:val="single"/>
        </w:rPr>
        <w:t>behavior</w:t>
      </w:r>
      <w:r w:rsidRPr="007002C9">
        <w:rPr>
          <w:sz w:val="16"/>
        </w:rPr>
        <w:t xml:space="preserve"> simply </w:t>
      </w:r>
      <w:r w:rsidRPr="007002C9">
        <w:rPr>
          <w:u w:val="single"/>
        </w:rPr>
        <w:t>because it contains substances that are essential for body function.</w:t>
      </w:r>
      <w:r w:rsidRPr="007002C9">
        <w:rPr>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Evolutionary theories of pleasure: The love connection BO:D Charles Darwin and other biological scientists that have examined the biological </w:t>
      </w:r>
      <w:r w:rsidRPr="007002C9">
        <w:rPr>
          <w:u w:val="single"/>
        </w:rPr>
        <w:t>evolution and its basic principles found</w:t>
      </w:r>
      <w:r w:rsidRPr="007002C9">
        <w:rPr>
          <w:sz w:val="16"/>
        </w:rPr>
        <w:t xml:space="preserve"> various </w:t>
      </w:r>
      <w:r w:rsidRPr="007002C9">
        <w:rPr>
          <w:u w:val="single"/>
        </w:rPr>
        <w:t>mechanisms that steer behavior and biological development.</w:t>
      </w:r>
      <w:r w:rsidRPr="007002C9">
        <w:rPr>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It is well established that modern biological theory conjectures that </w:t>
      </w:r>
      <w:r w:rsidRPr="007002C9">
        <w:rPr>
          <w:b/>
          <w:bCs/>
          <w:highlight w:val="green"/>
          <w:u w:val="single"/>
        </w:rPr>
        <w:t>organisms are</w:t>
      </w:r>
      <w:r w:rsidRPr="007002C9">
        <w:rPr>
          <w:highlight w:val="green"/>
          <w:u w:val="single"/>
        </w:rPr>
        <w:t xml:space="preserve"> </w:t>
      </w:r>
      <w:r w:rsidRPr="007002C9">
        <w:rPr>
          <w:rStyle w:val="Emphasis"/>
          <w:highlight w:val="green"/>
        </w:rPr>
        <w:t>the</w:t>
      </w:r>
      <w:r w:rsidRPr="007002C9">
        <w:rPr>
          <w:highlight w:val="green"/>
          <w:u w:val="single"/>
        </w:rPr>
        <w:t xml:space="preserve"> </w:t>
      </w:r>
      <w:r w:rsidRPr="007002C9">
        <w:rPr>
          <w:b/>
          <w:bCs/>
          <w:highlight w:val="green"/>
          <w:u w:val="single"/>
        </w:rPr>
        <w:t>result of evolutionary competition.</w:t>
      </w:r>
      <w:r w:rsidRPr="007002C9">
        <w:rPr>
          <w:sz w:val="16"/>
        </w:rPr>
        <w:t xml:space="preserve"> In fact, Richard </w:t>
      </w:r>
      <w:r w:rsidRPr="007002C9">
        <w:rPr>
          <w:u w:val="single"/>
        </w:rPr>
        <w:t>Dawkins stresses gene survival and propagation as the basic mechanism of life</w:t>
      </w:r>
      <w:r w:rsidRPr="007002C9">
        <w:rPr>
          <w:sz w:val="16"/>
        </w:rPr>
        <w:t xml:space="preserve"> [20]. Only genes that lead to </w:t>
      </w:r>
      <w:r w:rsidRPr="007002C9">
        <w:rPr>
          <w:u w:val="single"/>
        </w:rPr>
        <w:t>the fittest phenotype will make it.</w:t>
      </w:r>
      <w:r w:rsidRPr="007002C9">
        <w:rPr>
          <w:sz w:val="16"/>
        </w:rPr>
        <w:t xml:space="preserve"> It is noteworthy that the phenotype is selected based on behavior that maximizes gene propagation. To do so, the phenotype must survive and generate offspring, and be better at it than its competitors. Thus, </w:t>
      </w:r>
      <w:r w:rsidRPr="007002C9">
        <w:rPr>
          <w:u w:val="single"/>
        </w:rPr>
        <w:t xml:space="preserve">the ultimate, distal function of </w:t>
      </w:r>
      <w:r w:rsidRPr="007002C9">
        <w:rPr>
          <w:rStyle w:val="Emphasis"/>
          <w:highlight w:val="green"/>
        </w:rPr>
        <w:t>rewards</w:t>
      </w:r>
      <w:r w:rsidRPr="007002C9">
        <w:rPr>
          <w:u w:val="single"/>
        </w:rPr>
        <w:t xml:space="preserve"> is to </w:t>
      </w:r>
      <w:r w:rsidRPr="007002C9">
        <w:rPr>
          <w:rStyle w:val="Emphasis"/>
          <w:highlight w:val="green"/>
        </w:rPr>
        <w:lastRenderedPageBreak/>
        <w:t>increase</w:t>
      </w:r>
      <w:r w:rsidRPr="007002C9">
        <w:rPr>
          <w:u w:val="single"/>
        </w:rPr>
        <w:t xml:space="preserve"> evolutionary </w:t>
      </w:r>
      <w:r w:rsidRPr="007002C9">
        <w:rPr>
          <w:rStyle w:val="Emphasis"/>
          <w:highlight w:val="green"/>
        </w:rPr>
        <w:t>fitness</w:t>
      </w:r>
      <w:r w:rsidRPr="007002C9">
        <w:rPr>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r w:rsidRPr="007002C9">
        <w:rPr>
          <w:u w:val="single"/>
        </w:rPr>
        <w:t>Behavioral reward functions have evolved to help individuals to survive and propagate their genes</w:t>
      </w:r>
      <w:r w:rsidRPr="007002C9">
        <w:rPr>
          <w:sz w:val="16"/>
        </w:rPr>
        <w:t xml:space="preserve">. Apparently, </w:t>
      </w:r>
      <w:r w:rsidRPr="007002C9">
        <w:rPr>
          <w:u w:val="single"/>
        </w:rPr>
        <w:t>people need to live well and long enough to reproduce.</w:t>
      </w:r>
      <w:r w:rsidRPr="007002C9">
        <w:rPr>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7002C9">
        <w:rPr>
          <w:u w:val="single"/>
        </w:rPr>
        <w:t>any small edge will ultimately result in evolutionary advantage</w:t>
      </w:r>
      <w:r w:rsidRPr="007002C9">
        <w:rPr>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r w:rsidRPr="007002C9">
        <w:rPr>
          <w:u w:val="single"/>
        </w:rPr>
        <w:t>Thus the distal reward function in gene propagation and evolutionary fitness defines the proximal reward functions that we see</w:t>
      </w:r>
      <w:r w:rsidRPr="007002C9">
        <w:rPr>
          <w:sz w:val="16"/>
        </w:rPr>
        <w:t xml:space="preserve"> in everyday behavior. </w:t>
      </w:r>
      <w:r w:rsidRPr="007002C9">
        <w:rPr>
          <w:rStyle w:val="Emphasis"/>
          <w:highlight w:val="green"/>
        </w:rPr>
        <w:t>That is why foods, drinks, mates, and offspring are rewarding</w:t>
      </w:r>
      <w:r w:rsidRPr="007002C9">
        <w:rPr>
          <w:highlight w:val="green"/>
          <w:u w:val="single"/>
        </w:rPr>
        <w:t>.</w:t>
      </w:r>
      <w:r w:rsidRPr="007002C9">
        <w:rPr>
          <w:sz w:val="16"/>
          <w:szCs w:val="16"/>
          <w:u w:val="single"/>
        </w:rPr>
        <w:t xml:space="preserve"> </w:t>
      </w:r>
      <w:r w:rsidRPr="007002C9">
        <w:rPr>
          <w:sz w:val="8"/>
          <w:szCs w:val="8"/>
        </w:rPr>
        <w:t xml:space="preserve">There have been theories linking pleasure as a required component of health benefits salutogenesis, (salugenesis). In essence, under these terms, </w:t>
      </w:r>
      <w:r w:rsidRPr="007002C9">
        <w:rPr>
          <w:sz w:val="8"/>
          <w:szCs w:val="8"/>
          <w:u w:val="single"/>
        </w:rPr>
        <w:t>pleasure is described as a state or feeling of happiness and satisfaction resulting from an experience that one enjoys.</w:t>
      </w:r>
      <w:r w:rsidRPr="007002C9">
        <w:rPr>
          <w:sz w:val="8"/>
          <w:szCs w:val="8"/>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morphinergic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hypodopaminergia [24]. Most would agree that pleasurable activities can stimulate personal growth and may help to induce healthy behavioral changes, including stress management [25]. The work of Esch and Stefano [26] concerning the link between compassion and love implicate the brain reward system, and pleasure induction suggests that social contact in general, i.e., love, attachment, and compassion, can be highly effective in stress reduction, survival, and overall health. 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Finding happiness is different between apes and humans 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 </w:t>
      </w:r>
      <w:r w:rsidRPr="007002C9">
        <w:rPr>
          <w:sz w:val="16"/>
        </w:rPr>
        <w:t xml:space="preserve">Remarkably, there are </w:t>
      </w:r>
      <w:r w:rsidRPr="007002C9">
        <w:rPr>
          <w:u w:val="single"/>
        </w:rPr>
        <w:t>pathways for ordinary liking and pleasure</w:t>
      </w:r>
      <w:r w:rsidRPr="007002C9">
        <w:rPr>
          <w:sz w:val="16"/>
        </w:rPr>
        <w:t xml:space="preserve">, which </w:t>
      </w:r>
      <w:r w:rsidRPr="007002C9">
        <w:rPr>
          <w:u w:val="single"/>
        </w:rPr>
        <w:t>are limited in scope</w:t>
      </w:r>
      <w:r w:rsidRPr="007002C9">
        <w:rPr>
          <w:sz w:val="16"/>
        </w:rPr>
        <w:t xml:space="preserve"> as described above in this commentary. However, </w:t>
      </w:r>
      <w:r w:rsidRPr="007002C9">
        <w:rPr>
          <w:u w:val="single"/>
        </w:rPr>
        <w:t xml:space="preserve">there are </w:t>
      </w:r>
      <w:r w:rsidRPr="007002C9">
        <w:rPr>
          <w:b/>
          <w:bCs/>
          <w:highlight w:val="green"/>
          <w:u w:val="single"/>
        </w:rPr>
        <w:t>many brain regions</w:t>
      </w:r>
      <w:r w:rsidRPr="007002C9">
        <w:rPr>
          <w:sz w:val="16"/>
        </w:rPr>
        <w:t xml:space="preserve">, often termed hot and cold spots, </w:t>
      </w:r>
      <w:r w:rsidRPr="007002C9">
        <w:rPr>
          <w:u w:val="single"/>
        </w:rPr>
        <w:t xml:space="preserve">that significantly </w:t>
      </w:r>
      <w:r w:rsidRPr="007002C9">
        <w:rPr>
          <w:b/>
          <w:bCs/>
          <w:highlight w:val="green"/>
          <w:u w:val="single"/>
        </w:rPr>
        <w:t>modulate</w:t>
      </w:r>
      <w:r w:rsidRPr="007002C9">
        <w:rPr>
          <w:sz w:val="16"/>
        </w:rPr>
        <w:t xml:space="preserve"> (increase or decrease) </w:t>
      </w:r>
      <w:r w:rsidRPr="007002C9">
        <w:rPr>
          <w:u w:val="single"/>
        </w:rPr>
        <w:t xml:space="preserve">our </w:t>
      </w:r>
      <w:r w:rsidRPr="007002C9">
        <w:rPr>
          <w:b/>
          <w:bCs/>
          <w:highlight w:val="green"/>
          <w:u w:val="single"/>
        </w:rPr>
        <w:t>pleasure or</w:t>
      </w:r>
      <w:r w:rsidRPr="007002C9">
        <w:rPr>
          <w:u w:val="single"/>
        </w:rPr>
        <w:t xml:space="preserve"> even </w:t>
      </w:r>
      <w:r w:rsidRPr="007002C9">
        <w:rPr>
          <w:rStyle w:val="Emphasis"/>
          <w:highlight w:val="green"/>
        </w:rPr>
        <w:t>produce the opposite</w:t>
      </w:r>
      <w:r w:rsidRPr="007002C9">
        <w:rPr>
          <w:sz w:val="16"/>
        </w:rPr>
        <w:t xml:space="preserve"> of pleasure— that is </w:t>
      </w:r>
      <w:r w:rsidRPr="007002C9">
        <w:rPr>
          <w:u w:val="single"/>
        </w:rPr>
        <w:t>disgust and fear</w:t>
      </w:r>
      <w:r w:rsidRPr="007002C9">
        <w:rPr>
          <w:sz w:val="16"/>
        </w:rPr>
        <w:t xml:space="preserve"> [39]. </w:t>
      </w:r>
      <w:r w:rsidRPr="007002C9">
        <w:rPr>
          <w:u w:val="single"/>
        </w:rPr>
        <w:t>One</w:t>
      </w:r>
      <w:r w:rsidRPr="007002C9">
        <w:rPr>
          <w:sz w:val="16"/>
        </w:rPr>
        <w:t xml:space="preserve"> specific </w:t>
      </w:r>
      <w:r w:rsidRPr="007002C9">
        <w:rPr>
          <w:u w:val="single"/>
        </w:rPr>
        <w:t>region</w:t>
      </w:r>
      <w:r w:rsidRPr="007002C9">
        <w:rPr>
          <w:sz w:val="16"/>
        </w:rPr>
        <w:t xml:space="preserve"> of the nucleus accumbens </w:t>
      </w:r>
      <w:r w:rsidRPr="007002C9">
        <w:rPr>
          <w:u w:val="single"/>
        </w:rPr>
        <w:t>is organized like a computer keyboard, with particular stimulus triggers in rows</w:t>
      </w:r>
      <w:r w:rsidRPr="007002C9">
        <w:rPr>
          <w:sz w:val="16"/>
        </w:rPr>
        <w:t xml:space="preserve">— producing an increase and decrease of pleasure and disgust. Moreover, </w:t>
      </w:r>
      <w:r w:rsidRPr="007002C9">
        <w:rPr>
          <w:u w:val="single"/>
        </w:rPr>
        <w:t>the cortex has unique roles in the cognitive evaluation of our feelings of pleasure</w:t>
      </w:r>
      <w:r w:rsidRPr="007002C9">
        <w:rPr>
          <w:sz w:val="16"/>
        </w:rPr>
        <w:t xml:space="preserve"> [40]. Importantly, the interplay of these multiple triggers and the higher brain centers in the prefrontal cortex are very intricate and are just being uncovered. </w:t>
      </w:r>
      <w:r w:rsidRPr="007002C9">
        <w:rPr>
          <w:sz w:val="8"/>
          <w:szCs w:val="8"/>
        </w:rPr>
        <w:t xml:space="preserve">Desire and reward centers It is surprising that many different sources of pleasure activate the same circuits between the mesocorticolimbic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In simplest terms, the well-established mesolimbic system is a dopamine circuit for reward. It starts in the ventral tegmental area (VTA) of the midbrain and travels to the nucleus accumbens (Figure 2). It is the cornerstone target to all addictions. The VTA is encompassed with neurons using glutamate, GABA, and dopamine. The nucleus accumbens (NAc) is located within the ventral striatum and is divided into two sub-regions—the motor and limbic regions associated with its core and shell, respectively. The NAc has spiny neurons that receive dopamine from the VTA and glutamate (a dopamine driver) from the hippocampus, amygdala and medial prefrontal cortex. Subsequently, the NAc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hypodopaminergia in the “Brain Reward Cascade” that contribute to addiction and compulsive behaviors [3,6,41]. </w:t>
      </w:r>
      <w:r w:rsidRPr="007002C9">
        <w:rPr>
          <w:sz w:val="16"/>
        </w:rPr>
        <w:t xml:space="preserve">Furthermore, ordinary </w:t>
      </w:r>
      <w:r w:rsidRPr="007002C9">
        <w:rPr>
          <w:u w:val="single"/>
        </w:rPr>
        <w:t>“</w:t>
      </w:r>
      <w:r w:rsidRPr="007002C9">
        <w:rPr>
          <w:rStyle w:val="Emphasis"/>
          <w:highlight w:val="green"/>
        </w:rPr>
        <w:t>liking</w:t>
      </w:r>
      <w:r w:rsidRPr="007002C9">
        <w:rPr>
          <w:u w:val="single"/>
        </w:rPr>
        <w:t xml:space="preserve">” of </w:t>
      </w:r>
      <w:r w:rsidRPr="007002C9">
        <w:rPr>
          <w:rStyle w:val="Emphasis"/>
          <w:highlight w:val="green"/>
        </w:rPr>
        <w:t>something</w:t>
      </w:r>
      <w:r w:rsidRPr="007002C9">
        <w:rPr>
          <w:u w:val="single"/>
        </w:rPr>
        <w:t xml:space="preserve">, or pure pleasure, </w:t>
      </w:r>
      <w:r w:rsidRPr="007002C9">
        <w:rPr>
          <w:rStyle w:val="Emphasis"/>
          <w:highlight w:val="green"/>
        </w:rPr>
        <w:t>is represented by</w:t>
      </w:r>
      <w:r w:rsidRPr="007002C9">
        <w:rPr>
          <w:sz w:val="16"/>
        </w:rPr>
        <w:t xml:space="preserve"> small </w:t>
      </w:r>
      <w:r w:rsidRPr="007002C9">
        <w:rPr>
          <w:rStyle w:val="Emphasis"/>
          <w:highlight w:val="green"/>
        </w:rPr>
        <w:t>regions</w:t>
      </w:r>
      <w:r w:rsidRPr="007002C9">
        <w:rPr>
          <w:sz w:val="16"/>
        </w:rPr>
        <w:t xml:space="preserve"> mainly </w:t>
      </w:r>
      <w:r w:rsidRPr="007002C9">
        <w:rPr>
          <w:rStyle w:val="Emphasis"/>
          <w:highlight w:val="green"/>
        </w:rPr>
        <w:t>in the limbic system</w:t>
      </w:r>
      <w:r w:rsidRPr="007002C9">
        <w:rPr>
          <w:sz w:val="16"/>
        </w:rPr>
        <w:t xml:space="preserve"> (old reptilian part of the brain). These may be </w:t>
      </w:r>
      <w:r w:rsidRPr="007002C9">
        <w:rPr>
          <w:u w:val="single"/>
        </w:rPr>
        <w:t>part of larger neural circuits.</w:t>
      </w:r>
      <w:r w:rsidRPr="007002C9">
        <w:rPr>
          <w:sz w:val="16"/>
        </w:rPr>
        <w:t xml:space="preserve"> In Latin, hedus is the term for “sweet”; and in Greek, hodone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w:t>
      </w:r>
      <w:r w:rsidRPr="007002C9">
        <w:rPr>
          <w:sz w:val="8"/>
          <w:szCs w:val="8"/>
        </w:rPr>
        <w:t xml:space="preserve">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 Addictive substances are voluntarily self-administered, and they enhance (directly or indirectly) dopaminergic synaptic function in the NAc.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Vanyukov,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In essence, although nonhuman primate brains are similar to our own, the disparity between other primates and those of human cognitive abilities tells us that surface similarity is not the whole story. Sousa et al. [50] small case found various differentially expressed genes, to associate with pleasure related systems. Furthermore, the dopaminergic interneurons located in the human neocortex were absent from the neocortex of nonhuman African apes. Such differences in neuronal transcriptional programs may underlie a variety of neurodevelopmental disorders. </w:t>
      </w:r>
      <w:r w:rsidRPr="007002C9">
        <w:rPr>
          <w:sz w:val="16"/>
        </w:rPr>
        <w:t xml:space="preserve">In simpler terms, the system controls the production of dopamine, a chemical messenger that plays a significant role in pleasure and rewards. The senior author, Dr. Nenad Sestan from Yale, stated: “Humans have evolved a dopamine system that is different than the one in chimpanzees.” This may explain why the </w:t>
      </w:r>
      <w:r w:rsidRPr="007002C9">
        <w:rPr>
          <w:sz w:val="16"/>
        </w:rPr>
        <w:lastRenderedPageBreak/>
        <w:t xml:space="preserve">behavior of humans is so unique from that of non-human primates, even though our brains are so surprisingly similar, Sestan said: “It might also shed light on why people are vulnerable to mental disorders such as autism (possibly even addiction).” Remarkably, this research finding emerged from an extensive, multicenter collaboration to compare the brains across several species. These </w:t>
      </w:r>
      <w:r w:rsidRPr="007002C9">
        <w:rPr>
          <w:rStyle w:val="Emphasis"/>
          <w:highlight w:val="green"/>
        </w:rPr>
        <w:t>researchers examined</w:t>
      </w:r>
      <w:r w:rsidRPr="007002C9">
        <w:rPr>
          <w:u w:val="single"/>
        </w:rPr>
        <w:t xml:space="preserve"> 247 specimens of </w:t>
      </w:r>
      <w:r w:rsidRPr="007002C9">
        <w:rPr>
          <w:rStyle w:val="Emphasis"/>
          <w:highlight w:val="green"/>
        </w:rPr>
        <w:t>neural tissue</w:t>
      </w:r>
      <w:r w:rsidRPr="007002C9">
        <w:rPr>
          <w:u w:val="single"/>
        </w:rPr>
        <w:t xml:space="preserve"> from six humans, five chimpanzees, and five macaque monkeys.</w:t>
      </w:r>
      <w:r w:rsidRPr="007002C9">
        <w:rPr>
          <w:sz w:val="16"/>
        </w:rPr>
        <w:t xml:space="preserve"> Moreover, these </w:t>
      </w:r>
      <w:r w:rsidRPr="007002C9">
        <w:rPr>
          <w:u w:val="single"/>
        </w:rPr>
        <w:t>investigators analyzed which genes were turned on or off in 16 regions of the brain.</w:t>
      </w:r>
      <w:r w:rsidRPr="007002C9">
        <w:rPr>
          <w:sz w:val="16"/>
        </w:rPr>
        <w:t xml:space="preserve"> While </w:t>
      </w:r>
      <w:r w:rsidRPr="007002C9">
        <w:rPr>
          <w:u w:val="single"/>
        </w:rPr>
        <w:t xml:space="preserve">the differences among species were subtle, </w:t>
      </w:r>
      <w:r w:rsidRPr="007002C9">
        <w:rPr>
          <w:b/>
          <w:bCs/>
          <w:u w:val="single"/>
        </w:rPr>
        <w:t>there was</w:t>
      </w:r>
      <w:r w:rsidRPr="007002C9">
        <w:rPr>
          <w:u w:val="single"/>
        </w:rPr>
        <w:t xml:space="preserve"> a </w:t>
      </w:r>
      <w:r w:rsidRPr="007002C9">
        <w:rPr>
          <w:b/>
          <w:bCs/>
          <w:u w:val="single"/>
        </w:rPr>
        <w:t>remarkable contrast in</w:t>
      </w:r>
      <w:r w:rsidRPr="007002C9">
        <w:rPr>
          <w:u w:val="single"/>
        </w:rPr>
        <w:t xml:space="preserve"> the</w:t>
      </w:r>
      <w:r w:rsidRPr="007002C9">
        <w:rPr>
          <w:b/>
          <w:bCs/>
          <w:u w:val="single"/>
        </w:rPr>
        <w:t xml:space="preserve"> </w:t>
      </w:r>
      <w:r w:rsidRPr="007002C9">
        <w:rPr>
          <w:rStyle w:val="Emphasis"/>
          <w:highlight w:val="green"/>
        </w:rPr>
        <w:t>neocortices</w:t>
      </w:r>
      <w:r w:rsidRPr="007002C9">
        <w:rPr>
          <w:sz w:val="16"/>
        </w:rPr>
        <w:t xml:space="preserve">, specifically </w:t>
      </w:r>
      <w:r w:rsidRPr="007002C9">
        <w:rPr>
          <w:rStyle w:val="Emphasis"/>
          <w:highlight w:val="green"/>
        </w:rPr>
        <w:t>in</w:t>
      </w:r>
      <w:r w:rsidRPr="007002C9">
        <w:rPr>
          <w:u w:val="single"/>
        </w:rPr>
        <w:t xml:space="preserve"> an area of </w:t>
      </w:r>
      <w:r w:rsidRPr="007002C9">
        <w:rPr>
          <w:rStyle w:val="Emphasis"/>
          <w:highlight w:val="green"/>
        </w:rPr>
        <w:t>the brain</w:t>
      </w:r>
      <w:r w:rsidRPr="007002C9">
        <w:rPr>
          <w:u w:val="single"/>
        </w:rPr>
        <w:t xml:space="preserve"> that </w:t>
      </w:r>
      <w:r w:rsidRPr="007002C9">
        <w:rPr>
          <w:rStyle w:val="Emphasis"/>
          <w:highlight w:val="green"/>
        </w:rPr>
        <w:t>is much more developed in humans</w:t>
      </w:r>
      <w:r w:rsidRPr="007002C9">
        <w:rPr>
          <w:rStyle w:val="Emphasis"/>
        </w:rPr>
        <w:t xml:space="preserve"> </w:t>
      </w:r>
      <w:r w:rsidRPr="007002C9">
        <w:rPr>
          <w:u w:val="single"/>
        </w:rPr>
        <w:t>than in chimpanzees.</w:t>
      </w:r>
      <w:r w:rsidRPr="007002C9">
        <w:rPr>
          <w:sz w:val="16"/>
        </w:rPr>
        <w:t xml:space="preserve"> In fact, these researchers found that a gene called </w:t>
      </w:r>
      <w:r w:rsidRPr="007002C9">
        <w:rPr>
          <w:u w:val="single"/>
        </w:rPr>
        <w:t>tyrosine hydroxylase (TH) for the enzyme, responsible for the production of dopamine</w:t>
      </w:r>
      <w:r w:rsidRPr="007002C9">
        <w:rPr>
          <w:sz w:val="16"/>
        </w:rPr>
        <w:t xml:space="preserve">, was </w:t>
      </w:r>
      <w:r w:rsidRPr="007002C9">
        <w:rPr>
          <w:u w:val="single"/>
        </w:rPr>
        <w:t>expressed in the neocortex of humans, but not chimpanzees.</w:t>
      </w:r>
      <w:r w:rsidRPr="007002C9">
        <w:rPr>
          <w:sz w:val="16"/>
        </w:rPr>
        <w:t xml:space="preserve"> As discussed earlier, </w:t>
      </w:r>
      <w:r w:rsidRPr="007002C9">
        <w:rPr>
          <w:u w:val="single"/>
        </w:rPr>
        <w:t>dopamine is</w:t>
      </w:r>
      <w:r w:rsidRPr="007002C9">
        <w:rPr>
          <w:sz w:val="16"/>
        </w:rPr>
        <w:t xml:space="preserve"> best </w:t>
      </w:r>
      <w:r w:rsidRPr="007002C9">
        <w:rPr>
          <w:u w:val="single"/>
        </w:rPr>
        <w:t>known for its</w:t>
      </w:r>
      <w:r w:rsidRPr="007002C9">
        <w:rPr>
          <w:sz w:val="16"/>
        </w:rPr>
        <w:t xml:space="preserve"> essential </w:t>
      </w:r>
      <w:r w:rsidRPr="007002C9">
        <w:rPr>
          <w:u w:val="single"/>
        </w:rPr>
        <w:t>role within the brain’s reward system; the</w:t>
      </w:r>
      <w:r w:rsidRPr="007002C9">
        <w:rPr>
          <w:sz w:val="16"/>
        </w:rPr>
        <w:t xml:space="preserve"> very </w:t>
      </w:r>
      <w:r w:rsidRPr="007002C9">
        <w:rPr>
          <w:u w:val="single"/>
        </w:rPr>
        <w:t>system that responds to everything from sex, to gambling, to food, and to addictive drugs.</w:t>
      </w:r>
      <w:r w:rsidRPr="007002C9">
        <w:rPr>
          <w:sz w:val="16"/>
        </w:rPr>
        <w:t xml:space="preserve"> However, dopamine also assists in regulating emotional responses, memory, and movement. Notably, abnormal dopamine levels have been linked to disorders including Parkinson’s, schizophrenia and spectrum disorders such as autism and addiction or RDS. Nora Volkow, the director of NIDA, pointed out that one alluring possibility is that the neurotransmitter </w:t>
      </w:r>
      <w:r w:rsidRPr="007002C9">
        <w:rPr>
          <w:rStyle w:val="Emphasis"/>
          <w:highlight w:val="green"/>
        </w:rPr>
        <w:t>dopamine plays</w:t>
      </w:r>
      <w:r w:rsidRPr="007002C9">
        <w:rPr>
          <w:u w:val="single"/>
        </w:rPr>
        <w:t xml:space="preserve"> a substantial </w:t>
      </w:r>
      <w:r w:rsidRPr="007002C9">
        <w:rPr>
          <w:rStyle w:val="Emphasis"/>
          <w:highlight w:val="green"/>
        </w:rPr>
        <w:t>role in</w:t>
      </w:r>
      <w:r w:rsidRPr="007002C9">
        <w:rPr>
          <w:u w:val="single"/>
        </w:rPr>
        <w:t xml:space="preserve"> humans’ </w:t>
      </w:r>
      <w:r w:rsidRPr="007002C9">
        <w:rPr>
          <w:rStyle w:val="Emphasis"/>
          <w:highlight w:val="green"/>
        </w:rPr>
        <w:t>ability to pursue</w:t>
      </w:r>
      <w:r w:rsidRPr="007002C9">
        <w:rPr>
          <w:u w:val="single"/>
        </w:rPr>
        <w:t xml:space="preserve"> various </w:t>
      </w:r>
      <w:r w:rsidRPr="007002C9">
        <w:rPr>
          <w:rStyle w:val="Emphasis"/>
          <w:highlight w:val="green"/>
        </w:rPr>
        <w:t>rewards that are</w:t>
      </w:r>
      <w:r w:rsidRPr="007002C9">
        <w:rPr>
          <w:u w:val="single"/>
        </w:rPr>
        <w:t xml:space="preserve"> perhaps months or even </w:t>
      </w:r>
      <w:r w:rsidRPr="007002C9">
        <w:rPr>
          <w:rStyle w:val="Emphasis"/>
          <w:highlight w:val="green"/>
        </w:rPr>
        <w:t xml:space="preserve">years away </w:t>
      </w:r>
      <w:r w:rsidRPr="007002C9">
        <w:t>in</w:t>
      </w:r>
      <w:r w:rsidRPr="007002C9">
        <w:rPr>
          <w:sz w:val="16"/>
        </w:rPr>
        <w:t xml:space="preserve">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alterlife. </w:t>
      </w:r>
      <w:r w:rsidRPr="007002C9">
        <w:rPr>
          <w:u w:val="single"/>
        </w:rPr>
        <w:t>This may explain what often motivates people to work for things that have no apparent short-term benefit</w:t>
      </w:r>
      <w:r w:rsidRPr="007002C9">
        <w:rPr>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shilting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60EF0587" w14:textId="77777777" w:rsidR="0029652B" w:rsidRPr="007002C9" w:rsidRDefault="0029652B" w:rsidP="0029652B">
      <w:pPr>
        <w:pStyle w:val="Heading4"/>
        <w:rPr>
          <w:rFonts w:cs="Calibri"/>
        </w:rPr>
      </w:pPr>
      <w:r w:rsidRPr="007002C9">
        <w:rPr>
          <w:rFonts w:cs="Calibri"/>
        </w:rPr>
        <w:t>Prefer:</w:t>
      </w:r>
    </w:p>
    <w:p w14:paraId="4CB3F71D" w14:textId="77777777" w:rsidR="0029652B" w:rsidRPr="007002C9" w:rsidRDefault="0029652B" w:rsidP="0029652B">
      <w:pPr>
        <w:pStyle w:val="Heading4"/>
        <w:rPr>
          <w:rFonts w:cs="Calibri"/>
        </w:rPr>
      </w:pPr>
      <w:r w:rsidRPr="007002C9">
        <w:rPr>
          <w:rFonts w:cs="Calibri"/>
        </w:rPr>
        <w:t>1] Bindingness-- I could put my hand on a hot stove and I’d automatically pull it back before a signal is sent to my brain-- Anything else fails to be morally binding because one could always ask “why not?”</w:t>
      </w:r>
    </w:p>
    <w:p w14:paraId="2F1C0308" w14:textId="77777777" w:rsidR="0029652B" w:rsidRPr="007002C9" w:rsidRDefault="0029652B" w:rsidP="0029652B">
      <w:pPr>
        <w:pStyle w:val="Heading4"/>
        <w:rPr>
          <w:rFonts w:cs="Calibri"/>
        </w:rPr>
      </w:pPr>
      <w:r w:rsidRPr="007002C9">
        <w:rPr>
          <w:rFonts w:cs="Calibri"/>
        </w:rPr>
        <w:t xml:space="preserve">2] Actor spec—governments must use util because they </w:t>
      </w:r>
      <w:r w:rsidRPr="007002C9">
        <w:rPr>
          <w:rFonts w:cs="Calibri"/>
          <w:u w:val="single"/>
        </w:rPr>
        <w:t>don’t have intentions</w:t>
      </w:r>
      <w:r w:rsidRPr="007002C9">
        <w:rPr>
          <w:rFonts w:cs="Calibri"/>
        </w:rPr>
        <w:t xml:space="preserve"> and are </w:t>
      </w:r>
      <w:r w:rsidRPr="007002C9">
        <w:rPr>
          <w:rFonts w:cs="Calibri"/>
          <w:u w:val="single"/>
        </w:rPr>
        <w:t>constantly</w:t>
      </w:r>
      <w:r w:rsidRPr="007002C9">
        <w:rPr>
          <w:rFonts w:cs="Calibri"/>
        </w:rPr>
        <w:t xml:space="preserve"> dealing with tradeoffs—outweighs since different agents have different obligations</w:t>
      </w:r>
    </w:p>
    <w:p w14:paraId="60AD082C" w14:textId="77777777" w:rsidR="0029652B" w:rsidRPr="007002C9" w:rsidRDefault="0029652B" w:rsidP="0029652B">
      <w:pPr>
        <w:pStyle w:val="Heading4"/>
        <w:rPr>
          <w:rFonts w:cs="Calibri"/>
          <w:color w:val="000000" w:themeColor="text1"/>
        </w:rPr>
      </w:pPr>
      <w:r w:rsidRPr="007002C9">
        <w:rPr>
          <w:rFonts w:cs="Calibri"/>
          <w:color w:val="000000" w:themeColor="text1"/>
        </w:rPr>
        <w:t>3] Only consequentialism explains degrees of wrongness—if I break a promise to meet up for lunch, that is not as bad as breaking a promise to take a dying person to the hospital. Only the consequences of breaking the promise explain why the second one is much worse than the first which is the most intuitive. That outweighs:</w:t>
      </w:r>
    </w:p>
    <w:p w14:paraId="691F57A6" w14:textId="77777777" w:rsidR="0029652B" w:rsidRPr="007002C9" w:rsidRDefault="0029652B" w:rsidP="0029652B"/>
    <w:p w14:paraId="72726912" w14:textId="77777777" w:rsidR="0029652B" w:rsidRPr="007002C9" w:rsidRDefault="0029652B" w:rsidP="0029652B">
      <w:pPr>
        <w:pStyle w:val="Heading4"/>
        <w:rPr>
          <w:rFonts w:cs="Calibri"/>
        </w:rPr>
      </w:pPr>
      <w:r w:rsidRPr="007002C9">
        <w:rPr>
          <w:rFonts w:cs="Calibri"/>
        </w:rPr>
        <w:lastRenderedPageBreak/>
        <w:t>TJFs:</w:t>
      </w:r>
    </w:p>
    <w:p w14:paraId="2A35DBB7" w14:textId="77777777" w:rsidR="0029652B" w:rsidRPr="007002C9" w:rsidRDefault="0029652B" w:rsidP="0029652B">
      <w:pPr>
        <w:pStyle w:val="Heading4"/>
        <w:rPr>
          <w:rFonts w:cs="Calibri"/>
        </w:rPr>
      </w:pPr>
      <w:r w:rsidRPr="007002C9">
        <w:rPr>
          <w:rFonts w:cs="Calibri"/>
        </w:rPr>
        <w:t xml:space="preserve">A] </w:t>
      </w:r>
      <w:r w:rsidRPr="007002C9">
        <w:rPr>
          <w:rFonts w:cs="Calibri"/>
          <w:u w:val="single"/>
        </w:rPr>
        <w:t>Predictable literature</w:t>
      </w:r>
      <w:r w:rsidRPr="007002C9">
        <w:rPr>
          <w:rFonts w:cs="Calibri"/>
        </w:rPr>
        <w:t xml:space="preserve"> -- util ensures that we have a wide breadth of literature about the topic to read because contention level arguments are centered around current events and substantive. Outweighs because of accessibility – it might be difficult for debaters to access paywalled philosophical journals and to make sense of them, but general topic literature like news and op eds are easily accessible. </w:t>
      </w:r>
    </w:p>
    <w:p w14:paraId="6F3ABED7" w14:textId="77777777" w:rsidR="0029652B" w:rsidRPr="007002C9" w:rsidRDefault="0029652B" w:rsidP="0029652B">
      <w:pPr>
        <w:pStyle w:val="Heading4"/>
        <w:rPr>
          <w:rFonts w:cs="Calibri"/>
        </w:rPr>
      </w:pPr>
      <w:r w:rsidRPr="007002C9">
        <w:rPr>
          <w:rFonts w:cs="Calibri"/>
        </w:rPr>
        <w:t xml:space="preserve">B] </w:t>
      </w:r>
      <w:r w:rsidRPr="007002C9">
        <w:rPr>
          <w:rFonts w:cs="Calibri"/>
          <w:u w:val="single"/>
        </w:rPr>
        <w:t>Topic ed</w:t>
      </w:r>
      <w:r w:rsidRPr="007002C9">
        <w:rPr>
          <w:rFonts w:cs="Calibri"/>
        </w:rPr>
        <w:t xml:space="preserve"> -- util ensures topical research and debate because we have to analyze the consequences of the plan versus the neg advocacy. Outweighs on reversibility – we can learn about Kant anywhere outside the round but topical debate happens these two months.</w:t>
      </w:r>
    </w:p>
    <w:p w14:paraId="3BB82342" w14:textId="77777777" w:rsidR="0029652B" w:rsidRPr="007002C9" w:rsidRDefault="0029652B" w:rsidP="0029652B">
      <w:pPr>
        <w:pStyle w:val="Heading4"/>
        <w:rPr>
          <w:rFonts w:cs="Calibri"/>
        </w:rPr>
      </w:pPr>
      <w:r w:rsidRPr="007002C9">
        <w:rPr>
          <w:rFonts w:cs="Calibri"/>
        </w:rPr>
        <w:t xml:space="preserve">8] Extinction first under any framework </w:t>
      </w:r>
    </w:p>
    <w:p w14:paraId="222D7D36" w14:textId="77777777" w:rsidR="0029652B" w:rsidRPr="007002C9" w:rsidRDefault="0029652B" w:rsidP="0029652B">
      <w:pPr>
        <w:pStyle w:val="Heading4"/>
        <w:rPr>
          <w:rFonts w:cs="Calibri"/>
        </w:rPr>
      </w:pPr>
      <w:r w:rsidRPr="007002C9">
        <w:rPr>
          <w:rFonts w:cs="Calibri"/>
        </w:rPr>
        <w:t xml:space="preserve">A] </w:t>
      </w:r>
      <w:r w:rsidRPr="007002C9">
        <w:rPr>
          <w:rFonts w:cs="Calibri"/>
          <w:u w:val="single"/>
        </w:rPr>
        <w:t>Future lives</w:t>
      </w:r>
      <w:r w:rsidRPr="007002C9">
        <w:rPr>
          <w:rFonts w:cs="Calibri"/>
        </w:rPr>
        <w:t xml:space="preserve"> -- trillions of future lives are lost. They are just as valuable as current ones – anything else says some lives are worth less than others which is genocidal rhetoric</w:t>
      </w:r>
    </w:p>
    <w:p w14:paraId="4629391D" w14:textId="77777777" w:rsidR="0029652B" w:rsidRPr="007002C9" w:rsidRDefault="0029652B" w:rsidP="0029652B">
      <w:pPr>
        <w:pStyle w:val="Heading4"/>
        <w:rPr>
          <w:rFonts w:cs="Calibri"/>
        </w:rPr>
      </w:pPr>
      <w:r w:rsidRPr="007002C9">
        <w:rPr>
          <w:rFonts w:cs="Calibri"/>
        </w:rPr>
        <w:t xml:space="preserve">B] </w:t>
      </w:r>
      <w:r w:rsidRPr="007002C9">
        <w:rPr>
          <w:rFonts w:cs="Calibri"/>
          <w:u w:val="single"/>
        </w:rPr>
        <w:t>Reversibility</w:t>
      </w:r>
      <w:r w:rsidRPr="007002C9">
        <w:rPr>
          <w:rFonts w:cs="Calibri"/>
        </w:rPr>
        <w:t xml:space="preserve"> -- extinction forecloses future improvement; prefer -- if we’re unsure about which interpretation of the world is true, we should preserve it to figure things out. </w:t>
      </w:r>
    </w:p>
    <w:p w14:paraId="3680E5BA" w14:textId="77777777" w:rsidR="0029652B" w:rsidRPr="007002C9" w:rsidRDefault="0029652B" w:rsidP="0029652B">
      <w:pPr>
        <w:pStyle w:val="Heading4"/>
        <w:rPr>
          <w:rFonts w:cs="Calibri"/>
        </w:rPr>
      </w:pPr>
    </w:p>
    <w:p w14:paraId="09F9E265" w14:textId="77777777" w:rsidR="0029652B" w:rsidRPr="007002C9" w:rsidRDefault="0029652B" w:rsidP="0029652B"/>
    <w:p w14:paraId="526EFDA7" w14:textId="77777777" w:rsidR="0029652B" w:rsidRPr="007002C9" w:rsidRDefault="0029652B" w:rsidP="0029652B">
      <w:pPr>
        <w:pStyle w:val="Heading3"/>
        <w:ind w:left="5760"/>
        <w:jc w:val="left"/>
        <w:rPr>
          <w:rFonts w:cs="Calibri"/>
        </w:rPr>
      </w:pPr>
      <w:r w:rsidRPr="007002C9">
        <w:rPr>
          <w:rFonts w:cs="Calibri"/>
        </w:rPr>
        <w:lastRenderedPageBreak/>
        <w:t xml:space="preserve">2 – k </w:t>
      </w:r>
    </w:p>
    <w:p w14:paraId="0705DC05" w14:textId="77777777" w:rsidR="0029652B" w:rsidRPr="007002C9" w:rsidRDefault="0029652B" w:rsidP="0029652B"/>
    <w:p w14:paraId="06D651F5" w14:textId="77777777" w:rsidR="0029652B" w:rsidRPr="007002C9" w:rsidRDefault="0029652B" w:rsidP="0029652B">
      <w:pPr>
        <w:pStyle w:val="Heading4"/>
        <w:rPr>
          <w:rFonts w:cs="Calibri"/>
        </w:rPr>
      </w:pPr>
      <w:r w:rsidRPr="007002C9">
        <w:rPr>
          <w:rFonts w:cs="Calibri"/>
        </w:rPr>
        <w:t xml:space="preserve">Capitalism causes </w:t>
      </w:r>
      <w:r w:rsidRPr="007002C9">
        <w:rPr>
          <w:rFonts w:cs="Calibri"/>
          <w:u w:val="single"/>
        </w:rPr>
        <w:t>massive violence</w:t>
      </w:r>
      <w:r w:rsidRPr="007002C9">
        <w:rPr>
          <w:rFonts w:cs="Calibri"/>
        </w:rPr>
        <w:t xml:space="preserve"> and </w:t>
      </w:r>
      <w:r w:rsidRPr="007002C9">
        <w:rPr>
          <w:rFonts w:cs="Calibri"/>
          <w:u w:val="single"/>
        </w:rPr>
        <w:t>inevitable extinction</w:t>
      </w:r>
      <w:r w:rsidRPr="007002C9">
        <w:rPr>
          <w:rFonts w:cs="Calibri"/>
        </w:rPr>
        <w:t xml:space="preserve"> – the </w:t>
      </w:r>
      <w:r w:rsidRPr="007002C9">
        <w:rPr>
          <w:rFonts w:cs="Calibri"/>
          <w:u w:val="single"/>
        </w:rPr>
        <w:t>role of the ballot</w:t>
      </w:r>
      <w:r w:rsidRPr="007002C9">
        <w:rPr>
          <w:rFonts w:cs="Calibri"/>
        </w:rPr>
        <w:t xml:space="preserve"> is to endorse the best organizational tactics.</w:t>
      </w:r>
    </w:p>
    <w:p w14:paraId="6712E8F0" w14:textId="77777777" w:rsidR="0029652B" w:rsidRPr="007002C9" w:rsidRDefault="0029652B" w:rsidP="0029652B">
      <w:r w:rsidRPr="007002C9">
        <w:rPr>
          <w:rStyle w:val="Style13ptBold"/>
        </w:rPr>
        <w:t>Escalante 19</w:t>
      </w:r>
      <w:r w:rsidRPr="007002C9">
        <w:t xml:space="preserve"> [Alyson Escalante, M.A., Department of Philosophy @ University of Oregon, “Truth and Practice: The Marxist Theory of Knowledge,” 09/08/19, tinyurl.com/8jksnexs] pat</w:t>
      </w:r>
    </w:p>
    <w:p w14:paraId="5B7F1D39" w14:textId="77777777" w:rsidR="0029652B" w:rsidRPr="007002C9" w:rsidRDefault="0029652B" w:rsidP="0029652B">
      <w:pPr>
        <w:rPr>
          <w:sz w:val="12"/>
        </w:rPr>
      </w:pPr>
      <w:r w:rsidRPr="007002C9">
        <w:rPr>
          <w:rStyle w:val="Emphasis"/>
          <w:highlight w:val="green"/>
        </w:rPr>
        <w:t>The world</w:t>
      </w:r>
      <w:r w:rsidRPr="007002C9">
        <w:rPr>
          <w:rStyle w:val="Emphasis"/>
        </w:rPr>
        <w:t xml:space="preserve"> we live in today </w:t>
      </w:r>
      <w:r w:rsidRPr="007002C9">
        <w:rPr>
          <w:rStyle w:val="Emphasis"/>
          <w:highlight w:val="green"/>
        </w:rPr>
        <w:t>is in a dire state</w:t>
      </w:r>
      <w:r w:rsidRPr="007002C9">
        <w:rPr>
          <w:sz w:val="12"/>
        </w:rPr>
        <w:t xml:space="preserve">. Climate destruction continues at a fast pace, and every with every passing day, capitalism proves itself to be incapable of addressing this. </w:t>
      </w:r>
      <w:r w:rsidRPr="007002C9">
        <w:rPr>
          <w:rStyle w:val="StyleUnderline"/>
          <w:highlight w:val="green"/>
        </w:rPr>
        <w:t>Capitalist production</w:t>
      </w:r>
      <w:r w:rsidRPr="007002C9">
        <w:rPr>
          <w:rStyle w:val="StyleUnderline"/>
        </w:rPr>
        <w:t xml:space="preserve"> and its endless drive for resources to match artificial market demands has </w:t>
      </w:r>
      <w:r w:rsidRPr="007002C9">
        <w:rPr>
          <w:rStyle w:val="StyleUnderline"/>
          <w:highlight w:val="green"/>
        </w:rPr>
        <w:t>created a climate crisis that leaves us on the brink of</w:t>
      </w:r>
      <w:r w:rsidRPr="007002C9">
        <w:rPr>
          <w:rStyle w:val="StyleUnderline"/>
        </w:rPr>
        <w:t xml:space="preserve"> potential </w:t>
      </w:r>
      <w:r w:rsidRPr="007002C9">
        <w:rPr>
          <w:rStyle w:val="StyleUnderline"/>
          <w:highlight w:val="green"/>
        </w:rPr>
        <w:t>extinction</w:t>
      </w:r>
      <w:r w:rsidRPr="007002C9">
        <w:rPr>
          <w:sz w:val="12"/>
        </w:rPr>
        <w:t>.</w:t>
      </w:r>
    </w:p>
    <w:p w14:paraId="3690EBF9" w14:textId="77777777" w:rsidR="0029652B" w:rsidRPr="007002C9" w:rsidRDefault="0029652B" w:rsidP="0029652B">
      <w:pPr>
        <w:rPr>
          <w:sz w:val="12"/>
        </w:rPr>
      </w:pPr>
      <w:r w:rsidRPr="007002C9">
        <w:rPr>
          <w:rStyle w:val="StyleUnderline"/>
          <w:highlight w:val="green"/>
        </w:rPr>
        <w:t>Governments</w:t>
      </w:r>
      <w:r w:rsidRPr="007002C9">
        <w:rPr>
          <w:rStyle w:val="StyleUnderline"/>
        </w:rPr>
        <w:t xml:space="preserve"> around the world are </w:t>
      </w:r>
      <w:r w:rsidRPr="007002C9">
        <w:rPr>
          <w:rStyle w:val="StyleUnderline"/>
          <w:highlight w:val="green"/>
        </w:rPr>
        <w:t>turning to</w:t>
      </w:r>
      <w:r w:rsidRPr="007002C9">
        <w:rPr>
          <w:rStyle w:val="StyleUnderline"/>
        </w:rPr>
        <w:t xml:space="preserve"> far right and </w:t>
      </w:r>
      <w:r w:rsidRPr="007002C9">
        <w:rPr>
          <w:rStyle w:val="StyleUnderline"/>
          <w:highlight w:val="green"/>
        </w:rPr>
        <w:t>fascist leaders to assuage</w:t>
      </w:r>
      <w:r w:rsidRPr="007002C9">
        <w:rPr>
          <w:rStyle w:val="StyleUnderline"/>
        </w:rPr>
        <w:t xml:space="preserve"> their </w:t>
      </w:r>
      <w:r w:rsidRPr="007002C9">
        <w:rPr>
          <w:rStyle w:val="StyleUnderline"/>
          <w:highlight w:val="green"/>
        </w:rPr>
        <w:t>fears</w:t>
      </w:r>
      <w:r w:rsidRPr="007002C9">
        <w:rPr>
          <w:rStyle w:val="StyleUnderline"/>
        </w:rPr>
        <w:t xml:space="preserve"> of an uncertain future</w:t>
      </w:r>
      <w:r w:rsidRPr="007002C9">
        <w:rPr>
          <w:sz w:val="12"/>
        </w:rPr>
        <w:t xml:space="preserve">, </w:t>
      </w:r>
      <w:r w:rsidRPr="007002C9">
        <w:rPr>
          <w:rStyle w:val="StyleUnderline"/>
          <w:highlight w:val="green"/>
        </w:rPr>
        <w:t>and the most marginalized</w:t>
      </w:r>
      <w:r w:rsidRPr="007002C9">
        <w:rPr>
          <w:rStyle w:val="StyleUnderline"/>
        </w:rPr>
        <w:t xml:space="preserve"> and oppressed </w:t>
      </w:r>
      <w:r w:rsidRPr="007002C9">
        <w:rPr>
          <w:rStyle w:val="StyleUnderline"/>
          <w:highlight w:val="green"/>
        </w:rPr>
        <w:t>suffer</w:t>
      </w:r>
      <w:r w:rsidRPr="007002C9">
        <w:rPr>
          <w:rStyle w:val="StyleUnderline"/>
        </w:rPr>
        <w:t xml:space="preserve"> because of it</w:t>
      </w:r>
      <w:r w:rsidRPr="007002C9">
        <w:rPr>
          <w:sz w:val="12"/>
        </w:rPr>
        <w:t>. Fascism is on the rise, and history tells us very clearly what that can result in without opposition.</w:t>
      </w:r>
    </w:p>
    <w:p w14:paraId="70B9883F" w14:textId="77777777" w:rsidR="0029652B" w:rsidRPr="007002C9" w:rsidRDefault="0029652B" w:rsidP="0029652B">
      <w:pPr>
        <w:rPr>
          <w:sz w:val="8"/>
          <w:szCs w:val="8"/>
        </w:rPr>
      </w:pPr>
      <w:r w:rsidRPr="007002C9">
        <w:rPr>
          <w:sz w:val="12"/>
        </w:rPr>
        <w:t xml:space="preserve">The decaying US empire continues to lash out in violence across the globe in a desperate attempt to re-assert its power and hegemony. </w:t>
      </w:r>
      <w:r w:rsidRPr="007002C9">
        <w:rPr>
          <w:rStyle w:val="StyleUnderline"/>
          <w:highlight w:val="green"/>
        </w:rPr>
        <w:t>Whole countries are destroyed in</w:t>
      </w:r>
      <w:r w:rsidRPr="007002C9">
        <w:rPr>
          <w:rStyle w:val="StyleUnderline"/>
        </w:rPr>
        <w:t xml:space="preserve"> its desperate </w:t>
      </w:r>
      <w:r w:rsidRPr="007002C9">
        <w:rPr>
          <w:rStyle w:val="StyleUnderline"/>
          <w:highlight w:val="green"/>
        </w:rPr>
        <w:t>bids for</w:t>
      </w:r>
      <w:r w:rsidRPr="007002C9">
        <w:rPr>
          <w:rStyle w:val="StyleUnderline"/>
        </w:rPr>
        <w:t xml:space="preserve"> more </w:t>
      </w:r>
      <w:r w:rsidRPr="007002C9">
        <w:rPr>
          <w:rStyle w:val="StyleUnderline"/>
          <w:highlight w:val="green"/>
        </w:rPr>
        <w:t>fossil fuels</w:t>
      </w:r>
      <w:r w:rsidRPr="007002C9">
        <w:rPr>
          <w:sz w:val="12"/>
        </w:rPr>
        <w:t xml:space="preserve">. </w:t>
      </w:r>
      <w:r w:rsidRPr="007002C9">
        <w:rPr>
          <w:sz w:val="8"/>
          <w:szCs w:val="8"/>
        </w:rPr>
        <w:t>The world burns from America’s white phosphorus weaponry.</w:t>
      </w:r>
    </w:p>
    <w:p w14:paraId="18ACBC18" w14:textId="77777777" w:rsidR="0029652B" w:rsidRPr="007002C9" w:rsidRDefault="0029652B" w:rsidP="0029652B">
      <w:pPr>
        <w:rPr>
          <w:sz w:val="12"/>
        </w:rPr>
      </w:pPr>
      <w:r w:rsidRPr="007002C9">
        <w:rPr>
          <w:rStyle w:val="Emphasis"/>
          <w:highlight w:val="green"/>
        </w:rPr>
        <w:t>The need for</w:t>
      </w:r>
      <w:r w:rsidRPr="007002C9">
        <w:rPr>
          <w:rStyle w:val="Emphasis"/>
        </w:rPr>
        <w:t xml:space="preserve"> a </w:t>
      </w:r>
      <w:r w:rsidRPr="007002C9">
        <w:rPr>
          <w:rStyle w:val="Emphasis"/>
          <w:highlight w:val="green"/>
        </w:rPr>
        <w:t>revolutionary movement</w:t>
      </w:r>
      <w:r w:rsidRPr="007002C9">
        <w:rPr>
          <w:rStyle w:val="Emphasis"/>
        </w:rPr>
        <w:t xml:space="preserve"> capable of replacing capitalism with something better </w:t>
      </w:r>
      <w:r w:rsidRPr="007002C9">
        <w:rPr>
          <w:rStyle w:val="Emphasis"/>
          <w:highlight w:val="green"/>
        </w:rPr>
        <w:t>has never been so clear</w:t>
      </w:r>
      <w:r w:rsidRPr="007002C9">
        <w:rPr>
          <w:sz w:val="12"/>
        </w:rPr>
        <w:t xml:space="preserve">. The choice between socialism or barbarism has never been so stark. </w:t>
      </w:r>
      <w:r w:rsidRPr="007002C9">
        <w:rPr>
          <w:rStyle w:val="StyleUnderline"/>
        </w:rPr>
        <w:t xml:space="preserve">More and more </w:t>
      </w:r>
      <w:r w:rsidRPr="007002C9">
        <w:rPr>
          <w:rStyle w:val="StyleUnderline"/>
          <w:highlight w:val="green"/>
        </w:rPr>
        <w:t>people</w:t>
      </w:r>
      <w:r w:rsidRPr="007002C9">
        <w:rPr>
          <w:rStyle w:val="StyleUnderline"/>
        </w:rPr>
        <w:t xml:space="preserve"> are starting to </w:t>
      </w:r>
      <w:r w:rsidRPr="007002C9">
        <w:rPr>
          <w:rStyle w:val="StyleUnderline"/>
          <w:highlight w:val="green"/>
        </w:rPr>
        <w:t>realize</w:t>
      </w:r>
      <w:r w:rsidRPr="007002C9">
        <w:rPr>
          <w:rStyle w:val="StyleUnderline"/>
        </w:rPr>
        <w:t xml:space="preserve"> that reform cannot save us</w:t>
      </w:r>
      <w:r w:rsidRPr="007002C9">
        <w:rPr>
          <w:sz w:val="12"/>
        </w:rPr>
        <w:t xml:space="preserve">, </w:t>
      </w:r>
      <w:r w:rsidRPr="007002C9">
        <w:rPr>
          <w:rStyle w:val="StyleUnderline"/>
        </w:rPr>
        <w:t xml:space="preserve">that </w:t>
      </w:r>
      <w:r w:rsidRPr="007002C9">
        <w:rPr>
          <w:rStyle w:val="StyleUnderline"/>
          <w:highlight w:val="green"/>
        </w:rPr>
        <w:t>capitalism and imperialism</w:t>
      </w:r>
      <w:r w:rsidRPr="007002C9">
        <w:rPr>
          <w:rStyle w:val="StyleUnderline"/>
        </w:rPr>
        <w:t xml:space="preserve"> themselves </w:t>
      </w:r>
      <w:r w:rsidRPr="007002C9">
        <w:rPr>
          <w:rStyle w:val="StyleUnderline"/>
          <w:highlight w:val="green"/>
        </w:rPr>
        <w:t>are the problem</w:t>
      </w:r>
      <w:r w:rsidRPr="007002C9">
        <w:rPr>
          <w:sz w:val="12"/>
        </w:rPr>
        <w:t xml:space="preserve">, </w:t>
      </w:r>
      <w:r w:rsidRPr="007002C9">
        <w:rPr>
          <w:rStyle w:val="StyleUnderline"/>
          <w:highlight w:val="green"/>
        </w:rPr>
        <w:t>and</w:t>
      </w:r>
      <w:r w:rsidRPr="007002C9">
        <w:rPr>
          <w:rStyle w:val="StyleUnderline"/>
        </w:rPr>
        <w:t xml:space="preserve"> that </w:t>
      </w:r>
      <w:r w:rsidRPr="007002C9">
        <w:rPr>
          <w:rStyle w:val="StyleUnderline"/>
          <w:highlight w:val="green"/>
        </w:rPr>
        <w:t>we must unite</w:t>
      </w:r>
      <w:r w:rsidRPr="007002C9">
        <w:rPr>
          <w:rStyle w:val="StyleUnderline"/>
        </w:rPr>
        <w:t xml:space="preserve"> and band together to fight </w:t>
      </w:r>
      <w:r w:rsidRPr="007002C9">
        <w:rPr>
          <w:rStyle w:val="StyleUnderline"/>
          <w:highlight w:val="green"/>
        </w:rPr>
        <w:t>for a better world</w:t>
      </w:r>
      <w:r w:rsidRPr="007002C9">
        <w:rPr>
          <w:sz w:val="12"/>
        </w:rPr>
        <w:t>.</w:t>
      </w:r>
    </w:p>
    <w:p w14:paraId="35B8AB14" w14:textId="77777777" w:rsidR="0029652B" w:rsidRPr="007002C9" w:rsidRDefault="0029652B" w:rsidP="0029652B">
      <w:pPr>
        <w:rPr>
          <w:sz w:val="12"/>
        </w:rPr>
      </w:pPr>
      <w:r w:rsidRPr="007002C9">
        <w:rPr>
          <w:sz w:val="12"/>
        </w:rPr>
        <w:t xml:space="preserve">The question then is: </w:t>
      </w:r>
      <w:r w:rsidRPr="007002C9">
        <w:rPr>
          <w:rStyle w:val="StyleUnderline"/>
          <w:highlight w:val="green"/>
        </w:rPr>
        <w:t>how will we know</w:t>
      </w:r>
      <w:r w:rsidRPr="007002C9">
        <w:rPr>
          <w:rStyle w:val="StyleUnderline"/>
        </w:rPr>
        <w:t xml:space="preserve"> what strategies</w:t>
      </w:r>
      <w:r w:rsidRPr="007002C9">
        <w:rPr>
          <w:sz w:val="12"/>
        </w:rPr>
        <w:t xml:space="preserve">, </w:t>
      </w:r>
      <w:r w:rsidRPr="007002C9">
        <w:rPr>
          <w:rStyle w:val="StyleUnderline"/>
          <w:highlight w:val="green"/>
        </w:rPr>
        <w:t>what tactics</w:t>
      </w:r>
      <w:r w:rsidRPr="007002C9">
        <w:rPr>
          <w:sz w:val="12"/>
        </w:rPr>
        <w:t xml:space="preserve">, </w:t>
      </w:r>
      <w:r w:rsidRPr="007002C9">
        <w:rPr>
          <w:rStyle w:val="StyleUnderline"/>
        </w:rPr>
        <w:t xml:space="preserve">and what ideas </w:t>
      </w:r>
      <w:r w:rsidRPr="007002C9">
        <w:rPr>
          <w:rStyle w:val="StyleUnderline"/>
          <w:highlight w:val="green"/>
        </w:rPr>
        <w:t>to unite around?</w:t>
      </w:r>
      <w:r w:rsidRPr="007002C9">
        <w:rPr>
          <w:sz w:val="12"/>
        </w:rPr>
        <w:t xml:space="preserve"> If the skeptics and postmodernists are correct that knowledge is always relative and localized, then we cannot built a global and universal strategy to unite around. If they are correct then we are doomed to small acts of localized or individual resistance in the face of apocalypse. To embrace such a vision of the world (with its accompanying epistemological skepticism) is to embrace defeat.</w:t>
      </w:r>
    </w:p>
    <w:p w14:paraId="0887E740" w14:textId="77777777" w:rsidR="0029652B" w:rsidRPr="007002C9" w:rsidRDefault="0029652B" w:rsidP="0029652B">
      <w:pPr>
        <w:rPr>
          <w:sz w:val="12"/>
        </w:rPr>
      </w:pPr>
      <w:r w:rsidRPr="007002C9">
        <w:rPr>
          <w:rStyle w:val="StyleUnderline"/>
        </w:rPr>
        <w:t xml:space="preserve">The </w:t>
      </w:r>
      <w:r w:rsidRPr="007002C9">
        <w:rPr>
          <w:rStyle w:val="StyleUnderline"/>
          <w:highlight w:val="green"/>
        </w:rPr>
        <w:t>masses do not want</w:t>
      </w:r>
      <w:r w:rsidRPr="007002C9">
        <w:rPr>
          <w:rStyle w:val="StyleUnderline"/>
        </w:rPr>
        <w:t xml:space="preserve"> to embrace </w:t>
      </w:r>
      <w:r w:rsidRPr="007002C9">
        <w:rPr>
          <w:rStyle w:val="StyleUnderline"/>
          <w:highlight w:val="green"/>
        </w:rPr>
        <w:t>defeat</w:t>
      </w:r>
      <w:r w:rsidRPr="007002C9">
        <w:rPr>
          <w:sz w:val="12"/>
        </w:rPr>
        <w:t xml:space="preserve">, </w:t>
      </w:r>
      <w:r w:rsidRPr="007002C9">
        <w:rPr>
          <w:rStyle w:val="Emphasis"/>
          <w:highlight w:val="green"/>
        </w:rPr>
        <w:t>they want</w:t>
      </w:r>
      <w:r w:rsidRPr="007002C9">
        <w:rPr>
          <w:rStyle w:val="Emphasis"/>
        </w:rPr>
        <w:t xml:space="preserve"> to know how </w:t>
      </w:r>
      <w:r w:rsidRPr="007002C9">
        <w:rPr>
          <w:rStyle w:val="Emphasis"/>
          <w:highlight w:val="green"/>
        </w:rPr>
        <w:t>to fight back</w:t>
      </w:r>
      <w:r w:rsidRPr="007002C9">
        <w:rPr>
          <w:sz w:val="12"/>
        </w:rPr>
        <w:t>. Marxism can provide the tools necessary to engage in that fight.</w:t>
      </w:r>
    </w:p>
    <w:p w14:paraId="60BF3294" w14:textId="77777777" w:rsidR="0029652B" w:rsidRPr="007002C9" w:rsidRDefault="0029652B" w:rsidP="0029652B">
      <w:pPr>
        <w:rPr>
          <w:sz w:val="8"/>
          <w:szCs w:val="8"/>
        </w:rPr>
      </w:pPr>
      <w:r w:rsidRPr="007002C9">
        <w:rPr>
          <w:sz w:val="8"/>
          <w:szCs w:val="8"/>
        </w:rPr>
        <w:t>Marxism, with its self criticism and its insistence on incorporating the valuable ideas of its critics has created a means for unifying workers across the globe with anti-colonial and anti-imperialist struggles. The Marxist belief in the possibility of true ideas, tested and verified in practice, creates the possibility for unity on a global scale. The scientific status of Marxism means that as our climate changes, as our world looks more and more grim, Marxism will adapt through struggle and practice; it will provide us with the ideas and tools we need to fight and win.</w:t>
      </w:r>
    </w:p>
    <w:p w14:paraId="220437AD" w14:textId="77777777" w:rsidR="0029652B" w:rsidRPr="007002C9" w:rsidRDefault="0029652B" w:rsidP="0029652B">
      <w:pPr>
        <w:rPr>
          <w:sz w:val="12"/>
        </w:rPr>
      </w:pPr>
      <w:r w:rsidRPr="007002C9">
        <w:rPr>
          <w:sz w:val="12"/>
        </w:rPr>
        <w:t xml:space="preserve">There will be no victory for the workers of the world without the ability to wield a revolutionary science. </w:t>
      </w:r>
      <w:r w:rsidRPr="007002C9">
        <w:rPr>
          <w:rStyle w:val="StyleUnderline"/>
          <w:highlight w:val="green"/>
        </w:rPr>
        <w:t>What is at stake in questions of Marxist epistemology is the</w:t>
      </w:r>
      <w:r w:rsidRPr="007002C9">
        <w:rPr>
          <w:rStyle w:val="StyleUnderline"/>
        </w:rPr>
        <w:t xml:space="preserve"> very </w:t>
      </w:r>
      <w:r w:rsidRPr="007002C9">
        <w:rPr>
          <w:rStyle w:val="StyleUnderline"/>
          <w:highlight w:val="green"/>
        </w:rPr>
        <w:t>possibility of</w:t>
      </w:r>
      <w:r w:rsidRPr="007002C9">
        <w:rPr>
          <w:rStyle w:val="StyleUnderline"/>
        </w:rPr>
        <w:t xml:space="preserve"> creating a philosophical and scientific basis for </w:t>
      </w:r>
      <w:r w:rsidRPr="007002C9">
        <w:rPr>
          <w:rStyle w:val="StyleUnderline"/>
          <w:highlight w:val="green"/>
        </w:rPr>
        <w:t>revolution</w:t>
      </w:r>
      <w:r w:rsidRPr="007002C9">
        <w:rPr>
          <w:sz w:val="12"/>
        </w:rPr>
        <w:t xml:space="preserve">. </w:t>
      </w:r>
      <w:r w:rsidRPr="007002C9">
        <w:rPr>
          <w:rStyle w:val="Emphasis"/>
          <w:highlight w:val="green"/>
        </w:rPr>
        <w:t>We must defend this possibility</w:t>
      </w:r>
      <w:r w:rsidRPr="007002C9">
        <w:rPr>
          <w:sz w:val="12"/>
        </w:rPr>
        <w:t>. We must defend the scientific status of Marxism, and must insist on the possibility of victory.</w:t>
      </w:r>
    </w:p>
    <w:p w14:paraId="16D8AE82" w14:textId="77777777" w:rsidR="0029652B" w:rsidRPr="007002C9" w:rsidRDefault="0029652B" w:rsidP="0029652B">
      <w:pPr>
        <w:rPr>
          <w:sz w:val="12"/>
        </w:rPr>
      </w:pPr>
    </w:p>
    <w:p w14:paraId="11AB6FB8" w14:textId="49419B82" w:rsidR="0029652B" w:rsidRPr="007002C9" w:rsidRDefault="0029652B" w:rsidP="0029652B">
      <w:pPr>
        <w:pStyle w:val="Heading4"/>
        <w:rPr>
          <w:rFonts w:cs="Calibri"/>
        </w:rPr>
      </w:pPr>
      <w:bookmarkStart w:id="0" w:name="_Hlk86483100"/>
      <w:r w:rsidRPr="007002C9">
        <w:rPr>
          <w:rFonts w:cs="Calibri"/>
        </w:rPr>
        <w:t xml:space="preserve">The affirmation of the right to strike as something to be recognized places the energy that </w:t>
      </w:r>
      <w:r w:rsidRPr="007002C9">
        <w:rPr>
          <w:rFonts w:cs="Calibri"/>
          <w:u w:val="single"/>
        </w:rPr>
        <w:t>drives class struggle into containment</w:t>
      </w:r>
      <w:r w:rsidRPr="007002C9">
        <w:rPr>
          <w:rFonts w:cs="Calibri"/>
        </w:rPr>
        <w:t>, rendering the right conditional.</w:t>
      </w:r>
      <w:r w:rsidRPr="007002C9">
        <w:rPr>
          <w:rFonts w:cs="Calibri"/>
        </w:rPr>
        <w:t xml:space="preserve"> – their own ev flows neg </w:t>
      </w:r>
    </w:p>
    <w:p w14:paraId="78E9AC0C" w14:textId="77777777" w:rsidR="0029652B" w:rsidRPr="007002C9" w:rsidRDefault="0029652B" w:rsidP="0029652B">
      <w:r w:rsidRPr="007002C9">
        <w:t xml:space="preserve">Marc </w:t>
      </w:r>
      <w:r w:rsidRPr="007002C9">
        <w:rPr>
          <w:rStyle w:val="Style13ptBold"/>
        </w:rPr>
        <w:t>Crépon &amp;</w:t>
      </w:r>
      <w:r w:rsidRPr="007002C9">
        <w:t xml:space="preserve"> Micol </w:t>
      </w:r>
      <w:r w:rsidRPr="007002C9">
        <w:rPr>
          <w:rStyle w:val="Style13ptBold"/>
        </w:rPr>
        <w:t>Bez 19</w:t>
      </w:r>
      <w:r w:rsidRPr="007002C9">
        <w:t xml:space="preserve">; Marc Crépon is a French philosopher and academic who writes on the subject of languages and communities in the French and German philosophies and contemporary political and moral philosophy. Micol Bez @ CPES (Cycle Pluridisciplinaire d’Études Supérieures) at the University of Paris Sciences and Letters. The Right to Strike and </w:t>
      </w:r>
      <w:r w:rsidRPr="007002C9">
        <w:lastRenderedPageBreak/>
        <w:t xml:space="preserve">Legal War in Walter Benjamin's “Toward the Critique of Violence”. Critical Times 1 August 2019; 2 (2): 252–260. </w:t>
      </w:r>
      <w:hyperlink r:id="rId10" w:history="1">
        <w:r w:rsidRPr="007002C9">
          <w:rPr>
            <w:rStyle w:val="Hyperlink"/>
          </w:rPr>
          <w:t>https://read.dukeupress.edu/critical-times/article/2/2/252/141479/The-Right-to-Strike-and-Legal-War-in-Walter</w:t>
        </w:r>
      </w:hyperlink>
      <w:r w:rsidRPr="007002C9">
        <w:t xml:space="preserve"> brett</w:t>
      </w:r>
    </w:p>
    <w:p w14:paraId="377A5021" w14:textId="77777777" w:rsidR="0029652B" w:rsidRPr="007002C9" w:rsidRDefault="0029652B" w:rsidP="0029652B">
      <w:pPr>
        <w:rPr>
          <w:sz w:val="16"/>
        </w:rPr>
      </w:pPr>
      <w:r w:rsidRPr="007002C9">
        <w:rPr>
          <w:sz w:val="16"/>
        </w:rPr>
        <w:t xml:space="preserve">In other words, </w:t>
      </w:r>
      <w:r w:rsidRPr="007002C9">
        <w:rPr>
          <w:rStyle w:val="StyleUnderline"/>
        </w:rPr>
        <w:t xml:space="preserve">nothing would endanger the law more than the possibility of its authority being contested by a violence over which it has </w:t>
      </w:r>
      <w:r w:rsidRPr="007002C9">
        <w:rPr>
          <w:rStyle w:val="Emphasis"/>
        </w:rPr>
        <w:t>no control</w:t>
      </w:r>
      <w:r w:rsidRPr="007002C9">
        <w:rPr>
          <w:sz w:val="16"/>
        </w:rPr>
        <w:t xml:space="preserve">. </w:t>
      </w:r>
      <w:r w:rsidRPr="007002C9">
        <w:rPr>
          <w:rStyle w:val="StyleUnderline"/>
          <w:highlight w:val="green"/>
        </w:rPr>
        <w:t>The function of</w:t>
      </w:r>
      <w:r w:rsidRPr="007002C9">
        <w:rPr>
          <w:rStyle w:val="StyleUnderline"/>
        </w:rPr>
        <w:t xml:space="preserve"> the </w:t>
      </w:r>
      <w:r w:rsidRPr="007002C9">
        <w:rPr>
          <w:rStyle w:val="StyleUnderline"/>
          <w:highlight w:val="green"/>
        </w:rPr>
        <w:t>law would</w:t>
      </w:r>
      <w:r w:rsidRPr="007002C9">
        <w:rPr>
          <w:rStyle w:val="StyleUnderline"/>
        </w:rPr>
        <w:t xml:space="preserve"> therefore </w:t>
      </w:r>
      <w:r w:rsidRPr="007002C9">
        <w:rPr>
          <w:rStyle w:val="StyleUnderline"/>
          <w:highlight w:val="green"/>
        </w:rPr>
        <w:t>be</w:t>
      </w:r>
      <w:r w:rsidRPr="007002C9">
        <w:rPr>
          <w:sz w:val="16"/>
        </w:rPr>
        <w:t xml:space="preserve">, first and foremost, </w:t>
      </w:r>
      <w:r w:rsidRPr="007002C9">
        <w:rPr>
          <w:rStyle w:val="StyleUnderline"/>
          <w:highlight w:val="green"/>
        </w:rPr>
        <w:t xml:space="preserve">to </w:t>
      </w:r>
      <w:r w:rsidRPr="007002C9">
        <w:rPr>
          <w:rStyle w:val="Emphasis"/>
          <w:highlight w:val="green"/>
        </w:rPr>
        <w:t>contain violence</w:t>
      </w:r>
      <w:r w:rsidRPr="007002C9">
        <w:rPr>
          <w:rStyle w:val="StyleUnderline"/>
        </w:rPr>
        <w:t xml:space="preserve"> within its own </w:t>
      </w:r>
      <w:r w:rsidRPr="007002C9">
        <w:rPr>
          <w:rStyle w:val="Emphasis"/>
        </w:rPr>
        <w:t>boundaries</w:t>
      </w:r>
      <w:r w:rsidRPr="007002C9">
        <w:rPr>
          <w:sz w:val="16"/>
        </w:rPr>
        <w:t xml:space="preserve">. It is in this context that, </w:t>
      </w:r>
      <w:r w:rsidRPr="007002C9">
        <w:rPr>
          <w:rStyle w:val="StyleUnderline"/>
        </w:rPr>
        <w:t>to demonstrate this surprising hypothesis, Benjamin invokes</w:t>
      </w:r>
      <w:r w:rsidRPr="007002C9">
        <w:rPr>
          <w:sz w:val="16"/>
        </w:rPr>
        <w:t xml:space="preserve"> two examples: </w:t>
      </w:r>
      <w:r w:rsidRPr="007002C9">
        <w:rPr>
          <w:rStyle w:val="Emphasis"/>
        </w:rPr>
        <w:t>the right to strike guaranteed by the state</w:t>
      </w:r>
      <w:r w:rsidRPr="007002C9">
        <w:rPr>
          <w:sz w:val="16"/>
        </w:rPr>
        <w:t xml:space="preserve"> and the law of war.</w:t>
      </w:r>
    </w:p>
    <w:p w14:paraId="6A60E0EC" w14:textId="77777777" w:rsidR="0029652B" w:rsidRPr="007002C9" w:rsidRDefault="0029652B" w:rsidP="0029652B">
      <w:pPr>
        <w:rPr>
          <w:sz w:val="16"/>
        </w:rPr>
      </w:pPr>
      <w:r w:rsidRPr="007002C9">
        <w:rPr>
          <w:sz w:val="16"/>
        </w:rPr>
        <w:t xml:space="preserve">Let us return to the place that the right to strike occupies within class struggle. To begin with, the very idea of such a </w:t>
      </w:r>
      <w:r w:rsidRPr="007002C9">
        <w:rPr>
          <w:rStyle w:val="StyleUnderline"/>
        </w:rPr>
        <w:t xml:space="preserve">struggle implies certain forms of </w:t>
      </w:r>
      <w:r w:rsidRPr="007002C9">
        <w:rPr>
          <w:rStyle w:val="Emphasis"/>
        </w:rPr>
        <w:t>violence</w:t>
      </w:r>
      <w:r w:rsidRPr="007002C9">
        <w:rPr>
          <w:sz w:val="16"/>
        </w:rPr>
        <w:t xml:space="preserve">. </w:t>
      </w:r>
      <w:r w:rsidRPr="007002C9">
        <w:rPr>
          <w:rStyle w:val="StyleUnderline"/>
          <w:highlight w:val="green"/>
        </w:rPr>
        <w:t>The strike</w:t>
      </w:r>
      <w:r w:rsidRPr="007002C9">
        <w:rPr>
          <w:rStyle w:val="StyleUnderline"/>
        </w:rPr>
        <w:t xml:space="preserve"> could then be </w:t>
      </w:r>
      <w:r w:rsidRPr="007002C9">
        <w:rPr>
          <w:rStyle w:val="StyleUnderline"/>
          <w:highlight w:val="green"/>
        </w:rPr>
        <w:t>understood as one of the recognizable forms</w:t>
      </w:r>
      <w:r w:rsidRPr="007002C9">
        <w:rPr>
          <w:rStyle w:val="StyleUnderline"/>
        </w:rPr>
        <w:t xml:space="preserve"> </w:t>
      </w:r>
      <w:r w:rsidRPr="007002C9">
        <w:rPr>
          <w:rStyle w:val="StyleUnderline"/>
          <w:highlight w:val="green"/>
        </w:rPr>
        <w:t>that this violence can take</w:t>
      </w:r>
      <w:r w:rsidRPr="007002C9">
        <w:rPr>
          <w:sz w:val="16"/>
        </w:rPr>
        <w:t xml:space="preserve">. However, </w:t>
      </w:r>
      <w:r w:rsidRPr="007002C9">
        <w:rPr>
          <w:rStyle w:val="StyleUnderline"/>
        </w:rPr>
        <w:t>this</w:t>
      </w:r>
      <w:r w:rsidRPr="007002C9">
        <w:rPr>
          <w:sz w:val="16"/>
        </w:rPr>
        <w:t xml:space="preserve"> analytical framework </w:t>
      </w:r>
      <w:r w:rsidRPr="007002C9">
        <w:rPr>
          <w:rStyle w:val="Emphasis"/>
        </w:rPr>
        <w:t>is undermined</w:t>
      </w:r>
      <w:r w:rsidRPr="007002C9">
        <w:rPr>
          <w:rStyle w:val="StyleUnderline"/>
        </w:rPr>
        <w:t xml:space="preserve"> as soon as this form of violence becomes regulated by </w:t>
      </w:r>
      <w:r w:rsidRPr="007002C9">
        <w:rPr>
          <w:rStyle w:val="StyleUnderline"/>
          <w:highlight w:val="green"/>
        </w:rPr>
        <w:t xml:space="preserve">a </w:t>
      </w:r>
      <w:r w:rsidRPr="007002C9">
        <w:rPr>
          <w:rStyle w:val="Emphasis"/>
          <w:highlight w:val="green"/>
        </w:rPr>
        <w:t>“right to strike,”</w:t>
      </w:r>
      <w:r w:rsidRPr="007002C9">
        <w:rPr>
          <w:sz w:val="16"/>
        </w:rPr>
        <w:t xml:space="preserve"> </w:t>
      </w:r>
      <w:r w:rsidRPr="007002C9">
        <w:rPr>
          <w:rStyle w:val="StyleUnderline"/>
        </w:rPr>
        <w:t>such as the one recognized by law in France in 1864</w:t>
      </w:r>
      <w:r w:rsidRPr="007002C9">
        <w:rPr>
          <w:sz w:val="16"/>
        </w:rPr>
        <w:t xml:space="preserve">. What </w:t>
      </w:r>
      <w:r w:rsidRPr="007002C9">
        <w:rPr>
          <w:rStyle w:val="StyleUnderline"/>
        </w:rPr>
        <w:t>this recognition</w:t>
      </w:r>
      <w:r w:rsidRPr="007002C9">
        <w:rPr>
          <w:sz w:val="16"/>
        </w:rPr>
        <w:t xml:space="preserve"> engages </w:t>
      </w:r>
      <w:r w:rsidRPr="007002C9">
        <w:rPr>
          <w:rStyle w:val="StyleUnderline"/>
          <w:highlight w:val="green"/>
        </w:rPr>
        <w:t>is</w:t>
      </w:r>
      <w:r w:rsidRPr="007002C9">
        <w:rPr>
          <w:sz w:val="16"/>
        </w:rPr>
        <w:t xml:space="preserve">, in fact, </w:t>
      </w:r>
      <w:r w:rsidRPr="007002C9">
        <w:rPr>
          <w:rStyle w:val="StyleUnderline"/>
        </w:rPr>
        <w:t xml:space="preserve">the will of the state to control the </w:t>
      </w:r>
      <w:r w:rsidRPr="007002C9">
        <w:rPr>
          <w:rStyle w:val="Emphasis"/>
        </w:rPr>
        <w:t>possible “violence”</w:t>
      </w:r>
      <w:r w:rsidRPr="007002C9">
        <w:rPr>
          <w:rStyle w:val="StyleUnderline"/>
        </w:rPr>
        <w:t xml:space="preserve"> of the strike</w:t>
      </w:r>
      <w:r w:rsidRPr="007002C9">
        <w:rPr>
          <w:sz w:val="16"/>
        </w:rPr>
        <w:t xml:space="preserve">. </w:t>
      </w:r>
      <w:r w:rsidRPr="007002C9">
        <w:rPr>
          <w:rStyle w:val="StyleUnderline"/>
        </w:rPr>
        <w:t xml:space="preserve">Thus, </w:t>
      </w:r>
      <w:r w:rsidRPr="007002C9">
        <w:rPr>
          <w:rStyle w:val="Emphasis"/>
        </w:rPr>
        <w:t xml:space="preserve">the “right” </w:t>
      </w:r>
      <w:r w:rsidRPr="007002C9">
        <w:rPr>
          <w:rStyle w:val="StyleUnderline"/>
        </w:rPr>
        <w:t xml:space="preserve">of the right to strike appears as </w:t>
      </w:r>
      <w:r w:rsidRPr="007002C9">
        <w:rPr>
          <w:rStyle w:val="StyleUnderline"/>
          <w:highlight w:val="green"/>
        </w:rPr>
        <w:t xml:space="preserve">the </w:t>
      </w:r>
      <w:r w:rsidRPr="007002C9">
        <w:rPr>
          <w:rStyle w:val="Emphasis"/>
          <w:highlight w:val="green"/>
        </w:rPr>
        <w:t>best</w:t>
      </w:r>
      <w:r w:rsidRPr="007002C9">
        <w:rPr>
          <w:rStyle w:val="StyleUnderline"/>
        </w:rPr>
        <w:t xml:space="preserve">, </w:t>
      </w:r>
      <w:r w:rsidRPr="007002C9">
        <w:rPr>
          <w:rStyle w:val="StyleUnderline"/>
          <w:highlight w:val="green"/>
        </w:rPr>
        <w:t xml:space="preserve">if not the </w:t>
      </w:r>
      <w:r w:rsidRPr="007002C9">
        <w:rPr>
          <w:rStyle w:val="Emphasis"/>
          <w:highlight w:val="green"/>
        </w:rPr>
        <w:t>only</w:t>
      </w:r>
      <w:r w:rsidRPr="007002C9">
        <w:rPr>
          <w:rStyle w:val="StyleUnderline"/>
        </w:rPr>
        <w:t xml:space="preserve">, </w:t>
      </w:r>
      <w:r w:rsidRPr="007002C9">
        <w:rPr>
          <w:rStyle w:val="StyleUnderline"/>
          <w:highlight w:val="green"/>
        </w:rPr>
        <w:t>way</w:t>
      </w:r>
      <w:r w:rsidRPr="007002C9">
        <w:rPr>
          <w:rStyle w:val="StyleUnderline"/>
        </w:rPr>
        <w:t xml:space="preserve"> for the state </w:t>
      </w:r>
      <w:r w:rsidRPr="007002C9">
        <w:rPr>
          <w:rStyle w:val="StyleUnderline"/>
          <w:highlight w:val="green"/>
        </w:rPr>
        <w:t xml:space="preserve">to </w:t>
      </w:r>
      <w:r w:rsidRPr="007002C9">
        <w:rPr>
          <w:rStyle w:val="Emphasis"/>
          <w:highlight w:val="green"/>
        </w:rPr>
        <w:t>circumscribe</w:t>
      </w:r>
      <w:r w:rsidRPr="007002C9">
        <w:rPr>
          <w:rStyle w:val="Emphasis"/>
        </w:rPr>
        <w:t xml:space="preserve"> </w:t>
      </w:r>
      <w:r w:rsidRPr="007002C9">
        <w:rPr>
          <w:rStyle w:val="StyleUnderline"/>
          <w:highlight w:val="green"/>
        </w:rPr>
        <w:t>within</w:t>
      </w:r>
      <w:r w:rsidRPr="007002C9">
        <w:rPr>
          <w:sz w:val="16"/>
        </w:rPr>
        <w:t xml:space="preserve"> (and via) </w:t>
      </w:r>
      <w:r w:rsidRPr="007002C9">
        <w:rPr>
          <w:rStyle w:val="StyleUnderline"/>
          <w:highlight w:val="green"/>
        </w:rPr>
        <w:t>the law the</w:t>
      </w:r>
      <w:r w:rsidRPr="007002C9">
        <w:rPr>
          <w:rStyle w:val="StyleUnderline"/>
        </w:rPr>
        <w:t xml:space="preserve"> relative </w:t>
      </w:r>
      <w:r w:rsidRPr="007002C9">
        <w:rPr>
          <w:rStyle w:val="StyleUnderline"/>
          <w:highlight w:val="green"/>
        </w:rPr>
        <w:t>violence of</w:t>
      </w:r>
      <w:r w:rsidRPr="007002C9">
        <w:rPr>
          <w:rStyle w:val="StyleUnderline"/>
        </w:rPr>
        <w:t xml:space="preserve"> class </w:t>
      </w:r>
      <w:r w:rsidRPr="007002C9">
        <w:rPr>
          <w:rStyle w:val="Emphasis"/>
          <w:highlight w:val="green"/>
        </w:rPr>
        <w:t>struggle</w:t>
      </w:r>
      <w:r w:rsidRPr="007002C9">
        <w:rPr>
          <w:rStyle w:val="Emphasis"/>
        </w:rPr>
        <w:t>s</w:t>
      </w:r>
      <w:r w:rsidRPr="007002C9">
        <w:rPr>
          <w:sz w:val="16"/>
        </w:rPr>
        <w:t>. We might consider this to be the perfect illustration of the aforementioned hypothesis. Yet, there are two lines of questioning that destabilize this hypothesis that we would do well to consider</w:t>
      </w:r>
    </w:p>
    <w:p w14:paraId="21A19CE5" w14:textId="77777777" w:rsidR="0029652B" w:rsidRPr="007002C9" w:rsidRDefault="0029652B" w:rsidP="0029652B">
      <w:pPr>
        <w:rPr>
          <w:sz w:val="16"/>
        </w:rPr>
      </w:pPr>
      <w:r w:rsidRPr="007002C9">
        <w:rPr>
          <w:sz w:val="16"/>
        </w:rPr>
        <w:t xml:space="preserve">First, is it legitimate to present the strike as a form of violence? Who has a vested interest in such a representation? In other words, how can we trace a clear and unequivocal demarcation between violence and nonviolence? Are we not always bound to find residues of violence, even in those actions that we would be tempted to consider nonviolent? The second line of questioning is just as important and is rooted in the distinction established by Georges Sorel, in his Reflections on Violence, between the “political strike” and the “proletarian general strike,” to which Benjamin dedicates a set of complementary analyses in §13 of his essay. Here, again, we are faced with a question of limits. </w:t>
      </w:r>
      <w:r w:rsidRPr="007002C9">
        <w:rPr>
          <w:rStyle w:val="StyleUnderline"/>
        </w:rPr>
        <w:t>What is at stake is the possibility for a certain type of strike</w:t>
      </w:r>
      <w:r w:rsidRPr="007002C9">
        <w:rPr>
          <w:sz w:val="16"/>
        </w:rPr>
        <w:t xml:space="preserve"> (</w:t>
      </w:r>
      <w:r w:rsidRPr="007002C9">
        <w:rPr>
          <w:rStyle w:val="Emphasis"/>
          <w:highlight w:val="green"/>
        </w:rPr>
        <w:t>the proletarian general strike</w:t>
      </w:r>
      <w:r w:rsidRPr="007002C9">
        <w:rPr>
          <w:sz w:val="16"/>
        </w:rPr>
        <w:t xml:space="preserve">) </w:t>
      </w:r>
      <w:r w:rsidRPr="007002C9">
        <w:rPr>
          <w:rStyle w:val="StyleUnderline"/>
        </w:rPr>
        <w:t xml:space="preserve">to </w:t>
      </w:r>
      <w:r w:rsidRPr="007002C9">
        <w:rPr>
          <w:rStyle w:val="Emphasis"/>
        </w:rPr>
        <w:t>exceed the limits</w:t>
      </w:r>
      <w:r w:rsidRPr="007002C9">
        <w:rPr>
          <w:rStyle w:val="StyleUnderline"/>
        </w:rPr>
        <w:t xml:space="preserve"> of the right to strike— </w:t>
      </w:r>
      <w:r w:rsidRPr="007002C9">
        <w:rPr>
          <w:rStyle w:val="Emphasis"/>
        </w:rPr>
        <w:t>turning</w:t>
      </w:r>
      <w:r w:rsidRPr="007002C9">
        <w:rPr>
          <w:rStyle w:val="StyleUnderline"/>
        </w:rPr>
        <w:t xml:space="preserve">, in other words, </w:t>
      </w:r>
      <w:r w:rsidRPr="007002C9">
        <w:rPr>
          <w:rStyle w:val="Emphasis"/>
        </w:rPr>
        <w:t>the right to strike against the law itself</w:t>
      </w:r>
      <w:r w:rsidRPr="007002C9">
        <w:rPr>
          <w:sz w:val="16"/>
        </w:rPr>
        <w:t xml:space="preserve">. The phenomenon is that of an autoimmune process, in which </w:t>
      </w:r>
      <w:r w:rsidRPr="007002C9">
        <w:rPr>
          <w:rStyle w:val="StyleUnderline"/>
        </w:rPr>
        <w:t>the right to strike</w:t>
      </w:r>
      <w:r w:rsidRPr="007002C9">
        <w:rPr>
          <w:sz w:val="16"/>
        </w:rPr>
        <w:t xml:space="preserve"> that </w:t>
      </w:r>
      <w:r w:rsidRPr="007002C9">
        <w:rPr>
          <w:rStyle w:val="StyleUnderline"/>
        </w:rPr>
        <w:t>is</w:t>
      </w:r>
      <w:r w:rsidRPr="007002C9">
        <w:rPr>
          <w:sz w:val="16"/>
        </w:rPr>
        <w:t xml:space="preserve"> meant to protect the law against the possible violence of class struggles is </w:t>
      </w:r>
      <w:r w:rsidRPr="007002C9">
        <w:rPr>
          <w:rStyle w:val="StyleUnderline"/>
        </w:rPr>
        <w:t>transformed into a means for the destruction of the law</w:t>
      </w:r>
      <w:r w:rsidRPr="007002C9">
        <w:rPr>
          <w:sz w:val="16"/>
        </w:rPr>
        <w:t xml:space="preserve">. The difference between the two types of strikes is nevertheless introduced with a condition: “The validity of this statement, however, is not unrestricted because it is not unconditional,” notes Benjamin in §7. </w:t>
      </w:r>
      <w:r w:rsidRPr="007002C9">
        <w:rPr>
          <w:rStyle w:val="StyleUnderline"/>
          <w:sz w:val="28"/>
          <w:szCs w:val="28"/>
          <w:highlight w:val="green"/>
        </w:rPr>
        <w:t>We would be mistaken in believing that the right to strike is</w:t>
      </w:r>
      <w:r w:rsidRPr="007002C9">
        <w:rPr>
          <w:rStyle w:val="StyleUnderline"/>
          <w:sz w:val="28"/>
          <w:szCs w:val="28"/>
        </w:rPr>
        <w:t xml:space="preserve"> granted and </w:t>
      </w:r>
      <w:r w:rsidRPr="007002C9">
        <w:rPr>
          <w:rStyle w:val="Emphasis"/>
          <w:sz w:val="28"/>
          <w:szCs w:val="28"/>
          <w:highlight w:val="green"/>
        </w:rPr>
        <w:t>guaranteed unconditionally</w:t>
      </w:r>
      <w:r w:rsidRPr="007002C9">
        <w:rPr>
          <w:sz w:val="16"/>
        </w:rPr>
        <w:t xml:space="preserve">. Rather, </w:t>
      </w:r>
      <w:r w:rsidRPr="007002C9">
        <w:rPr>
          <w:rStyle w:val="StyleUnderline"/>
          <w:highlight w:val="green"/>
        </w:rPr>
        <w:t xml:space="preserve">it is </w:t>
      </w:r>
      <w:r w:rsidRPr="007002C9">
        <w:rPr>
          <w:rStyle w:val="Emphasis"/>
          <w:highlight w:val="green"/>
        </w:rPr>
        <w:t>structurally subjected</w:t>
      </w:r>
      <w:r w:rsidRPr="007002C9">
        <w:rPr>
          <w:rStyle w:val="StyleUnderline"/>
          <w:highlight w:val="green"/>
        </w:rPr>
        <w:t xml:space="preserve"> to</w:t>
      </w:r>
      <w:r w:rsidRPr="007002C9">
        <w:rPr>
          <w:rStyle w:val="StyleUnderline"/>
        </w:rPr>
        <w:t xml:space="preserve"> a conflict of interpretations, those of </w:t>
      </w:r>
      <w:r w:rsidRPr="007002C9">
        <w:rPr>
          <w:rStyle w:val="Emphasis"/>
        </w:rPr>
        <w:t>the workers</w:t>
      </w:r>
      <w:r w:rsidRPr="007002C9">
        <w:rPr>
          <w:rStyle w:val="StyleUnderline"/>
        </w:rPr>
        <w:t xml:space="preserve">, on the one hand, and of </w:t>
      </w:r>
      <w:r w:rsidRPr="007002C9">
        <w:rPr>
          <w:rStyle w:val="Emphasis"/>
          <w:highlight w:val="green"/>
        </w:rPr>
        <w:t>the state</w:t>
      </w:r>
      <w:r w:rsidRPr="007002C9">
        <w:rPr>
          <w:rStyle w:val="StyleUnderline"/>
        </w:rPr>
        <w:t xml:space="preserve"> on the other</w:t>
      </w:r>
      <w:r w:rsidRPr="007002C9">
        <w:rPr>
          <w:sz w:val="16"/>
        </w:rPr>
        <w:t xml:space="preserve">. </w:t>
      </w:r>
      <w:r w:rsidRPr="007002C9">
        <w:rPr>
          <w:rStyle w:val="StyleUnderline"/>
        </w:rPr>
        <w:t xml:space="preserve">From the point of view of the state, the partial strike cannot under any circumstance be understood as </w:t>
      </w:r>
      <w:r w:rsidRPr="007002C9">
        <w:rPr>
          <w:rStyle w:val="StyleUnderline"/>
          <w:highlight w:val="green"/>
        </w:rPr>
        <w:t>a right to</w:t>
      </w:r>
      <w:r w:rsidRPr="007002C9">
        <w:rPr>
          <w:rStyle w:val="StyleUnderline"/>
        </w:rPr>
        <w:t xml:space="preserve"> </w:t>
      </w:r>
      <w:r w:rsidRPr="007002C9">
        <w:rPr>
          <w:rStyle w:val="Emphasis"/>
        </w:rPr>
        <w:t>exercise violence</w:t>
      </w:r>
      <w:r w:rsidRPr="007002C9">
        <w:rPr>
          <w:rStyle w:val="StyleUnderline"/>
        </w:rPr>
        <w:t>, but rather as the right to extract oneself from a preexisting</w:t>
      </w:r>
      <w:r w:rsidRPr="007002C9">
        <w:rPr>
          <w:sz w:val="16"/>
        </w:rPr>
        <w:t xml:space="preserve"> (and verifiable) </w:t>
      </w:r>
      <w:r w:rsidRPr="007002C9">
        <w:rPr>
          <w:rStyle w:val="StyleUnderline"/>
        </w:rPr>
        <w:t>violence: that of the employer</w:t>
      </w:r>
      <w:r w:rsidRPr="007002C9">
        <w:rPr>
          <w:sz w:val="16"/>
        </w:rPr>
        <w:t xml:space="preserve">. In this sense, the partial strike should be considered </w:t>
      </w:r>
      <w:r w:rsidRPr="007002C9">
        <w:rPr>
          <w:rStyle w:val="StyleUnderline"/>
        </w:rPr>
        <w:t xml:space="preserve">a </w:t>
      </w:r>
      <w:r w:rsidRPr="007002C9">
        <w:rPr>
          <w:rStyle w:val="Emphasis"/>
          <w:highlight w:val="green"/>
        </w:rPr>
        <w:t>nonviolent action</w:t>
      </w:r>
      <w:r w:rsidRPr="007002C9">
        <w:rPr>
          <w:sz w:val="16"/>
        </w:rPr>
        <w:t>, what Benjamin named a “pure means.”</w:t>
      </w:r>
    </w:p>
    <w:p w14:paraId="500CCAE4" w14:textId="77777777" w:rsidR="0029652B" w:rsidRPr="007002C9" w:rsidRDefault="0029652B" w:rsidP="0029652B">
      <w:pPr>
        <w:rPr>
          <w:rStyle w:val="Emphasis"/>
        </w:rPr>
      </w:pPr>
      <w:r w:rsidRPr="007002C9">
        <w:rPr>
          <w:sz w:val="16"/>
        </w:rPr>
        <w:t xml:space="preserve">The interpretations diverge on two main points. The first clearly depends on the alleged “violence of the employer,” a predicate that begs the question: Who might have the authority to recognize such violence? Evidently it is not the employer. The danger is that </w:t>
      </w:r>
      <w:r w:rsidRPr="007002C9">
        <w:rPr>
          <w:rStyle w:val="StyleUnderline"/>
        </w:rPr>
        <w:t>the state would</w:t>
      </w:r>
      <w:r w:rsidRPr="007002C9">
        <w:rPr>
          <w:sz w:val="16"/>
        </w:rPr>
        <w:t xml:space="preserve"> similarly </w:t>
      </w:r>
      <w:r w:rsidRPr="007002C9">
        <w:rPr>
          <w:rStyle w:val="StyleUnderline"/>
        </w:rPr>
        <w:t>lack the incentive to make such a judgment call</w:t>
      </w:r>
      <w:r w:rsidRPr="007002C9">
        <w:rPr>
          <w:sz w:val="16"/>
        </w:rPr>
        <w:t xml:space="preserve">. </w:t>
      </w:r>
      <w:r w:rsidRPr="007002C9">
        <w:rPr>
          <w:rStyle w:val="StyleUnderline"/>
        </w:rPr>
        <w:t>It is nearly impossible, in fact, to find a single instance of a strike in which this recognition of violence was not subject to considerable controversy</w:t>
      </w:r>
      <w:r w:rsidRPr="007002C9">
        <w:rPr>
          <w:sz w:val="16"/>
        </w:rPr>
        <w:t xml:space="preserve">. The political game is thus the following: </w:t>
      </w:r>
      <w:r w:rsidRPr="007002C9">
        <w:rPr>
          <w:rStyle w:val="StyleUnderline"/>
          <w:highlight w:val="green"/>
        </w:rPr>
        <w:t>the state legislated the right to strike</w:t>
      </w:r>
      <w:r w:rsidRPr="007002C9">
        <w:rPr>
          <w:sz w:val="16"/>
        </w:rPr>
        <w:t xml:space="preserve"> in order </w:t>
      </w:r>
      <w:r w:rsidRPr="007002C9">
        <w:rPr>
          <w:rStyle w:val="StyleUnderline"/>
          <w:highlight w:val="green"/>
        </w:rPr>
        <w:t>to contain class struggles</w:t>
      </w:r>
      <w:r w:rsidRPr="007002C9">
        <w:rPr>
          <w:sz w:val="16"/>
          <w:highlight w:val="green"/>
        </w:rPr>
        <w:t>,</w:t>
      </w:r>
      <w:r w:rsidRPr="007002C9">
        <w:rPr>
          <w:sz w:val="16"/>
        </w:rPr>
        <w:t xml:space="preserve"> </w:t>
      </w:r>
      <w:r w:rsidRPr="007002C9">
        <w:rPr>
          <w:rStyle w:val="StyleUnderline"/>
          <w:highlight w:val="green"/>
        </w:rPr>
        <w:t>with the condition that workers</w:t>
      </w:r>
      <w:r w:rsidRPr="007002C9">
        <w:rPr>
          <w:rStyle w:val="StyleUnderline"/>
        </w:rPr>
        <w:t xml:space="preserve"> must </w:t>
      </w:r>
      <w:r w:rsidRPr="007002C9">
        <w:rPr>
          <w:rStyle w:val="StyleUnderline"/>
          <w:highlight w:val="green"/>
        </w:rPr>
        <w:t xml:space="preserve">have </w:t>
      </w:r>
      <w:r w:rsidRPr="007002C9">
        <w:rPr>
          <w:rStyle w:val="Emphasis"/>
          <w:highlight w:val="green"/>
        </w:rPr>
        <w:t>“good reason”</w:t>
      </w:r>
      <w:r w:rsidRPr="007002C9">
        <w:rPr>
          <w:rStyle w:val="StyleUnderline"/>
          <w:highlight w:val="green"/>
        </w:rPr>
        <w:t xml:space="preserve"> to </w:t>
      </w:r>
      <w:r w:rsidRPr="007002C9">
        <w:rPr>
          <w:rStyle w:val="StyleUnderline"/>
          <w:highlight w:val="green"/>
        </w:rPr>
        <w:lastRenderedPageBreak/>
        <w:t>strike</w:t>
      </w:r>
      <w:r w:rsidRPr="007002C9">
        <w:rPr>
          <w:sz w:val="16"/>
        </w:rPr>
        <w:t xml:space="preserve">. However, it is unlikely that </w:t>
      </w:r>
      <w:r w:rsidRPr="007002C9">
        <w:rPr>
          <w:rStyle w:val="StyleUnderline"/>
          <w:highlight w:val="green"/>
        </w:rPr>
        <w:t xml:space="preserve">a state </w:t>
      </w:r>
      <w:r w:rsidRPr="007002C9">
        <w:rPr>
          <w:rStyle w:val="Emphasis"/>
          <w:highlight w:val="green"/>
        </w:rPr>
        <w:t>systematically allied</w:t>
      </w:r>
      <w:r w:rsidRPr="007002C9">
        <w:rPr>
          <w:rStyle w:val="StyleUnderline"/>
          <w:highlight w:val="green"/>
        </w:rPr>
        <w:t xml:space="preserve"> with</w:t>
      </w:r>
      <w:r w:rsidRPr="007002C9">
        <w:rPr>
          <w:sz w:val="16"/>
        </w:rPr>
        <w:t xml:space="preserve"> (and accomplice to) </w:t>
      </w:r>
      <w:r w:rsidRPr="007002C9">
        <w:rPr>
          <w:rStyle w:val="Emphasis"/>
          <w:highlight w:val="green"/>
        </w:rPr>
        <w:t>employers</w:t>
      </w:r>
      <w:r w:rsidRPr="007002C9">
        <w:rPr>
          <w:sz w:val="16"/>
        </w:rPr>
        <w:t xml:space="preserve"> will ever recognize reasons as good, and, as a consequence, it </w:t>
      </w:r>
      <w:r w:rsidRPr="007002C9">
        <w:rPr>
          <w:rStyle w:val="StyleUnderline"/>
          <w:highlight w:val="green"/>
        </w:rPr>
        <w:t>will deem</w:t>
      </w:r>
      <w:r w:rsidRPr="007002C9">
        <w:rPr>
          <w:rStyle w:val="StyleUnderline"/>
        </w:rPr>
        <w:t xml:space="preserve"> any invocation of the right to strike as illegitimate</w:t>
      </w:r>
      <w:r w:rsidRPr="007002C9">
        <w:rPr>
          <w:sz w:val="16"/>
        </w:rPr>
        <w:t xml:space="preserve">. </w:t>
      </w:r>
      <w:r w:rsidRPr="007002C9">
        <w:rPr>
          <w:rStyle w:val="StyleUnderline"/>
          <w:highlight w:val="green"/>
        </w:rPr>
        <w:t>Workers will</w:t>
      </w:r>
      <w:r w:rsidRPr="007002C9">
        <w:rPr>
          <w:rStyle w:val="StyleUnderline"/>
        </w:rPr>
        <w:t xml:space="preserve"> therefore </w:t>
      </w:r>
      <w:r w:rsidRPr="007002C9">
        <w:rPr>
          <w:rStyle w:val="StyleUnderline"/>
          <w:highlight w:val="green"/>
        </w:rPr>
        <w:t>be</w:t>
      </w:r>
      <w:r w:rsidRPr="007002C9">
        <w:rPr>
          <w:rStyle w:val="StyleUnderline"/>
        </w:rPr>
        <w:t xml:space="preserve"> </w:t>
      </w:r>
      <w:r w:rsidRPr="007002C9">
        <w:rPr>
          <w:rStyle w:val="StyleUnderline"/>
          <w:highlight w:val="green"/>
        </w:rPr>
        <w:t>seen</w:t>
      </w:r>
      <w:r w:rsidRPr="007002C9">
        <w:rPr>
          <w:rStyle w:val="StyleUnderline"/>
        </w:rPr>
        <w:t xml:space="preserve"> </w:t>
      </w:r>
      <w:r w:rsidRPr="007002C9">
        <w:rPr>
          <w:rStyle w:val="StyleUnderline"/>
          <w:highlight w:val="green"/>
        </w:rPr>
        <w:t>as</w:t>
      </w:r>
      <w:r w:rsidRPr="007002C9">
        <w:rPr>
          <w:rStyle w:val="StyleUnderline"/>
        </w:rPr>
        <w:t xml:space="preserve"> </w:t>
      </w:r>
      <w:r w:rsidRPr="007002C9">
        <w:rPr>
          <w:rStyle w:val="StyleUnderline"/>
          <w:highlight w:val="green"/>
        </w:rPr>
        <w:t xml:space="preserve">abusing a right </w:t>
      </w:r>
      <w:r w:rsidRPr="007002C9">
        <w:rPr>
          <w:rStyle w:val="Emphasis"/>
          <w:highlight w:val="green"/>
        </w:rPr>
        <w:t>granted</w:t>
      </w:r>
      <w:r w:rsidRPr="007002C9">
        <w:rPr>
          <w:rStyle w:val="StyleUnderline"/>
          <w:highlight w:val="green"/>
        </w:rPr>
        <w:t xml:space="preserve"> by the state</w:t>
      </w:r>
      <w:r w:rsidRPr="007002C9">
        <w:rPr>
          <w:rStyle w:val="StyleUnderline"/>
        </w:rPr>
        <w:t>, and in so doing transforming it into a violent means</w:t>
      </w:r>
      <w:r w:rsidRPr="007002C9">
        <w:rPr>
          <w:sz w:val="16"/>
        </w:rPr>
        <w:t xml:space="preserve">. On this point, Benjamin’s analyses remain extremely pertinent and profoundly contemporary. They unveil </w:t>
      </w:r>
      <w:r w:rsidRPr="007002C9">
        <w:rPr>
          <w:rStyle w:val="StyleUnderline"/>
        </w:rPr>
        <w:t xml:space="preserve">the enduring strategy of governments confronted with a strike (in </w:t>
      </w:r>
      <w:r w:rsidRPr="007002C9">
        <w:rPr>
          <w:rStyle w:val="Emphasis"/>
        </w:rPr>
        <w:t>education</w:t>
      </w:r>
      <w:r w:rsidRPr="007002C9">
        <w:rPr>
          <w:rStyle w:val="StyleUnderline"/>
        </w:rPr>
        <w:t xml:space="preserve">, </w:t>
      </w:r>
      <w:r w:rsidRPr="007002C9">
        <w:rPr>
          <w:rStyle w:val="Emphasis"/>
        </w:rPr>
        <w:t>transportation</w:t>
      </w:r>
      <w:r w:rsidRPr="007002C9">
        <w:rPr>
          <w:rStyle w:val="StyleUnderline"/>
        </w:rPr>
        <w:t xml:space="preserve">, or </w:t>
      </w:r>
      <w:r w:rsidRPr="007002C9">
        <w:rPr>
          <w:rStyle w:val="Emphasis"/>
        </w:rPr>
        <w:t>healthcare</w:t>
      </w:r>
      <w:r w:rsidRPr="007002C9">
        <w:rPr>
          <w:rStyle w:val="StyleUnderline"/>
        </w:rPr>
        <w:t>, for example</w:t>
      </w:r>
      <w:r w:rsidRPr="007002C9">
        <w:rPr>
          <w:sz w:val="16"/>
        </w:rPr>
        <w:t xml:space="preserve">) </w:t>
      </w:r>
      <w:r w:rsidRPr="007002C9">
        <w:rPr>
          <w:rStyle w:val="StyleUnderline"/>
        </w:rPr>
        <w:t>who</w:t>
      </w:r>
      <w:r w:rsidRPr="007002C9">
        <w:rPr>
          <w:sz w:val="16"/>
        </w:rPr>
        <w:t xml:space="preserve">, after </w:t>
      </w:r>
      <w:r w:rsidRPr="007002C9">
        <w:rPr>
          <w:rStyle w:val="StyleUnderline"/>
        </w:rPr>
        <w:t>claim</w:t>
      </w:r>
      <w:r w:rsidRPr="007002C9">
        <w:rPr>
          <w:sz w:val="16"/>
        </w:rPr>
        <w:t xml:space="preserve">ing </w:t>
      </w:r>
      <w:r w:rsidRPr="007002C9">
        <w:rPr>
          <w:rStyle w:val="StyleUnderline"/>
        </w:rPr>
        <w:t>to understand</w:t>
      </w:r>
      <w:r w:rsidRPr="007002C9">
        <w:rPr>
          <w:sz w:val="16"/>
        </w:rPr>
        <w:t xml:space="preserve"> the reasons for the protest and </w:t>
      </w:r>
      <w:r w:rsidRPr="007002C9">
        <w:rPr>
          <w:rStyle w:val="StyleUnderline"/>
        </w:rPr>
        <w:t>the grievances of the workers</w:t>
      </w:r>
      <w:r w:rsidRPr="007002C9">
        <w:rPr>
          <w:sz w:val="16"/>
        </w:rPr>
        <w:t xml:space="preserve">, </w:t>
      </w:r>
      <w:r w:rsidRPr="007002C9">
        <w:rPr>
          <w:rStyle w:val="StyleUnderline"/>
        </w:rPr>
        <w:t>deny that</w:t>
      </w:r>
      <w:r w:rsidRPr="007002C9">
        <w:rPr>
          <w:sz w:val="16"/>
        </w:rPr>
        <w:t xml:space="preserve"> the </w:t>
      </w:r>
      <w:r w:rsidRPr="007002C9">
        <w:rPr>
          <w:rStyle w:val="StyleUnderline"/>
        </w:rPr>
        <w:t>arguments constitute sufficient reason for a strike that will likely paralyze this or that sector of the economy</w:t>
      </w:r>
      <w:r w:rsidRPr="007002C9">
        <w:rPr>
          <w:sz w:val="16"/>
        </w:rPr>
        <w:t xml:space="preserve">. </w:t>
      </w:r>
      <w:r w:rsidRPr="007002C9">
        <w:rPr>
          <w:rStyle w:val="StyleUnderline"/>
        </w:rPr>
        <w:t>They deny</w:t>
      </w:r>
      <w:r w:rsidRPr="007002C9">
        <w:rPr>
          <w:sz w:val="16"/>
        </w:rPr>
        <w:t xml:space="preserve">, in other words, that </w:t>
      </w:r>
      <w:r w:rsidRPr="007002C9">
        <w:rPr>
          <w:rStyle w:val="StyleUnderline"/>
        </w:rPr>
        <w:t xml:space="preserve">the conditions denounced by the workers display an </w:t>
      </w:r>
      <w:r w:rsidRPr="007002C9">
        <w:rPr>
          <w:rStyle w:val="Emphasis"/>
        </w:rPr>
        <w:t>intrinsic violence</w:t>
      </w:r>
      <w:r w:rsidRPr="007002C9">
        <w:rPr>
          <w:rStyle w:val="StyleUnderline"/>
        </w:rPr>
        <w:t xml:space="preserve"> that justifies the strike</w:t>
      </w:r>
      <w:r w:rsidRPr="007002C9">
        <w:rPr>
          <w:sz w:val="16"/>
        </w:rPr>
        <w:t xml:space="preserve">. Let us note here a point that Benjamin does not mention, but that is part of Sorel’s reflections: </w:t>
      </w:r>
      <w:r w:rsidRPr="007002C9">
        <w:rPr>
          <w:rStyle w:val="StyleUnderline"/>
        </w:rPr>
        <w:t>this denial inevitably contaminates the (socialist) left once it gains power</w:t>
      </w:r>
      <w:r w:rsidRPr="007002C9">
        <w:rPr>
          <w:sz w:val="16"/>
        </w:rPr>
        <w:t xml:space="preserve">. </w:t>
      </w:r>
      <w:r w:rsidRPr="007002C9">
        <w:rPr>
          <w:rStyle w:val="StyleUnderline"/>
        </w:rPr>
        <w:t>What might previously have seemed a good reason to strike when it was the opposition is deemed</w:t>
      </w:r>
      <w:r w:rsidRPr="007002C9">
        <w:rPr>
          <w:sz w:val="16"/>
        </w:rPr>
        <w:t xml:space="preserve"> an </w:t>
      </w:r>
      <w:r w:rsidRPr="007002C9">
        <w:rPr>
          <w:rStyle w:val="StyleUnderline"/>
        </w:rPr>
        <w:t xml:space="preserve">insufficient </w:t>
      </w:r>
      <w:r w:rsidRPr="007002C9">
        <w:rPr>
          <w:sz w:val="16"/>
        </w:rPr>
        <w:t xml:space="preserve">one </w:t>
      </w:r>
      <w:r w:rsidRPr="007002C9">
        <w:rPr>
          <w:rStyle w:val="StyleUnderline"/>
        </w:rPr>
        <w:t>once it is the ruling party</w:t>
      </w:r>
      <w:r w:rsidRPr="007002C9">
        <w:rPr>
          <w:sz w:val="16"/>
        </w:rPr>
        <w:t xml:space="preserve">. </w:t>
      </w:r>
      <w:r w:rsidRPr="007002C9">
        <w:rPr>
          <w:rStyle w:val="StyleUnderline"/>
        </w:rPr>
        <w:t xml:space="preserve">In the face of </w:t>
      </w:r>
      <w:r w:rsidRPr="007002C9">
        <w:rPr>
          <w:rStyle w:val="Emphasis"/>
          <w:highlight w:val="green"/>
        </w:rPr>
        <w:t>popular protest</w:t>
      </w:r>
      <w:r w:rsidRPr="007002C9">
        <w:rPr>
          <w:rStyle w:val="StyleUnderline"/>
        </w:rPr>
        <w:t xml:space="preserve">, it always invokes </w:t>
      </w:r>
      <w:r w:rsidRPr="007002C9">
        <w:rPr>
          <w:rStyle w:val="StyleUnderline"/>
          <w:highlight w:val="green"/>
        </w:rPr>
        <w:t>a lack of sufficient rationale</w:t>
      </w:r>
      <w:r w:rsidRPr="007002C9">
        <w:rPr>
          <w:rStyle w:val="StyleUnderline"/>
        </w:rPr>
        <w:t xml:space="preserve">, allowing it </w:t>
      </w:r>
      <w:r w:rsidRPr="007002C9">
        <w:rPr>
          <w:rStyle w:val="StyleUnderline"/>
          <w:highlight w:val="green"/>
        </w:rPr>
        <w:t>to avoid recognizing</w:t>
      </w:r>
      <w:r w:rsidRPr="007002C9">
        <w:rPr>
          <w:rStyle w:val="StyleUnderline"/>
        </w:rPr>
        <w:t xml:space="preserve"> the </w:t>
      </w:r>
      <w:r w:rsidRPr="007002C9">
        <w:rPr>
          <w:rStyle w:val="Emphasis"/>
          <w:highlight w:val="green"/>
        </w:rPr>
        <w:t>intrinsic violence</w:t>
      </w:r>
      <w:r w:rsidRPr="007002C9">
        <w:rPr>
          <w:rStyle w:val="StyleUnderline"/>
        </w:rPr>
        <w:t xml:space="preserve"> </w:t>
      </w:r>
      <w:r w:rsidRPr="007002C9">
        <w:rPr>
          <w:rStyle w:val="StyleUnderline"/>
          <w:highlight w:val="green"/>
        </w:rPr>
        <w:t>of a given social or economic situation</w:t>
      </w:r>
      <w:r w:rsidRPr="007002C9">
        <w:rPr>
          <w:sz w:val="16"/>
        </w:rPr>
        <w:t xml:space="preserve">, or of a new policy. And </w:t>
      </w:r>
      <w:r w:rsidRPr="007002C9">
        <w:rPr>
          <w:rStyle w:val="StyleUnderline"/>
        </w:rPr>
        <w:t xml:space="preserve">it is </w:t>
      </w:r>
      <w:r w:rsidRPr="007002C9">
        <w:rPr>
          <w:rStyle w:val="Emphasis"/>
        </w:rPr>
        <w:t>because it refuses</w:t>
      </w:r>
      <w:r w:rsidRPr="007002C9">
        <w:rPr>
          <w:rStyle w:val="StyleUnderline"/>
        </w:rPr>
        <w:t xml:space="preserve"> to see this violence and to take responsibility for it that </w:t>
      </w:r>
      <w:r w:rsidRPr="007002C9">
        <w:rPr>
          <w:rStyle w:val="Emphasis"/>
        </w:rPr>
        <w:t>the left regularly loses workers’ support.</w:t>
      </w:r>
    </w:p>
    <w:p w14:paraId="15D07488" w14:textId="77777777" w:rsidR="0029652B" w:rsidRPr="007002C9" w:rsidRDefault="0029652B" w:rsidP="0029652B">
      <w:pPr>
        <w:rPr>
          <w:sz w:val="16"/>
        </w:rPr>
      </w:pPr>
      <w:r w:rsidRPr="007002C9">
        <w:rPr>
          <w:sz w:val="16"/>
        </w:rPr>
        <w:t xml:space="preserve">The second conflict of interpretation concerns what is at stake in the strike. For the state, </w:t>
      </w:r>
      <w:r w:rsidRPr="007002C9">
        <w:rPr>
          <w:rStyle w:val="StyleUnderline"/>
        </w:rPr>
        <w:t>the strike implies a withdrawal or act of defiance vis-à-vis the employer, while for the workers it is a means of pressuring</w:t>
      </w:r>
      <w:r w:rsidRPr="007002C9">
        <w:rPr>
          <w:sz w:val="16"/>
        </w:rPr>
        <w:t xml:space="preserve">, if not of blackmail </w:t>
      </w:r>
      <w:r w:rsidRPr="007002C9">
        <w:rPr>
          <w:rStyle w:val="StyleUnderline"/>
        </w:rPr>
        <w:t xml:space="preserve">or </w:t>
      </w:r>
      <w:r w:rsidRPr="007002C9">
        <w:rPr>
          <w:sz w:val="16"/>
        </w:rPr>
        <w:t xml:space="preserve">even of </w:t>
      </w:r>
      <w:r w:rsidRPr="007002C9">
        <w:rPr>
          <w:rStyle w:val="Emphasis"/>
        </w:rPr>
        <w:t>“hostage taking.”</w:t>
      </w:r>
      <w:r w:rsidRPr="007002C9">
        <w:rPr>
          <w:sz w:val="16"/>
        </w:rPr>
        <w:t xml:space="preserve"> The diference is thus between an act of suspension (which can be considered nonviolent) and one of extortion (which includes violence). Does this mean that “pure means” are not free of ambiguity, and </w:t>
      </w:r>
      <w:r w:rsidRPr="007002C9">
        <w:rPr>
          <w:rStyle w:val="StyleUnderline"/>
        </w:rPr>
        <w:t>that there can be no nonviolent action that does not include a residue of violence</w:t>
      </w:r>
      <w:r w:rsidRPr="007002C9">
        <w:rPr>
          <w:sz w:val="16"/>
        </w:rPr>
        <w:t>? It is not clear that Benjamin’s text allows us to go this far. Nevertheless, the problem of pure means, approached through the notion of the right to strike, raises the following question: Could it be that the text “Zur Kritik der Gewalt,” which we are accustomed to reading as a text on violence, deals in fact with the possibility and ambiguity of nonviolence?</w:t>
      </w:r>
    </w:p>
    <w:p w14:paraId="791347DD" w14:textId="77777777" w:rsidR="0029652B" w:rsidRPr="007002C9" w:rsidRDefault="0029652B" w:rsidP="0029652B">
      <w:pPr>
        <w:rPr>
          <w:rStyle w:val="StyleUnderline"/>
        </w:rPr>
      </w:pPr>
      <w:r w:rsidRPr="007002C9">
        <w:rPr>
          <w:sz w:val="16"/>
        </w:rPr>
        <w:t xml:space="preserve">The opposition between the aforementioned conflicts of interpretation manifests itself in Benjamin’s excursus on the revolutionary strike, and specifically in the opposition between the political strike and the proletarian general strike, and in the meaning we should attribute to the latter. </w:t>
      </w:r>
      <w:r w:rsidRPr="007002C9">
        <w:rPr>
          <w:rStyle w:val="Emphasis"/>
        </w:rPr>
        <w:t>As previously discussed, the state will never admit that the right to strike is a right to violence</w:t>
      </w:r>
      <w:r w:rsidRPr="007002C9">
        <w:rPr>
          <w:sz w:val="16"/>
        </w:rPr>
        <w:t xml:space="preserve">. </w:t>
      </w:r>
      <w:r w:rsidRPr="007002C9">
        <w:rPr>
          <w:rStyle w:val="StyleUnderline"/>
        </w:rPr>
        <w:t>Its interpretative strategy consists in denying</w:t>
      </w:r>
      <w:r w:rsidRPr="007002C9">
        <w:rPr>
          <w:sz w:val="16"/>
        </w:rPr>
        <w:t xml:space="preserve">, as much as possible, </w:t>
      </w:r>
      <w:r w:rsidRPr="007002C9">
        <w:rPr>
          <w:rStyle w:val="StyleUnderline"/>
        </w:rPr>
        <w:t>the effective exercise of the right that it theoretically grants</w:t>
      </w:r>
      <w:r w:rsidRPr="007002C9">
        <w:rPr>
          <w:sz w:val="16"/>
        </w:rPr>
        <w:t xml:space="preserve">. </w:t>
      </w:r>
      <w:r w:rsidRPr="007002C9">
        <w:rPr>
          <w:rStyle w:val="StyleUnderline"/>
        </w:rPr>
        <w:t>Under these conditions</w:t>
      </w:r>
      <w:r w:rsidRPr="007002C9">
        <w:rPr>
          <w:sz w:val="16"/>
        </w:rPr>
        <w:t xml:space="preserve">, </w:t>
      </w:r>
      <w:r w:rsidRPr="007002C9">
        <w:rPr>
          <w:rStyle w:val="StyleUnderline"/>
        </w:rPr>
        <w:t xml:space="preserve">the function of </w:t>
      </w:r>
      <w:r w:rsidRPr="007002C9">
        <w:rPr>
          <w:rStyle w:val="StyleUnderline"/>
          <w:highlight w:val="green"/>
        </w:rPr>
        <w:t xml:space="preserve">the </w:t>
      </w:r>
      <w:r w:rsidRPr="007002C9">
        <w:rPr>
          <w:rStyle w:val="Emphasis"/>
          <w:highlight w:val="green"/>
        </w:rPr>
        <w:t>revolutionary strike</w:t>
      </w:r>
      <w:r w:rsidRPr="007002C9">
        <w:rPr>
          <w:rStyle w:val="StyleUnderline"/>
        </w:rPr>
        <w:t xml:space="preserve"> is to </w:t>
      </w:r>
      <w:r w:rsidRPr="007002C9">
        <w:rPr>
          <w:rStyle w:val="StyleUnderline"/>
          <w:highlight w:val="green"/>
        </w:rPr>
        <w:t>return the strike to its true meaning;</w:t>
      </w:r>
      <w:r w:rsidRPr="007002C9">
        <w:rPr>
          <w:rStyle w:val="StyleUnderline"/>
        </w:rPr>
        <w:t xml:space="preserve"> in other words, </w:t>
      </w:r>
      <w:r w:rsidRPr="007002C9">
        <w:rPr>
          <w:rStyle w:val="Emphasis"/>
        </w:rPr>
        <w:t>to return it to its own violence</w:t>
      </w:r>
      <w:r w:rsidRPr="007002C9">
        <w:rPr>
          <w:sz w:val="16"/>
        </w:rPr>
        <w:t xml:space="preserve">. In this context, </w:t>
      </w:r>
      <w:r w:rsidRPr="007002C9">
        <w:rPr>
          <w:rStyle w:val="Emphasis"/>
        </w:rPr>
        <w:t>the imperative</w:t>
      </w:r>
      <w:r w:rsidRPr="007002C9">
        <w:rPr>
          <w:rStyle w:val="StyleUnderline"/>
        </w:rPr>
        <w:t xml:space="preserve"> is to </w:t>
      </w:r>
      <w:r w:rsidRPr="007002C9">
        <w:rPr>
          <w:rStyle w:val="Emphasis"/>
        </w:rPr>
        <w:t>move beyond idle words</w:t>
      </w:r>
      <w:r w:rsidRPr="007002C9">
        <w:rPr>
          <w:rStyle w:val="StyleUnderline"/>
        </w:rPr>
        <w:t>: a call to strike is a call to violence</w:t>
      </w:r>
      <w:r w:rsidRPr="007002C9">
        <w:rPr>
          <w:sz w:val="16"/>
        </w:rPr>
        <w:t xml:space="preserve">. </w:t>
      </w:r>
      <w:r w:rsidRPr="007002C9">
        <w:rPr>
          <w:rStyle w:val="Emphasis"/>
        </w:rPr>
        <w:t>This is the reason why such a call is regularly met with a violent reaction from the state</w:t>
      </w:r>
      <w:r w:rsidRPr="007002C9">
        <w:rPr>
          <w:rStyle w:val="StyleUnderline"/>
        </w:rPr>
        <w:t xml:space="preserve">, because trade unions force the state to recognize what it is trying to ignore, what it pretends to have solved by recognizing the right to strike: the </w:t>
      </w:r>
      <w:r w:rsidRPr="007002C9">
        <w:rPr>
          <w:rStyle w:val="Emphasis"/>
        </w:rPr>
        <w:t>irreducible violence of class struggles</w:t>
      </w:r>
      <w:r w:rsidRPr="007002C9">
        <w:rPr>
          <w:sz w:val="16"/>
        </w:rPr>
        <w:t xml:space="preserve">. This means that </w:t>
      </w:r>
      <w:r w:rsidRPr="007002C9">
        <w:rPr>
          <w:rStyle w:val="StyleUnderline"/>
        </w:rPr>
        <w:t xml:space="preserve">the previously discussed alternative between “suspension” and “extortion” is valid only for the political strike—in other words, for a strike whose primary vocation is not, contrary to that of the proletarian general strike, </w:t>
      </w:r>
      <w:r w:rsidRPr="007002C9">
        <w:rPr>
          <w:rStyle w:val="Emphasis"/>
          <w:highlight w:val="green"/>
        </w:rPr>
        <w:t>to revolt against</w:t>
      </w:r>
      <w:r w:rsidRPr="007002C9">
        <w:rPr>
          <w:rStyle w:val="Emphasis"/>
        </w:rPr>
        <w:t xml:space="preserve"> the </w:t>
      </w:r>
      <w:r w:rsidRPr="007002C9">
        <w:rPr>
          <w:rStyle w:val="Emphasis"/>
          <w:highlight w:val="green"/>
        </w:rPr>
        <w:t>law itself.</w:t>
      </w:r>
      <w:r w:rsidRPr="007002C9">
        <w:rPr>
          <w:sz w:val="16"/>
        </w:rPr>
        <w:t xml:space="preserve"> Essentially, </w:t>
      </w:r>
      <w:r w:rsidRPr="007002C9">
        <w:rPr>
          <w:rStyle w:val="StyleUnderline"/>
        </w:rPr>
        <w:t xml:space="preserve">the idea of a </w:t>
      </w:r>
      <w:r w:rsidRPr="007002C9">
        <w:rPr>
          <w:rStyle w:val="Emphasis"/>
        </w:rPr>
        <w:t>proletarian general strike</w:t>
      </w:r>
      <w:r w:rsidRPr="007002C9">
        <w:rPr>
          <w:sz w:val="16"/>
        </w:rPr>
        <w:t>, its myth (to borrow Sorel’s words),</w:t>
      </w:r>
      <w:r w:rsidRPr="007002C9">
        <w:rPr>
          <w:rStyle w:val="StyleUnderline"/>
        </w:rPr>
        <w:t xml:space="preserve"> is to escape from this </w:t>
      </w:r>
      <w:r w:rsidRPr="007002C9">
        <w:rPr>
          <w:rStyle w:val="Emphasis"/>
        </w:rPr>
        <w:t>dichotomous alternative</w:t>
      </w:r>
      <w:r w:rsidRPr="007002C9">
        <w:rPr>
          <w:rStyle w:val="StyleUnderline"/>
        </w:rPr>
        <w:t xml:space="preserve"> that inevitably reproduces and perpetuates the </w:t>
      </w:r>
      <w:r w:rsidRPr="007002C9">
        <w:rPr>
          <w:rStyle w:val="Emphasis"/>
        </w:rPr>
        <w:t>violence of domination</w:t>
      </w:r>
      <w:r w:rsidRPr="007002C9">
        <w:rPr>
          <w:rStyle w:val="StyleUnderline"/>
        </w:rPr>
        <w:t>.</w:t>
      </w:r>
    </w:p>
    <w:p w14:paraId="73B8EDE8" w14:textId="77777777" w:rsidR="0029652B" w:rsidRPr="007002C9" w:rsidRDefault="0029652B" w:rsidP="0029652B">
      <w:pPr>
        <w:rPr>
          <w:rStyle w:val="StyleUnderline"/>
        </w:rPr>
      </w:pPr>
    </w:p>
    <w:p w14:paraId="188BCA9B" w14:textId="77777777" w:rsidR="0029652B" w:rsidRPr="007002C9" w:rsidRDefault="0029652B" w:rsidP="0029652B">
      <w:pPr>
        <w:pStyle w:val="Heading4"/>
        <w:rPr>
          <w:rFonts w:cs="Calibri"/>
        </w:rPr>
      </w:pPr>
      <w:bookmarkStart w:id="1" w:name="_Hlk86483331"/>
      <w:bookmarkEnd w:id="0"/>
      <w:r w:rsidRPr="007002C9">
        <w:rPr>
          <w:rFonts w:cs="Calibri"/>
        </w:rPr>
        <w:lastRenderedPageBreak/>
        <w:t xml:space="preserve">Capitalism is </w:t>
      </w:r>
      <w:r w:rsidRPr="007002C9">
        <w:rPr>
          <w:rFonts w:cs="Calibri"/>
          <w:u w:val="single"/>
        </w:rPr>
        <w:t>unsustainable</w:t>
      </w:r>
      <w:r w:rsidRPr="007002C9">
        <w:rPr>
          <w:rFonts w:cs="Calibri"/>
        </w:rPr>
        <w:t xml:space="preserve"> and causes </w:t>
      </w:r>
      <w:r w:rsidRPr="007002C9">
        <w:rPr>
          <w:rFonts w:cs="Calibri"/>
          <w:u w:val="single"/>
        </w:rPr>
        <w:t>extinction</w:t>
      </w:r>
      <w:r w:rsidRPr="007002C9">
        <w:rPr>
          <w:rFonts w:cs="Calibri"/>
        </w:rPr>
        <w:t xml:space="preserve"> -- multiple intertwined crises make collapse </w:t>
      </w:r>
      <w:r w:rsidRPr="007002C9">
        <w:rPr>
          <w:rFonts w:cs="Calibri"/>
          <w:u w:val="single"/>
        </w:rPr>
        <w:t>inevitable</w:t>
      </w:r>
      <w:r w:rsidRPr="007002C9">
        <w:rPr>
          <w:rFonts w:cs="Calibri"/>
        </w:rPr>
        <w:t xml:space="preserve"> which means its </w:t>
      </w:r>
      <w:r w:rsidRPr="007002C9">
        <w:rPr>
          <w:rFonts w:cs="Calibri"/>
          <w:u w:val="single"/>
        </w:rPr>
        <w:t>try-or-die</w:t>
      </w:r>
      <w:r w:rsidRPr="007002C9">
        <w:rPr>
          <w:rFonts w:cs="Calibri"/>
        </w:rPr>
        <w:t xml:space="preserve"> -- we got </w:t>
      </w:r>
      <w:r w:rsidRPr="007002C9">
        <w:rPr>
          <w:rFonts w:cs="Calibri"/>
          <w:u w:val="single"/>
        </w:rPr>
        <w:t>charts</w:t>
      </w:r>
      <w:r w:rsidRPr="007002C9">
        <w:rPr>
          <w:rFonts w:cs="Calibri"/>
        </w:rPr>
        <w:t>.</w:t>
      </w:r>
    </w:p>
    <w:p w14:paraId="45E85062" w14:textId="77777777" w:rsidR="0029652B" w:rsidRPr="007002C9" w:rsidRDefault="0029652B" w:rsidP="0029652B">
      <w:r w:rsidRPr="007002C9">
        <w:rPr>
          <w:rStyle w:val="Style13ptBold"/>
        </w:rPr>
        <w:t>von Weizsäcker and Wijkman ‘17</w:t>
      </w:r>
    </w:p>
    <w:p w14:paraId="7C60A2A7" w14:textId="77777777" w:rsidR="0029652B" w:rsidRPr="007002C9" w:rsidRDefault="0029652B" w:rsidP="0029652B">
      <w:pPr>
        <w:rPr>
          <w:sz w:val="16"/>
          <w:szCs w:val="16"/>
        </w:rPr>
      </w:pPr>
      <w:r w:rsidRPr="007002C9">
        <w:rPr>
          <w:sz w:val="16"/>
          <w:szCs w:val="16"/>
        </w:rPr>
        <w:t>Ernest Ulrich von Weizsäcker, Professor and Director of the United Nation Centre for Science and Technology for Development, Founder and President of the Wuppertal Institute, Member of the German Bundestag, chairing the Committees on Globalization and the Environment, Dean of the graduate School of Environmental Science and Management at the University of California, appointed Co-Chair of UNEP’s International Resource Panel, Anders Wijkman, chairman of the Swedish Association of Recycling Industries, member of the Board of the Swedish Development Authority (SIDA), appointed chair of the Swedish Cross-Party Committee on Environmental Objectives, member of the European Parliament, Assistant Secretary-General of the United Nations and Policy Director of UNDP, Secretary General of the Swedish Red Cross and Director General of the Swedish Agency for Research Cooperation with Developing Countries, Member of the Swedish Royal Academy of Sciences, the World Future Council and the International Resource Panel, 2017 (“Come On! Capitalism, Short-termism, Population and the Destruction of the Planet – A Report to the Club”, November 11</w:t>
      </w:r>
      <w:r w:rsidRPr="007002C9">
        <w:rPr>
          <w:sz w:val="16"/>
          <w:szCs w:val="16"/>
          <w:vertAlign w:val="superscript"/>
        </w:rPr>
        <w:t>th</w:t>
      </w:r>
      <w:r w:rsidRPr="007002C9">
        <w:rPr>
          <w:sz w:val="16"/>
          <w:szCs w:val="16"/>
        </w:rPr>
        <w:t xml:space="preserve">, Available Online via Subscription to Springer, Accessed 03-20-2018) </w:t>
      </w:r>
    </w:p>
    <w:p w14:paraId="224CE5D1" w14:textId="77777777" w:rsidR="0029652B" w:rsidRPr="007002C9" w:rsidRDefault="0029652B" w:rsidP="0029652B">
      <w:pPr>
        <w:rPr>
          <w:sz w:val="12"/>
        </w:rPr>
      </w:pPr>
      <w:r w:rsidRPr="007002C9">
        <w:rPr>
          <w:sz w:val="12"/>
        </w:rPr>
        <w:t xml:space="preserve">1.1 Introduction: The World in Disarray We all know that </w:t>
      </w:r>
      <w:r w:rsidRPr="007002C9">
        <w:rPr>
          <w:rStyle w:val="StyleUnderline"/>
          <w:highlight w:val="green"/>
        </w:rPr>
        <w:t>the world is in crisis</w:t>
      </w:r>
      <w:r w:rsidRPr="007002C9">
        <w:rPr>
          <w:sz w:val="12"/>
        </w:rPr>
        <w:t xml:space="preserve">. Science tells us that </w:t>
      </w:r>
      <w:r w:rsidRPr="007002C9">
        <w:rPr>
          <w:rStyle w:val="Emphasis"/>
        </w:rPr>
        <w:t xml:space="preserve">almost </w:t>
      </w:r>
      <w:r w:rsidRPr="007002C9">
        <w:rPr>
          <w:rStyle w:val="Emphasis"/>
          <w:highlight w:val="green"/>
        </w:rPr>
        <w:t>half of the top soils</w:t>
      </w:r>
      <w:r w:rsidRPr="007002C9">
        <w:rPr>
          <w:rStyle w:val="StyleUnderline"/>
        </w:rPr>
        <w:t xml:space="preserve"> on earth </w:t>
      </w:r>
      <w:r w:rsidRPr="007002C9">
        <w:rPr>
          <w:rStyle w:val="StyleUnderline"/>
          <w:highlight w:val="green"/>
        </w:rPr>
        <w:t>have been depleted</w:t>
      </w:r>
      <w:r w:rsidRPr="007002C9">
        <w:rPr>
          <w:sz w:val="12"/>
        </w:rPr>
        <w:t xml:space="preserve"> in the last 150 years1 ; </w:t>
      </w:r>
      <w:r w:rsidRPr="007002C9">
        <w:rPr>
          <w:rStyle w:val="StyleUnderline"/>
        </w:rPr>
        <w:t xml:space="preserve">nearly </w:t>
      </w:r>
      <w:r w:rsidRPr="007002C9">
        <w:rPr>
          <w:rStyle w:val="Emphasis"/>
          <w:highlight w:val="green"/>
        </w:rPr>
        <w:t>90% of fish stocks</w:t>
      </w:r>
      <w:r w:rsidRPr="007002C9">
        <w:rPr>
          <w:rStyle w:val="StyleUnderline"/>
          <w:highlight w:val="green"/>
        </w:rPr>
        <w:t xml:space="preserve"> are</w:t>
      </w:r>
      <w:r w:rsidRPr="007002C9">
        <w:rPr>
          <w:rStyle w:val="StyleUnderline"/>
        </w:rPr>
        <w:t xml:space="preserve"> either </w:t>
      </w:r>
      <w:r w:rsidRPr="007002C9">
        <w:rPr>
          <w:rStyle w:val="StyleUnderline"/>
          <w:highlight w:val="green"/>
        </w:rPr>
        <w:t>overfished</w:t>
      </w:r>
      <w:r w:rsidRPr="007002C9">
        <w:rPr>
          <w:rStyle w:val="StyleUnderline"/>
        </w:rPr>
        <w:t xml:space="preserve"> or fully fished</w:t>
      </w:r>
      <w:r w:rsidRPr="007002C9">
        <w:rPr>
          <w:sz w:val="12"/>
        </w:rPr>
        <w:t xml:space="preserve">.2 Climate stability is in real danger (Sects. 1.5 and 3.7); and the </w:t>
      </w:r>
      <w:r w:rsidRPr="007002C9">
        <w:rPr>
          <w:rStyle w:val="StyleUnderline"/>
        </w:rPr>
        <w:t xml:space="preserve">earth is now in the sixth mass extinction period </w:t>
      </w:r>
      <w:r w:rsidRPr="007002C9">
        <w:rPr>
          <w:sz w:val="12"/>
        </w:rPr>
        <w:t>in history.3 Perhaps the most accurate account of the ecological situation is the 2012 ‘Imperative to act’,4 launched by all the 18 recipients (till 2012) of the Blue Planet Prize, including Gro Harlem Brundtland, James Hansen, Amory Lovins, James Lovelock and Susan Solomon. Its key message reads, ‘</w:t>
      </w:r>
      <w:r w:rsidRPr="007002C9">
        <w:rPr>
          <w:rStyle w:val="StyleUnderline"/>
        </w:rPr>
        <w:t>The</w:t>
      </w:r>
      <w:r w:rsidRPr="007002C9">
        <w:rPr>
          <w:sz w:val="12"/>
        </w:rPr>
        <w:t xml:space="preserve"> </w:t>
      </w:r>
      <w:r w:rsidRPr="007002C9">
        <w:rPr>
          <w:rStyle w:val="StyleUnderline"/>
        </w:rPr>
        <w:t>human ability to do has</w:t>
      </w:r>
      <w:r w:rsidRPr="007002C9">
        <w:rPr>
          <w:sz w:val="12"/>
        </w:rPr>
        <w:t xml:space="preserve"> vastly </w:t>
      </w:r>
      <w:r w:rsidRPr="007002C9">
        <w:rPr>
          <w:rStyle w:val="StyleUnderline"/>
        </w:rPr>
        <w:t>outstripped the ability to understand</w:t>
      </w:r>
      <w:r w:rsidRPr="007002C9">
        <w:rPr>
          <w:sz w:val="12"/>
        </w:rPr>
        <w:t xml:space="preserve">. As a result, </w:t>
      </w:r>
      <w:r w:rsidRPr="007002C9">
        <w:rPr>
          <w:rStyle w:val="StyleUnderline"/>
          <w:highlight w:val="green"/>
        </w:rPr>
        <w:t>civilization is</w:t>
      </w:r>
      <w:r w:rsidRPr="007002C9">
        <w:rPr>
          <w:sz w:val="12"/>
          <w:highlight w:val="green"/>
        </w:rPr>
        <w:t xml:space="preserve"> </w:t>
      </w:r>
      <w:r w:rsidRPr="007002C9">
        <w:rPr>
          <w:rStyle w:val="StyleUnderline"/>
          <w:highlight w:val="green"/>
        </w:rPr>
        <w:t>faced with</w:t>
      </w:r>
      <w:r w:rsidRPr="007002C9">
        <w:rPr>
          <w:rStyle w:val="StyleUnderline"/>
        </w:rPr>
        <w:t xml:space="preserve"> a perfect storm </w:t>
      </w:r>
      <w:r w:rsidRPr="007002C9">
        <w:rPr>
          <w:sz w:val="12"/>
        </w:rPr>
        <w:t xml:space="preserve">of problems, </w:t>
      </w:r>
      <w:r w:rsidRPr="007002C9">
        <w:rPr>
          <w:rStyle w:val="StyleUnderline"/>
        </w:rPr>
        <w:t xml:space="preserve">driven by </w:t>
      </w:r>
      <w:r w:rsidRPr="007002C9">
        <w:rPr>
          <w:rStyle w:val="Emphasis"/>
          <w:highlight w:val="green"/>
        </w:rPr>
        <w:t>overpopulation</w:t>
      </w:r>
      <w:r w:rsidRPr="007002C9">
        <w:rPr>
          <w:sz w:val="12"/>
          <w:highlight w:val="green"/>
        </w:rPr>
        <w:t xml:space="preserve">, </w:t>
      </w:r>
      <w:r w:rsidRPr="007002C9">
        <w:rPr>
          <w:rStyle w:val="Emphasis"/>
          <w:highlight w:val="green"/>
        </w:rPr>
        <w:t>overconsumption</w:t>
      </w:r>
      <w:r w:rsidRPr="007002C9">
        <w:rPr>
          <w:sz w:val="12"/>
        </w:rPr>
        <w:t xml:space="preserve"> by the rich, </w:t>
      </w:r>
      <w:r w:rsidRPr="007002C9">
        <w:rPr>
          <w:rStyle w:val="StyleUnderline"/>
        </w:rPr>
        <w:t>the use of</w:t>
      </w:r>
      <w:r w:rsidRPr="007002C9">
        <w:rPr>
          <w:sz w:val="12"/>
        </w:rPr>
        <w:t xml:space="preserve"> </w:t>
      </w:r>
      <w:r w:rsidRPr="007002C9">
        <w:rPr>
          <w:rStyle w:val="Emphasis"/>
          <w:highlight w:val="green"/>
        </w:rPr>
        <w:t>environmentally</w:t>
      </w:r>
      <w:r w:rsidRPr="007002C9">
        <w:rPr>
          <w:rStyle w:val="Emphasis"/>
        </w:rPr>
        <w:t xml:space="preserve"> </w:t>
      </w:r>
      <w:r w:rsidRPr="007002C9">
        <w:rPr>
          <w:rStyle w:val="Emphasis"/>
          <w:highlight w:val="green"/>
        </w:rPr>
        <w:t>malign technologies</w:t>
      </w:r>
      <w:r w:rsidRPr="007002C9">
        <w:rPr>
          <w:rStyle w:val="StyleUnderline"/>
          <w:highlight w:val="green"/>
        </w:rPr>
        <w:t xml:space="preserve"> and </w:t>
      </w:r>
      <w:r w:rsidRPr="007002C9">
        <w:rPr>
          <w:rStyle w:val="Emphasis"/>
          <w:highlight w:val="green"/>
        </w:rPr>
        <w:t>gross inequalities’</w:t>
      </w:r>
      <w:r w:rsidRPr="007002C9">
        <w:rPr>
          <w:sz w:val="12"/>
        </w:rPr>
        <w:t>. And further, ‘</w:t>
      </w:r>
      <w:r w:rsidRPr="007002C9">
        <w:rPr>
          <w:rStyle w:val="StyleUnderline"/>
        </w:rPr>
        <w:t>The rapidly deteriorating biophysical situation is barely recognized</w:t>
      </w:r>
      <w:r w:rsidRPr="007002C9">
        <w:rPr>
          <w:sz w:val="12"/>
        </w:rPr>
        <w:t xml:space="preserve"> by a global society </w:t>
      </w:r>
      <w:r w:rsidRPr="007002C9">
        <w:rPr>
          <w:rStyle w:val="StyleUnderline"/>
        </w:rPr>
        <w:t>infected by the irrational belief that</w:t>
      </w:r>
      <w:r w:rsidRPr="007002C9">
        <w:rPr>
          <w:sz w:val="12"/>
        </w:rPr>
        <w:t xml:space="preserve"> physical </w:t>
      </w:r>
      <w:r w:rsidRPr="007002C9">
        <w:rPr>
          <w:rStyle w:val="StyleUnderline"/>
        </w:rPr>
        <w:t>economies can grow forever’</w:t>
      </w:r>
      <w:r w:rsidRPr="007002C9">
        <w:rPr>
          <w:sz w:val="12"/>
        </w:rPr>
        <w:t xml:space="preserve">. 1.1.1 Different Types of Crisis and a Feeling of Helplessness </w:t>
      </w:r>
      <w:r w:rsidRPr="007002C9">
        <w:rPr>
          <w:rStyle w:val="StyleUnderline"/>
          <w:highlight w:val="green"/>
        </w:rPr>
        <w:t>The crisis is</w:t>
      </w:r>
      <w:r w:rsidRPr="007002C9">
        <w:rPr>
          <w:rStyle w:val="StyleUnderline"/>
        </w:rPr>
        <w:t xml:space="preserve"> not cyclical </w:t>
      </w:r>
      <w:r w:rsidRPr="007002C9">
        <w:rPr>
          <w:rStyle w:val="Emphasis"/>
        </w:rPr>
        <w:t xml:space="preserve">but </w:t>
      </w:r>
      <w:r w:rsidRPr="007002C9">
        <w:rPr>
          <w:rStyle w:val="Emphasis"/>
          <w:highlight w:val="green"/>
        </w:rPr>
        <w:t>growing</w:t>
      </w:r>
      <w:r w:rsidRPr="007002C9">
        <w:rPr>
          <w:sz w:val="12"/>
        </w:rPr>
        <w:t xml:space="preserve">. And it is not limited to the nature around us. There are also a social crisis, a political and a cultural crisis, a moral crisis, as well as a crisis of democracy, of ideologies and of the capitalist system. </w:t>
      </w:r>
      <w:r w:rsidRPr="007002C9">
        <w:rPr>
          <w:rStyle w:val="StyleUnderline"/>
        </w:rPr>
        <w:t>The crisis</w:t>
      </w:r>
      <w:r w:rsidRPr="007002C9">
        <w:rPr>
          <w:sz w:val="12"/>
        </w:rPr>
        <w:t xml:space="preserve"> also </w:t>
      </w:r>
      <w:r w:rsidRPr="007002C9">
        <w:rPr>
          <w:rStyle w:val="StyleUnderline"/>
        </w:rPr>
        <w:t>consists of deepened poverty</w:t>
      </w:r>
      <w:r w:rsidRPr="007002C9">
        <w:rPr>
          <w:sz w:val="12"/>
        </w:rPr>
        <w:t xml:space="preserve"> in many countries and </w:t>
      </w:r>
      <w:r w:rsidRPr="007002C9">
        <w:rPr>
          <w:rStyle w:val="StyleUnderline"/>
        </w:rPr>
        <w:t>the loss of jobs</w:t>
      </w:r>
      <w:r w:rsidRPr="007002C9">
        <w:rPr>
          <w:sz w:val="12"/>
        </w:rPr>
        <w:t xml:space="preserve"> for a considerable part of the population worldwide. </w:t>
      </w:r>
      <w:r w:rsidRPr="007002C9">
        <w:rPr>
          <w:rStyle w:val="StyleUnderline"/>
          <w:highlight w:val="green"/>
        </w:rPr>
        <w:t>Billions of people</w:t>
      </w:r>
      <w:r w:rsidRPr="007002C9">
        <w:rPr>
          <w:sz w:val="12"/>
        </w:rPr>
        <w:t xml:space="preserve"> have reached a state of mind where they </w:t>
      </w:r>
      <w:r w:rsidRPr="007002C9">
        <w:rPr>
          <w:rStyle w:val="StyleUnderline"/>
          <w:highlight w:val="green"/>
        </w:rPr>
        <w:t>don’t</w:t>
      </w:r>
      <w:r w:rsidRPr="007002C9">
        <w:rPr>
          <w:sz w:val="12"/>
          <w:highlight w:val="green"/>
        </w:rPr>
        <w:t xml:space="preserve"> </w:t>
      </w:r>
      <w:r w:rsidRPr="007002C9">
        <w:rPr>
          <w:rStyle w:val="StyleUnderline"/>
          <w:highlight w:val="green"/>
        </w:rPr>
        <w:t>trust their government</w:t>
      </w:r>
      <w:r w:rsidRPr="007002C9">
        <w:rPr>
          <w:sz w:val="12"/>
        </w:rPr>
        <w:t xml:space="preserve"> anymore.5 Seen from a geographic point of view, </w:t>
      </w:r>
      <w:r w:rsidRPr="007002C9">
        <w:rPr>
          <w:rStyle w:val="StyleUnderline"/>
        </w:rPr>
        <w:t>symptoms of crisis are</w:t>
      </w:r>
      <w:r w:rsidRPr="007002C9">
        <w:rPr>
          <w:sz w:val="12"/>
        </w:rPr>
        <w:t xml:space="preserve"> </w:t>
      </w:r>
      <w:r w:rsidRPr="007002C9">
        <w:rPr>
          <w:rStyle w:val="StyleUnderline"/>
        </w:rPr>
        <w:t>found nearly everywhere. The ‘Arab Spring’ was followed by a series of wars</w:t>
      </w:r>
      <w:r w:rsidRPr="007002C9">
        <w:rPr>
          <w:sz w:val="12"/>
        </w:rPr>
        <w:t xml:space="preserve"> and civil wars, serious </w:t>
      </w:r>
      <w:r w:rsidRPr="007002C9">
        <w:rPr>
          <w:rStyle w:val="StyleUnderline"/>
        </w:rPr>
        <w:t>human rights violations and</w:t>
      </w:r>
      <w:r w:rsidRPr="007002C9">
        <w:rPr>
          <w:sz w:val="12"/>
        </w:rPr>
        <w:t xml:space="preserve"> many millions of </w:t>
      </w:r>
      <w:r w:rsidRPr="007002C9">
        <w:rPr>
          <w:rStyle w:val="StyleUnderline"/>
        </w:rPr>
        <w:t>refugees</w:t>
      </w:r>
      <w:r w:rsidRPr="007002C9">
        <w:rPr>
          <w:sz w:val="12"/>
        </w:rPr>
        <w:t xml:space="preserve">. The internal situation is not better in Eritrea, South Sudan, Somalia, Yemen or Honduras. Venezuela and Argentina, once among the richer states of the world, face huge economic challenges, and neighbouring Brazil has gone through many years of recession and political turmoil. Russia and several East European countries are struggling with major economic and political problems in their post-communist phase. Japan finds it difficult to overcome decadelong stagnation, and to deal with the 2011 tsunami and ensuing nuclear disaster. And </w:t>
      </w:r>
      <w:r w:rsidRPr="007002C9">
        <w:rPr>
          <w:rStyle w:val="StyleUnderline"/>
        </w:rPr>
        <w:t>the temporary economic upswing several</w:t>
      </w:r>
      <w:r w:rsidRPr="007002C9">
        <w:rPr>
          <w:sz w:val="12"/>
        </w:rPr>
        <w:t xml:space="preserve"> African countries have enjoyed </w:t>
      </w:r>
      <w:r w:rsidRPr="007002C9">
        <w:rPr>
          <w:rStyle w:val="StyleUnderline"/>
        </w:rPr>
        <w:t>lost its dynamism</w:t>
      </w:r>
      <w:r w:rsidRPr="007002C9">
        <w:rPr>
          <w:sz w:val="12"/>
        </w:rPr>
        <w:t xml:space="preserve"> as soon as the prices of mineral resources collapsed, and partly due to very unusual droughts. </w:t>
      </w:r>
      <w:r w:rsidRPr="007002C9">
        <w:rPr>
          <w:rStyle w:val="StyleUnderline"/>
          <w:highlight w:val="green"/>
        </w:rPr>
        <w:t xml:space="preserve">Land grabbing is </w:t>
      </w:r>
      <w:r w:rsidRPr="007002C9">
        <w:rPr>
          <w:rStyle w:val="Emphasis"/>
          <w:highlight w:val="green"/>
        </w:rPr>
        <w:t>plaguing</w:t>
      </w:r>
      <w:r w:rsidRPr="007002C9">
        <w:rPr>
          <w:sz w:val="12"/>
        </w:rPr>
        <w:t xml:space="preserve"> much of </w:t>
      </w:r>
      <w:r w:rsidRPr="007002C9">
        <w:rPr>
          <w:rStyle w:val="StyleUnderline"/>
        </w:rPr>
        <w:t>Africa</w:t>
      </w:r>
      <w:r w:rsidRPr="007002C9">
        <w:rPr>
          <w:sz w:val="12"/>
        </w:rPr>
        <w:t xml:space="preserve">, but also </w:t>
      </w:r>
      <w:r w:rsidRPr="007002C9">
        <w:rPr>
          <w:rStyle w:val="StyleUnderline"/>
          <w:highlight w:val="green"/>
        </w:rPr>
        <w:t>other parts of the world</w:t>
      </w:r>
      <w:r w:rsidRPr="007002C9">
        <w:rPr>
          <w:sz w:val="12"/>
        </w:rPr>
        <w:t xml:space="preserve">, </w:t>
      </w:r>
      <w:r w:rsidRPr="007002C9">
        <w:rPr>
          <w:rStyle w:val="StyleUnderline"/>
        </w:rPr>
        <w:t>leading to involuntary dislocations</w:t>
      </w:r>
      <w:r w:rsidRPr="007002C9">
        <w:rPr>
          <w:sz w:val="12"/>
        </w:rPr>
        <w:t xml:space="preserve"> of millions of people and the related problems with refugees both within countries and abroad.6 </w:t>
      </w:r>
      <w:r w:rsidRPr="007002C9">
        <w:rPr>
          <w:rStyle w:val="StyleUnderline"/>
        </w:rPr>
        <w:t>The response of</w:t>
      </w:r>
      <w:r w:rsidRPr="007002C9">
        <w:rPr>
          <w:sz w:val="12"/>
        </w:rPr>
        <w:t xml:space="preserve"> </w:t>
      </w:r>
      <w:r w:rsidRPr="007002C9">
        <w:rPr>
          <w:rStyle w:val="StyleUnderline"/>
        </w:rPr>
        <w:t>governments has been concentrated</w:t>
      </w:r>
      <w:r w:rsidRPr="007002C9">
        <w:rPr>
          <w:sz w:val="12"/>
        </w:rPr>
        <w:t xml:space="preserve">, at worst, </w:t>
      </w:r>
      <w:r w:rsidRPr="007002C9">
        <w:rPr>
          <w:rStyle w:val="StyleUnderline"/>
        </w:rPr>
        <w:t>on managing their own political image</w:t>
      </w:r>
      <w:r w:rsidRPr="007002C9">
        <w:rPr>
          <w:sz w:val="12"/>
        </w:rPr>
        <w:t xml:space="preserve">, and at best to treat the symptoms of the crisis, </w:t>
      </w:r>
      <w:r w:rsidRPr="007002C9">
        <w:rPr>
          <w:rStyle w:val="StyleUnderline"/>
        </w:rPr>
        <w:t>not the cause</w:t>
      </w:r>
      <w:r w:rsidRPr="007002C9">
        <w:rPr>
          <w:sz w:val="12"/>
        </w:rPr>
        <w:t xml:space="preserve">. The problem is that </w:t>
      </w:r>
      <w:r w:rsidRPr="007002C9">
        <w:rPr>
          <w:rStyle w:val="StyleUnderline"/>
        </w:rPr>
        <w:t>the political class in</w:t>
      </w:r>
      <w:r w:rsidRPr="007002C9">
        <w:rPr>
          <w:sz w:val="12"/>
        </w:rPr>
        <w:t xml:space="preserve"> </w:t>
      </w:r>
      <w:r w:rsidRPr="007002C9">
        <w:rPr>
          <w:rStyle w:val="StyleUnderline"/>
        </w:rPr>
        <w:t>the</w:t>
      </w:r>
      <w:r w:rsidRPr="007002C9">
        <w:rPr>
          <w:sz w:val="12"/>
        </w:rPr>
        <w:t xml:space="preserve"> whole </w:t>
      </w:r>
      <w:r w:rsidRPr="007002C9">
        <w:rPr>
          <w:rStyle w:val="StyleUnderline"/>
        </w:rPr>
        <w:t>world is strongly influenced by</w:t>
      </w:r>
      <w:r w:rsidRPr="007002C9">
        <w:rPr>
          <w:sz w:val="12"/>
        </w:rPr>
        <w:t xml:space="preserve"> investors </w:t>
      </w:r>
      <w:r w:rsidRPr="007002C9">
        <w:rPr>
          <w:rStyle w:val="StyleUnderline"/>
        </w:rPr>
        <w:t>and</w:t>
      </w:r>
      <w:r w:rsidRPr="007002C9">
        <w:rPr>
          <w:sz w:val="12"/>
        </w:rPr>
        <w:t xml:space="preserve"> by powerful </w:t>
      </w:r>
      <w:r w:rsidRPr="007002C9">
        <w:rPr>
          <w:rStyle w:val="StyleUnderline"/>
        </w:rPr>
        <w:t>private companies</w:t>
      </w:r>
      <w:r w:rsidRPr="007002C9">
        <w:rPr>
          <w:sz w:val="12"/>
        </w:rPr>
        <w:t xml:space="preserve">. This indicates that </w:t>
      </w:r>
      <w:r w:rsidRPr="007002C9">
        <w:rPr>
          <w:rStyle w:val="StyleUnderline"/>
          <w:highlight w:val="green"/>
        </w:rPr>
        <w:t xml:space="preserve">the current crisis is </w:t>
      </w:r>
      <w:r w:rsidRPr="007002C9">
        <w:rPr>
          <w:rStyle w:val="StyleUnderline"/>
        </w:rPr>
        <w:t xml:space="preserve">also </w:t>
      </w:r>
      <w:r w:rsidRPr="007002C9">
        <w:rPr>
          <w:rStyle w:val="StyleUnderline"/>
          <w:highlight w:val="green"/>
        </w:rPr>
        <w:t xml:space="preserve">a </w:t>
      </w:r>
      <w:r w:rsidRPr="007002C9">
        <w:rPr>
          <w:rStyle w:val="Emphasis"/>
          <w:highlight w:val="green"/>
        </w:rPr>
        <w:t>crisis of</w:t>
      </w:r>
      <w:r w:rsidRPr="007002C9">
        <w:rPr>
          <w:rStyle w:val="Emphasis"/>
        </w:rPr>
        <w:t xml:space="preserve"> </w:t>
      </w:r>
      <w:r w:rsidRPr="007002C9">
        <w:rPr>
          <w:rStyle w:val="Emphasis"/>
          <w:highlight w:val="green"/>
        </w:rPr>
        <w:t>global capitalism</w:t>
      </w:r>
      <w:r w:rsidRPr="007002C9">
        <w:rPr>
          <w:sz w:val="12"/>
        </w:rPr>
        <w:t xml:space="preserve">. Since the 1980s, </w:t>
      </w:r>
      <w:r w:rsidRPr="007002C9">
        <w:rPr>
          <w:rStyle w:val="StyleUnderline"/>
        </w:rPr>
        <w:t>capitalism has moved from</w:t>
      </w:r>
      <w:r w:rsidRPr="007002C9">
        <w:rPr>
          <w:sz w:val="12"/>
        </w:rPr>
        <w:t xml:space="preserve"> furthering the </w:t>
      </w:r>
      <w:r w:rsidRPr="007002C9">
        <w:rPr>
          <w:rStyle w:val="StyleUnderline"/>
        </w:rPr>
        <w:t>economic development</w:t>
      </w:r>
      <w:r w:rsidRPr="007002C9">
        <w:rPr>
          <w:sz w:val="12"/>
        </w:rPr>
        <w:t xml:space="preserve"> of countries, regions and the world towards maximizing profits, </w:t>
      </w:r>
      <w:r w:rsidRPr="007002C9">
        <w:rPr>
          <w:rStyle w:val="StyleUnderline"/>
        </w:rPr>
        <w:t xml:space="preserve">and then to </w:t>
      </w:r>
      <w:r w:rsidRPr="007002C9">
        <w:rPr>
          <w:rStyle w:val="Emphasis"/>
        </w:rPr>
        <w:t>a large extent profits</w:t>
      </w:r>
      <w:r w:rsidRPr="007002C9">
        <w:rPr>
          <w:sz w:val="12"/>
        </w:rPr>
        <w:t xml:space="preserve"> from speculation. In addition, the capitalism unleashed since 1980 in the Anglo-Saxon world, and since 1990 worldwide, is mainly financial. This trend was supported by excessive deregulation and liberalization of the economy (see Sect. 2.4). </w:t>
      </w:r>
      <w:r w:rsidRPr="007002C9">
        <w:rPr>
          <w:rStyle w:val="StyleUnderline"/>
        </w:rPr>
        <w:t>The term ‘shareholder value’</w:t>
      </w:r>
      <w:r w:rsidRPr="007002C9">
        <w:rPr>
          <w:sz w:val="12"/>
        </w:rPr>
        <w:t xml:space="preserve"> popped up in the business pages of the media worldwide, as if that was now the new epiphany and guardrail for all economic action. In reality, </w:t>
      </w:r>
      <w:r w:rsidRPr="007002C9">
        <w:rPr>
          <w:rStyle w:val="StyleUnderline"/>
        </w:rPr>
        <w:t>it served to narrow business down to short-term gains</w:t>
      </w:r>
      <w:r w:rsidRPr="007002C9">
        <w:rPr>
          <w:sz w:val="12"/>
        </w:rPr>
        <w:t xml:space="preserve">, often </w:t>
      </w:r>
      <w:r w:rsidRPr="007002C9">
        <w:rPr>
          <w:rStyle w:val="StyleUnderline"/>
        </w:rPr>
        <w:t>at</w:t>
      </w:r>
      <w:r w:rsidRPr="007002C9">
        <w:rPr>
          <w:sz w:val="12"/>
        </w:rPr>
        <w:t xml:space="preserve"> </w:t>
      </w:r>
      <w:r w:rsidRPr="007002C9">
        <w:rPr>
          <w:rStyle w:val="StyleUnderline"/>
        </w:rPr>
        <w:t>the expense of social and ecological values</w:t>
      </w:r>
      <w:r w:rsidRPr="007002C9">
        <w:rPr>
          <w:sz w:val="12"/>
        </w:rPr>
        <w:t xml:space="preserve">. The myth of shareholder value has been effectively debunked in a recent book by Lynn Stout.7 </w:t>
      </w:r>
      <w:r w:rsidRPr="007002C9">
        <w:rPr>
          <w:rStyle w:val="StyleUnderline"/>
        </w:rPr>
        <w:t>A different</w:t>
      </w:r>
      <w:r w:rsidRPr="007002C9">
        <w:rPr>
          <w:sz w:val="12"/>
        </w:rPr>
        <w:t xml:space="preserve">, if related, </w:t>
      </w:r>
      <w:r w:rsidRPr="007002C9">
        <w:rPr>
          <w:rStyle w:val="StyleUnderline"/>
        </w:rPr>
        <w:t>feature</w:t>
      </w:r>
      <w:r w:rsidRPr="007002C9">
        <w:rPr>
          <w:sz w:val="12"/>
        </w:rPr>
        <w:t xml:space="preserve"> of ‘disarray’ </w:t>
      </w:r>
      <w:r w:rsidRPr="007002C9">
        <w:rPr>
          <w:rStyle w:val="StyleUnderline"/>
        </w:rPr>
        <w:t>is the rise</w:t>
      </w:r>
      <w:r w:rsidRPr="007002C9">
        <w:rPr>
          <w:sz w:val="12"/>
        </w:rPr>
        <w:t xml:space="preserve"> </w:t>
      </w:r>
      <w:r w:rsidRPr="007002C9">
        <w:rPr>
          <w:rStyle w:val="StyleUnderline"/>
        </w:rPr>
        <w:t>of</w:t>
      </w:r>
      <w:r w:rsidRPr="007002C9">
        <w:rPr>
          <w:sz w:val="12"/>
        </w:rPr>
        <w:t xml:space="preserve"> aggressive, mostly </w:t>
      </w:r>
      <w:r w:rsidRPr="007002C9">
        <w:rPr>
          <w:rStyle w:val="StyleUnderline"/>
        </w:rPr>
        <w:t xml:space="preserve">rightwing movements against globalization in OECD </w:t>
      </w:r>
      <w:r w:rsidRPr="007002C9">
        <w:rPr>
          <w:rStyle w:val="StyleUnderline"/>
        </w:rPr>
        <w:lastRenderedPageBreak/>
        <w:t>countries</w:t>
      </w:r>
      <w:r w:rsidRPr="007002C9">
        <w:rPr>
          <w:sz w:val="12"/>
        </w:rPr>
        <w:t xml:space="preserve">, often </w:t>
      </w:r>
      <w:r w:rsidRPr="007002C9">
        <w:rPr>
          <w:rStyle w:val="StyleUnderline"/>
        </w:rPr>
        <w:t xml:space="preserve">referred to as </w:t>
      </w:r>
      <w:r w:rsidRPr="007002C9">
        <w:rPr>
          <w:rStyle w:val="Emphasis"/>
        </w:rPr>
        <w:t>populism</w:t>
      </w:r>
      <w:r w:rsidRPr="007002C9">
        <w:rPr>
          <w:sz w:val="12"/>
        </w:rPr>
        <w:t>. These have become overt through Brexit and the Trump victory in the United States. As Fareed Zakaria observes, ‘</w:t>
      </w:r>
      <w:r w:rsidRPr="007002C9">
        <w:rPr>
          <w:rStyle w:val="StyleUnderline"/>
        </w:rPr>
        <w:t>Trump is part of a broad populist</w:t>
      </w:r>
      <w:r w:rsidRPr="007002C9">
        <w:rPr>
          <w:sz w:val="12"/>
        </w:rPr>
        <w:t xml:space="preserve"> </w:t>
      </w:r>
    </w:p>
    <w:p w14:paraId="7B195438" w14:textId="77777777" w:rsidR="0029652B" w:rsidRPr="007002C9" w:rsidRDefault="0029652B" w:rsidP="0029652B">
      <w:pPr>
        <w:rPr>
          <w:sz w:val="12"/>
        </w:rPr>
      </w:pPr>
      <w:r w:rsidRPr="007002C9">
        <w:rPr>
          <w:noProof/>
        </w:rPr>
        <w:drawing>
          <wp:inline distT="0" distB="0" distL="0" distR="0" wp14:anchorId="3544F1A8" wp14:editId="30F785A3">
            <wp:extent cx="5105662" cy="4381725"/>
            <wp:effectExtent l="0" t="0" r="0" b="0"/>
            <wp:docPr id="2" name="Picture 2"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Chart, line chart&#10;&#10;Description automatically generated"/>
                    <pic:cNvPicPr/>
                  </pic:nvPicPr>
                  <pic:blipFill>
                    <a:blip r:embed="rId11"/>
                    <a:stretch>
                      <a:fillRect/>
                    </a:stretch>
                  </pic:blipFill>
                  <pic:spPr>
                    <a:xfrm>
                      <a:off x="0" y="0"/>
                      <a:ext cx="5105662" cy="4381725"/>
                    </a:xfrm>
                    <a:prstGeom prst="rect">
                      <a:avLst/>
                    </a:prstGeom>
                  </pic:spPr>
                </pic:pic>
              </a:graphicData>
            </a:graphic>
          </wp:inline>
        </w:drawing>
      </w:r>
    </w:p>
    <w:p w14:paraId="15C0EB9F" w14:textId="77777777" w:rsidR="0029652B" w:rsidRPr="007002C9" w:rsidRDefault="0029652B" w:rsidP="0029652B">
      <w:pPr>
        <w:rPr>
          <w:sz w:val="12"/>
        </w:rPr>
      </w:pPr>
      <w:r w:rsidRPr="007002C9">
        <w:rPr>
          <w:sz w:val="12"/>
        </w:rPr>
        <w:t xml:space="preserve">upsurge running through the Western world. … In most (countries), </w:t>
      </w:r>
      <w:r w:rsidRPr="007002C9">
        <w:rPr>
          <w:rStyle w:val="StyleUnderline"/>
        </w:rPr>
        <w:t>populism remains an</w:t>
      </w:r>
      <w:r w:rsidRPr="007002C9">
        <w:rPr>
          <w:sz w:val="12"/>
        </w:rPr>
        <w:t xml:space="preserve"> </w:t>
      </w:r>
      <w:r w:rsidRPr="007002C9">
        <w:rPr>
          <w:rStyle w:val="StyleUnderline"/>
        </w:rPr>
        <w:t>opposition movement</w:t>
      </w:r>
      <w:r w:rsidRPr="007002C9">
        <w:rPr>
          <w:sz w:val="12"/>
        </w:rPr>
        <w:t xml:space="preserve">, although one that is growing in strength; in others, such as Hungary, it is now the reigning ideology’.8 </w:t>
      </w:r>
      <w:r w:rsidRPr="007002C9">
        <w:rPr>
          <w:rStyle w:val="StyleUnderline"/>
          <w:highlight w:val="green"/>
        </w:rPr>
        <w:t>This phenomenon of right-wing populism can be</w:t>
      </w:r>
      <w:r w:rsidRPr="007002C9">
        <w:rPr>
          <w:rStyle w:val="StyleUnderline"/>
        </w:rPr>
        <w:t xml:space="preserve"> </w:t>
      </w:r>
      <w:r w:rsidRPr="007002C9">
        <w:rPr>
          <w:rStyle w:val="StyleUnderline"/>
          <w:highlight w:val="green"/>
        </w:rPr>
        <w:t>explained</w:t>
      </w:r>
      <w:r w:rsidRPr="007002C9">
        <w:rPr>
          <w:sz w:val="12"/>
        </w:rPr>
        <w:t xml:space="preserve"> to an extent </w:t>
      </w:r>
      <w:r w:rsidRPr="007002C9">
        <w:rPr>
          <w:rStyle w:val="StyleUnderline"/>
          <w:highlight w:val="green"/>
        </w:rPr>
        <w:t>by the ‘</w:t>
      </w:r>
      <w:r w:rsidRPr="007002C9">
        <w:rPr>
          <w:rStyle w:val="Emphasis"/>
          <w:highlight w:val="green"/>
        </w:rPr>
        <w:t>trunk valley of the elephant curve’</w:t>
      </w:r>
      <w:r w:rsidRPr="007002C9">
        <w:rPr>
          <w:sz w:val="12"/>
        </w:rPr>
        <w:t xml:space="preserve"> (Fig. 1.1) 9 </w:t>
      </w:r>
      <w:r w:rsidRPr="007002C9">
        <w:rPr>
          <w:rStyle w:val="StyleUnderline"/>
        </w:rPr>
        <w:t>showing the decline of</w:t>
      </w:r>
      <w:r w:rsidRPr="007002C9">
        <w:rPr>
          <w:sz w:val="12"/>
        </w:rPr>
        <w:t xml:space="preserve"> developed </w:t>
      </w:r>
      <w:r w:rsidRPr="007002C9">
        <w:rPr>
          <w:rStyle w:val="StyleUnderline"/>
        </w:rPr>
        <w:t>world middle classes</w:t>
      </w:r>
      <w:r w:rsidRPr="007002C9">
        <w:rPr>
          <w:sz w:val="12"/>
        </w:rPr>
        <w:t xml:space="preserve">, during a 20-year period. While more than half of the world’s population was enjoying over 60% income rises, </w:t>
      </w:r>
      <w:r w:rsidRPr="007002C9">
        <w:rPr>
          <w:rStyle w:val="StyleUnderline"/>
        </w:rPr>
        <w:t>OECD’s middle classes suffered losses caused</w:t>
      </w:r>
      <w:r w:rsidRPr="007002C9">
        <w:rPr>
          <w:sz w:val="12"/>
        </w:rPr>
        <w:t xml:space="preserve"> </w:t>
      </w:r>
      <w:r w:rsidRPr="007002C9">
        <w:rPr>
          <w:rStyle w:val="StyleUnderline"/>
        </w:rPr>
        <w:t>mainly</w:t>
      </w:r>
      <w:r w:rsidRPr="007002C9">
        <w:rPr>
          <w:sz w:val="12"/>
        </w:rPr>
        <w:t xml:space="preserve"> by the </w:t>
      </w:r>
      <w:r w:rsidRPr="007002C9">
        <w:rPr>
          <w:rStyle w:val="StyleUnderline"/>
        </w:rPr>
        <w:t>deindustrialization and job losses</w:t>
      </w:r>
      <w:r w:rsidRPr="007002C9">
        <w:rPr>
          <w:sz w:val="12"/>
        </w:rPr>
        <w:t xml:space="preserve"> in major parts of the United States, Britain and other countries. In the United States, the median income increased by a meagre 1.2% since 1979. The stunning income growth on the left-hand side of the curve, the ‘back of the elephant’, lifting some two billion people out of poverty, was caused mainly by China’s and some other countries’ economic success. </w:t>
      </w:r>
      <w:r w:rsidRPr="007002C9">
        <w:rPr>
          <w:rStyle w:val="StyleUnderline"/>
        </w:rPr>
        <w:t>What remains invisible on the picture is the far end of ‘the trunk of the</w:t>
      </w:r>
      <w:r w:rsidRPr="007002C9">
        <w:rPr>
          <w:sz w:val="12"/>
        </w:rPr>
        <w:t xml:space="preserve"> </w:t>
      </w:r>
      <w:r w:rsidRPr="007002C9">
        <w:rPr>
          <w:rStyle w:val="StyleUnderline"/>
        </w:rPr>
        <w:t>elephant’: The richest 1% of the world</w:t>
      </w:r>
      <w:r w:rsidRPr="007002C9">
        <w:rPr>
          <w:sz w:val="12"/>
        </w:rPr>
        <w:t xml:space="preserve"> and, more revolting, </w:t>
      </w:r>
      <w:r w:rsidRPr="007002C9">
        <w:rPr>
          <w:rStyle w:val="StyleUnderline"/>
        </w:rPr>
        <w:t>the richest eight persons</w:t>
      </w:r>
      <w:r w:rsidRPr="007002C9">
        <w:rPr>
          <w:sz w:val="12"/>
        </w:rPr>
        <w:t xml:space="preserve"> of the world now </w:t>
      </w:r>
      <w:r w:rsidRPr="007002C9">
        <w:rPr>
          <w:rStyle w:val="StyleUnderline"/>
        </w:rPr>
        <w:t xml:space="preserve">own as much wealth as the </w:t>
      </w:r>
      <w:r w:rsidRPr="007002C9">
        <w:rPr>
          <w:rStyle w:val="Emphasis"/>
        </w:rPr>
        <w:t>poorest half</w:t>
      </w:r>
      <w:r w:rsidRPr="007002C9">
        <w:rPr>
          <w:sz w:val="12"/>
        </w:rPr>
        <w:t xml:space="preserve"> </w:t>
      </w:r>
      <w:r w:rsidRPr="007002C9">
        <w:rPr>
          <w:rStyle w:val="StyleUnderline"/>
        </w:rPr>
        <w:t>of the world population combined</w:t>
      </w:r>
      <w:r w:rsidRPr="007002C9">
        <w:rPr>
          <w:sz w:val="12"/>
        </w:rPr>
        <w:t xml:space="preserve">, a figure publicized by Oxfam during the 2017 World Economic Forum.10 </w:t>
      </w:r>
      <w:r w:rsidRPr="007002C9">
        <w:rPr>
          <w:rStyle w:val="StyleUnderline"/>
        </w:rPr>
        <w:t>The ‘elephant curve’ gives an</w:t>
      </w:r>
      <w:r w:rsidRPr="007002C9">
        <w:rPr>
          <w:sz w:val="12"/>
        </w:rPr>
        <w:t xml:space="preserve"> </w:t>
      </w:r>
      <w:r w:rsidRPr="007002C9">
        <w:rPr>
          <w:rStyle w:val="StyleUnderline"/>
        </w:rPr>
        <w:t>incomplete picture</w:t>
      </w:r>
      <w:r w:rsidRPr="007002C9">
        <w:rPr>
          <w:sz w:val="12"/>
        </w:rPr>
        <w:t xml:space="preserve"> for a second reason. </w:t>
      </w:r>
      <w:r w:rsidRPr="007002C9">
        <w:rPr>
          <w:rStyle w:val="StyleUnderline"/>
        </w:rPr>
        <w:t>The Oxford Poverty and Human Development Initiative</w:t>
      </w:r>
      <w:r w:rsidRPr="007002C9">
        <w:rPr>
          <w:sz w:val="12"/>
        </w:rPr>
        <w:t xml:space="preserve"> (OPHI) has proposed a Multidimensional Poverty Index (MPI) </w:t>
      </w:r>
      <w:r w:rsidRPr="007002C9">
        <w:rPr>
          <w:rStyle w:val="StyleUnderline"/>
        </w:rPr>
        <w:t xml:space="preserve">going beyond </w:t>
      </w:r>
      <w:r w:rsidRPr="007002C9">
        <w:rPr>
          <w:sz w:val="12"/>
        </w:rPr>
        <w:t xml:space="preserve">just </w:t>
      </w:r>
      <w:r w:rsidRPr="007002C9">
        <w:rPr>
          <w:rStyle w:val="StyleUnderline"/>
        </w:rPr>
        <w:t>income and</w:t>
      </w:r>
      <w:r w:rsidRPr="007002C9">
        <w:rPr>
          <w:sz w:val="12"/>
        </w:rPr>
        <w:t xml:space="preserve"> </w:t>
      </w:r>
      <w:r w:rsidRPr="007002C9">
        <w:rPr>
          <w:rStyle w:val="StyleUnderline"/>
        </w:rPr>
        <w:t>including</w:t>
      </w:r>
      <w:r w:rsidRPr="007002C9">
        <w:rPr>
          <w:sz w:val="12"/>
        </w:rPr>
        <w:t xml:space="preserve"> ten indicators around </w:t>
      </w:r>
      <w:r w:rsidRPr="007002C9">
        <w:rPr>
          <w:rStyle w:val="StyleUnderline"/>
        </w:rPr>
        <w:t>health, education and living standards</w:t>
      </w:r>
      <w:r w:rsidRPr="007002C9">
        <w:rPr>
          <w:sz w:val="12"/>
        </w:rPr>
        <w:t xml:space="preserve">. Using that MPI, OPHI </w:t>
      </w:r>
      <w:r w:rsidRPr="007002C9">
        <w:rPr>
          <w:rStyle w:val="StyleUnderline"/>
        </w:rPr>
        <w:t>counts 1.6 billion people living in ‘</w:t>
      </w:r>
      <w:r w:rsidRPr="007002C9">
        <w:rPr>
          <w:rStyle w:val="Emphasis"/>
        </w:rPr>
        <w:t>multidimensional poverty’</w:t>
      </w:r>
      <w:r w:rsidRPr="007002C9">
        <w:rPr>
          <w:sz w:val="12"/>
        </w:rPr>
        <w:t xml:space="preserve"> in 2016 – </w:t>
      </w:r>
      <w:r w:rsidRPr="007002C9">
        <w:rPr>
          <w:rStyle w:val="StyleUnderline"/>
        </w:rPr>
        <w:t xml:space="preserve">nearly </w:t>
      </w:r>
      <w:r w:rsidRPr="007002C9">
        <w:rPr>
          <w:rStyle w:val="Emphasis"/>
        </w:rPr>
        <w:t>twice</w:t>
      </w:r>
      <w:r w:rsidRPr="007002C9">
        <w:rPr>
          <w:rStyle w:val="StyleUnderline"/>
        </w:rPr>
        <w:t xml:space="preserve"> as many as the number of people living in extreme poverty</w:t>
      </w:r>
      <w:r w:rsidRPr="007002C9">
        <w:rPr>
          <w:sz w:val="12"/>
        </w:rPr>
        <w:t xml:space="preserve"> measured by income alone.11 Thirdly, </w:t>
      </w:r>
      <w:r w:rsidRPr="007002C9">
        <w:rPr>
          <w:rStyle w:val="StyleUnderline"/>
        </w:rPr>
        <w:t>the</w:t>
      </w:r>
      <w:r w:rsidRPr="007002C9">
        <w:rPr>
          <w:sz w:val="12"/>
        </w:rPr>
        <w:t xml:space="preserve"> interpretation of the </w:t>
      </w:r>
      <w:r w:rsidRPr="007002C9">
        <w:rPr>
          <w:rStyle w:val="StyleUnderline"/>
        </w:rPr>
        <w:t>curve requires</w:t>
      </w:r>
      <w:r w:rsidRPr="007002C9">
        <w:rPr>
          <w:sz w:val="12"/>
        </w:rPr>
        <w:t xml:space="preserve"> an analysis of the </w:t>
      </w:r>
      <w:r w:rsidRPr="007002C9">
        <w:rPr>
          <w:rStyle w:val="StyleUnderline"/>
        </w:rPr>
        <w:t>people in each percentile group</w:t>
      </w:r>
      <w:r w:rsidRPr="007002C9">
        <w:rPr>
          <w:sz w:val="12"/>
        </w:rPr>
        <w:t xml:space="preserve">. In fact, they tend to move. And the curve does not distinguish those in Russia and East European countries who lost much of their income after 1990 from those in Detroit or middle England who, for very different reasons, also were among the losers.12 Another fact cannot be seen in the picture: </w:t>
      </w:r>
      <w:r w:rsidRPr="007002C9">
        <w:rPr>
          <w:rStyle w:val="StyleUnderline"/>
        </w:rPr>
        <w:t xml:space="preserve">the massive </w:t>
      </w:r>
      <w:r w:rsidRPr="007002C9">
        <w:rPr>
          <w:rStyle w:val="StyleUnderline"/>
        </w:rPr>
        <w:lastRenderedPageBreak/>
        <w:t>shift of money and income from the manufacturing</w:t>
      </w:r>
      <w:r w:rsidRPr="007002C9">
        <w:rPr>
          <w:sz w:val="12"/>
        </w:rPr>
        <w:t xml:space="preserve"> and trade sectors to the financial sector.13 Bruce Bartlett, a senior policy advisor to both the Reagan and Bush administrations, argues that this ‘</w:t>
      </w:r>
      <w:r w:rsidRPr="007002C9">
        <w:rPr>
          <w:rStyle w:val="StyleUnderline"/>
          <w:highlight w:val="green"/>
        </w:rPr>
        <w:t>financialization’</w:t>
      </w:r>
      <w:r w:rsidRPr="007002C9">
        <w:rPr>
          <w:sz w:val="12"/>
        </w:rPr>
        <w:t xml:space="preserve"> of the economy </w:t>
      </w:r>
      <w:r w:rsidRPr="007002C9">
        <w:rPr>
          <w:rStyle w:val="StyleUnderline"/>
          <w:highlight w:val="green"/>
        </w:rPr>
        <w:t>is the cause of income</w:t>
      </w:r>
      <w:r w:rsidRPr="007002C9">
        <w:rPr>
          <w:sz w:val="12"/>
          <w:highlight w:val="green"/>
        </w:rPr>
        <w:t xml:space="preserve"> </w:t>
      </w:r>
      <w:r w:rsidRPr="007002C9">
        <w:rPr>
          <w:rStyle w:val="StyleUnderline"/>
          <w:highlight w:val="green"/>
        </w:rPr>
        <w:t>inequality</w:t>
      </w:r>
      <w:r w:rsidRPr="007002C9">
        <w:rPr>
          <w:sz w:val="12"/>
        </w:rPr>
        <w:t xml:space="preserve">, </w:t>
      </w:r>
      <w:r w:rsidRPr="007002C9">
        <w:rPr>
          <w:rStyle w:val="StyleUnderline"/>
          <w:highlight w:val="green"/>
        </w:rPr>
        <w:t>falling wages and</w:t>
      </w:r>
      <w:r w:rsidRPr="007002C9">
        <w:rPr>
          <w:rStyle w:val="StyleUnderline"/>
        </w:rPr>
        <w:t xml:space="preserve"> the </w:t>
      </w:r>
      <w:r w:rsidRPr="007002C9">
        <w:rPr>
          <w:rStyle w:val="StyleUnderline"/>
          <w:highlight w:val="green"/>
        </w:rPr>
        <w:t>poor performance</w:t>
      </w:r>
      <w:r w:rsidRPr="007002C9">
        <w:rPr>
          <w:sz w:val="12"/>
        </w:rPr>
        <w:t xml:space="preserve">. David Stockman, </w:t>
      </w:r>
      <w:r w:rsidRPr="007002C9">
        <w:rPr>
          <w:rStyle w:val="StyleUnderline"/>
        </w:rPr>
        <w:t>Reagan’s director</w:t>
      </w:r>
      <w:r w:rsidRPr="007002C9">
        <w:rPr>
          <w:sz w:val="12"/>
        </w:rPr>
        <w:t xml:space="preserve"> of the Office of Management and Budget, </w:t>
      </w:r>
      <w:r w:rsidRPr="007002C9">
        <w:rPr>
          <w:rStyle w:val="StyleUnderline"/>
        </w:rPr>
        <w:t>agrees, describing our current situation as ‘corrosive</w:t>
      </w:r>
      <w:r w:rsidRPr="007002C9">
        <w:rPr>
          <w:sz w:val="12"/>
        </w:rPr>
        <w:t xml:space="preserve"> financialization </w:t>
      </w:r>
      <w:r w:rsidRPr="007002C9">
        <w:rPr>
          <w:rStyle w:val="StyleUnderline"/>
          <w:highlight w:val="green"/>
        </w:rPr>
        <w:t xml:space="preserve">that has turned the </w:t>
      </w:r>
      <w:r w:rsidRPr="007002C9">
        <w:rPr>
          <w:rStyle w:val="Emphasis"/>
          <w:highlight w:val="green"/>
        </w:rPr>
        <w:t>economy</w:t>
      </w:r>
      <w:r w:rsidRPr="007002C9">
        <w:rPr>
          <w:rStyle w:val="Emphasis"/>
        </w:rPr>
        <w:t xml:space="preserve"> </w:t>
      </w:r>
      <w:r w:rsidRPr="007002C9">
        <w:rPr>
          <w:rStyle w:val="Emphasis"/>
          <w:highlight w:val="green"/>
        </w:rPr>
        <w:t>into a giant casino</w:t>
      </w:r>
      <w:r w:rsidRPr="007002C9">
        <w:rPr>
          <w:sz w:val="12"/>
        </w:rPr>
        <w:t xml:space="preserve"> since the 1970s’.14 Populist politicians in the OECD countries see themselves as speaking for the forgotten ‘ordinary’ people and for genuine patriotism, but they tend to fight and antagonize the people representing democratic institutions – what an irony! For the European Union (EU), </w:t>
      </w:r>
      <w:r w:rsidRPr="007002C9">
        <w:rPr>
          <w:rStyle w:val="StyleUnderline"/>
        </w:rPr>
        <w:t>the strongest trigger</w:t>
      </w:r>
      <w:r w:rsidRPr="007002C9">
        <w:rPr>
          <w:sz w:val="12"/>
        </w:rPr>
        <w:t xml:space="preserve"> for populism </w:t>
      </w:r>
      <w:r w:rsidRPr="007002C9">
        <w:rPr>
          <w:rStyle w:val="StyleUnderline"/>
        </w:rPr>
        <w:t>has been the millions of refugees</w:t>
      </w:r>
      <w:r w:rsidRPr="007002C9">
        <w:rPr>
          <w:sz w:val="12"/>
        </w:rPr>
        <w:t xml:space="preserve"> who came or would like to come to Europe from the Near East, from Afghanistan and from Africa. </w:t>
      </w:r>
      <w:r w:rsidRPr="007002C9">
        <w:rPr>
          <w:rStyle w:val="StyleUnderline"/>
        </w:rPr>
        <w:t>Even the most generous European countries have</w:t>
      </w:r>
      <w:r w:rsidRPr="007002C9">
        <w:rPr>
          <w:sz w:val="12"/>
        </w:rPr>
        <w:t xml:space="preserve"> </w:t>
      </w:r>
      <w:r w:rsidRPr="007002C9">
        <w:rPr>
          <w:rStyle w:val="StyleUnderline"/>
        </w:rPr>
        <w:t>reached their own assumed limits</w:t>
      </w:r>
      <w:r w:rsidRPr="007002C9">
        <w:rPr>
          <w:sz w:val="12"/>
        </w:rPr>
        <w:t xml:space="preserve"> for receiving these masses of refugees. The EU institutions were too weak (not too powerful, as they are depicted by the new nationalists) to deal with the ‘refugee crisis’, resulting eventually in an identity crisis in the EU. Once a success story of an entity ensuring peace and economic development, the EU has lost some of its unifying narrative. </w:t>
      </w:r>
      <w:r w:rsidRPr="007002C9">
        <w:rPr>
          <w:rStyle w:val="StyleUnderline"/>
        </w:rPr>
        <w:t>The populist right-wing movements</w:t>
      </w:r>
      <w:r w:rsidRPr="007002C9">
        <w:rPr>
          <w:sz w:val="12"/>
        </w:rPr>
        <w:t xml:space="preserve"> or parties see and </w:t>
      </w:r>
      <w:r w:rsidRPr="007002C9">
        <w:rPr>
          <w:rStyle w:val="StyleUnderline"/>
        </w:rPr>
        <w:t>criticize the EU as the culprit</w:t>
      </w:r>
      <w:r w:rsidRPr="007002C9">
        <w:rPr>
          <w:sz w:val="12"/>
        </w:rPr>
        <w:t xml:space="preserve"> for all kinds of undesired events. </w:t>
      </w:r>
      <w:r w:rsidRPr="007002C9">
        <w:rPr>
          <w:rStyle w:val="StyleUnderline"/>
        </w:rPr>
        <w:t>The irony is that continuing the success story would require more</w:t>
      </w:r>
      <w:r w:rsidRPr="007002C9">
        <w:rPr>
          <w:sz w:val="12"/>
        </w:rPr>
        <w:t xml:space="preserve">, not less, </w:t>
      </w:r>
      <w:r w:rsidRPr="007002C9">
        <w:rPr>
          <w:rStyle w:val="StyleUnderline"/>
        </w:rPr>
        <w:t>powers</w:t>
      </w:r>
      <w:r w:rsidRPr="007002C9">
        <w:rPr>
          <w:sz w:val="12"/>
        </w:rPr>
        <w:t xml:space="preserve"> for the Union. The Union should be entrusted with border protection, a well-funded common asylum and refugee policy to deal with the refugee crisis and maintain the advantages of the Schengen agreement. And for the re-stabilization of the Euro, the EU or at least the Euro zone needs a common fiscal policy, as the new French President Emmanuel Macron is proposing. But it is </w:t>
      </w:r>
      <w:r w:rsidRPr="007002C9">
        <w:rPr>
          <w:rStyle w:val="StyleUnderline"/>
        </w:rPr>
        <w:t>these very measures of which nationalist populists are</w:t>
      </w:r>
      <w:r w:rsidRPr="007002C9">
        <w:rPr>
          <w:sz w:val="12"/>
        </w:rPr>
        <w:t xml:space="preserve"> </w:t>
      </w:r>
      <w:r w:rsidRPr="007002C9">
        <w:rPr>
          <w:rStyle w:val="Emphasis"/>
        </w:rPr>
        <w:t>most afraid</w:t>
      </w:r>
      <w:r w:rsidRPr="007002C9">
        <w:rPr>
          <w:sz w:val="12"/>
        </w:rPr>
        <w:t xml:space="preserve">. The EU in its present form is not without shortcomings. </w:t>
      </w:r>
      <w:r w:rsidRPr="007002C9">
        <w:rPr>
          <w:rStyle w:val="StyleUnderline"/>
        </w:rPr>
        <w:t>Free market principles have come to dominate</w:t>
      </w:r>
      <w:r w:rsidRPr="007002C9">
        <w:rPr>
          <w:sz w:val="12"/>
        </w:rPr>
        <w:t xml:space="preserve"> EU </w:t>
      </w:r>
      <w:r w:rsidRPr="007002C9">
        <w:rPr>
          <w:rStyle w:val="StyleUnderline"/>
        </w:rPr>
        <w:t>policymaking</w:t>
      </w:r>
      <w:r w:rsidRPr="007002C9">
        <w:rPr>
          <w:sz w:val="12"/>
        </w:rPr>
        <w:t xml:space="preserve">, leading to a subordination of other policies, like environment. Notably the UK wanted that priority, as it preferred to see the EU chiefly as a union for mutual trade. And the </w:t>
      </w:r>
      <w:r w:rsidRPr="007002C9">
        <w:rPr>
          <w:rStyle w:val="StyleUnderline"/>
        </w:rPr>
        <w:t>austerity policies pursued</w:t>
      </w:r>
      <w:r w:rsidRPr="007002C9">
        <w:rPr>
          <w:sz w:val="12"/>
        </w:rPr>
        <w:t xml:space="preserve"> have blocked </w:t>
      </w:r>
      <w:r w:rsidRPr="007002C9">
        <w:rPr>
          <w:rStyle w:val="StyleUnderline"/>
        </w:rPr>
        <w:t>many benign investments and led to unnecessary</w:t>
      </w:r>
      <w:r w:rsidRPr="007002C9">
        <w:rPr>
          <w:sz w:val="12"/>
        </w:rPr>
        <w:t xml:space="preserve"> </w:t>
      </w:r>
      <w:r w:rsidRPr="007002C9">
        <w:rPr>
          <w:rStyle w:val="StyleUnderline"/>
        </w:rPr>
        <w:t>suffering</w:t>
      </w:r>
      <w:r w:rsidRPr="007002C9">
        <w:rPr>
          <w:sz w:val="12"/>
        </w:rPr>
        <w:t xml:space="preserve"> among tens of millions of Europeans. Such </w:t>
      </w:r>
      <w:r w:rsidRPr="007002C9">
        <w:rPr>
          <w:rStyle w:val="StyleUnderline"/>
        </w:rPr>
        <w:t>shortcomings</w:t>
      </w:r>
      <w:r w:rsidRPr="007002C9">
        <w:rPr>
          <w:sz w:val="12"/>
        </w:rPr>
        <w:t xml:space="preserve">, however, </w:t>
      </w:r>
      <w:r w:rsidRPr="007002C9">
        <w:rPr>
          <w:rStyle w:val="StyleUnderline"/>
        </w:rPr>
        <w:t>should never be</w:t>
      </w:r>
      <w:r w:rsidRPr="007002C9">
        <w:rPr>
          <w:sz w:val="12"/>
        </w:rPr>
        <w:t xml:space="preserve"> </w:t>
      </w:r>
      <w:r w:rsidRPr="007002C9">
        <w:rPr>
          <w:rStyle w:val="StyleUnderline"/>
        </w:rPr>
        <w:t>used to put in question the</w:t>
      </w:r>
      <w:r w:rsidRPr="007002C9">
        <w:rPr>
          <w:sz w:val="12"/>
        </w:rPr>
        <w:t xml:space="preserve"> overall </w:t>
      </w:r>
      <w:r w:rsidRPr="007002C9">
        <w:rPr>
          <w:rStyle w:val="StyleUnderline"/>
        </w:rPr>
        <w:t>objectives</w:t>
      </w:r>
      <w:r w:rsidRPr="007002C9">
        <w:rPr>
          <w:sz w:val="12"/>
        </w:rPr>
        <w:t xml:space="preserve"> of the EU – a union of peace, the rule of law, human rights, cultural understanding and sustainability. Addressing the global crisis of democracy, the German Bertelsmann Foundation has published a 3000-page empirical report on progress (or lack thereof) on democracy and a social market economy, as measured by the Bertelsmann Transformation Index (BTI).15 Over the last few years, </w:t>
      </w:r>
      <w:r w:rsidRPr="007002C9">
        <w:rPr>
          <w:rStyle w:val="StyleUnderline"/>
          <w:highlight w:val="green"/>
        </w:rPr>
        <w:t>the report sees a consistent</w:t>
      </w:r>
      <w:r w:rsidRPr="007002C9">
        <w:rPr>
          <w:sz w:val="12"/>
          <w:highlight w:val="green"/>
        </w:rPr>
        <w:t xml:space="preserve"> </w:t>
      </w:r>
      <w:r w:rsidRPr="007002C9">
        <w:rPr>
          <w:rStyle w:val="StyleUnderline"/>
          <w:highlight w:val="green"/>
        </w:rPr>
        <w:t>decay of</w:t>
      </w:r>
      <w:r w:rsidRPr="007002C9">
        <w:rPr>
          <w:sz w:val="12"/>
        </w:rPr>
        <w:t xml:space="preserve"> such </w:t>
      </w:r>
      <w:r w:rsidRPr="007002C9">
        <w:rPr>
          <w:rStyle w:val="StyleUnderline"/>
          <w:highlight w:val="green"/>
        </w:rPr>
        <w:t>parameters as civil rights</w:t>
      </w:r>
      <w:r w:rsidRPr="007002C9">
        <w:rPr>
          <w:rStyle w:val="StyleUnderline"/>
        </w:rPr>
        <w:t xml:space="preserve">, free and fair </w:t>
      </w:r>
      <w:r w:rsidRPr="007002C9">
        <w:rPr>
          <w:rStyle w:val="StyleUnderline"/>
          <w:highlight w:val="green"/>
        </w:rPr>
        <w:t>elections</w:t>
      </w:r>
      <w:r w:rsidRPr="007002C9">
        <w:rPr>
          <w:rStyle w:val="StyleUnderline"/>
        </w:rPr>
        <w:t xml:space="preserve">, </w:t>
      </w:r>
      <w:r w:rsidRPr="007002C9">
        <w:rPr>
          <w:rStyle w:val="StyleUnderline"/>
          <w:highlight w:val="green"/>
        </w:rPr>
        <w:t>freedom of opinion and</w:t>
      </w:r>
      <w:r w:rsidRPr="007002C9">
        <w:rPr>
          <w:rStyle w:val="StyleUnderline"/>
        </w:rPr>
        <w:t xml:space="preserve"> of press</w:t>
      </w:r>
      <w:r w:rsidRPr="007002C9">
        <w:rPr>
          <w:sz w:val="12"/>
        </w:rPr>
        <w:t xml:space="preserve">, </w:t>
      </w:r>
      <w:r w:rsidRPr="007002C9">
        <w:rPr>
          <w:rStyle w:val="StyleUnderline"/>
          <w:highlight w:val="green"/>
        </w:rPr>
        <w:t>freedom</w:t>
      </w:r>
      <w:r w:rsidRPr="007002C9">
        <w:rPr>
          <w:rStyle w:val="StyleUnderline"/>
        </w:rPr>
        <w:t xml:space="preserve"> of assembly and separation of powers</w:t>
      </w:r>
      <w:r w:rsidRPr="007002C9">
        <w:rPr>
          <w:sz w:val="12"/>
        </w:rPr>
        <w:t xml:space="preserve">. Within the same time frame, </w:t>
      </w:r>
      <w:r w:rsidRPr="007002C9">
        <w:rPr>
          <w:rStyle w:val="StyleUnderline"/>
        </w:rPr>
        <w:t>the number of</w:t>
      </w:r>
      <w:r w:rsidRPr="007002C9">
        <w:rPr>
          <w:sz w:val="12"/>
        </w:rPr>
        <w:t xml:space="preserve"> </w:t>
      </w:r>
      <w:r w:rsidRPr="007002C9">
        <w:rPr>
          <w:rStyle w:val="StyleUnderline"/>
        </w:rPr>
        <w:t>countries</w:t>
      </w:r>
      <w:r w:rsidRPr="007002C9">
        <w:rPr>
          <w:sz w:val="12"/>
        </w:rPr>
        <w:t xml:space="preserve"> in </w:t>
      </w:r>
      <w:r w:rsidRPr="007002C9">
        <w:rPr>
          <w:rStyle w:val="StyleUnderline"/>
        </w:rPr>
        <w:t>which authoritarian</w:t>
      </w:r>
      <w:r w:rsidRPr="007002C9">
        <w:rPr>
          <w:sz w:val="12"/>
        </w:rPr>
        <w:t xml:space="preserve">, mostly religious, </w:t>
      </w:r>
      <w:r w:rsidRPr="007002C9">
        <w:rPr>
          <w:rStyle w:val="StyleUnderline"/>
        </w:rPr>
        <w:t>dogmas influence political decision making</w:t>
      </w:r>
      <w:r w:rsidRPr="007002C9">
        <w:rPr>
          <w:sz w:val="12"/>
        </w:rPr>
        <w:t xml:space="preserve"> </w:t>
      </w:r>
      <w:r w:rsidRPr="007002C9">
        <w:rPr>
          <w:rStyle w:val="StyleUnderline"/>
        </w:rPr>
        <w:t>rose</w:t>
      </w:r>
      <w:r w:rsidRPr="007002C9">
        <w:rPr>
          <w:sz w:val="12"/>
        </w:rPr>
        <w:t xml:space="preserve"> from 22% to 33%. That report was published before the assaults on democracy and civil rights that occurred in summer 2016 in Turkey or the Philippines. </w:t>
      </w:r>
      <w:r w:rsidRPr="007002C9">
        <w:rPr>
          <w:rStyle w:val="StyleUnderline"/>
        </w:rPr>
        <w:t>Symptoms of tyranny are</w:t>
      </w:r>
      <w:r w:rsidRPr="007002C9">
        <w:rPr>
          <w:sz w:val="12"/>
        </w:rPr>
        <w:t xml:space="preserve"> </w:t>
      </w:r>
      <w:r w:rsidRPr="007002C9">
        <w:rPr>
          <w:rStyle w:val="StyleUnderline"/>
        </w:rPr>
        <w:t>spreading</w:t>
      </w:r>
      <w:r w:rsidRPr="007002C9">
        <w:rPr>
          <w:sz w:val="12"/>
        </w:rPr>
        <w:t xml:space="preserve">, including in some of the countries with a solid tradition of freedom and democracy.16 Let us briefly turn to a different kind of crisis. Well, not exactly a crisis but an unpleasant feature in an otherwise fruitful communication tool, the ‘social media’. Aside from being practical and useful for everyday arrangements and exchange of news and reasonable opinions, social media also have become vehicles for enhancing conflicts and vilification of mostly innocent individuals, and for spreading ‘post truth’ nonsense. Much of the contents of social media political conversation is selfenhancing political rubbish, as those media serve as ‘echo chambers’ for networks of like-minded frustrated citizens.17 An empirical study from China found that </w:t>
      </w:r>
      <w:r w:rsidRPr="007002C9">
        <w:rPr>
          <w:rStyle w:val="StyleUnderline"/>
        </w:rPr>
        <w:t>anger and indignation are the emotions that are most likely to get viral</w:t>
      </w:r>
      <w:r w:rsidRPr="007002C9">
        <w:rPr>
          <w:sz w:val="12"/>
        </w:rPr>
        <w:t xml:space="preserve"> in the social media, </w:t>
      </w:r>
      <w:r w:rsidRPr="007002C9">
        <w:rPr>
          <w:rStyle w:val="StyleUnderline"/>
        </w:rPr>
        <w:t>meaning they</w:t>
      </w:r>
      <w:r w:rsidRPr="007002C9">
        <w:rPr>
          <w:sz w:val="12"/>
        </w:rPr>
        <w:t xml:space="preserve"> are </w:t>
      </w:r>
      <w:r w:rsidRPr="007002C9">
        <w:rPr>
          <w:rStyle w:val="StyleUnderline"/>
        </w:rPr>
        <w:t>multiplied faster and stronger</w:t>
      </w:r>
      <w:r w:rsidRPr="007002C9">
        <w:rPr>
          <w:sz w:val="12"/>
        </w:rPr>
        <w:t xml:space="preserve"> than other emotions.18 The Internet and the social media are also vehicles for ‘bots’ (short for robots) that can disrupt or destroy messages, multiply nonsense and create all kinds of mischief. There are dozens of types of malicious bots (and botnets) to harvest email addresses, to grab content of websites and reuse it without permission, to spread viruses and worms, to buy up good seats for entertainment events, to increase views for YouTube videos or to increase traffic counts in order to extract money from advertisers. A more frightening cause of disarray relates to terrorism. In earlier times, </w:t>
      </w:r>
      <w:r w:rsidRPr="007002C9">
        <w:rPr>
          <w:rStyle w:val="StyleUnderline"/>
        </w:rPr>
        <w:t>humanity’s</w:t>
      </w:r>
      <w:r w:rsidRPr="007002C9">
        <w:rPr>
          <w:sz w:val="12"/>
        </w:rPr>
        <w:t xml:space="preserve"> violent </w:t>
      </w:r>
      <w:r w:rsidRPr="007002C9">
        <w:rPr>
          <w:rStyle w:val="StyleUnderline"/>
        </w:rPr>
        <w:t>conflicts occurred</w:t>
      </w:r>
      <w:r w:rsidRPr="007002C9">
        <w:rPr>
          <w:sz w:val="12"/>
        </w:rPr>
        <w:t xml:space="preserve"> mostly </w:t>
      </w:r>
      <w:r w:rsidRPr="007002C9">
        <w:rPr>
          <w:rStyle w:val="StyleUnderline"/>
        </w:rPr>
        <w:t>between different countries</w:t>
      </w:r>
      <w:r w:rsidRPr="007002C9">
        <w:rPr>
          <w:sz w:val="12"/>
        </w:rPr>
        <w:t xml:space="preserve">. In recent times, systemic and at least partly religious conflicts prevail, </w:t>
      </w:r>
      <w:r w:rsidRPr="007002C9">
        <w:rPr>
          <w:rStyle w:val="StyleUnderline"/>
        </w:rPr>
        <w:t>using terror attacks with</w:t>
      </w:r>
      <w:r w:rsidRPr="007002C9">
        <w:rPr>
          <w:sz w:val="12"/>
        </w:rPr>
        <w:t xml:space="preserve"> the explicit </w:t>
      </w:r>
      <w:r w:rsidRPr="007002C9">
        <w:rPr>
          <w:rStyle w:val="StyleUnderline"/>
        </w:rPr>
        <w:t>intention of making people feel insecure</w:t>
      </w:r>
      <w:r w:rsidRPr="007002C9">
        <w:rPr>
          <w:sz w:val="12"/>
        </w:rPr>
        <w:t xml:space="preserve">. During much of the twentieth century, </w:t>
      </w:r>
      <w:r w:rsidRPr="007002C9">
        <w:rPr>
          <w:rStyle w:val="StyleUnderline"/>
        </w:rPr>
        <w:t>religions</w:t>
      </w:r>
      <w:r w:rsidRPr="007002C9">
        <w:rPr>
          <w:sz w:val="12"/>
        </w:rPr>
        <w:t xml:space="preserve"> </w:t>
      </w:r>
      <w:r w:rsidRPr="007002C9">
        <w:rPr>
          <w:rStyle w:val="StyleUnderline"/>
        </w:rPr>
        <w:t>remained quiet</w:t>
      </w:r>
      <w:r w:rsidRPr="007002C9">
        <w:rPr>
          <w:sz w:val="12"/>
        </w:rPr>
        <w:t xml:space="preserve">, non-aggressive and geographically </w:t>
      </w:r>
      <w:r w:rsidRPr="007002C9">
        <w:rPr>
          <w:rStyle w:val="StyleUnderline"/>
        </w:rPr>
        <w:t>confined to</w:t>
      </w:r>
      <w:r w:rsidRPr="007002C9">
        <w:rPr>
          <w:sz w:val="12"/>
        </w:rPr>
        <w:t xml:space="preserve"> rather </w:t>
      </w:r>
      <w:r w:rsidRPr="007002C9">
        <w:rPr>
          <w:rStyle w:val="StyleUnderline"/>
        </w:rPr>
        <w:t>stable territories</w:t>
      </w:r>
      <w:r w:rsidRPr="007002C9">
        <w:rPr>
          <w:sz w:val="12"/>
        </w:rPr>
        <w:t xml:space="preserve">. This no longer is true. Partly because of </w:t>
      </w:r>
      <w:r w:rsidRPr="007002C9">
        <w:rPr>
          <w:rStyle w:val="StyleUnderline"/>
        </w:rPr>
        <w:t>globalized populations moving or being forced</w:t>
      </w:r>
      <w:r w:rsidRPr="007002C9">
        <w:rPr>
          <w:sz w:val="12"/>
        </w:rPr>
        <w:t xml:space="preserve"> to leave their home territories, some </w:t>
      </w:r>
      <w:r w:rsidRPr="007002C9">
        <w:rPr>
          <w:rStyle w:val="StyleUnderline"/>
        </w:rPr>
        <w:t xml:space="preserve">factions of Islam have </w:t>
      </w:r>
      <w:r w:rsidRPr="007002C9">
        <w:rPr>
          <w:rStyle w:val="Emphasis"/>
        </w:rPr>
        <w:t>expanded geographically</w:t>
      </w:r>
      <w:r w:rsidRPr="007002C9">
        <w:rPr>
          <w:rStyle w:val="StyleUnderline"/>
        </w:rPr>
        <w:t xml:space="preserve"> and are claiming strong</w:t>
      </w:r>
      <w:r w:rsidRPr="007002C9">
        <w:rPr>
          <w:sz w:val="12"/>
        </w:rPr>
        <w:t xml:space="preserve"> </w:t>
      </w:r>
      <w:r w:rsidRPr="007002C9">
        <w:rPr>
          <w:rStyle w:val="StyleUnderline"/>
        </w:rPr>
        <w:t>influence</w:t>
      </w:r>
      <w:r w:rsidRPr="007002C9">
        <w:rPr>
          <w:sz w:val="12"/>
        </w:rPr>
        <w:t xml:space="preserve"> over national states, for example, attacking countries like France with its tradition of laicism that does not permit religion to dominate politics. What tends to be underrepresented in the media is the positive role of religions. In Christian-dominated Europe, liberal and tolerant religion became part of the European identity a century after the Enlightenment successfully discredited the earlier doctrinaire, authoritarian and colonialist-missionary manifestations of the faith. During the Cold War, Christian goals of social cohesion helped build the system of ‘Western values’, often described as the social welfare state, or the ‘social market economy’ (for its partial demise, see Sect. 2.4). With a view towards leading Islam into an equally benign and co-operative social role, some Islamic scholars, such as Syrian born Bassam Tibi, call on Muslims in Europe to integrate into democratic society.19 Tibi, however, is not popular among radical Muslims, to put it mildly. But to </w:t>
      </w:r>
      <w:r w:rsidRPr="007002C9">
        <w:rPr>
          <w:rStyle w:val="StyleUnderline"/>
        </w:rPr>
        <w:t>understand the radicalization of</w:t>
      </w:r>
      <w:r w:rsidRPr="007002C9">
        <w:rPr>
          <w:sz w:val="12"/>
        </w:rPr>
        <w:t xml:space="preserve"> </w:t>
      </w:r>
      <w:r w:rsidRPr="007002C9">
        <w:rPr>
          <w:rStyle w:val="StyleUnderline"/>
        </w:rPr>
        <w:t xml:space="preserve">Islam, one must </w:t>
      </w:r>
      <w:r w:rsidRPr="007002C9">
        <w:rPr>
          <w:rStyle w:val="Emphasis"/>
        </w:rPr>
        <w:t>not underestimate</w:t>
      </w:r>
      <w:r w:rsidRPr="007002C9">
        <w:rPr>
          <w:sz w:val="12"/>
        </w:rPr>
        <w:t xml:space="preserve"> the role played by </w:t>
      </w:r>
      <w:r w:rsidRPr="007002C9">
        <w:rPr>
          <w:rStyle w:val="StyleUnderline"/>
        </w:rPr>
        <w:t>the West,</w:t>
      </w:r>
      <w:r w:rsidRPr="007002C9">
        <w:rPr>
          <w:sz w:val="12"/>
        </w:rPr>
        <w:t xml:space="preserve"> in particular the United States, in interfering with Near Eastern states. Some would say that </w:t>
      </w:r>
      <w:r w:rsidRPr="007002C9">
        <w:rPr>
          <w:rStyle w:val="StyleUnderline"/>
        </w:rPr>
        <w:t>the troublesome situations</w:t>
      </w:r>
      <w:r w:rsidRPr="007002C9">
        <w:rPr>
          <w:sz w:val="12"/>
        </w:rPr>
        <w:t xml:space="preserve"> </w:t>
      </w:r>
      <w:r w:rsidRPr="007002C9">
        <w:rPr>
          <w:rStyle w:val="StyleUnderline"/>
        </w:rPr>
        <w:t>mentioned</w:t>
      </w:r>
      <w:r w:rsidRPr="007002C9">
        <w:rPr>
          <w:sz w:val="12"/>
        </w:rPr>
        <w:t xml:space="preserve"> so far, the recurring topics of media headlines, </w:t>
      </w:r>
      <w:r w:rsidRPr="007002C9">
        <w:rPr>
          <w:rStyle w:val="StyleUnderline"/>
        </w:rPr>
        <w:t>are only the surface</w:t>
      </w:r>
      <w:r w:rsidRPr="007002C9">
        <w:rPr>
          <w:sz w:val="12"/>
        </w:rPr>
        <w:t xml:space="preserve"> of our world’s ‘disarray’. Deeper and more systemic problems include the breath-taking speed of technological development that may very easily run out of control. </w:t>
      </w:r>
      <w:r w:rsidRPr="007002C9">
        <w:rPr>
          <w:rStyle w:val="StyleUnderline"/>
        </w:rPr>
        <w:t>One trend is digitization</w:t>
      </w:r>
      <w:r w:rsidRPr="007002C9">
        <w:rPr>
          <w:sz w:val="12"/>
        </w:rPr>
        <w:t xml:space="preserve"> that potentially threatens millions of jobs (see Sect. 1.11.4). Another </w:t>
      </w:r>
      <w:r w:rsidRPr="007002C9">
        <w:rPr>
          <w:rStyle w:val="StyleUnderline"/>
        </w:rPr>
        <w:t>trend or development can be observed in</w:t>
      </w:r>
      <w:r w:rsidRPr="007002C9">
        <w:rPr>
          <w:sz w:val="12"/>
        </w:rPr>
        <w:t xml:space="preserve"> the biological </w:t>
      </w:r>
      <w:r w:rsidRPr="007002C9">
        <w:rPr>
          <w:rStyle w:val="StyleUnderline"/>
        </w:rPr>
        <w:t>sciences and technologies</w:t>
      </w:r>
      <w:r w:rsidRPr="007002C9">
        <w:rPr>
          <w:sz w:val="12"/>
        </w:rPr>
        <w:t xml:space="preserve">. The enormous </w:t>
      </w:r>
      <w:r w:rsidRPr="007002C9">
        <w:rPr>
          <w:rStyle w:val="StyleUnderline"/>
        </w:rPr>
        <w:t xml:space="preserve">acceleration of </w:t>
      </w:r>
      <w:r w:rsidRPr="007002C9">
        <w:rPr>
          <w:rStyle w:val="StyleUnderline"/>
        </w:rPr>
        <w:lastRenderedPageBreak/>
        <w:t>genetic engineering</w:t>
      </w:r>
      <w:r w:rsidRPr="007002C9">
        <w:rPr>
          <w:sz w:val="12"/>
        </w:rPr>
        <w:t xml:space="preserve"> through the CRISPR-Cas9 technology20 </w:t>
      </w:r>
      <w:r w:rsidRPr="007002C9">
        <w:rPr>
          <w:rStyle w:val="StyleUnderline"/>
        </w:rPr>
        <w:t>is causing fears of monster creation or</w:t>
      </w:r>
      <w:r w:rsidRPr="007002C9">
        <w:rPr>
          <w:sz w:val="12"/>
        </w:rPr>
        <w:t xml:space="preserve"> the </w:t>
      </w:r>
      <w:r w:rsidRPr="007002C9">
        <w:rPr>
          <w:rStyle w:val="StyleUnderline"/>
        </w:rPr>
        <w:t>extinction</w:t>
      </w:r>
      <w:r w:rsidRPr="007002C9">
        <w:rPr>
          <w:sz w:val="12"/>
        </w:rPr>
        <w:t xml:space="preserve"> of species or varieties not seen as valuable under human utilitarian criteria. Generally, a non-specific feeling is spreading that ‘progress’ has scary sides and that the genie may already have left the bottle (see Sect. 1.11.3). No doubt there is a need to analyse and understand the symptoms and roots of the variety of crises, political, economic, social, technological and environmental. It is also important to recognize the extent to which people perceive the various phenomena of disarray and feel disoriented, and to recognize that the reality and the feelings of disarray have a moral and even religious dimension. 1.1.2 Financialization: A Phenomenon of Disarray </w:t>
      </w:r>
      <w:r w:rsidRPr="007002C9">
        <w:rPr>
          <w:rStyle w:val="StyleUnderline"/>
        </w:rPr>
        <w:t>An important part of the disorientation relates to financial markets</w:t>
      </w:r>
      <w:r w:rsidRPr="007002C9">
        <w:rPr>
          <w:sz w:val="12"/>
        </w:rPr>
        <w:t xml:space="preserve">. Historians will look back at the last 30 years with concern, when </w:t>
      </w:r>
      <w:r w:rsidRPr="007002C9">
        <w:rPr>
          <w:rStyle w:val="StyleUnderline"/>
        </w:rPr>
        <w:t>looking at the explosion in bank balance</w:t>
      </w:r>
      <w:r w:rsidRPr="007002C9">
        <w:rPr>
          <w:sz w:val="12"/>
        </w:rPr>
        <w:t xml:space="preserve"> sheets, </w:t>
      </w:r>
      <w:r w:rsidRPr="007002C9">
        <w:rPr>
          <w:rStyle w:val="StyleUnderline"/>
        </w:rPr>
        <w:t>backed up by declining levels of equity</w:t>
      </w:r>
      <w:r w:rsidRPr="007002C9">
        <w:rPr>
          <w:sz w:val="12"/>
        </w:rPr>
        <w:t xml:space="preserve"> and massive borrowing. One of the results was a temporary private-sector-led boom. </w:t>
      </w:r>
      <w:r w:rsidRPr="007002C9">
        <w:rPr>
          <w:rStyle w:val="StyleUnderline"/>
        </w:rPr>
        <w:t>The other was a massive increase in</w:t>
      </w:r>
      <w:r w:rsidRPr="007002C9">
        <w:rPr>
          <w:sz w:val="12"/>
        </w:rPr>
        <w:t xml:space="preserve"> the world’s financial sector (finance, insurance, real estate – FIRE), often called </w:t>
      </w:r>
      <w:r w:rsidRPr="007002C9">
        <w:rPr>
          <w:rStyle w:val="StyleUnderline"/>
        </w:rPr>
        <w:t>financialization</w:t>
      </w:r>
      <w:r w:rsidRPr="007002C9">
        <w:rPr>
          <w:sz w:val="12"/>
        </w:rPr>
        <w:t xml:space="preserve">, and subsequently the financial crisis of 2008–2009. Excessive </w:t>
      </w:r>
      <w:r w:rsidRPr="007002C9">
        <w:rPr>
          <w:rStyle w:val="StyleUnderline"/>
        </w:rPr>
        <w:t>risk-taking developed into a crisis that was close to</w:t>
      </w:r>
      <w:r w:rsidRPr="007002C9">
        <w:rPr>
          <w:sz w:val="12"/>
        </w:rPr>
        <w:t xml:space="preserve"> </w:t>
      </w:r>
      <w:r w:rsidRPr="007002C9">
        <w:rPr>
          <w:rStyle w:val="StyleUnderline"/>
        </w:rPr>
        <w:t>bringing the whole financial system to a halt</w:t>
      </w:r>
      <w:r w:rsidRPr="007002C9">
        <w:rPr>
          <w:sz w:val="12"/>
        </w:rPr>
        <w:t xml:space="preserve">. When the bubble burst, many governments were forced to step in with broad support programmes. </w:t>
      </w:r>
      <w:r w:rsidRPr="007002C9">
        <w:rPr>
          <w:rStyle w:val="StyleUnderline"/>
        </w:rPr>
        <w:t>Governments caught by the new mind-set</w:t>
      </w:r>
      <w:r w:rsidRPr="007002C9">
        <w:rPr>
          <w:sz w:val="12"/>
        </w:rPr>
        <w:t xml:space="preserve"> (see Sect. 2.4) were </w:t>
      </w:r>
      <w:r w:rsidRPr="007002C9">
        <w:rPr>
          <w:rStyle w:val="StyleUnderline"/>
        </w:rPr>
        <w:t>intimately involved</w:t>
      </w:r>
      <w:r w:rsidRPr="007002C9">
        <w:rPr>
          <w:sz w:val="12"/>
        </w:rPr>
        <w:t xml:space="preserve"> in all of this. True, there are many examples of serious malpractices within the private financial sector. But </w:t>
      </w:r>
      <w:r w:rsidRPr="007002C9">
        <w:rPr>
          <w:rStyle w:val="StyleUnderline"/>
        </w:rPr>
        <w:t>had it not been for the systematic</w:t>
      </w:r>
      <w:r w:rsidRPr="007002C9">
        <w:rPr>
          <w:sz w:val="12"/>
        </w:rPr>
        <w:t xml:space="preserve"> </w:t>
      </w:r>
      <w:r w:rsidRPr="007002C9">
        <w:rPr>
          <w:rStyle w:val="StyleUnderline"/>
        </w:rPr>
        <w:t>deregulation of the banks</w:t>
      </w:r>
      <w:r w:rsidRPr="007002C9">
        <w:rPr>
          <w:sz w:val="12"/>
        </w:rPr>
        <w:t xml:space="preserve"> by governments, </w:t>
      </w:r>
      <w:r w:rsidRPr="007002C9">
        <w:rPr>
          <w:rStyle w:val="StyleUnderline"/>
        </w:rPr>
        <w:t>with the purpose of stimulating economic growth</w:t>
      </w:r>
      <w:r w:rsidRPr="007002C9">
        <w:rPr>
          <w:sz w:val="12"/>
        </w:rPr>
        <w:t xml:space="preserve"> by issuing more debt, </w:t>
      </w:r>
      <w:r w:rsidRPr="007002C9">
        <w:rPr>
          <w:rStyle w:val="StyleUnderline"/>
        </w:rPr>
        <w:t xml:space="preserve">the situation would have been </w:t>
      </w:r>
      <w:r w:rsidRPr="007002C9">
        <w:rPr>
          <w:rStyle w:val="Emphasis"/>
        </w:rPr>
        <w:t>radically different</w:t>
      </w:r>
      <w:r w:rsidRPr="007002C9">
        <w:rPr>
          <w:sz w:val="12"/>
        </w:rPr>
        <w:t xml:space="preserve">. The causes behind the crisis were many and varied: – </w:t>
      </w:r>
      <w:r w:rsidRPr="007002C9">
        <w:rPr>
          <w:rStyle w:val="StyleUnderline"/>
        </w:rPr>
        <w:t>Excessive lending by the banking industry</w:t>
      </w:r>
      <w:r w:rsidRPr="007002C9">
        <w:rPr>
          <w:sz w:val="12"/>
        </w:rPr>
        <w:t xml:space="preserve"> – </w:t>
      </w:r>
      <w:r w:rsidRPr="007002C9">
        <w:rPr>
          <w:rStyle w:val="StyleUnderline"/>
        </w:rPr>
        <w:t>Lack of action on</w:t>
      </w:r>
      <w:r w:rsidRPr="007002C9">
        <w:rPr>
          <w:sz w:val="12"/>
        </w:rPr>
        <w:t xml:space="preserve"> the part of </w:t>
      </w:r>
      <w:r w:rsidRPr="007002C9">
        <w:rPr>
          <w:rStyle w:val="StyleUnderline"/>
        </w:rPr>
        <w:t>regulators</w:t>
      </w:r>
      <w:r w:rsidRPr="007002C9">
        <w:rPr>
          <w:sz w:val="12"/>
        </w:rPr>
        <w:t xml:space="preserve"> and central banks to stop (i) </w:t>
      </w:r>
      <w:r w:rsidRPr="007002C9">
        <w:rPr>
          <w:rStyle w:val="StyleUnderline"/>
        </w:rPr>
        <w:t>excessive lending</w:t>
      </w:r>
      <w:r w:rsidRPr="007002C9">
        <w:rPr>
          <w:sz w:val="12"/>
        </w:rPr>
        <w:t xml:space="preserve">, (ii) the spread of </w:t>
      </w:r>
      <w:r w:rsidRPr="007002C9">
        <w:rPr>
          <w:rStyle w:val="StyleUnderline"/>
        </w:rPr>
        <w:t>exotic financial instruments</w:t>
      </w:r>
      <w:r w:rsidRPr="007002C9">
        <w:rPr>
          <w:sz w:val="12"/>
        </w:rPr>
        <w:t xml:space="preserve"> (synthetic assets and bonds, collateralized mortgage obligations/CMOs, structured debt issues, etc.) and (iii) </w:t>
      </w:r>
      <w:r w:rsidRPr="007002C9">
        <w:rPr>
          <w:rStyle w:val="StyleUnderline"/>
        </w:rPr>
        <w:t>pure speculative transactions</w:t>
      </w:r>
      <w:r w:rsidRPr="007002C9">
        <w:rPr>
          <w:sz w:val="12"/>
        </w:rPr>
        <w:t xml:space="preserve"> – </w:t>
      </w:r>
      <w:r w:rsidRPr="007002C9">
        <w:rPr>
          <w:rStyle w:val="StyleUnderline"/>
        </w:rPr>
        <w:t>Opaque tax havens</w:t>
      </w:r>
      <w:r w:rsidRPr="007002C9">
        <w:rPr>
          <w:sz w:val="12"/>
        </w:rPr>
        <w:t xml:space="preserve">, and the absence of a binding legal framework that is accepted and implemented by the international community, in general, and the major jurisdictions and financial centres – </w:t>
      </w:r>
      <w:r w:rsidRPr="007002C9">
        <w:rPr>
          <w:rStyle w:val="StyleUnderline"/>
        </w:rPr>
        <w:t>Securitization and</w:t>
      </w:r>
      <w:r w:rsidRPr="007002C9">
        <w:rPr>
          <w:sz w:val="12"/>
        </w:rPr>
        <w:t xml:space="preserve"> </w:t>
      </w:r>
      <w:r w:rsidRPr="007002C9">
        <w:rPr>
          <w:rStyle w:val="StyleUnderline"/>
        </w:rPr>
        <w:t>distribution by investment banks</w:t>
      </w:r>
      <w:r w:rsidRPr="007002C9">
        <w:rPr>
          <w:sz w:val="12"/>
        </w:rPr>
        <w:t xml:space="preserve"> and other financial actors of mortgage-related assets and investment </w:t>
      </w:r>
      <w:r w:rsidRPr="007002C9">
        <w:rPr>
          <w:rStyle w:val="StyleUnderline"/>
        </w:rPr>
        <w:t>vehicles transferring the credit risk</w:t>
      </w:r>
      <w:r w:rsidRPr="007002C9">
        <w:rPr>
          <w:sz w:val="12"/>
        </w:rPr>
        <w:t xml:space="preserve"> from the original </w:t>
      </w:r>
      <w:r w:rsidRPr="007002C9">
        <w:rPr>
          <w:rStyle w:val="StyleUnderline"/>
        </w:rPr>
        <w:t>lender to the ultimate</w:t>
      </w:r>
      <w:r w:rsidRPr="007002C9">
        <w:rPr>
          <w:sz w:val="12"/>
        </w:rPr>
        <w:t xml:space="preserve"> </w:t>
      </w:r>
      <w:r w:rsidRPr="007002C9">
        <w:rPr>
          <w:rStyle w:val="StyleUnderline"/>
        </w:rPr>
        <w:t>bondholders</w:t>
      </w:r>
      <w:r w:rsidRPr="007002C9">
        <w:rPr>
          <w:sz w:val="12"/>
        </w:rPr>
        <w:t xml:space="preserve"> – Failure by some rating agencies and auditing firms to properly assess and report the inherent risks posed by many of the financial products </w:t>
      </w:r>
      <w:r w:rsidRPr="007002C9">
        <w:rPr>
          <w:rStyle w:val="StyleUnderline"/>
        </w:rPr>
        <w:t>A deeper analysis is presented by</w:t>
      </w:r>
      <w:r w:rsidRPr="007002C9">
        <w:rPr>
          <w:sz w:val="12"/>
        </w:rPr>
        <w:t xml:space="preserve"> </w:t>
      </w:r>
      <w:r w:rsidRPr="007002C9">
        <w:rPr>
          <w:rStyle w:val="StyleUnderline"/>
        </w:rPr>
        <w:t>economists</w:t>
      </w:r>
      <w:r w:rsidRPr="007002C9">
        <w:rPr>
          <w:sz w:val="12"/>
        </w:rPr>
        <w:t xml:space="preserve"> Anat Admati and Martin Hellwig21 </w:t>
      </w:r>
      <w:r w:rsidRPr="007002C9">
        <w:rPr>
          <w:rStyle w:val="StyleUnderline"/>
        </w:rPr>
        <w:t>about the main causes behind the financial</w:t>
      </w:r>
      <w:r w:rsidRPr="007002C9">
        <w:rPr>
          <w:sz w:val="12"/>
        </w:rPr>
        <w:t xml:space="preserve"> </w:t>
      </w:r>
      <w:r w:rsidRPr="007002C9">
        <w:rPr>
          <w:rStyle w:val="StyleUnderline"/>
        </w:rPr>
        <w:t>crisis</w:t>
      </w:r>
      <w:r w:rsidRPr="007002C9">
        <w:rPr>
          <w:sz w:val="12"/>
        </w:rPr>
        <w:t xml:space="preserve">. Western </w:t>
      </w:r>
      <w:r w:rsidRPr="007002C9">
        <w:rPr>
          <w:rStyle w:val="StyleUnderline"/>
        </w:rPr>
        <w:t xml:space="preserve">banks </w:t>
      </w:r>
      <w:r w:rsidRPr="007002C9">
        <w:rPr>
          <w:rStyle w:val="Emphasis"/>
        </w:rPr>
        <w:t>borrowed far too much</w:t>
      </w:r>
      <w:r w:rsidRPr="007002C9">
        <w:rPr>
          <w:rStyle w:val="StyleUnderline"/>
        </w:rPr>
        <w:t xml:space="preserve"> with far too little equit</w:t>
      </w:r>
      <w:r w:rsidRPr="007002C9">
        <w:rPr>
          <w:sz w:val="12"/>
        </w:rPr>
        <w:t xml:space="preserve">y in their balance sheets to act as a buffer if things went wrong in their business – </w:t>
      </w:r>
      <w:r w:rsidRPr="007002C9">
        <w:rPr>
          <w:rStyle w:val="StyleUnderline"/>
        </w:rPr>
        <w:t>from trading</w:t>
      </w:r>
      <w:r w:rsidRPr="007002C9">
        <w:rPr>
          <w:sz w:val="12"/>
        </w:rPr>
        <w:t xml:space="preserve"> in </w:t>
      </w:r>
      <w:r w:rsidRPr="007002C9">
        <w:rPr>
          <w:rStyle w:val="StyleUnderline"/>
        </w:rPr>
        <w:t>the multitrillion-dollar</w:t>
      </w:r>
      <w:r w:rsidRPr="007002C9">
        <w:rPr>
          <w:sz w:val="12"/>
        </w:rPr>
        <w:t xml:space="preserve"> derivatives </w:t>
      </w:r>
      <w:r w:rsidRPr="007002C9">
        <w:rPr>
          <w:rStyle w:val="StyleUnderline"/>
        </w:rPr>
        <w:t>markets</w:t>
      </w:r>
      <w:r w:rsidRPr="007002C9">
        <w:rPr>
          <w:sz w:val="12"/>
        </w:rPr>
        <w:t xml:space="preserve"> to often reckless lending on real estate. In the decades following the Second World War, banks operated with between 20% and 30% of their liabilities as equity. By 2008, that had shrunk to just 3%. </w:t>
      </w:r>
      <w:r w:rsidRPr="007002C9">
        <w:rPr>
          <w:rStyle w:val="StyleUnderline"/>
        </w:rPr>
        <w:t>Banks</w:t>
      </w:r>
      <w:r w:rsidRPr="007002C9">
        <w:rPr>
          <w:sz w:val="12"/>
        </w:rPr>
        <w:t xml:space="preserve"> obviously </w:t>
      </w:r>
      <w:r w:rsidRPr="007002C9">
        <w:rPr>
          <w:rStyle w:val="StyleUnderline"/>
        </w:rPr>
        <w:t>believed</w:t>
      </w:r>
      <w:r w:rsidRPr="007002C9">
        <w:rPr>
          <w:sz w:val="12"/>
        </w:rPr>
        <w:t xml:space="preserve"> that </w:t>
      </w:r>
      <w:r w:rsidRPr="007002C9">
        <w:rPr>
          <w:rStyle w:val="StyleUnderline"/>
        </w:rPr>
        <w:t>they had invented instruments that</w:t>
      </w:r>
      <w:r w:rsidRPr="007002C9">
        <w:rPr>
          <w:sz w:val="12"/>
        </w:rPr>
        <w:t xml:space="preserve"> </w:t>
      </w:r>
      <w:r w:rsidRPr="007002C9">
        <w:rPr>
          <w:rStyle w:val="StyleUnderline"/>
        </w:rPr>
        <w:t>removed the risk</w:t>
      </w:r>
      <w:r w:rsidRPr="007002C9">
        <w:rPr>
          <w:sz w:val="12"/>
        </w:rPr>
        <w:t xml:space="preserve">, allowing them to run their banks with a tenth of the buffer they had before. It proved to be very unrealistic. But </w:t>
      </w:r>
      <w:r w:rsidRPr="007002C9">
        <w:rPr>
          <w:rStyle w:val="StyleUnderline"/>
        </w:rPr>
        <w:t>they counted with the state to underwrite their risks</w:t>
      </w:r>
      <w:r w:rsidRPr="007002C9">
        <w:rPr>
          <w:sz w:val="12"/>
        </w:rPr>
        <w:t xml:space="preserve">. Bankers have enriched themselves spectacularly in the process. </w:t>
      </w:r>
      <w:r w:rsidRPr="007002C9">
        <w:rPr>
          <w:rStyle w:val="StyleUnderline"/>
        </w:rPr>
        <w:t>They made themselves ‘too big to fail’ –</w:t>
      </w:r>
      <w:r w:rsidRPr="007002C9">
        <w:rPr>
          <w:sz w:val="12"/>
        </w:rPr>
        <w:t xml:space="preserve"> and too big to jail. The </w:t>
      </w:r>
      <w:r w:rsidRPr="007002C9">
        <w:rPr>
          <w:rStyle w:val="StyleUnderline"/>
        </w:rPr>
        <w:t xml:space="preserve">2008 financial crisis was mostly caused by that </w:t>
      </w:r>
      <w:r w:rsidRPr="007002C9">
        <w:rPr>
          <w:rStyle w:val="Emphasis"/>
        </w:rPr>
        <w:t>irresponsible greed</w:t>
      </w:r>
      <w:r w:rsidRPr="007002C9">
        <w:rPr>
          <w:sz w:val="12"/>
        </w:rPr>
        <w:t xml:space="preserve">.22 Yet, in 2009, not only did bankers avoid criminal prosecutions and receive hundreds of billions in government bailouts, but some still paid themselves record bonuses. At the same time, almost </w:t>
      </w:r>
      <w:r w:rsidRPr="007002C9">
        <w:rPr>
          <w:rStyle w:val="StyleUnderline"/>
        </w:rPr>
        <w:t>nine million households</w:t>
      </w:r>
      <w:r w:rsidRPr="007002C9">
        <w:rPr>
          <w:sz w:val="12"/>
        </w:rPr>
        <w:t xml:space="preserve"> in the United States </w:t>
      </w:r>
      <w:r w:rsidRPr="007002C9">
        <w:rPr>
          <w:rStyle w:val="StyleUnderline"/>
        </w:rPr>
        <w:t>had to abandon their homes</w:t>
      </w:r>
      <w:r w:rsidRPr="007002C9">
        <w:rPr>
          <w:sz w:val="12"/>
        </w:rPr>
        <w:t xml:space="preserve"> when the value of their houses plummeted and they could no longer service the adjustable-rate mortgages – the so-called foreclosure crisis.23 </w:t>
      </w:r>
      <w:r w:rsidRPr="007002C9">
        <w:rPr>
          <w:rStyle w:val="StyleUnderline"/>
        </w:rPr>
        <w:t>Financialization refers to the dominance of the financial sector</w:t>
      </w:r>
      <w:r w:rsidRPr="007002C9">
        <w:rPr>
          <w:sz w:val="12"/>
        </w:rPr>
        <w:t xml:space="preserve"> in the global economy </w:t>
      </w:r>
      <w:r w:rsidRPr="007002C9">
        <w:rPr>
          <w:rStyle w:val="StyleUnderline"/>
        </w:rPr>
        <w:t>and</w:t>
      </w:r>
      <w:r w:rsidRPr="007002C9">
        <w:rPr>
          <w:sz w:val="12"/>
        </w:rPr>
        <w:t xml:space="preserve"> the </w:t>
      </w:r>
      <w:r w:rsidRPr="007002C9">
        <w:rPr>
          <w:rStyle w:val="StyleUnderline"/>
        </w:rPr>
        <w:t>tendency for accumulated profits</w:t>
      </w:r>
      <w:r w:rsidRPr="007002C9">
        <w:rPr>
          <w:sz w:val="12"/>
        </w:rPr>
        <w:t xml:space="preserve"> (and leverage) to flow into real estate and other speculative investment</w:t>
      </w:r>
      <w:r w:rsidRPr="007002C9">
        <w:rPr>
          <w:rStyle w:val="StyleUnderline"/>
        </w:rPr>
        <w:t>. Debt is an intrinsic element</w:t>
      </w:r>
      <w:r w:rsidRPr="007002C9">
        <w:rPr>
          <w:sz w:val="12"/>
        </w:rPr>
        <w:t xml:space="preserve"> in this process. In the United States, for example, both </w:t>
      </w:r>
      <w:r w:rsidRPr="007002C9">
        <w:rPr>
          <w:rStyle w:val="StyleUnderline"/>
        </w:rPr>
        <w:t>household debt and private sector debt</w:t>
      </w:r>
      <w:r w:rsidRPr="007002C9">
        <w:rPr>
          <w:sz w:val="12"/>
        </w:rPr>
        <w:t xml:space="preserve"> more than </w:t>
      </w:r>
      <w:r w:rsidRPr="007002C9">
        <w:rPr>
          <w:rStyle w:val="Emphasis"/>
        </w:rPr>
        <w:t>doubled</w:t>
      </w:r>
      <w:r w:rsidRPr="007002C9">
        <w:rPr>
          <w:sz w:val="12"/>
        </w:rPr>
        <w:t xml:space="preserve"> relative to GDP between 1980 and 2007.24 The same is true for most OECD countries. At the same time, ‘the value of financial assets grew from four times GDP in 1980 to ten times GDP in 2007 and the finance sector’s share of corporate profits grew from about 10% in the early 1980s to almost 40% by 2006’.25 Adair Turner, chair of the UK’s Financial Services Authority in the years following the 2007–2008 crisis, regards unchecked private credit creation as the key system fault that led to that crisis with its devastating consequences.26 From this follows that the financial sector constitutes a significant and increasing risk factor in the economy. The degree of financialization varies from country to country but the increase in the power of finance is general. The current finance sector evolved in the context of the deregulation that gathered pace from the late 1970s and expanded dramatically after the 1999 removal of the separation between commercial and investment banking in the United States.27 This barrier had been put in place in 1933 by the Roosevelt administration in response to the Wall Street Crash of 1929, when a period of rampant credit creation and financial speculation collapsed. Similar speculation preceded the crisis of 2007–2008: The face value of financial products reached US$640 trillion in September 2008, 14 times the GDP of all the countries on earth.28 Lietaer et al.29 compare speculation with ordinary money transfers paying for goods and services: ‘In 2010, the volume of foreign exchange transactions reached $4 trillion per day’, which does not even include derivatives. In comparison, ‘one day’s exports or imports of all goods and services in the world amount to about 2% of those $4 trillion’. Transactions not paying for goods and services, almost by definition are speculative. Such </w:t>
      </w:r>
      <w:r w:rsidRPr="007002C9">
        <w:rPr>
          <w:rStyle w:val="StyleUnderline"/>
          <w:highlight w:val="green"/>
        </w:rPr>
        <w:t>financial products</w:t>
      </w:r>
      <w:r w:rsidRPr="007002C9">
        <w:rPr>
          <w:rStyle w:val="StyleUnderline"/>
        </w:rPr>
        <w:t xml:space="preserve"> and transactions</w:t>
      </w:r>
      <w:r w:rsidRPr="007002C9">
        <w:rPr>
          <w:sz w:val="12"/>
        </w:rPr>
        <w:t xml:space="preserve">, the authors continue, </w:t>
      </w:r>
      <w:r w:rsidRPr="007002C9">
        <w:rPr>
          <w:rStyle w:val="StyleUnderline"/>
          <w:highlight w:val="green"/>
        </w:rPr>
        <w:t>lead</w:t>
      </w:r>
      <w:r w:rsidRPr="007002C9">
        <w:rPr>
          <w:sz w:val="12"/>
        </w:rPr>
        <w:t xml:space="preserve"> regularly </w:t>
      </w:r>
      <w:r w:rsidRPr="007002C9">
        <w:rPr>
          <w:rStyle w:val="StyleUnderline"/>
          <w:highlight w:val="green"/>
        </w:rPr>
        <w:t>to monetary crashes, sovereign debt crises and systemic</w:t>
      </w:r>
      <w:r w:rsidRPr="007002C9">
        <w:rPr>
          <w:rStyle w:val="StyleUnderline"/>
        </w:rPr>
        <w:t xml:space="preserve"> </w:t>
      </w:r>
      <w:r w:rsidRPr="007002C9">
        <w:rPr>
          <w:rStyle w:val="StyleUnderline"/>
          <w:highlight w:val="green"/>
        </w:rPr>
        <w:t>crashes</w:t>
      </w:r>
      <w:r w:rsidRPr="007002C9">
        <w:rPr>
          <w:sz w:val="12"/>
          <w:highlight w:val="green"/>
        </w:rPr>
        <w:t xml:space="preserve"> </w:t>
      </w:r>
      <w:r w:rsidRPr="007002C9">
        <w:rPr>
          <w:rStyle w:val="StyleUnderline"/>
          <w:highlight w:val="green"/>
        </w:rPr>
        <w:t>with</w:t>
      </w:r>
      <w:r w:rsidRPr="007002C9">
        <w:rPr>
          <w:sz w:val="12"/>
          <w:highlight w:val="green"/>
        </w:rPr>
        <w:t xml:space="preserve"> an</w:t>
      </w:r>
      <w:r w:rsidRPr="007002C9">
        <w:rPr>
          <w:sz w:val="12"/>
        </w:rPr>
        <w:t xml:space="preserve"> average of </w:t>
      </w:r>
      <w:r w:rsidRPr="007002C9">
        <w:rPr>
          <w:rStyle w:val="StyleUnderline"/>
        </w:rPr>
        <w:t xml:space="preserve">more than </w:t>
      </w:r>
      <w:r w:rsidRPr="007002C9">
        <w:rPr>
          <w:rStyle w:val="StyleUnderline"/>
          <w:highlight w:val="green"/>
        </w:rPr>
        <w:t>ten countries in crisis every year</w:t>
      </w:r>
      <w:r w:rsidRPr="007002C9">
        <w:rPr>
          <w:sz w:val="12"/>
        </w:rPr>
        <w:t xml:space="preserve">. One of the consequences of this development is that a significant part of economic growth has been distributed to the wealthy, as mentioned with the new Oxfam figures in the previous subchapter. </w:t>
      </w:r>
      <w:r w:rsidRPr="007002C9">
        <w:rPr>
          <w:rStyle w:val="StyleUnderline"/>
        </w:rPr>
        <w:t>Practices within the financial</w:t>
      </w:r>
      <w:r w:rsidRPr="007002C9">
        <w:rPr>
          <w:sz w:val="12"/>
        </w:rPr>
        <w:t xml:space="preserve"> </w:t>
      </w:r>
      <w:r w:rsidRPr="007002C9">
        <w:rPr>
          <w:rStyle w:val="StyleUnderline"/>
        </w:rPr>
        <w:t>sector demonstrate a disregard for the impact</w:t>
      </w:r>
      <w:r w:rsidRPr="007002C9">
        <w:rPr>
          <w:sz w:val="12"/>
        </w:rPr>
        <w:t xml:space="preserve"> they have on both people and the planet. </w:t>
      </w:r>
      <w:r w:rsidRPr="007002C9">
        <w:rPr>
          <w:rStyle w:val="StyleUnderline"/>
        </w:rPr>
        <w:t>That includes a distinct short-termism</w:t>
      </w:r>
      <w:r w:rsidRPr="007002C9">
        <w:rPr>
          <w:sz w:val="12"/>
        </w:rPr>
        <w:t xml:space="preserve">, the ratio of banks’ reserves to their loans, the ratio of banks’ lending that support the real economy versus speculation in property and derivatives, unchecked credit creation – in fact money creation – and the failure to account for long-term climate and environmental risks. In the words of Otto Scharmer at </w:t>
      </w:r>
      <w:r w:rsidRPr="007002C9">
        <w:rPr>
          <w:sz w:val="12"/>
        </w:rPr>
        <w:lastRenderedPageBreak/>
        <w:t>MIT,30 ‘</w:t>
      </w:r>
      <w:r w:rsidRPr="007002C9">
        <w:rPr>
          <w:rStyle w:val="StyleUnderline"/>
        </w:rPr>
        <w:t>We have a system</w:t>
      </w:r>
      <w:r w:rsidRPr="007002C9">
        <w:rPr>
          <w:sz w:val="12"/>
        </w:rPr>
        <w:t xml:space="preserve"> </w:t>
      </w:r>
      <w:r w:rsidRPr="007002C9">
        <w:rPr>
          <w:rStyle w:val="StyleUnderline"/>
        </w:rPr>
        <w:t>that accumulates oversupply of money</w:t>
      </w:r>
      <w:r w:rsidRPr="007002C9">
        <w:rPr>
          <w:sz w:val="12"/>
        </w:rPr>
        <w:t xml:space="preserve"> in areas </w:t>
      </w:r>
      <w:r w:rsidRPr="007002C9">
        <w:rPr>
          <w:rStyle w:val="StyleUnderline"/>
        </w:rPr>
        <w:t>that produce high financial and low</w:t>
      </w:r>
      <w:r w:rsidRPr="007002C9">
        <w:rPr>
          <w:sz w:val="12"/>
        </w:rPr>
        <w:t xml:space="preserve"> </w:t>
      </w:r>
      <w:r w:rsidRPr="007002C9">
        <w:rPr>
          <w:rStyle w:val="StyleUnderline"/>
        </w:rPr>
        <w:t>environmental</w:t>
      </w:r>
      <w:r w:rsidRPr="007002C9">
        <w:rPr>
          <w:sz w:val="12"/>
        </w:rPr>
        <w:t xml:space="preserve"> and social </w:t>
      </w:r>
      <w:r w:rsidRPr="007002C9">
        <w:rPr>
          <w:rStyle w:val="StyleUnderline"/>
        </w:rPr>
        <w:t>returns</w:t>
      </w:r>
      <w:r w:rsidRPr="007002C9">
        <w:rPr>
          <w:sz w:val="12"/>
        </w:rPr>
        <w:t xml:space="preserve">, while at the same an undersupply of money in areas that serve important societal investment needs’. </w:t>
      </w:r>
      <w:r w:rsidRPr="007002C9">
        <w:rPr>
          <w:rStyle w:val="StyleUnderline"/>
          <w:highlight w:val="green"/>
        </w:rPr>
        <w:t>The</w:t>
      </w:r>
      <w:r w:rsidRPr="007002C9">
        <w:rPr>
          <w:rStyle w:val="StyleUnderline"/>
        </w:rPr>
        <w:t xml:space="preserve"> </w:t>
      </w:r>
      <w:r w:rsidRPr="007002C9">
        <w:rPr>
          <w:rStyle w:val="StyleUnderline"/>
          <w:highlight w:val="green"/>
        </w:rPr>
        <w:t>failure to account for environmental risks</w:t>
      </w:r>
      <w:r w:rsidRPr="007002C9">
        <w:rPr>
          <w:sz w:val="12"/>
          <w:highlight w:val="green"/>
        </w:rPr>
        <w:t xml:space="preserve"> </w:t>
      </w:r>
      <w:r w:rsidRPr="007002C9">
        <w:rPr>
          <w:rStyle w:val="StyleUnderline"/>
          <w:highlight w:val="green"/>
        </w:rPr>
        <w:t>means</w:t>
      </w:r>
      <w:r w:rsidRPr="007002C9">
        <w:rPr>
          <w:sz w:val="12"/>
        </w:rPr>
        <w:t xml:space="preserve"> that the </w:t>
      </w:r>
      <w:r w:rsidRPr="007002C9">
        <w:rPr>
          <w:rStyle w:val="StyleUnderline"/>
          <w:highlight w:val="green"/>
        </w:rPr>
        <w:t>pressure on</w:t>
      </w:r>
      <w:r w:rsidRPr="007002C9">
        <w:rPr>
          <w:rStyle w:val="StyleUnderline"/>
        </w:rPr>
        <w:t xml:space="preserve"> </w:t>
      </w:r>
      <w:r w:rsidRPr="007002C9">
        <w:rPr>
          <w:sz w:val="12"/>
        </w:rPr>
        <w:t xml:space="preserve">already scarce </w:t>
      </w:r>
      <w:r w:rsidRPr="007002C9">
        <w:rPr>
          <w:rStyle w:val="StyleUnderline"/>
          <w:highlight w:val="green"/>
        </w:rPr>
        <w:t>natural resources</w:t>
      </w:r>
      <w:r w:rsidRPr="007002C9">
        <w:rPr>
          <w:rStyle w:val="StyleUnderline"/>
        </w:rPr>
        <w:t xml:space="preserve"> accelerates</w:t>
      </w:r>
      <w:r w:rsidRPr="007002C9">
        <w:rPr>
          <w:sz w:val="12"/>
        </w:rPr>
        <w:t xml:space="preserve"> – </w:t>
      </w:r>
      <w:r w:rsidRPr="007002C9">
        <w:rPr>
          <w:rStyle w:val="StyleUnderline"/>
          <w:highlight w:val="green"/>
        </w:rPr>
        <w:t>trees</w:t>
      </w:r>
      <w:r w:rsidRPr="007002C9">
        <w:rPr>
          <w:rStyle w:val="StyleUnderline"/>
        </w:rPr>
        <w:t xml:space="preserve"> are </w:t>
      </w:r>
      <w:r w:rsidRPr="007002C9">
        <w:rPr>
          <w:rStyle w:val="StyleUnderline"/>
          <w:highlight w:val="green"/>
        </w:rPr>
        <w:t>felled</w:t>
      </w:r>
      <w:r w:rsidRPr="007002C9">
        <w:rPr>
          <w:rStyle w:val="StyleUnderline"/>
        </w:rPr>
        <w:t>,</w:t>
      </w:r>
      <w:r w:rsidRPr="007002C9">
        <w:rPr>
          <w:sz w:val="12"/>
        </w:rPr>
        <w:t xml:space="preserve"> </w:t>
      </w:r>
      <w:r w:rsidRPr="007002C9">
        <w:rPr>
          <w:rStyle w:val="Emphasis"/>
          <w:highlight w:val="green"/>
        </w:rPr>
        <w:t>waterways polluted</w:t>
      </w:r>
      <w:r w:rsidRPr="007002C9">
        <w:rPr>
          <w:sz w:val="12"/>
          <w:highlight w:val="green"/>
        </w:rPr>
        <w:t xml:space="preserve">, </w:t>
      </w:r>
      <w:r w:rsidRPr="007002C9">
        <w:rPr>
          <w:rStyle w:val="Emphasis"/>
          <w:highlight w:val="green"/>
        </w:rPr>
        <w:t>wetlands drained</w:t>
      </w:r>
      <w:r w:rsidRPr="007002C9">
        <w:rPr>
          <w:rStyle w:val="StyleUnderline"/>
          <w:highlight w:val="green"/>
        </w:rPr>
        <w:t xml:space="preserve"> and</w:t>
      </w:r>
      <w:r w:rsidRPr="007002C9">
        <w:rPr>
          <w:sz w:val="12"/>
        </w:rPr>
        <w:t xml:space="preserve"> the exploitation of </w:t>
      </w:r>
      <w:r w:rsidRPr="007002C9">
        <w:rPr>
          <w:rStyle w:val="StyleUnderline"/>
        </w:rPr>
        <w:t xml:space="preserve">oil, gas and </w:t>
      </w:r>
      <w:r w:rsidRPr="007002C9">
        <w:rPr>
          <w:rStyle w:val="StyleUnderline"/>
          <w:highlight w:val="green"/>
        </w:rPr>
        <w:t>coal accelerating</w:t>
      </w:r>
      <w:r w:rsidRPr="007002C9">
        <w:rPr>
          <w:sz w:val="12"/>
        </w:rPr>
        <w:t>, as long as there is demand</w:t>
      </w:r>
      <w:r w:rsidRPr="007002C9">
        <w:rPr>
          <w:rStyle w:val="StyleUnderline"/>
        </w:rPr>
        <w:t xml:space="preserve">. It also means that huge savings, among them pension funds, are </w:t>
      </w:r>
      <w:r w:rsidRPr="007002C9">
        <w:rPr>
          <w:rStyle w:val="Emphasis"/>
        </w:rPr>
        <w:t>locked</w:t>
      </w:r>
      <w:r w:rsidRPr="007002C9">
        <w:rPr>
          <w:sz w:val="12"/>
        </w:rPr>
        <w:t xml:space="preserve"> into investments </w:t>
      </w:r>
      <w:r w:rsidRPr="007002C9">
        <w:rPr>
          <w:rStyle w:val="StyleUnderline"/>
        </w:rPr>
        <w:t>in fossil-based assets</w:t>
      </w:r>
      <w:r w:rsidRPr="007002C9">
        <w:rPr>
          <w:sz w:val="12"/>
        </w:rPr>
        <w:t xml:space="preserve">. Such </w:t>
      </w:r>
      <w:r w:rsidRPr="007002C9">
        <w:rPr>
          <w:rStyle w:val="StyleUnderline"/>
        </w:rPr>
        <w:t>assets are increasingly looked upon as high-risk assets</w:t>
      </w:r>
      <w:r w:rsidRPr="007002C9">
        <w:rPr>
          <w:sz w:val="12"/>
        </w:rPr>
        <w:t xml:space="preserve"> (see Sect. 3.4).  </w:t>
      </w:r>
    </w:p>
    <w:p w14:paraId="251BEF3B" w14:textId="77777777" w:rsidR="0029652B" w:rsidRPr="007002C9" w:rsidRDefault="0029652B" w:rsidP="0029652B">
      <w:pPr>
        <w:rPr>
          <w:rStyle w:val="Emphasis"/>
        </w:rPr>
      </w:pPr>
    </w:p>
    <w:p w14:paraId="3BB57450" w14:textId="77777777" w:rsidR="0029652B" w:rsidRPr="007002C9" w:rsidRDefault="0029652B" w:rsidP="0029652B">
      <w:pPr>
        <w:pStyle w:val="Heading4"/>
        <w:rPr>
          <w:rFonts w:cs="Calibri"/>
        </w:rPr>
      </w:pPr>
      <w:r w:rsidRPr="007002C9">
        <w:rPr>
          <w:rFonts w:cs="Calibri"/>
        </w:rPr>
        <w:t xml:space="preserve">Vote neg to </w:t>
      </w:r>
      <w:r w:rsidRPr="007002C9">
        <w:rPr>
          <w:rFonts w:cs="Calibri"/>
          <w:u w:val="single"/>
        </w:rPr>
        <w:t>join the party</w:t>
      </w:r>
      <w:r w:rsidRPr="007002C9">
        <w:rPr>
          <w:rFonts w:cs="Calibri"/>
        </w:rPr>
        <w:t xml:space="preserve"> – dual power organizing is the </w:t>
      </w:r>
      <w:r w:rsidRPr="007002C9">
        <w:rPr>
          <w:rFonts w:cs="Calibri"/>
          <w:u w:val="single"/>
        </w:rPr>
        <w:t>only path</w:t>
      </w:r>
      <w:r w:rsidRPr="007002C9">
        <w:rPr>
          <w:rFonts w:cs="Calibri"/>
        </w:rPr>
        <w:t xml:space="preserve"> to revolutionary change.</w:t>
      </w:r>
    </w:p>
    <w:p w14:paraId="3B3BFEA6" w14:textId="77777777" w:rsidR="0029652B" w:rsidRPr="007002C9" w:rsidRDefault="0029652B" w:rsidP="0029652B">
      <w:pPr>
        <w:rPr>
          <w:rStyle w:val="Style13ptBold"/>
        </w:rPr>
      </w:pPr>
      <w:r w:rsidRPr="007002C9">
        <w:rPr>
          <w:rStyle w:val="Style13ptBold"/>
        </w:rPr>
        <w:t>Escalante ‘18</w:t>
      </w:r>
    </w:p>
    <w:p w14:paraId="07A4FB21" w14:textId="77777777" w:rsidR="0029652B" w:rsidRPr="007002C9" w:rsidRDefault="0029652B" w:rsidP="0029652B">
      <w:pPr>
        <w:rPr>
          <w:sz w:val="16"/>
          <w:szCs w:val="16"/>
        </w:rPr>
      </w:pPr>
      <w:r w:rsidRPr="007002C9">
        <w:rPr>
          <w:sz w:val="16"/>
          <w:szCs w:val="16"/>
        </w:rPr>
        <w:t xml:space="preserve">[Alyson, philosophy at U of Oregon. 08/24/2018. “Against Electoralism, For Dual Power!” </w:t>
      </w:r>
      <w:hyperlink r:id="rId12" w:history="1">
        <w:r w:rsidRPr="007002C9">
          <w:rPr>
            <w:rStyle w:val="Hyperlink"/>
            <w:sz w:val="16"/>
            <w:szCs w:val="16"/>
          </w:rPr>
          <w:t>https://theforgenews.org/2018/08/24/against-electoralism-for-dual-power/</w:t>
        </w:r>
      </w:hyperlink>
      <w:r w:rsidRPr="007002C9">
        <w:rPr>
          <w:sz w:val="16"/>
          <w:szCs w:val="16"/>
        </w:rPr>
        <w:t>] pat</w:t>
      </w:r>
    </w:p>
    <w:p w14:paraId="5F42C5C7" w14:textId="77777777" w:rsidR="0029652B" w:rsidRPr="007002C9" w:rsidRDefault="0029652B" w:rsidP="0029652B">
      <w:pPr>
        <w:rPr>
          <w:sz w:val="12"/>
        </w:rPr>
      </w:pPr>
      <w:r w:rsidRPr="007002C9">
        <w:rPr>
          <w:sz w:val="12"/>
        </w:rPr>
        <w:t xml:space="preserve">I am sure that at this point, the opportunists reading this have already begun to type out their typical objection: </w:t>
      </w:r>
      <w:r w:rsidRPr="007002C9">
        <w:rPr>
          <w:rStyle w:val="StyleUnderline"/>
          <w:highlight w:val="green"/>
        </w:rPr>
        <w:t>the world is different</w:t>
      </w:r>
      <w:r w:rsidRPr="007002C9">
        <w:rPr>
          <w:rStyle w:val="StyleUnderline"/>
        </w:rPr>
        <w:t xml:space="preserve"> than it was in 1917</w:t>
      </w:r>
      <w:r w:rsidRPr="007002C9">
        <w:rPr>
          <w:sz w:val="12"/>
        </w:rPr>
        <w:t>, and the conditions of the United States in no way echo the conditions which enabled the Bolsheviks to achieve revolutionary success.</w:t>
      </w:r>
    </w:p>
    <w:p w14:paraId="1FAA4441" w14:textId="77777777" w:rsidR="0029652B" w:rsidRPr="007002C9" w:rsidRDefault="0029652B" w:rsidP="0029652B">
      <w:pPr>
        <w:rPr>
          <w:sz w:val="12"/>
        </w:rPr>
      </w:pPr>
      <w:r w:rsidRPr="007002C9">
        <w:rPr>
          <w:sz w:val="12"/>
        </w:rPr>
        <w:t xml:space="preserve">To this tried and true objection, there is one simple answer: </w:t>
      </w:r>
      <w:r w:rsidRPr="007002C9">
        <w:rPr>
          <w:rStyle w:val="Emphasis"/>
        </w:rPr>
        <w:t xml:space="preserve">you are entirely correct, and that is why </w:t>
      </w:r>
      <w:r w:rsidRPr="007002C9">
        <w:rPr>
          <w:rStyle w:val="Emphasis"/>
          <w:highlight w:val="green"/>
        </w:rPr>
        <w:t>we need to abandon electoralism</w:t>
      </w:r>
      <w:r w:rsidRPr="007002C9">
        <w:rPr>
          <w:rStyle w:val="Emphasis"/>
        </w:rPr>
        <w:t xml:space="preserve"> and working within the bourgeois state</w:t>
      </w:r>
      <w:r w:rsidRPr="007002C9">
        <w:rPr>
          <w:sz w:val="12"/>
        </w:rPr>
        <w:t>.</w:t>
      </w:r>
    </w:p>
    <w:p w14:paraId="620926BC" w14:textId="77777777" w:rsidR="0029652B" w:rsidRPr="007002C9" w:rsidRDefault="0029652B" w:rsidP="0029652B">
      <w:pPr>
        <w:rPr>
          <w:sz w:val="12"/>
        </w:rPr>
      </w:pPr>
      <w:r w:rsidRPr="007002C9">
        <w:rPr>
          <w:sz w:val="12"/>
        </w:rPr>
        <w:t xml:space="preserve">What were the conditions which allowed the Bolsheviks to successfully revolt? </w:t>
      </w:r>
      <w:r w:rsidRPr="007002C9">
        <w:rPr>
          <w:rStyle w:val="StyleUnderline"/>
        </w:rPr>
        <w:t xml:space="preserve">The conditions were that of </w:t>
      </w:r>
      <w:r w:rsidRPr="007002C9">
        <w:rPr>
          <w:rStyle w:val="StyleUnderline"/>
          <w:highlight w:val="green"/>
        </w:rPr>
        <w:t>Dual Power</w:t>
      </w:r>
      <w:r w:rsidRPr="007002C9">
        <w:rPr>
          <w:sz w:val="12"/>
        </w:rPr>
        <w:t xml:space="preserve">. Alongside the capitalist state, </w:t>
      </w:r>
      <w:r w:rsidRPr="007002C9">
        <w:rPr>
          <w:rStyle w:val="StyleUnderline"/>
        </w:rPr>
        <w:t xml:space="preserve">there existed a whole set of </w:t>
      </w:r>
      <w:r w:rsidRPr="007002C9">
        <w:rPr>
          <w:rStyle w:val="StyleUnderline"/>
          <w:highlight w:val="green"/>
        </w:rPr>
        <w:t>institutions</w:t>
      </w:r>
      <w:r w:rsidRPr="007002C9">
        <w:rPr>
          <w:rStyle w:val="StyleUnderline"/>
        </w:rPr>
        <w:t xml:space="preserve"> and councils which </w:t>
      </w:r>
      <w:r w:rsidRPr="007002C9">
        <w:rPr>
          <w:rStyle w:val="StyleUnderline"/>
          <w:highlight w:val="green"/>
        </w:rPr>
        <w:t>met the needs of</w:t>
      </w:r>
      <w:r w:rsidRPr="007002C9">
        <w:rPr>
          <w:rStyle w:val="StyleUnderline"/>
        </w:rPr>
        <w:t xml:space="preserve"> the </w:t>
      </w:r>
      <w:r w:rsidRPr="007002C9">
        <w:rPr>
          <w:rStyle w:val="StyleUnderline"/>
          <w:highlight w:val="green"/>
        </w:rPr>
        <w:t>workers</w:t>
      </w:r>
      <w:r w:rsidRPr="007002C9">
        <w:rPr>
          <w:sz w:val="12"/>
        </w:rPr>
        <w:t xml:space="preserve">. The soviets, a parallel socialist government made up of individual councils, successfully took over many governmental responsibilities in some parts of Petrograd. In the radical Viborg district, </w:t>
      </w:r>
      <w:r w:rsidRPr="007002C9">
        <w:rPr>
          <w:rStyle w:val="StyleUnderline"/>
          <w:highlight w:val="green"/>
        </w:rPr>
        <w:t>the</w:t>
      </w:r>
      <w:r w:rsidRPr="007002C9">
        <w:rPr>
          <w:rStyle w:val="StyleUnderline"/>
        </w:rPr>
        <w:t xml:space="preserve"> Bolshevik controlled </w:t>
      </w:r>
      <w:r w:rsidRPr="007002C9">
        <w:rPr>
          <w:rStyle w:val="StyleUnderline"/>
          <w:highlight w:val="green"/>
        </w:rPr>
        <w:t>soviets provided</w:t>
      </w:r>
      <w:r w:rsidRPr="007002C9">
        <w:rPr>
          <w:rStyle w:val="StyleUnderline"/>
        </w:rPr>
        <w:t xml:space="preserve"> government </w:t>
      </w:r>
      <w:r w:rsidRPr="007002C9">
        <w:rPr>
          <w:rStyle w:val="StyleUnderline"/>
          <w:highlight w:val="green"/>
        </w:rPr>
        <w:t>services</w:t>
      </w:r>
      <w:r w:rsidRPr="007002C9">
        <w:rPr>
          <w:rStyle w:val="StyleUnderline"/>
        </w:rPr>
        <w:t xml:space="preserve"> like mail</w:t>
      </w:r>
      <w:r w:rsidRPr="007002C9">
        <w:rPr>
          <w:sz w:val="12"/>
        </w:rPr>
        <w:t xml:space="preserve">, alongside programs that could meet the needs of workers. When a far right coup was attempted against the provisional government, </w:t>
      </w:r>
      <w:r w:rsidRPr="007002C9">
        <w:rPr>
          <w:rStyle w:val="StyleUnderline"/>
        </w:rPr>
        <w:t xml:space="preserve">it was </w:t>
      </w:r>
      <w:r w:rsidRPr="007002C9">
        <w:rPr>
          <w:rStyle w:val="StyleUnderline"/>
          <w:highlight w:val="green"/>
        </w:rPr>
        <w:t>troops</w:t>
      </w:r>
      <w:r w:rsidRPr="007002C9">
        <w:rPr>
          <w:rStyle w:val="StyleUnderline"/>
        </w:rPr>
        <w:t xml:space="preserve"> loyal to the Bolshevik factions within the soviet who </w:t>
      </w:r>
      <w:r w:rsidRPr="007002C9">
        <w:rPr>
          <w:rStyle w:val="StyleUnderline"/>
          <w:highlight w:val="green"/>
        </w:rPr>
        <w:t>repelled the coup</w:t>
      </w:r>
      <w:r w:rsidRPr="007002C9">
        <w:rPr>
          <w:rStyle w:val="StyleUnderline"/>
        </w:rPr>
        <w:t xml:space="preserve"> plotters</w:t>
      </w:r>
      <w:r w:rsidRPr="007002C9">
        <w:rPr>
          <w:sz w:val="12"/>
        </w:rPr>
        <w:t xml:space="preserve">, </w:t>
      </w:r>
      <w:r w:rsidRPr="007002C9">
        <w:rPr>
          <w:rStyle w:val="StyleUnderline"/>
          <w:highlight w:val="green"/>
        </w:rPr>
        <w:t>proving</w:t>
      </w:r>
      <w:r w:rsidRPr="007002C9">
        <w:rPr>
          <w:rStyle w:val="StyleUnderline"/>
        </w:rPr>
        <w:t xml:space="preserve"> concretely to the workers of Petrograd that the </w:t>
      </w:r>
      <w:r w:rsidRPr="007002C9">
        <w:rPr>
          <w:rStyle w:val="StyleUnderline"/>
          <w:highlight w:val="green"/>
        </w:rPr>
        <w:t>socialists could</w:t>
      </w:r>
      <w:r w:rsidRPr="007002C9">
        <w:rPr>
          <w:rStyle w:val="StyleUnderline"/>
        </w:rPr>
        <w:t xml:space="preserve"> not only </w:t>
      </w:r>
      <w:r w:rsidRPr="007002C9">
        <w:rPr>
          <w:rStyle w:val="StyleUnderline"/>
          <w:highlight w:val="green"/>
        </w:rPr>
        <w:t>provide for</w:t>
      </w:r>
      <w:r w:rsidRPr="007002C9">
        <w:rPr>
          <w:rStyle w:val="StyleUnderline"/>
        </w:rPr>
        <w:t xml:space="preserve"> their needs</w:t>
      </w:r>
      <w:r w:rsidRPr="007002C9">
        <w:rPr>
          <w:sz w:val="12"/>
        </w:rPr>
        <w:t xml:space="preserve">, </w:t>
      </w:r>
      <w:r w:rsidRPr="007002C9">
        <w:rPr>
          <w:rStyle w:val="StyleUnderline"/>
        </w:rPr>
        <w:t xml:space="preserve">but also for their </w:t>
      </w:r>
      <w:r w:rsidRPr="007002C9">
        <w:rPr>
          <w:rStyle w:val="StyleUnderline"/>
          <w:highlight w:val="green"/>
        </w:rPr>
        <w:t>defense</w:t>
      </w:r>
      <w:r w:rsidRPr="007002C9">
        <w:rPr>
          <w:sz w:val="12"/>
        </w:rPr>
        <w:t>.</w:t>
      </w:r>
    </w:p>
    <w:p w14:paraId="141FF22F" w14:textId="77777777" w:rsidR="0029652B" w:rsidRPr="007002C9" w:rsidRDefault="0029652B" w:rsidP="0029652B">
      <w:pPr>
        <w:rPr>
          <w:sz w:val="12"/>
        </w:rPr>
      </w:pPr>
      <w:r w:rsidRPr="007002C9">
        <w:rPr>
          <w:sz w:val="12"/>
        </w:rPr>
        <w:t xml:space="preserve">In short: the Bolsheviks recognized that instead of integrating into the bourgeois state, they could operate outside of it to build dual power. They could establish programs of elected representatives who would serve the workers. </w:t>
      </w:r>
      <w:r w:rsidRPr="007002C9">
        <w:rPr>
          <w:rStyle w:val="Emphasis"/>
          <w:highlight w:val="green"/>
        </w:rPr>
        <w:t>They would not bolster the capitalist state</w:t>
      </w:r>
      <w:r w:rsidRPr="007002C9">
        <w:rPr>
          <w:rStyle w:val="Emphasis"/>
        </w:rPr>
        <w:t xml:space="preserve"> in the name of socialism, </w:t>
      </w:r>
      <w:r w:rsidRPr="007002C9">
        <w:rPr>
          <w:rStyle w:val="Emphasis"/>
          <w:highlight w:val="green"/>
        </w:rPr>
        <w:t>they would offer an alternative</w:t>
      </w:r>
      <w:r w:rsidRPr="007002C9">
        <w:rPr>
          <w:rStyle w:val="Emphasis"/>
        </w:rPr>
        <w:t xml:space="preserve"> to it</w:t>
      </w:r>
      <w:r w:rsidRPr="007002C9">
        <w:rPr>
          <w:sz w:val="12"/>
        </w:rPr>
        <w:t>.</w:t>
      </w:r>
    </w:p>
    <w:p w14:paraId="289AC087" w14:textId="77777777" w:rsidR="0029652B" w:rsidRPr="007002C9" w:rsidRDefault="0029652B" w:rsidP="0029652B">
      <w:pPr>
        <w:rPr>
          <w:sz w:val="12"/>
        </w:rPr>
      </w:pPr>
      <w:r w:rsidRPr="007002C9">
        <w:rPr>
          <w:sz w:val="12"/>
        </w:rPr>
        <w:t xml:space="preserve">And so, when the time came for revolt, </w:t>
      </w:r>
      <w:r w:rsidRPr="007002C9">
        <w:rPr>
          <w:rStyle w:val="StyleUnderline"/>
          <w:highlight w:val="green"/>
        </w:rPr>
        <w:t>the masses were already</w:t>
      </w:r>
      <w:r w:rsidRPr="007002C9">
        <w:rPr>
          <w:rStyle w:val="StyleUnderline"/>
        </w:rPr>
        <w:t xml:space="preserve"> to </w:t>
      </w:r>
      <w:r w:rsidRPr="007002C9">
        <w:rPr>
          <w:rStyle w:val="StyleUnderline"/>
          <w:highlight w:val="green"/>
        </w:rPr>
        <w:t>loyal</w:t>
      </w:r>
      <w:r w:rsidRPr="007002C9">
        <w:rPr>
          <w:rStyle w:val="StyleUnderline"/>
        </w:rPr>
        <w:t xml:space="preserve"> to the Bolsheviks</w:t>
      </w:r>
      <w:r w:rsidRPr="007002C9">
        <w:rPr>
          <w:sz w:val="12"/>
        </w:rPr>
        <w:t xml:space="preserve">. </w:t>
      </w:r>
      <w:r w:rsidRPr="007002C9">
        <w:rPr>
          <w:rStyle w:val="StyleUnderline"/>
          <w:highlight w:val="green"/>
        </w:rPr>
        <w:t>The only party who</w:t>
      </w:r>
      <w:r w:rsidRPr="007002C9">
        <w:rPr>
          <w:rStyle w:val="StyleUnderline"/>
        </w:rPr>
        <w:t xml:space="preserve"> had </w:t>
      </w:r>
      <w:r w:rsidRPr="007002C9">
        <w:rPr>
          <w:rStyle w:val="StyleUnderline"/>
          <w:highlight w:val="green"/>
        </w:rPr>
        <w:t>never compromised</w:t>
      </w:r>
      <w:r w:rsidRPr="007002C9">
        <w:rPr>
          <w:sz w:val="12"/>
        </w:rPr>
        <w:t xml:space="preserve">, who had denounced the unpopular imperialist wars, who had rejected the provisional government entirely, </w:t>
      </w:r>
      <w:r w:rsidRPr="007002C9">
        <w:rPr>
          <w:rStyle w:val="StyleUnderline"/>
        </w:rPr>
        <w:t xml:space="preserve">was the party who </w:t>
      </w:r>
      <w:r w:rsidRPr="007002C9">
        <w:rPr>
          <w:rStyle w:val="StyleUnderline"/>
          <w:highlight w:val="green"/>
        </w:rPr>
        <w:t>successfully gained</w:t>
      </w:r>
      <w:r w:rsidRPr="007002C9">
        <w:rPr>
          <w:rStyle w:val="StyleUnderline"/>
        </w:rPr>
        <w:t xml:space="preserve"> the </w:t>
      </w:r>
      <w:r w:rsidRPr="007002C9">
        <w:rPr>
          <w:rStyle w:val="StyleUnderline"/>
          <w:highlight w:val="green"/>
        </w:rPr>
        <w:t>support of the workers</w:t>
      </w:r>
      <w:r w:rsidRPr="007002C9">
        <w:rPr>
          <w:sz w:val="12"/>
        </w:rPr>
        <w:t>.</w:t>
      </w:r>
    </w:p>
    <w:p w14:paraId="53D8D182" w14:textId="77777777" w:rsidR="0029652B" w:rsidRPr="007002C9" w:rsidRDefault="0029652B" w:rsidP="0029652B">
      <w:pPr>
        <w:rPr>
          <w:rStyle w:val="Emphasis"/>
        </w:rPr>
      </w:pPr>
      <w:r w:rsidRPr="007002C9">
        <w:rPr>
          <w:sz w:val="12"/>
        </w:rPr>
        <w:t xml:space="preserve">And so, many of us on the more radical fringes of the socialist movement wonder why it is the the DSA and other socialist opportunists seem to think that we can win by bolstering the capitalist state? We wonder, given this powerful historical precedent, why they devote their energy to getting more Ocasios elected; </w:t>
      </w:r>
      <w:r w:rsidRPr="007002C9">
        <w:rPr>
          <w:rStyle w:val="Emphasis"/>
          <w:highlight w:val="green"/>
        </w:rPr>
        <w:t>what good does one more left democrat</w:t>
      </w:r>
      <w:r w:rsidRPr="007002C9">
        <w:rPr>
          <w:rStyle w:val="Emphasis"/>
        </w:rPr>
        <w:t xml:space="preserve"> who will abandon the workers </w:t>
      </w:r>
      <w:r w:rsidRPr="007002C9">
        <w:rPr>
          <w:rStyle w:val="Emphasis"/>
          <w:highlight w:val="green"/>
        </w:rPr>
        <w:t>do</w:t>
      </w:r>
      <w:r w:rsidRPr="007002C9">
        <w:rPr>
          <w:rStyle w:val="Emphasis"/>
        </w:rPr>
        <w:t xml:space="preserve"> for us</w:t>
      </w:r>
      <w:r w:rsidRPr="007002C9">
        <w:rPr>
          <w:rStyle w:val="Emphasis"/>
          <w:highlight w:val="green"/>
        </w:rPr>
        <w:t>?</w:t>
      </w:r>
    </w:p>
    <w:p w14:paraId="3FEA5998" w14:textId="77777777" w:rsidR="0029652B" w:rsidRPr="007002C9" w:rsidRDefault="0029652B" w:rsidP="0029652B">
      <w:pPr>
        <w:rPr>
          <w:sz w:val="8"/>
          <w:szCs w:val="8"/>
        </w:rPr>
      </w:pPr>
      <w:r w:rsidRPr="007002C9">
        <w:rPr>
          <w:sz w:val="8"/>
          <w:szCs w:val="8"/>
        </w:rPr>
        <w:t>The answer we receive in return is always the same: we want to win small changes that will make life for the workers easier; we want to protect food stamps and healthcare.</w:t>
      </w:r>
    </w:p>
    <w:p w14:paraId="1C7BEF3E" w14:textId="77777777" w:rsidR="0029652B" w:rsidRPr="007002C9" w:rsidRDefault="0029652B" w:rsidP="0029652B">
      <w:pPr>
        <w:rPr>
          <w:sz w:val="12"/>
        </w:rPr>
      </w:pPr>
      <w:r w:rsidRPr="007002C9">
        <w:rPr>
          <w:sz w:val="12"/>
        </w:rPr>
        <w:t xml:space="preserve">And do this, we reply: </w:t>
      </w:r>
      <w:r w:rsidRPr="007002C9">
        <w:rPr>
          <w:rStyle w:val="StyleUnderline"/>
          <w:highlight w:val="green"/>
        </w:rPr>
        <w:t>what makes you think reform</w:t>
      </w:r>
      <w:r w:rsidRPr="007002C9">
        <w:rPr>
          <w:sz w:val="12"/>
        </w:rPr>
        <w:t xml:space="preserve">ism </w:t>
      </w:r>
      <w:r w:rsidRPr="007002C9">
        <w:rPr>
          <w:rStyle w:val="StyleUnderline"/>
          <w:highlight w:val="green"/>
        </w:rPr>
        <w:t>is the only way</w:t>
      </w:r>
      <w:r w:rsidRPr="007002C9">
        <w:rPr>
          <w:rStyle w:val="StyleUnderline"/>
        </w:rPr>
        <w:t xml:space="preserve"> to do this</w:t>
      </w:r>
      <w:r w:rsidRPr="007002C9">
        <w:rPr>
          <w:sz w:val="12"/>
        </w:rPr>
        <w:t xml:space="preserve">. When the bourgeois state in California was happy to let black children go to school unfed, </w:t>
      </w:r>
      <w:r w:rsidRPr="007002C9">
        <w:rPr>
          <w:rStyle w:val="StyleUnderline"/>
          <w:highlight w:val="green"/>
        </w:rPr>
        <w:t>the</w:t>
      </w:r>
      <w:r w:rsidRPr="007002C9">
        <w:rPr>
          <w:rStyle w:val="StyleUnderline"/>
        </w:rPr>
        <w:t xml:space="preserve"> Black </w:t>
      </w:r>
      <w:r w:rsidRPr="007002C9">
        <w:rPr>
          <w:rStyle w:val="StyleUnderline"/>
          <w:highlight w:val="green"/>
        </w:rPr>
        <w:t>Panthers</w:t>
      </w:r>
      <w:r w:rsidRPr="007002C9">
        <w:rPr>
          <w:rStyle w:val="StyleUnderline"/>
        </w:rPr>
        <w:t xml:space="preserve"> didn’t rally around democratic candidates</w:t>
      </w:r>
      <w:r w:rsidRPr="007002C9">
        <w:rPr>
          <w:sz w:val="12"/>
        </w:rPr>
        <w:t xml:space="preserve">, </w:t>
      </w:r>
      <w:r w:rsidRPr="007002C9">
        <w:rPr>
          <w:rStyle w:val="StyleUnderline"/>
        </w:rPr>
        <w:t xml:space="preserve">they became militant and </w:t>
      </w:r>
      <w:r w:rsidRPr="007002C9">
        <w:rPr>
          <w:rStyle w:val="StyleUnderline"/>
          <w:highlight w:val="green"/>
        </w:rPr>
        <w:t>fed the children themselves</w:t>
      </w:r>
      <w:r w:rsidRPr="007002C9">
        <w:rPr>
          <w:sz w:val="12"/>
        </w:rPr>
        <w:t xml:space="preserve">. In the 40s and 50s, </w:t>
      </w:r>
      <w:r w:rsidRPr="007002C9">
        <w:rPr>
          <w:rStyle w:val="StyleUnderline"/>
          <w:highlight w:val="green"/>
        </w:rPr>
        <w:t>socialists in New York</w:t>
      </w:r>
      <w:r w:rsidRPr="007002C9">
        <w:rPr>
          <w:rStyle w:val="StyleUnderline"/>
        </w:rPr>
        <w:t xml:space="preserve"> saw people going without healthcare and instead of rallying behind democratic candidates</w:t>
      </w:r>
      <w:r w:rsidRPr="007002C9">
        <w:rPr>
          <w:sz w:val="12"/>
        </w:rPr>
        <w:t xml:space="preserve">, </w:t>
      </w:r>
      <w:r w:rsidRPr="007002C9">
        <w:rPr>
          <w:rStyle w:val="StyleUnderline"/>
        </w:rPr>
        <w:t xml:space="preserve">they </w:t>
      </w:r>
      <w:r w:rsidRPr="007002C9">
        <w:rPr>
          <w:rStyle w:val="StyleUnderline"/>
          <w:highlight w:val="green"/>
        </w:rPr>
        <w:t>built the IWO to provide healthcare</w:t>
      </w:r>
      <w:r w:rsidRPr="007002C9">
        <w:rPr>
          <w:rStyle w:val="StyleUnderline"/>
        </w:rPr>
        <w:t xml:space="preserve"> directly</w:t>
      </w:r>
      <w:r w:rsidRPr="007002C9">
        <w:rPr>
          <w:sz w:val="12"/>
        </w:rPr>
        <w:t>. Both these groups took up our pressing revolutionary task: building dual power.</w:t>
      </w:r>
    </w:p>
    <w:p w14:paraId="5995DAE3" w14:textId="77777777" w:rsidR="0029652B" w:rsidRPr="007002C9" w:rsidRDefault="0029652B" w:rsidP="0029652B">
      <w:pPr>
        <w:rPr>
          <w:sz w:val="8"/>
          <w:szCs w:val="8"/>
        </w:rPr>
      </w:pPr>
      <w:r w:rsidRPr="007002C9">
        <w:rPr>
          <w:sz w:val="8"/>
          <w:szCs w:val="8"/>
        </w:rPr>
        <w:lastRenderedPageBreak/>
        <w:t>Imagine if all those hours the DSA poured into electing Ocasio were instead used to feed the people of New York, to provide them with medical care, to ensure their needs were met. Imagine the masses seeing socialism not as a pipe dream we might achieve through electing more imperialists, but as a concrete movement which is currently meeting their needs?</w:t>
      </w:r>
    </w:p>
    <w:p w14:paraId="64FB2D99" w14:textId="77777777" w:rsidR="0029652B" w:rsidRPr="007002C9" w:rsidRDefault="0029652B" w:rsidP="0029652B">
      <w:pPr>
        <w:rPr>
          <w:sz w:val="12"/>
        </w:rPr>
      </w:pPr>
      <w:r w:rsidRPr="007002C9">
        <w:rPr>
          <w:sz w:val="12"/>
        </w:rPr>
        <w:t xml:space="preserve">The fact is, we are not nearly ready for revolution. Socialists in the United States have failed to meet the needs of the people, and as long as their only concrete interaction with the masses is handing them a voter registration form, they will continue to fail the people. </w:t>
      </w:r>
      <w:r w:rsidRPr="007002C9">
        <w:rPr>
          <w:rStyle w:val="StyleUnderline"/>
          <w:highlight w:val="green"/>
        </w:rPr>
        <w:t>Our task</w:t>
      </w:r>
      <w:r w:rsidRPr="007002C9">
        <w:rPr>
          <w:rStyle w:val="StyleUnderline"/>
        </w:rPr>
        <w:t xml:space="preserve"> now </w:t>
      </w:r>
      <w:r w:rsidRPr="007002C9">
        <w:rPr>
          <w:rStyle w:val="StyleUnderline"/>
          <w:highlight w:val="green"/>
        </w:rPr>
        <w:t>is not to elect representatives</w:t>
      </w:r>
      <w:r w:rsidRPr="007002C9">
        <w:rPr>
          <w:rStyle w:val="StyleUnderline"/>
        </w:rPr>
        <w:t xml:space="preserve"> to advocate for the people</w:t>
      </w:r>
      <w:r w:rsidRPr="007002C9">
        <w:rPr>
          <w:sz w:val="12"/>
        </w:rPr>
        <w:t xml:space="preserve">; it is much more gruelingly laborious than that. </w:t>
      </w:r>
      <w:r w:rsidRPr="007002C9">
        <w:rPr>
          <w:rStyle w:val="Emphasis"/>
          <w:highlight w:val="green"/>
        </w:rPr>
        <w:t>Our task is to serve the people</w:t>
      </w:r>
      <w:r w:rsidRPr="007002C9">
        <w:rPr>
          <w:sz w:val="12"/>
        </w:rPr>
        <w:t>. Our task is to build dual power.</w:t>
      </w:r>
    </w:p>
    <w:p w14:paraId="13113F72" w14:textId="77777777" w:rsidR="0029652B" w:rsidRPr="007002C9" w:rsidRDefault="0029652B" w:rsidP="0029652B">
      <w:pPr>
        <w:rPr>
          <w:sz w:val="12"/>
        </w:rPr>
      </w:pPr>
      <w:r w:rsidRPr="007002C9">
        <w:rPr>
          <w:sz w:val="12"/>
        </w:rPr>
        <w:t xml:space="preserve">The movement to do this is underway. Members of the DSA refoundation caucus have begun to move the left of the DSA in this direct, </w:t>
      </w:r>
      <w:r w:rsidRPr="007002C9">
        <w:rPr>
          <w:rStyle w:val="StyleUnderline"/>
        </w:rPr>
        <w:t xml:space="preserve">socialist groups like </w:t>
      </w:r>
      <w:r w:rsidRPr="007002C9">
        <w:rPr>
          <w:rStyle w:val="StyleUnderline"/>
          <w:highlight w:val="green"/>
        </w:rPr>
        <w:t>Philly Socialists</w:t>
      </w:r>
      <w:r w:rsidRPr="007002C9">
        <w:rPr>
          <w:rStyle w:val="StyleUnderline"/>
        </w:rPr>
        <w:t xml:space="preserve"> have begun to </w:t>
      </w:r>
      <w:r w:rsidRPr="007002C9">
        <w:rPr>
          <w:rStyle w:val="StyleUnderline"/>
          <w:highlight w:val="green"/>
        </w:rPr>
        <w:t>build</w:t>
      </w:r>
      <w:r w:rsidRPr="007002C9">
        <w:rPr>
          <w:rStyle w:val="StyleUnderline"/>
        </w:rPr>
        <w:t xml:space="preserve"> dual power through </w:t>
      </w:r>
      <w:r w:rsidRPr="007002C9">
        <w:rPr>
          <w:rStyle w:val="StyleUnderline"/>
          <w:highlight w:val="green"/>
        </w:rPr>
        <w:t>GED programs and tenants unions</w:t>
      </w:r>
      <w:r w:rsidRPr="007002C9">
        <w:rPr>
          <w:sz w:val="12"/>
        </w:rPr>
        <w:t xml:space="preserve">, </w:t>
      </w:r>
      <w:r w:rsidRPr="007002C9">
        <w:rPr>
          <w:rStyle w:val="StyleUnderline"/>
        </w:rPr>
        <w:t xml:space="preserve">many branches of </w:t>
      </w:r>
      <w:r w:rsidRPr="007002C9">
        <w:rPr>
          <w:rStyle w:val="StyleUnderline"/>
          <w:highlight w:val="green"/>
        </w:rPr>
        <w:t xml:space="preserve">the </w:t>
      </w:r>
      <w:r w:rsidRPr="007002C9">
        <w:rPr>
          <w:rStyle w:val="Emphasis"/>
          <w:highlight w:val="green"/>
        </w:rPr>
        <w:t>P</w:t>
      </w:r>
      <w:r w:rsidRPr="007002C9">
        <w:rPr>
          <w:rStyle w:val="StyleUnderline"/>
        </w:rPr>
        <w:t xml:space="preserve">arty For </w:t>
      </w:r>
      <w:r w:rsidRPr="007002C9">
        <w:rPr>
          <w:rStyle w:val="Emphasis"/>
          <w:highlight w:val="green"/>
        </w:rPr>
        <w:t>S</w:t>
      </w:r>
      <w:r w:rsidRPr="007002C9">
        <w:rPr>
          <w:rStyle w:val="StyleUnderline"/>
        </w:rPr>
        <w:t xml:space="preserve">ocialism and </w:t>
      </w:r>
      <w:r w:rsidRPr="007002C9">
        <w:rPr>
          <w:rStyle w:val="Emphasis"/>
          <w:highlight w:val="green"/>
        </w:rPr>
        <w:t>L</w:t>
      </w:r>
      <w:r w:rsidRPr="007002C9">
        <w:rPr>
          <w:rStyle w:val="StyleUnderline"/>
        </w:rPr>
        <w:t xml:space="preserve">iberation have begun to </w:t>
      </w:r>
      <w:r w:rsidRPr="007002C9">
        <w:rPr>
          <w:rStyle w:val="StyleUnderline"/>
          <w:highlight w:val="green"/>
        </w:rPr>
        <w:t>feed the people</w:t>
      </w:r>
      <w:r w:rsidRPr="007002C9">
        <w:rPr>
          <w:rStyle w:val="StyleUnderline"/>
        </w:rPr>
        <w:t xml:space="preserve"> and provide for their concrete needs</w:t>
      </w:r>
      <w:r w:rsidRPr="007002C9">
        <w:rPr>
          <w:sz w:val="12"/>
        </w:rPr>
        <w:t xml:space="preserve">, </w:t>
      </w:r>
      <w:r w:rsidRPr="007002C9">
        <w:rPr>
          <w:rStyle w:val="StyleUnderline"/>
        </w:rPr>
        <w:t xml:space="preserve">and </w:t>
      </w:r>
      <w:r w:rsidRPr="007002C9">
        <w:rPr>
          <w:rStyle w:val="StyleUnderline"/>
          <w:highlight w:val="green"/>
        </w:rPr>
        <w:t>Red Guard collectives</w:t>
      </w:r>
      <w:r w:rsidRPr="007002C9">
        <w:rPr>
          <w:rStyle w:val="StyleUnderline"/>
        </w:rPr>
        <w:t xml:space="preserve"> in Los Angeles have built serve the people programs and </w:t>
      </w:r>
      <w:r w:rsidRPr="007002C9">
        <w:rPr>
          <w:rStyle w:val="StyleUnderline"/>
          <w:highlight w:val="green"/>
        </w:rPr>
        <w:t>take</w:t>
      </w:r>
      <w:r w:rsidRPr="007002C9">
        <w:rPr>
          <w:sz w:val="12"/>
        </w:rPr>
        <w:t xml:space="preserve">n </w:t>
      </w:r>
      <w:r w:rsidRPr="007002C9">
        <w:rPr>
          <w:rStyle w:val="StyleUnderline"/>
        </w:rPr>
        <w:t xml:space="preserve">on a stance of </w:t>
      </w:r>
      <w:r w:rsidRPr="007002C9">
        <w:rPr>
          <w:rStyle w:val="StyleUnderline"/>
          <w:highlight w:val="green"/>
        </w:rPr>
        <w:t>militant resistance to gentrification</w:t>
      </w:r>
      <w:r w:rsidRPr="007002C9">
        <w:rPr>
          <w:sz w:val="12"/>
        </w:rPr>
        <w:t>. The movement is growing, its time is coming, and dual power is achievable within our life time.</w:t>
      </w:r>
    </w:p>
    <w:p w14:paraId="17BBAB5E" w14:textId="77777777" w:rsidR="0029652B" w:rsidRPr="007002C9" w:rsidRDefault="0029652B" w:rsidP="0029652B">
      <w:pPr>
        <w:rPr>
          <w:sz w:val="8"/>
          <w:szCs w:val="8"/>
        </w:rPr>
      </w:pPr>
      <w:r w:rsidRPr="007002C9">
        <w:rPr>
          <w:sz w:val="8"/>
          <w:szCs w:val="8"/>
        </w:rPr>
        <w:t>The opportunists are, in a sense, correct. We are not where we were in 1917, but we can begin to move in that direction and dual power can take us there. In order to achieve dual power we have to recognize that Lenin was right: there will be no socialist gains by working within state institutions designed to crush socialism. Furthermore, we must recognize that the strategies of the electoral opportunists trade off with dual power. Electing candidates drains resources, time, and energy away from actually serving the people.</w:t>
      </w:r>
    </w:p>
    <w:p w14:paraId="15A9FC68" w14:textId="023B8808" w:rsidR="0029652B" w:rsidRPr="007002C9" w:rsidRDefault="0029652B" w:rsidP="0029652B">
      <w:pPr>
        <w:rPr>
          <w:sz w:val="12"/>
        </w:rPr>
      </w:pPr>
      <w:r w:rsidRPr="007002C9">
        <w:rPr>
          <w:sz w:val="12"/>
        </w:rPr>
        <w:t xml:space="preserve">And so, we should commit to undertake the difficult and dangerous task of building dual power. </w:t>
      </w:r>
      <w:r w:rsidRPr="007002C9">
        <w:rPr>
          <w:rStyle w:val="StyleUnderline"/>
        </w:rPr>
        <w:t xml:space="preserve">We must </w:t>
      </w:r>
      <w:r w:rsidRPr="007002C9">
        <w:rPr>
          <w:rStyle w:val="StyleUnderline"/>
          <w:highlight w:val="green"/>
        </w:rPr>
        <w:t>reject opportunism</w:t>
      </w:r>
      <w:r w:rsidRPr="007002C9">
        <w:rPr>
          <w:sz w:val="12"/>
        </w:rPr>
        <w:t xml:space="preserve">, </w:t>
      </w:r>
      <w:r w:rsidRPr="007002C9">
        <w:rPr>
          <w:rStyle w:val="StyleUnderline"/>
        </w:rPr>
        <w:t>we must name the democratic party as our enem</w:t>
      </w:r>
      <w:r w:rsidRPr="007002C9">
        <w:rPr>
          <w:sz w:val="12"/>
        </w:rPr>
        <w:t xml:space="preserve">y, </w:t>
      </w:r>
      <w:r w:rsidRPr="007002C9">
        <w:rPr>
          <w:rStyle w:val="StyleUnderline"/>
        </w:rPr>
        <w:t xml:space="preserve">we must </w:t>
      </w:r>
      <w:r w:rsidRPr="007002C9">
        <w:rPr>
          <w:rStyle w:val="StyleUnderline"/>
          <w:highlight w:val="green"/>
        </w:rPr>
        <w:t>rally around power directly in the hands of the socialist movement</w:t>
      </w:r>
      <w:r w:rsidRPr="007002C9">
        <w:rPr>
          <w:sz w:val="12"/>
        </w:rPr>
        <w:t>. We do not have a parallel system of soviets in the United States. We can change that. Someday the cry “all power to the soviets” will be heard again. Lets make it happen.</w:t>
      </w:r>
    </w:p>
    <w:p w14:paraId="40DE567A" w14:textId="7818CBF0" w:rsidR="007002C9" w:rsidRPr="007002C9" w:rsidRDefault="007002C9" w:rsidP="0029652B">
      <w:pPr>
        <w:rPr>
          <w:sz w:val="12"/>
        </w:rPr>
      </w:pPr>
    </w:p>
    <w:p w14:paraId="3BCC14B0" w14:textId="2A3A2669" w:rsidR="007002C9" w:rsidRPr="007002C9" w:rsidRDefault="007002C9" w:rsidP="007002C9">
      <w:pPr>
        <w:pStyle w:val="Heading3"/>
      </w:pPr>
      <w:bookmarkStart w:id="2" w:name="_Hlk86322934"/>
      <w:r>
        <w:lastRenderedPageBreak/>
        <w:t xml:space="preserve">3 – Food insecurity </w:t>
      </w:r>
    </w:p>
    <w:p w14:paraId="11AE5D7C" w14:textId="6FD0E41D" w:rsidR="007002C9" w:rsidRPr="007002C9" w:rsidRDefault="007002C9" w:rsidP="007002C9">
      <w:pPr>
        <w:pStyle w:val="Heading4"/>
        <w:rPr>
          <w:rFonts w:cs="Calibri"/>
        </w:rPr>
      </w:pPr>
      <w:r>
        <w:rPr>
          <w:rFonts w:cs="Calibri"/>
        </w:rPr>
        <w:t>Just governments ought to</w:t>
      </w:r>
    </w:p>
    <w:p w14:paraId="69451E1C" w14:textId="77777777" w:rsidR="007002C9" w:rsidRPr="007002C9" w:rsidRDefault="007002C9" w:rsidP="007002C9">
      <w:pPr>
        <w:pStyle w:val="Heading4"/>
        <w:numPr>
          <w:ilvl w:val="0"/>
          <w:numId w:val="12"/>
        </w:numPr>
        <w:rPr>
          <w:rFonts w:cs="Calibri"/>
        </w:rPr>
      </w:pPr>
      <w:r w:rsidRPr="007002C9">
        <w:rPr>
          <w:rFonts w:cs="Calibri"/>
        </w:rPr>
        <w:t>Recognize a right of workers to strike, except for workers who are essential to a country’s food supply</w:t>
      </w:r>
    </w:p>
    <w:p w14:paraId="1BA0FDA1" w14:textId="77777777" w:rsidR="007002C9" w:rsidRPr="007002C9" w:rsidRDefault="007002C9" w:rsidP="007002C9">
      <w:pPr>
        <w:pStyle w:val="Heading4"/>
        <w:numPr>
          <w:ilvl w:val="0"/>
          <w:numId w:val="12"/>
        </w:numPr>
        <w:rPr>
          <w:rFonts w:cs="Calibri"/>
        </w:rPr>
      </w:pPr>
      <w:r w:rsidRPr="007002C9">
        <w:rPr>
          <w:rFonts w:cs="Calibri"/>
        </w:rPr>
        <w:t>Provide those workers with a right to impartial conciliation followed by arbitration procedures</w:t>
      </w:r>
    </w:p>
    <w:bookmarkEnd w:id="2"/>
    <w:p w14:paraId="0A2EBAB8" w14:textId="77777777" w:rsidR="007002C9" w:rsidRPr="007002C9" w:rsidRDefault="007002C9" w:rsidP="007002C9">
      <w:pPr>
        <w:pStyle w:val="Heading4"/>
        <w:rPr>
          <w:rFonts w:cs="Calibri"/>
        </w:rPr>
      </w:pPr>
    </w:p>
    <w:p w14:paraId="3DBDE548" w14:textId="77777777" w:rsidR="007002C9" w:rsidRPr="007002C9" w:rsidRDefault="007002C9" w:rsidP="007002C9"/>
    <w:p w14:paraId="3911DD17" w14:textId="77777777" w:rsidR="007002C9" w:rsidRPr="00675E88" w:rsidRDefault="007002C9" w:rsidP="00675E88">
      <w:pPr>
        <w:pStyle w:val="Heading4"/>
        <w:rPr>
          <w:rStyle w:val="Style13ptBold"/>
          <w:b/>
        </w:rPr>
      </w:pPr>
      <w:r w:rsidRPr="00675E88">
        <w:rPr>
          <w:rStyle w:val="Style13ptBold"/>
          <w:b/>
        </w:rPr>
        <w:t>Workers right to strike can be conditional in the context of food supply---exceptions are limited to avoid abuses, AND enable alternatives that channel worker demands</w:t>
      </w:r>
    </w:p>
    <w:p w14:paraId="7D5B7E57" w14:textId="77777777" w:rsidR="007002C9" w:rsidRPr="007002C9" w:rsidRDefault="007002C9" w:rsidP="007002C9">
      <w:r w:rsidRPr="007002C9">
        <w:rPr>
          <w:rStyle w:val="Style13ptBold"/>
        </w:rPr>
        <w:t>Brudney 21</w:t>
      </w:r>
      <w:r w:rsidRPr="007002C9">
        <w:t xml:space="preserve">, James J., Joseph Crowley Chair in Labor and Employment Law, Fordham Law School. Yale Journal of International Law, 2021. “The Right to Strike as Customary International Law” </w:t>
      </w:r>
      <w:hyperlink r:id="rId13" w:history="1">
        <w:r w:rsidRPr="007002C9">
          <w:rPr>
            <w:rStyle w:val="Hyperlink"/>
          </w:rPr>
          <w:t>https://digitalcommons.law.yale.edu/cgi/viewcontent.cgi?article=1710&amp;context=yjil</w:t>
        </w:r>
      </w:hyperlink>
      <w:r w:rsidRPr="007002C9">
        <w:t xml:space="preserve"> brett</w:t>
      </w:r>
    </w:p>
    <w:p w14:paraId="3A0AB848" w14:textId="77777777" w:rsidR="007002C9" w:rsidRPr="007002C9" w:rsidRDefault="007002C9" w:rsidP="007002C9">
      <w:pPr>
        <w:rPr>
          <w:sz w:val="16"/>
        </w:rPr>
      </w:pPr>
      <w:r w:rsidRPr="007002C9">
        <w:rPr>
          <w:rStyle w:val="StyleUnderline"/>
          <w:highlight w:val="green"/>
        </w:rPr>
        <w:t>The</w:t>
      </w:r>
      <w:r w:rsidRPr="007002C9">
        <w:rPr>
          <w:sz w:val="16"/>
        </w:rPr>
        <w:t xml:space="preserve"> international </w:t>
      </w:r>
      <w:r w:rsidRPr="007002C9">
        <w:rPr>
          <w:rStyle w:val="Emphasis"/>
          <w:highlight w:val="green"/>
        </w:rPr>
        <w:t>right to strike</w:t>
      </w:r>
      <w:r w:rsidRPr="007002C9">
        <w:rPr>
          <w:rStyle w:val="StyleUnderline"/>
        </w:rPr>
        <w:t xml:space="preserve"> is far from absolute</w:t>
      </w:r>
      <w:r w:rsidRPr="007002C9">
        <w:rPr>
          <w:sz w:val="16"/>
        </w:rPr>
        <w:t xml:space="preserve">. </w:t>
      </w:r>
      <w:r w:rsidRPr="007002C9">
        <w:rPr>
          <w:rStyle w:val="StyleUnderline"/>
        </w:rPr>
        <w:t xml:space="preserve">It </w:t>
      </w:r>
      <w:r w:rsidRPr="007002C9">
        <w:rPr>
          <w:rStyle w:val="StyleUnderline"/>
          <w:highlight w:val="green"/>
        </w:rPr>
        <w:t>may be restricted</w:t>
      </w:r>
      <w:r w:rsidRPr="007002C9">
        <w:rPr>
          <w:rStyle w:val="StyleUnderline"/>
        </w:rPr>
        <w:t xml:space="preserve"> in exceptional circumstances, or even prohibited, </w:t>
      </w:r>
      <w:r w:rsidRPr="007002C9">
        <w:rPr>
          <w:rStyle w:val="StyleUnderline"/>
          <w:highlight w:val="green"/>
        </w:rPr>
        <w:t>pursuant to national regulation</w:t>
      </w:r>
      <w:r w:rsidRPr="007002C9">
        <w:rPr>
          <w:sz w:val="16"/>
        </w:rPr>
        <w:t>. For a start, Convention 87 provides that members of the armed forces and the police may be excluded from the scope of the Convention in general, including the right to strike.57 In addition, applications by the CFA and CEACR have concluded that three distinct forms of substantive restriction on the right to strike are compatible with Convention 87.</w:t>
      </w:r>
    </w:p>
    <w:p w14:paraId="484C728E" w14:textId="77777777" w:rsidR="007002C9" w:rsidRPr="007002C9" w:rsidRDefault="007002C9" w:rsidP="007002C9">
      <w:pPr>
        <w:rPr>
          <w:sz w:val="16"/>
          <w:szCs w:val="16"/>
        </w:rPr>
      </w:pPr>
      <w:r w:rsidRPr="007002C9">
        <w:rPr>
          <w:sz w:val="16"/>
          <w:szCs w:val="16"/>
        </w:rPr>
        <w:t>1. Substantive Limitations</w:t>
      </w:r>
    </w:p>
    <w:p w14:paraId="37D3879B" w14:textId="77777777" w:rsidR="007002C9" w:rsidRPr="007002C9" w:rsidRDefault="007002C9" w:rsidP="007002C9">
      <w:pPr>
        <w:rPr>
          <w:sz w:val="16"/>
          <w:szCs w:val="16"/>
        </w:rPr>
      </w:pPr>
      <w:r w:rsidRPr="007002C9">
        <w:rPr>
          <w:sz w:val="16"/>
          <w:szCs w:val="16"/>
        </w:rPr>
        <w:t>One important restriction applies to certain categories of public servants. The CEACR and CFA have made clear that public employees generally enjoy the same right to strike as their counterparts in the private sector; at the same time, in order to ensure continuity of functions in the three branches of government, this right may be restricted for public servants exercising authority in the name of the State.58 Examples include officials performing tasks that involve the administration of necessary executive branch functions or that relate to the administration of justice.</w:t>
      </w:r>
    </w:p>
    <w:p w14:paraId="49060CDD" w14:textId="77777777" w:rsidR="007002C9" w:rsidRPr="007002C9" w:rsidRDefault="007002C9" w:rsidP="007002C9">
      <w:pPr>
        <w:rPr>
          <w:sz w:val="16"/>
          <w:szCs w:val="16"/>
        </w:rPr>
      </w:pPr>
      <w:r w:rsidRPr="007002C9">
        <w:rPr>
          <w:sz w:val="16"/>
          <w:szCs w:val="16"/>
        </w:rPr>
        <w:t>Each country hasits own approach to classifying public servants exercising authority in the name of the State. When considering the international right under Convention 87, some public servant exceptions seem clearly applicable, such as officials auditing or collecting internal revenues, customs officers, or judges and their close judicial assistants. 59 Some public servant exceptions seem inapplicable, such as teachers, or public servants in State-owned commercial enterprises.60 Whether public servants are exercising authority in the name of the State can be a close question under particular national law, one on which the CEACR and CFA have offered encouragement and guidance,61 as has the Committee on Economic, Social and Cultural Rights (CESCR).62</w:t>
      </w:r>
    </w:p>
    <w:p w14:paraId="08286609" w14:textId="77777777" w:rsidR="007002C9" w:rsidRPr="007002C9" w:rsidRDefault="007002C9" w:rsidP="007002C9">
      <w:pPr>
        <w:rPr>
          <w:sz w:val="16"/>
        </w:rPr>
      </w:pPr>
      <w:r w:rsidRPr="007002C9">
        <w:rPr>
          <w:sz w:val="16"/>
        </w:rPr>
        <w:t xml:space="preserve">A second equally </w:t>
      </w:r>
      <w:r w:rsidRPr="007002C9">
        <w:rPr>
          <w:rStyle w:val="StyleUnderline"/>
          <w:highlight w:val="green"/>
        </w:rPr>
        <w:t xml:space="preserve">important restriction on the right to strike involves </w:t>
      </w:r>
      <w:r w:rsidRPr="007002C9">
        <w:rPr>
          <w:rStyle w:val="Emphasis"/>
          <w:highlight w:val="green"/>
        </w:rPr>
        <w:t>essential services</w:t>
      </w:r>
      <w:r w:rsidRPr="007002C9">
        <w:rPr>
          <w:sz w:val="16"/>
        </w:rPr>
        <w:t xml:space="preserve"> in the strict sense of the term. This is an area in which both the CEACR and CFA have developed a detailed set of applications and guidelines. 63 The two </w:t>
      </w:r>
      <w:r w:rsidRPr="007002C9">
        <w:rPr>
          <w:rStyle w:val="StyleUnderline"/>
        </w:rPr>
        <w:t>committees</w:t>
      </w:r>
      <w:r w:rsidRPr="007002C9">
        <w:rPr>
          <w:sz w:val="16"/>
        </w:rPr>
        <w:t xml:space="preserve"> consider that </w:t>
      </w:r>
      <w:r w:rsidRPr="007002C9">
        <w:rPr>
          <w:rStyle w:val="StyleUnderline"/>
        </w:rPr>
        <w:t>essential services, for the purposes of restricting or prohibiting the right to strike</w:t>
      </w:r>
      <w:r w:rsidRPr="007002C9">
        <w:rPr>
          <w:sz w:val="16"/>
        </w:rPr>
        <w:t xml:space="preserve">, are only </w:t>
      </w:r>
      <w:r w:rsidRPr="007002C9">
        <w:rPr>
          <w:rStyle w:val="StyleUnderline"/>
          <w:highlight w:val="green"/>
        </w:rPr>
        <w:t xml:space="preserve">those “the interruption of which would </w:t>
      </w:r>
      <w:r w:rsidRPr="007002C9">
        <w:rPr>
          <w:rStyle w:val="Emphasis"/>
          <w:highlight w:val="green"/>
        </w:rPr>
        <w:t xml:space="preserve">endanger the </w:t>
      </w:r>
      <w:r w:rsidRPr="007002C9">
        <w:rPr>
          <w:rStyle w:val="Emphasis"/>
        </w:rPr>
        <w:t>life</w:t>
      </w:r>
      <w:r w:rsidRPr="007002C9">
        <w:rPr>
          <w:rStyle w:val="StyleUnderline"/>
        </w:rPr>
        <w:t xml:space="preserve">, personal safety or health </w:t>
      </w:r>
      <w:r w:rsidRPr="007002C9">
        <w:rPr>
          <w:rStyle w:val="Emphasis"/>
        </w:rPr>
        <w:t xml:space="preserve">of the whole or part of the </w:t>
      </w:r>
      <w:r w:rsidRPr="007002C9">
        <w:rPr>
          <w:rStyle w:val="Emphasis"/>
          <w:highlight w:val="green"/>
        </w:rPr>
        <w:t>population</w:t>
      </w:r>
      <w:r w:rsidRPr="007002C9">
        <w:rPr>
          <w:sz w:val="16"/>
        </w:rPr>
        <w:t>.”64</w:t>
      </w:r>
    </w:p>
    <w:p w14:paraId="10DF2264" w14:textId="77777777" w:rsidR="007002C9" w:rsidRPr="007002C9" w:rsidRDefault="007002C9" w:rsidP="007002C9">
      <w:pPr>
        <w:rPr>
          <w:sz w:val="16"/>
          <w:szCs w:val="16"/>
        </w:rPr>
      </w:pPr>
      <w:r w:rsidRPr="007002C9">
        <w:rPr>
          <w:sz w:val="16"/>
          <w:szCs w:val="16"/>
        </w:rPr>
        <w:t>This definition of essential services “in the strict sense of the term” stems from the idea that “essential services” as a limitation on the right to strike would lose its meaning if statutes or judicial decisions defined those services in too broad a manner. 65 The interruption of services that cause or have the potential to cause economic hardships—even serious economic hardships—is not ordinarily sufficient to qualify the interrupted service as essential. Indeed, the very purpose of a strike is to interrupt services or production and thereby cause a degree of economic hardship. That is the leverage workers can exercise; it is what allows a strike to be effective in bringing the parties to the table and securing a negotiated settlement.</w:t>
      </w:r>
    </w:p>
    <w:p w14:paraId="5B3715DE" w14:textId="77777777" w:rsidR="007002C9" w:rsidRPr="007002C9" w:rsidRDefault="007002C9" w:rsidP="007002C9">
      <w:pPr>
        <w:rPr>
          <w:sz w:val="16"/>
        </w:rPr>
      </w:pPr>
      <w:r w:rsidRPr="007002C9">
        <w:rPr>
          <w:sz w:val="16"/>
        </w:rPr>
        <w:lastRenderedPageBreak/>
        <w:t xml:space="preserve">The two </w:t>
      </w:r>
      <w:r w:rsidRPr="007002C9">
        <w:rPr>
          <w:rStyle w:val="StyleUnderline"/>
          <w:highlight w:val="green"/>
        </w:rPr>
        <w:t>ILO</w:t>
      </w:r>
      <w:r w:rsidRPr="007002C9">
        <w:rPr>
          <w:rStyle w:val="StyleUnderline"/>
        </w:rPr>
        <w:t xml:space="preserve"> supervisory </w:t>
      </w:r>
      <w:r w:rsidRPr="007002C9">
        <w:rPr>
          <w:rStyle w:val="StyleUnderline"/>
          <w:highlight w:val="green"/>
        </w:rPr>
        <w:t>committees</w:t>
      </w:r>
      <w:r w:rsidRPr="007002C9">
        <w:rPr>
          <w:sz w:val="16"/>
        </w:rPr>
        <w:t xml:space="preserve"> also have </w:t>
      </w:r>
      <w:r w:rsidRPr="007002C9">
        <w:rPr>
          <w:rStyle w:val="StyleUnderline"/>
          <w:highlight w:val="green"/>
        </w:rPr>
        <w:t>made clear</w:t>
      </w:r>
      <w:r w:rsidRPr="007002C9">
        <w:rPr>
          <w:rStyle w:val="StyleUnderline"/>
        </w:rPr>
        <w:t xml:space="preserve"> that</w:t>
      </w:r>
      <w:r w:rsidRPr="007002C9">
        <w:rPr>
          <w:sz w:val="16"/>
        </w:rPr>
        <w:t xml:space="preserve"> the </w:t>
      </w:r>
      <w:r w:rsidRPr="007002C9">
        <w:rPr>
          <w:rStyle w:val="StyleUnderline"/>
          <w:highlight w:val="green"/>
        </w:rPr>
        <w:t>essential services</w:t>
      </w:r>
      <w:r w:rsidRPr="007002C9">
        <w:rPr>
          <w:sz w:val="16"/>
        </w:rPr>
        <w:t xml:space="preserve"> concept </w:t>
      </w:r>
      <w:r w:rsidRPr="007002C9">
        <w:rPr>
          <w:rStyle w:val="StyleUnderline"/>
          <w:highlight w:val="green"/>
        </w:rPr>
        <w:t>is not static</w:t>
      </w:r>
      <w:r w:rsidRPr="007002C9">
        <w:rPr>
          <w:rStyle w:val="StyleUnderline"/>
        </w:rPr>
        <w:t xml:space="preserve"> in nature</w:t>
      </w:r>
      <w:r w:rsidRPr="007002C9">
        <w:rPr>
          <w:sz w:val="16"/>
        </w:rPr>
        <w:t xml:space="preserve">. Thus, </w:t>
      </w:r>
      <w:r w:rsidRPr="007002C9">
        <w:rPr>
          <w:rStyle w:val="StyleUnderline"/>
          <w:highlight w:val="green"/>
        </w:rPr>
        <w:t>a non-essential service may become essential</w:t>
      </w:r>
      <w:r w:rsidRPr="007002C9">
        <w:rPr>
          <w:rStyle w:val="StyleUnderline"/>
        </w:rPr>
        <w:t xml:space="preserve"> if the strike exceeds a certain </w:t>
      </w:r>
      <w:r w:rsidRPr="007002C9">
        <w:rPr>
          <w:rStyle w:val="Emphasis"/>
        </w:rPr>
        <w:t>duration</w:t>
      </w:r>
      <w:r w:rsidRPr="007002C9">
        <w:rPr>
          <w:rStyle w:val="StyleUnderline"/>
        </w:rPr>
        <w:t xml:space="preserve"> or </w:t>
      </w:r>
      <w:r w:rsidRPr="007002C9">
        <w:rPr>
          <w:rStyle w:val="Emphasis"/>
        </w:rPr>
        <w:t>extent</w:t>
      </w:r>
      <w:r w:rsidRPr="007002C9">
        <w:rPr>
          <w:rStyle w:val="StyleUnderline"/>
        </w:rPr>
        <w:t>, or as a function of the special characteristics of a country</w:t>
      </w:r>
      <w:r w:rsidRPr="007002C9">
        <w:rPr>
          <w:sz w:val="16"/>
        </w:rPr>
        <w:t xml:space="preserve">. 66 </w:t>
      </w:r>
      <w:r w:rsidRPr="007002C9">
        <w:rPr>
          <w:rStyle w:val="StyleUnderline"/>
          <w:highlight w:val="green"/>
        </w:rPr>
        <w:t>One example is</w:t>
      </w:r>
      <w:r w:rsidRPr="007002C9">
        <w:rPr>
          <w:sz w:val="16"/>
        </w:rPr>
        <w:t xml:space="preserve"> that of </w:t>
      </w:r>
      <w:r w:rsidRPr="007002C9">
        <w:rPr>
          <w:rStyle w:val="StyleUnderline"/>
          <w:highlight w:val="green"/>
        </w:rPr>
        <w:t>a</w:t>
      </w:r>
      <w:r w:rsidRPr="007002C9">
        <w:rPr>
          <w:rStyle w:val="StyleUnderline"/>
        </w:rPr>
        <w:t xml:space="preserve">n island </w:t>
      </w:r>
      <w:r w:rsidRPr="007002C9">
        <w:rPr>
          <w:rStyle w:val="StyleUnderline"/>
          <w:highlight w:val="green"/>
        </w:rPr>
        <w:t>State where</w:t>
      </w:r>
      <w:r w:rsidRPr="007002C9">
        <w:rPr>
          <w:sz w:val="16"/>
        </w:rPr>
        <w:t xml:space="preserve"> at some point </w:t>
      </w:r>
      <w:r w:rsidRPr="007002C9">
        <w:rPr>
          <w:rStyle w:val="StyleUnderline"/>
        </w:rPr>
        <w:t xml:space="preserve">ferry </w:t>
      </w:r>
      <w:r w:rsidRPr="007002C9">
        <w:rPr>
          <w:rStyle w:val="Emphasis"/>
          <w:highlight w:val="green"/>
        </w:rPr>
        <w:t>transportation services become essential to bring food</w:t>
      </w:r>
      <w:r w:rsidRPr="007002C9">
        <w:rPr>
          <w:sz w:val="16"/>
        </w:rPr>
        <w:t xml:space="preserve"> and medical supplies </w:t>
      </w:r>
      <w:r w:rsidRPr="007002C9">
        <w:rPr>
          <w:rStyle w:val="StyleUnderline"/>
          <w:highlight w:val="green"/>
        </w:rPr>
        <w:t>to the population</w:t>
      </w:r>
      <w:r w:rsidRPr="007002C9">
        <w:rPr>
          <w:sz w:val="16"/>
        </w:rPr>
        <w:t>.67</w:t>
      </w:r>
    </w:p>
    <w:p w14:paraId="6B4EC0AF" w14:textId="77777777" w:rsidR="007002C9" w:rsidRPr="007002C9" w:rsidRDefault="007002C9" w:rsidP="007002C9">
      <w:pPr>
        <w:rPr>
          <w:sz w:val="16"/>
        </w:rPr>
      </w:pPr>
      <w:r w:rsidRPr="007002C9">
        <w:rPr>
          <w:sz w:val="16"/>
        </w:rPr>
        <w:t xml:space="preserve">When examining concrete cases, the </w:t>
      </w:r>
      <w:r w:rsidRPr="007002C9">
        <w:rPr>
          <w:rStyle w:val="StyleUnderline"/>
        </w:rPr>
        <w:t>supervisory bodies</w:t>
      </w:r>
      <w:r w:rsidRPr="007002C9">
        <w:rPr>
          <w:sz w:val="16"/>
        </w:rPr>
        <w:t xml:space="preserve"> have </w:t>
      </w:r>
      <w:r w:rsidRPr="007002C9">
        <w:rPr>
          <w:rStyle w:val="StyleUnderline"/>
        </w:rPr>
        <w:t>considered a range of services</w:t>
      </w:r>
      <w:r w:rsidRPr="007002C9">
        <w:rPr>
          <w:sz w:val="16"/>
        </w:rPr>
        <w:t>, both public and private, too broad to summarize here. As illustrative, the two bodies have determined that essential services in the strict sense of the term include air traffic control services, 68 telephone services, 69 prison services, firefighting services, and water and electricity services. 70 The CEACR and CFA also have identified a range of services that presumptively are deemed not to be essential in the strict sense of the term.71</w:t>
      </w:r>
    </w:p>
    <w:p w14:paraId="4742EE03" w14:textId="77777777" w:rsidR="007002C9" w:rsidRPr="007002C9" w:rsidRDefault="007002C9" w:rsidP="007002C9">
      <w:pPr>
        <w:rPr>
          <w:sz w:val="16"/>
        </w:rPr>
      </w:pPr>
      <w:r w:rsidRPr="007002C9">
        <w:rPr>
          <w:sz w:val="16"/>
        </w:rPr>
        <w:t xml:space="preserve">In addition, in circumstances where a total prohibition on the right to strike is not appropriate, </w:t>
      </w:r>
      <w:r w:rsidRPr="007002C9">
        <w:rPr>
          <w:rStyle w:val="StyleUnderline"/>
        </w:rPr>
        <w:t xml:space="preserve">the </w:t>
      </w:r>
      <w:r w:rsidRPr="007002C9">
        <w:rPr>
          <w:rStyle w:val="Emphasis"/>
          <w:highlight w:val="green"/>
        </w:rPr>
        <w:t>magnitude of impact</w:t>
      </w:r>
      <w:r w:rsidRPr="007002C9">
        <w:rPr>
          <w:rStyle w:val="StyleUnderline"/>
          <w:highlight w:val="green"/>
        </w:rPr>
        <w:t xml:space="preserve"> </w:t>
      </w:r>
      <w:r w:rsidRPr="007002C9">
        <w:rPr>
          <w:rStyle w:val="StyleUnderline"/>
        </w:rPr>
        <w:t>on</w:t>
      </w:r>
      <w:r w:rsidRPr="007002C9">
        <w:rPr>
          <w:sz w:val="16"/>
        </w:rPr>
        <w:t xml:space="preserve"> the </w:t>
      </w:r>
      <w:r w:rsidRPr="007002C9">
        <w:rPr>
          <w:rStyle w:val="Emphasis"/>
        </w:rPr>
        <w:t>basic needs</w:t>
      </w:r>
      <w:r w:rsidRPr="007002C9">
        <w:rPr>
          <w:rStyle w:val="StyleUnderline"/>
        </w:rPr>
        <w:t xml:space="preserve"> of consumers or the general public</w:t>
      </w:r>
      <w:r w:rsidRPr="007002C9">
        <w:rPr>
          <w:sz w:val="16"/>
        </w:rPr>
        <w:t xml:space="preserve">, or the need for safe operation of facilities, </w:t>
      </w:r>
      <w:r w:rsidRPr="007002C9">
        <w:rPr>
          <w:rStyle w:val="StyleUnderline"/>
          <w:highlight w:val="green"/>
        </w:rPr>
        <w:t>may justify introduction of</w:t>
      </w:r>
      <w:r w:rsidRPr="007002C9">
        <w:rPr>
          <w:rStyle w:val="StyleUnderline"/>
        </w:rPr>
        <w:t xml:space="preserve"> a negotiated </w:t>
      </w:r>
      <w:r w:rsidRPr="007002C9">
        <w:rPr>
          <w:rStyle w:val="Emphasis"/>
          <w:highlight w:val="green"/>
        </w:rPr>
        <w:t>minimum service</w:t>
      </w:r>
      <w:r w:rsidRPr="007002C9">
        <w:rPr>
          <w:sz w:val="16"/>
        </w:rPr>
        <w:t xml:space="preserve">.72 </w:t>
      </w:r>
      <w:r w:rsidRPr="007002C9">
        <w:rPr>
          <w:rStyle w:val="StyleUnderline"/>
        </w:rPr>
        <w:t>Such a service, however, must truly be a minimum service</w:t>
      </w:r>
      <w:r w:rsidRPr="007002C9">
        <w:rPr>
          <w:sz w:val="16"/>
        </w:rPr>
        <w:t xml:space="preserve">, that is </w:t>
      </w:r>
      <w:r w:rsidRPr="007002C9">
        <w:rPr>
          <w:rStyle w:val="StyleUnderline"/>
        </w:rPr>
        <w:t xml:space="preserve">one </w:t>
      </w:r>
      <w:r w:rsidRPr="007002C9">
        <w:rPr>
          <w:rStyle w:val="StyleUnderline"/>
          <w:highlight w:val="green"/>
        </w:rPr>
        <w:t>limited to meeting</w:t>
      </w:r>
      <w:r w:rsidRPr="007002C9">
        <w:rPr>
          <w:rStyle w:val="StyleUnderline"/>
        </w:rPr>
        <w:t xml:space="preserve"> the </w:t>
      </w:r>
      <w:r w:rsidRPr="007002C9">
        <w:rPr>
          <w:rStyle w:val="StyleUnderline"/>
          <w:highlight w:val="green"/>
        </w:rPr>
        <w:t>basic needs</w:t>
      </w:r>
      <w:r w:rsidRPr="007002C9">
        <w:rPr>
          <w:rStyle w:val="StyleUnderline"/>
        </w:rPr>
        <w:t xml:space="preserve"> of the population or the minimum requirements of the service, </w:t>
      </w:r>
      <w:r w:rsidRPr="007002C9">
        <w:rPr>
          <w:rStyle w:val="StyleUnderline"/>
          <w:highlight w:val="green"/>
        </w:rPr>
        <w:t>while maintaining</w:t>
      </w:r>
      <w:r w:rsidRPr="007002C9">
        <w:rPr>
          <w:rStyle w:val="StyleUnderline"/>
        </w:rPr>
        <w:t xml:space="preserve"> the </w:t>
      </w:r>
      <w:r w:rsidRPr="007002C9">
        <w:rPr>
          <w:rStyle w:val="StyleUnderline"/>
          <w:highlight w:val="green"/>
        </w:rPr>
        <w:t>effectiveness of the</w:t>
      </w:r>
      <w:r w:rsidRPr="007002C9">
        <w:rPr>
          <w:rStyle w:val="StyleUnderline"/>
        </w:rPr>
        <w:t xml:space="preserve"> </w:t>
      </w:r>
      <w:r w:rsidRPr="007002C9">
        <w:rPr>
          <w:rStyle w:val="StyleUnderline"/>
          <w:highlight w:val="green"/>
        </w:rPr>
        <w:t>pressure</w:t>
      </w:r>
      <w:r w:rsidRPr="007002C9">
        <w:rPr>
          <w:rStyle w:val="StyleUnderline"/>
        </w:rPr>
        <w:t xml:space="preserve"> brought to bear </w:t>
      </w:r>
      <w:r w:rsidRPr="007002C9">
        <w:rPr>
          <w:rStyle w:val="StyleUnderline"/>
          <w:highlight w:val="green"/>
        </w:rPr>
        <w:t>through the strike</w:t>
      </w:r>
      <w:r w:rsidRPr="007002C9">
        <w:rPr>
          <w:rStyle w:val="StyleUnderline"/>
        </w:rPr>
        <w:t xml:space="preserve"> by a majority of workers</w:t>
      </w:r>
      <w:r w:rsidRPr="007002C9">
        <w:rPr>
          <w:sz w:val="16"/>
        </w:rPr>
        <w:t>.73</w:t>
      </w:r>
    </w:p>
    <w:p w14:paraId="6DB1CD6B" w14:textId="77777777" w:rsidR="007002C9" w:rsidRPr="007002C9" w:rsidRDefault="007002C9" w:rsidP="007002C9">
      <w:pPr>
        <w:rPr>
          <w:sz w:val="16"/>
        </w:rPr>
      </w:pPr>
      <w:r w:rsidRPr="007002C9">
        <w:rPr>
          <w:rStyle w:val="StyleUnderline"/>
        </w:rPr>
        <w:t>The third substantive restriction on the right to strike</w:t>
      </w:r>
      <w:r w:rsidRPr="007002C9">
        <w:rPr>
          <w:sz w:val="16"/>
        </w:rPr>
        <w:t xml:space="preserve"> under Convention 87 </w:t>
      </w:r>
      <w:r w:rsidRPr="007002C9">
        <w:rPr>
          <w:rStyle w:val="StyleUnderline"/>
        </w:rPr>
        <w:t>relates to situations of acute national or local crisis, although only for a limited period and only to the extent necessary to meet the requirements of the situation</w:t>
      </w:r>
      <w:r w:rsidRPr="007002C9">
        <w:rPr>
          <w:sz w:val="16"/>
        </w:rPr>
        <w:t>.74</w:t>
      </w:r>
    </w:p>
    <w:p w14:paraId="59226407" w14:textId="77777777" w:rsidR="007002C9" w:rsidRPr="007002C9" w:rsidRDefault="007002C9" w:rsidP="007002C9">
      <w:pPr>
        <w:rPr>
          <w:sz w:val="16"/>
        </w:rPr>
      </w:pPr>
      <w:r w:rsidRPr="007002C9">
        <w:rPr>
          <w:sz w:val="16"/>
        </w:rPr>
        <w:t xml:space="preserve">With respect to all three forms of substantive restriction, the CFA and CEACR have indicated that certain </w:t>
      </w:r>
      <w:r w:rsidRPr="007002C9">
        <w:rPr>
          <w:rStyle w:val="Emphasis"/>
          <w:highlight w:val="green"/>
        </w:rPr>
        <w:t>alternative options should be guaranteed for workers</w:t>
      </w:r>
      <w:r w:rsidRPr="007002C9">
        <w:rPr>
          <w:rStyle w:val="Emphasis"/>
        </w:rPr>
        <w:t xml:space="preserve"> who are </w:t>
      </w:r>
      <w:r w:rsidRPr="007002C9">
        <w:rPr>
          <w:rStyle w:val="Emphasis"/>
          <w:highlight w:val="green"/>
        </w:rPr>
        <w:t>deprived of the right to strike</w:t>
      </w:r>
      <w:r w:rsidRPr="007002C9">
        <w:rPr>
          <w:sz w:val="16"/>
        </w:rPr>
        <w:t xml:space="preserve">. These </w:t>
      </w:r>
      <w:r w:rsidRPr="007002C9">
        <w:rPr>
          <w:rStyle w:val="StyleUnderline"/>
          <w:highlight w:val="green"/>
        </w:rPr>
        <w:t>options include</w:t>
      </w:r>
      <w:r w:rsidRPr="007002C9">
        <w:rPr>
          <w:rStyle w:val="StyleUnderline"/>
        </w:rPr>
        <w:t xml:space="preserve"> </w:t>
      </w:r>
      <w:r w:rsidRPr="007002C9">
        <w:rPr>
          <w:rStyle w:val="Emphasis"/>
          <w:highlight w:val="green"/>
        </w:rPr>
        <w:t>impartial conciliation</w:t>
      </w:r>
      <w:r w:rsidRPr="007002C9">
        <w:rPr>
          <w:sz w:val="16"/>
        </w:rPr>
        <w:t xml:space="preserve"> </w:t>
      </w:r>
      <w:r w:rsidRPr="007002C9">
        <w:rPr>
          <w:rStyle w:val="StyleUnderline"/>
        </w:rPr>
        <w:t>followed by</w:t>
      </w:r>
      <w:r w:rsidRPr="007002C9">
        <w:rPr>
          <w:sz w:val="16"/>
        </w:rPr>
        <w:t xml:space="preserve"> </w:t>
      </w:r>
      <w:r w:rsidRPr="007002C9">
        <w:rPr>
          <w:rStyle w:val="Emphasis"/>
          <w:highlight w:val="green"/>
        </w:rPr>
        <w:t>arbitration procedures</w:t>
      </w:r>
      <w:r w:rsidRPr="007002C9">
        <w:rPr>
          <w:sz w:val="16"/>
        </w:rPr>
        <w:t xml:space="preserve"> </w:t>
      </w:r>
      <w:r w:rsidRPr="007002C9">
        <w:rPr>
          <w:rStyle w:val="StyleUnderline"/>
        </w:rPr>
        <w:t>in which any awards are binding on both parties and</w:t>
      </w:r>
      <w:r w:rsidRPr="007002C9">
        <w:rPr>
          <w:sz w:val="16"/>
        </w:rPr>
        <w:t xml:space="preserve"> are to be </w:t>
      </w:r>
      <w:r w:rsidRPr="007002C9">
        <w:rPr>
          <w:rStyle w:val="StyleUnderline"/>
          <w:highlight w:val="green"/>
        </w:rPr>
        <w:t xml:space="preserve">implemented in </w:t>
      </w:r>
      <w:r w:rsidRPr="007002C9">
        <w:rPr>
          <w:rStyle w:val="Emphasis"/>
          <w:highlight w:val="green"/>
        </w:rPr>
        <w:t>full and rapid terms</w:t>
      </w:r>
      <w:r w:rsidRPr="007002C9">
        <w:rPr>
          <w:sz w:val="16"/>
        </w:rPr>
        <w:t>.75</w:t>
      </w:r>
    </w:p>
    <w:p w14:paraId="17643896" w14:textId="77777777" w:rsidR="007002C9" w:rsidRPr="007002C9" w:rsidRDefault="007002C9" w:rsidP="007002C9"/>
    <w:p w14:paraId="7ADB9660" w14:textId="77777777" w:rsidR="007002C9" w:rsidRPr="00675E88" w:rsidRDefault="007002C9" w:rsidP="00675E88">
      <w:pPr>
        <w:pStyle w:val="Heading4"/>
        <w:rPr>
          <w:rStyle w:val="Style13ptBold"/>
          <w:b/>
        </w:rPr>
      </w:pPr>
      <w:r w:rsidRPr="00675E88">
        <w:rPr>
          <w:rStyle w:val="Style13ptBold"/>
          <w:b/>
        </w:rPr>
        <w:t>Strikes are inevitable and cause food insecurity---empirics</w:t>
      </w:r>
    </w:p>
    <w:p w14:paraId="5524D071" w14:textId="77777777" w:rsidR="007002C9" w:rsidRPr="007002C9" w:rsidRDefault="007002C9" w:rsidP="007002C9">
      <w:r w:rsidRPr="007002C9">
        <w:rPr>
          <w:rStyle w:val="Style13ptBold"/>
        </w:rPr>
        <w:t>Lopes et al 19</w:t>
      </w:r>
      <w:r w:rsidRPr="007002C9">
        <w:t xml:space="preserve">, Mariana Souza Lopes--Universidade Federal de Minas Gerais, Research Group on Nutrition Interventions, Belo Horizonte, MG, Brazil. Melissa Luciana de Araújo--Universidade Federal de Minas Gerais, Research Group on Urban Agriculture, Belo Horizonte, MG, Brazil. Aline Cristine Souza Lopes--Nutrition Department, Universidade Federal de Minas Gerais, Research Group on Nutrition Interventions. PHN, (2019) </w:t>
      </w:r>
      <w:hyperlink r:id="rId14" w:history="1">
        <w:r w:rsidRPr="007002C9">
          <w:rPr>
            <w:rStyle w:val="Hyperlink"/>
          </w:rPr>
          <w:t>https://www.cambridge.org/core/journals/public-health-nutrition/article/national-general-truck-drivers-strike-and-food-security-in-a-brazilian-metropolis/90C14AC48923A17597DED720365E810B</w:t>
        </w:r>
      </w:hyperlink>
      <w:r w:rsidRPr="007002C9">
        <w:t xml:space="preserve"> brett</w:t>
      </w:r>
    </w:p>
    <w:p w14:paraId="005D6ABA" w14:textId="77777777" w:rsidR="007002C9" w:rsidRPr="007002C9" w:rsidRDefault="007002C9" w:rsidP="007002C9">
      <w:pPr>
        <w:rPr>
          <w:sz w:val="16"/>
        </w:rPr>
      </w:pPr>
      <w:r w:rsidRPr="007002C9">
        <w:rPr>
          <w:rStyle w:val="Emphasis"/>
          <w:highlight w:val="green"/>
        </w:rPr>
        <w:t>Food security</w:t>
      </w:r>
      <w:r w:rsidRPr="007002C9">
        <w:rPr>
          <w:rStyle w:val="StyleUnderline"/>
        </w:rPr>
        <w:t xml:space="preserve"> exists when people have</w:t>
      </w:r>
      <w:r w:rsidRPr="007002C9">
        <w:rPr>
          <w:sz w:val="16"/>
        </w:rPr>
        <w:t xml:space="preserve">, </w:t>
      </w:r>
      <w:r w:rsidRPr="007002C9">
        <w:rPr>
          <w:rStyle w:val="StyleUnderline"/>
        </w:rPr>
        <w:t>at all times</w:t>
      </w:r>
      <w:r w:rsidRPr="007002C9">
        <w:rPr>
          <w:sz w:val="16"/>
        </w:rPr>
        <w:t xml:space="preserve">, </w:t>
      </w:r>
      <w:r w:rsidRPr="007002C9">
        <w:rPr>
          <w:rStyle w:val="StyleUnderline"/>
        </w:rPr>
        <w:t>a guaranteed and adequate food supply</w:t>
      </w:r>
      <w:r w:rsidRPr="007002C9">
        <w:rPr>
          <w:sz w:val="16"/>
        </w:rPr>
        <w:t xml:space="preserve">. </w:t>
      </w:r>
      <w:r w:rsidRPr="007002C9">
        <w:rPr>
          <w:rStyle w:val="StyleUnderline"/>
        </w:rPr>
        <w:t>Food security involves access to</w:t>
      </w:r>
      <w:r w:rsidRPr="007002C9">
        <w:rPr>
          <w:sz w:val="16"/>
        </w:rPr>
        <w:t xml:space="preserve"> </w:t>
      </w:r>
      <w:r w:rsidRPr="007002C9">
        <w:rPr>
          <w:rStyle w:val="StyleUnderline"/>
        </w:rPr>
        <w:t>sufficient</w:t>
      </w:r>
      <w:r w:rsidRPr="007002C9">
        <w:rPr>
          <w:sz w:val="16"/>
        </w:rPr>
        <w:t xml:space="preserve">, safe </w:t>
      </w:r>
      <w:r w:rsidRPr="007002C9">
        <w:rPr>
          <w:rStyle w:val="StyleUnderline"/>
        </w:rPr>
        <w:t>and nutritious food</w:t>
      </w:r>
      <w:r w:rsidRPr="007002C9">
        <w:rPr>
          <w:sz w:val="16"/>
        </w:rPr>
        <w:t xml:space="preserve"> that meets individual dietary requirements and food preferences for a healthy life without restricting access to other fundamental needs( 1 ) and sovereignty( 2 ). Therefore, </w:t>
      </w:r>
      <w:r w:rsidRPr="007002C9">
        <w:rPr>
          <w:rStyle w:val="StyleUnderline"/>
        </w:rPr>
        <w:t xml:space="preserve">the risk of food insecurity </w:t>
      </w:r>
      <w:r w:rsidRPr="007002C9">
        <w:rPr>
          <w:rStyle w:val="StyleUnderline"/>
          <w:highlight w:val="green"/>
        </w:rPr>
        <w:t>is influenced by</w:t>
      </w:r>
      <w:r w:rsidRPr="007002C9">
        <w:rPr>
          <w:sz w:val="16"/>
        </w:rPr>
        <w:t xml:space="preserve"> the </w:t>
      </w:r>
      <w:r w:rsidRPr="007002C9">
        <w:rPr>
          <w:rStyle w:val="Emphasis"/>
          <w:highlight w:val="green"/>
        </w:rPr>
        <w:t>availability, price</w:t>
      </w:r>
      <w:r w:rsidRPr="007002C9">
        <w:rPr>
          <w:rStyle w:val="StyleUnderline"/>
        </w:rPr>
        <w:t xml:space="preserve">, access </w:t>
      </w:r>
      <w:r w:rsidRPr="007002C9">
        <w:rPr>
          <w:rStyle w:val="StyleUnderline"/>
          <w:highlight w:val="green"/>
        </w:rPr>
        <w:t>and</w:t>
      </w:r>
      <w:r w:rsidRPr="007002C9">
        <w:rPr>
          <w:rStyle w:val="StyleUnderline"/>
        </w:rPr>
        <w:t xml:space="preserve"> quality of</w:t>
      </w:r>
      <w:r w:rsidRPr="007002C9">
        <w:rPr>
          <w:sz w:val="16"/>
        </w:rPr>
        <w:t xml:space="preserve"> the </w:t>
      </w:r>
      <w:r w:rsidRPr="007002C9">
        <w:rPr>
          <w:rStyle w:val="Emphasis"/>
          <w:highlight w:val="green"/>
        </w:rPr>
        <w:t>food supply</w:t>
      </w:r>
      <w:r w:rsidRPr="007002C9">
        <w:rPr>
          <w:sz w:val="16"/>
        </w:rPr>
        <w:t xml:space="preserve"> </w:t>
      </w:r>
      <w:r w:rsidRPr="007002C9">
        <w:rPr>
          <w:rStyle w:val="StyleUnderline"/>
        </w:rPr>
        <w:t>to the consumer</w:t>
      </w:r>
      <w:r w:rsidRPr="007002C9">
        <w:rPr>
          <w:sz w:val="16"/>
        </w:rPr>
        <w:t xml:space="preserve">, </w:t>
      </w:r>
      <w:r w:rsidRPr="007002C9">
        <w:rPr>
          <w:rStyle w:val="StyleUnderline"/>
          <w:highlight w:val="green"/>
        </w:rPr>
        <w:t>especially in a crisis situation</w:t>
      </w:r>
      <w:r w:rsidRPr="007002C9">
        <w:rPr>
          <w:sz w:val="16"/>
        </w:rPr>
        <w:t xml:space="preserve">( 3 ). </w:t>
      </w:r>
      <w:r w:rsidRPr="007002C9">
        <w:rPr>
          <w:rStyle w:val="StyleUnderline"/>
        </w:rPr>
        <w:t>Studies that</w:t>
      </w:r>
      <w:r w:rsidRPr="007002C9">
        <w:rPr>
          <w:sz w:val="16"/>
        </w:rPr>
        <w:t xml:space="preserve"> have </w:t>
      </w:r>
      <w:r w:rsidRPr="007002C9">
        <w:rPr>
          <w:rStyle w:val="StyleUnderline"/>
        </w:rPr>
        <w:t xml:space="preserve">explored the global </w:t>
      </w:r>
      <w:r w:rsidRPr="007002C9">
        <w:rPr>
          <w:rStyle w:val="StyleUnderline"/>
        </w:rPr>
        <w:lastRenderedPageBreak/>
        <w:t>food crisis</w:t>
      </w:r>
      <w:r w:rsidRPr="007002C9">
        <w:rPr>
          <w:sz w:val="16"/>
        </w:rPr>
        <w:t xml:space="preserve"> </w:t>
      </w:r>
      <w:r w:rsidRPr="007002C9">
        <w:rPr>
          <w:rStyle w:val="StyleUnderline"/>
        </w:rPr>
        <w:t>and</w:t>
      </w:r>
      <w:r w:rsidRPr="007002C9">
        <w:rPr>
          <w:sz w:val="16"/>
        </w:rPr>
        <w:t xml:space="preserve"> </w:t>
      </w:r>
      <w:r w:rsidRPr="007002C9">
        <w:rPr>
          <w:rStyle w:val="StyleUnderline"/>
        </w:rPr>
        <w:t>market instability</w:t>
      </w:r>
      <w:r w:rsidRPr="007002C9">
        <w:rPr>
          <w:sz w:val="16"/>
        </w:rPr>
        <w:t xml:space="preserve"> </w:t>
      </w:r>
      <w:r w:rsidRPr="007002C9">
        <w:rPr>
          <w:rStyle w:val="StyleUnderline"/>
        </w:rPr>
        <w:t>indicate</w:t>
      </w:r>
      <w:r w:rsidRPr="007002C9">
        <w:rPr>
          <w:sz w:val="16"/>
        </w:rPr>
        <w:t xml:space="preserve"> that there is an independent </w:t>
      </w:r>
      <w:r w:rsidRPr="007002C9">
        <w:rPr>
          <w:rStyle w:val="StyleUnderline"/>
        </w:rPr>
        <w:t>association between crisis situations and food security</w:t>
      </w:r>
      <w:r w:rsidRPr="007002C9">
        <w:rPr>
          <w:sz w:val="16"/>
        </w:rPr>
        <w:t xml:space="preserve">( 4 , 5 ). For example, </w:t>
      </w:r>
      <w:r w:rsidRPr="007002C9">
        <w:rPr>
          <w:rStyle w:val="StyleUnderline"/>
        </w:rPr>
        <w:t>a recent Brazilian study showed</w:t>
      </w:r>
      <w:r w:rsidRPr="007002C9">
        <w:rPr>
          <w:sz w:val="16"/>
        </w:rPr>
        <w:t xml:space="preserve"> that there was </w:t>
      </w:r>
      <w:r w:rsidRPr="007002C9">
        <w:rPr>
          <w:rStyle w:val="StyleUnderline"/>
        </w:rPr>
        <w:t>a marked increase in the prevalence of food insecurity during</w:t>
      </w:r>
      <w:r w:rsidRPr="007002C9">
        <w:rPr>
          <w:sz w:val="16"/>
        </w:rPr>
        <w:t xml:space="preserve"> the Brazilian </w:t>
      </w:r>
      <w:r w:rsidRPr="007002C9">
        <w:rPr>
          <w:rStyle w:val="StyleUnderline"/>
        </w:rPr>
        <w:t>economic crisis</w:t>
      </w:r>
      <w:r w:rsidRPr="007002C9">
        <w:rPr>
          <w:sz w:val="16"/>
        </w:rPr>
        <w:t>( 4 ).</w:t>
      </w:r>
    </w:p>
    <w:p w14:paraId="1AD415B9" w14:textId="77777777" w:rsidR="007002C9" w:rsidRPr="007002C9" w:rsidRDefault="007002C9" w:rsidP="007002C9">
      <w:pPr>
        <w:rPr>
          <w:sz w:val="16"/>
        </w:rPr>
      </w:pPr>
      <w:r w:rsidRPr="007002C9">
        <w:rPr>
          <w:sz w:val="16"/>
        </w:rPr>
        <w:t xml:space="preserve">In Brazil, the Centrais de Abastecimento de Minas Gerais S.A. </w:t>
      </w:r>
      <w:r w:rsidRPr="007002C9">
        <w:rPr>
          <w:rStyle w:val="StyleUnderline"/>
        </w:rPr>
        <w:t>(CEASA-MINAS) distributes produce</w:t>
      </w:r>
      <w:r w:rsidRPr="007002C9">
        <w:rPr>
          <w:sz w:val="16"/>
        </w:rPr>
        <w:t xml:space="preserve">. The aims of the CEASA-MINAS are to: (i) improve the process of marketing and distribution of products; and (ii) connect producers and consumers in urban centres. The CEASA-MINAS is </w:t>
      </w:r>
      <w:r w:rsidRPr="007002C9">
        <w:rPr>
          <w:rStyle w:val="StyleUnderline"/>
        </w:rPr>
        <w:t>supported by mixed-capital</w:t>
      </w:r>
      <w:r w:rsidRPr="007002C9">
        <w:rPr>
          <w:sz w:val="16"/>
        </w:rPr>
        <w:t xml:space="preserve"> (public and private) </w:t>
      </w:r>
      <w:r w:rsidRPr="007002C9">
        <w:rPr>
          <w:rStyle w:val="StyleUnderline"/>
        </w:rPr>
        <w:t>resources</w:t>
      </w:r>
      <w:r w:rsidRPr="007002C9">
        <w:rPr>
          <w:sz w:val="16"/>
        </w:rPr>
        <w:t xml:space="preserve"> and operates under governmental supervision. Consequently, </w:t>
      </w:r>
      <w:r w:rsidRPr="007002C9">
        <w:rPr>
          <w:rStyle w:val="StyleUnderline"/>
        </w:rPr>
        <w:t>the CEASA-MINAS plays an important role in guaranteeing food security</w:t>
      </w:r>
      <w:r w:rsidRPr="007002C9">
        <w:rPr>
          <w:sz w:val="16"/>
        </w:rPr>
        <w:t xml:space="preserve"> and the human right to food( 6 ).</w:t>
      </w:r>
    </w:p>
    <w:p w14:paraId="55521DDE" w14:textId="77777777" w:rsidR="007002C9" w:rsidRPr="007002C9" w:rsidRDefault="007002C9" w:rsidP="007002C9">
      <w:pPr>
        <w:rPr>
          <w:sz w:val="16"/>
          <w:szCs w:val="16"/>
        </w:rPr>
      </w:pPr>
      <w:r w:rsidRPr="007002C9">
        <w:rPr>
          <w:sz w:val="16"/>
          <w:szCs w:val="16"/>
        </w:rPr>
        <w:t>The state of Minas Gerais is the third-largest economy in Brazil and has one of the best transport networks in the country. The CEASA-MINAS has six units in this state and its headquarters is in the city of Contagem, in the metropolitan region of Belo Horizonte. The headquarters is the principal unit and is named CEASA-Minas Grande BH( 7 ). In 2018, the CEASA-Minas Grande BH traded about 2000 tonnes of food, which corresponded to 80 % of the total market in the state( 8 ). Therefore, this business unit is the subject of the present study.</w:t>
      </w:r>
    </w:p>
    <w:p w14:paraId="4A50B6B3" w14:textId="77777777" w:rsidR="007002C9" w:rsidRPr="007002C9" w:rsidRDefault="007002C9" w:rsidP="007002C9">
      <w:pPr>
        <w:rPr>
          <w:sz w:val="16"/>
          <w:szCs w:val="16"/>
        </w:rPr>
      </w:pPr>
      <w:r w:rsidRPr="007002C9">
        <w:rPr>
          <w:sz w:val="16"/>
          <w:szCs w:val="16"/>
        </w:rPr>
        <w:t>The supply of unprocessed or minimally processed foods* in the CEASA-MINAS is self-supplied by the state of Minas Gerais. In spite of this, food is transported via long routes in the state due to its large territory (586 528 km2). The distribution network is more complex for fruit. The supply of fruit at the CEASA-Minas Grande BH has multiple origins and the fruits are carried by trucks over long distances. Some leafy vegetables are produced near the food supply centre( 10 ). In general, the food supply of the CEASA-Minas Grande BH covers a radius of 200 km, but there are items that originate from distances of up to 2000 km away( 11 ). The 1081 municipality suppliers of the CEASA-Minas Grande BH move, on average, 25 700 trucks per month via Brazilian roadways( 8 ).</w:t>
      </w:r>
    </w:p>
    <w:p w14:paraId="157DBDD5" w14:textId="77777777" w:rsidR="007002C9" w:rsidRPr="007002C9" w:rsidRDefault="007002C9" w:rsidP="007002C9">
      <w:pPr>
        <w:rPr>
          <w:sz w:val="16"/>
        </w:rPr>
      </w:pPr>
      <w:r w:rsidRPr="007002C9">
        <w:rPr>
          <w:sz w:val="16"/>
        </w:rPr>
        <w:t xml:space="preserve">Consequently, </w:t>
      </w:r>
      <w:r w:rsidRPr="007002C9">
        <w:rPr>
          <w:rStyle w:val="StyleUnderline"/>
          <w:highlight w:val="green"/>
        </w:rPr>
        <w:t xml:space="preserve">a national </w:t>
      </w:r>
      <w:r w:rsidRPr="007002C9">
        <w:rPr>
          <w:rStyle w:val="StyleUnderline"/>
        </w:rPr>
        <w:t>general</w:t>
      </w:r>
      <w:r w:rsidRPr="007002C9">
        <w:rPr>
          <w:sz w:val="16"/>
        </w:rPr>
        <w:t xml:space="preserve"> </w:t>
      </w:r>
      <w:r w:rsidRPr="007002C9">
        <w:rPr>
          <w:rStyle w:val="StyleUnderline"/>
        </w:rPr>
        <w:t xml:space="preserve">truck </w:t>
      </w:r>
      <w:r w:rsidRPr="007002C9">
        <w:rPr>
          <w:rStyle w:val="Emphasis"/>
          <w:highlight w:val="green"/>
        </w:rPr>
        <w:t>drivers’ strike</w:t>
      </w:r>
      <w:r w:rsidRPr="007002C9">
        <w:rPr>
          <w:sz w:val="16"/>
        </w:rPr>
        <w:t xml:space="preserve"> </w:t>
      </w:r>
      <w:r w:rsidRPr="007002C9">
        <w:rPr>
          <w:rStyle w:val="StyleUnderline"/>
          <w:highlight w:val="green"/>
        </w:rPr>
        <w:t>may have</w:t>
      </w:r>
      <w:r w:rsidRPr="007002C9">
        <w:rPr>
          <w:sz w:val="16"/>
        </w:rPr>
        <w:t xml:space="preserve"> important </w:t>
      </w:r>
      <w:r w:rsidRPr="007002C9">
        <w:rPr>
          <w:rStyle w:val="StyleUnderline"/>
          <w:highlight w:val="green"/>
        </w:rPr>
        <w:t>consequences for the</w:t>
      </w:r>
      <w:r w:rsidRPr="007002C9">
        <w:rPr>
          <w:sz w:val="16"/>
        </w:rPr>
        <w:t xml:space="preserve"> economy and </w:t>
      </w:r>
      <w:r w:rsidRPr="007002C9">
        <w:rPr>
          <w:rStyle w:val="Emphasis"/>
          <w:highlight w:val="green"/>
        </w:rPr>
        <w:t>food supply chain</w:t>
      </w:r>
      <w:r w:rsidRPr="007002C9">
        <w:rPr>
          <w:rStyle w:val="StyleUnderline"/>
        </w:rPr>
        <w:t xml:space="preserve"> of a country that is </w:t>
      </w:r>
      <w:r w:rsidRPr="007002C9">
        <w:rPr>
          <w:rStyle w:val="StyleUnderline"/>
          <w:highlight w:val="green"/>
        </w:rPr>
        <w:t>dependent on road networks</w:t>
      </w:r>
      <w:r w:rsidRPr="007002C9">
        <w:rPr>
          <w:sz w:val="16"/>
        </w:rPr>
        <w:t xml:space="preserve">. </w:t>
      </w:r>
      <w:r w:rsidRPr="007002C9">
        <w:rPr>
          <w:rStyle w:val="StyleUnderline"/>
          <w:highlight w:val="green"/>
        </w:rPr>
        <w:t>Such</w:t>
      </w:r>
      <w:r w:rsidRPr="007002C9">
        <w:rPr>
          <w:sz w:val="16"/>
        </w:rPr>
        <w:t xml:space="preserve"> an event </w:t>
      </w:r>
      <w:r w:rsidRPr="007002C9">
        <w:rPr>
          <w:rStyle w:val="StyleUnderline"/>
          <w:highlight w:val="green"/>
        </w:rPr>
        <w:t>occurred</w:t>
      </w:r>
      <w:r w:rsidRPr="007002C9">
        <w:rPr>
          <w:rStyle w:val="StyleUnderline"/>
        </w:rPr>
        <w:t xml:space="preserve"> on 21–30 </w:t>
      </w:r>
      <w:r w:rsidRPr="007002C9">
        <w:rPr>
          <w:rStyle w:val="StyleUnderline"/>
          <w:highlight w:val="green"/>
        </w:rPr>
        <w:t>May 2018</w:t>
      </w:r>
      <w:r w:rsidRPr="007002C9">
        <w:rPr>
          <w:sz w:val="16"/>
        </w:rPr>
        <w:t xml:space="preserve">. </w:t>
      </w:r>
      <w:r w:rsidRPr="007002C9">
        <w:rPr>
          <w:rStyle w:val="StyleUnderline"/>
          <w:highlight w:val="green"/>
        </w:rPr>
        <w:t>During this</w:t>
      </w:r>
      <w:r w:rsidRPr="007002C9">
        <w:rPr>
          <w:sz w:val="16"/>
        </w:rPr>
        <w:t xml:space="preserve"> 10 d </w:t>
      </w:r>
      <w:r w:rsidRPr="007002C9">
        <w:rPr>
          <w:rStyle w:val="StyleUnderline"/>
          <w:highlight w:val="green"/>
        </w:rPr>
        <w:t>strike</w:t>
      </w:r>
      <w:r w:rsidRPr="007002C9">
        <w:rPr>
          <w:rStyle w:val="StyleUnderline"/>
        </w:rPr>
        <w:t>,</w:t>
      </w:r>
      <w:r w:rsidRPr="007002C9">
        <w:rPr>
          <w:sz w:val="16"/>
        </w:rPr>
        <w:t xml:space="preserve"> </w:t>
      </w:r>
      <w:r w:rsidRPr="007002C9">
        <w:rPr>
          <w:rStyle w:val="StyleUnderline"/>
          <w:highlight w:val="green"/>
        </w:rPr>
        <w:t>Brazilians experienced</w:t>
      </w:r>
      <w:r w:rsidRPr="007002C9">
        <w:rPr>
          <w:rStyle w:val="StyleUnderline"/>
        </w:rPr>
        <w:t xml:space="preserve"> an </w:t>
      </w:r>
      <w:r w:rsidRPr="007002C9">
        <w:rPr>
          <w:rStyle w:val="Emphasis"/>
          <w:highlight w:val="green"/>
        </w:rPr>
        <w:t>extreme</w:t>
      </w:r>
      <w:r w:rsidRPr="007002C9">
        <w:rPr>
          <w:rStyle w:val="StyleUnderline"/>
        </w:rPr>
        <w:t xml:space="preserve"> event characterized by roadblocks and the </w:t>
      </w:r>
      <w:r w:rsidRPr="007002C9">
        <w:rPr>
          <w:rStyle w:val="Emphasis"/>
          <w:highlight w:val="green"/>
        </w:rPr>
        <w:t>unavailability of</w:t>
      </w:r>
      <w:r w:rsidRPr="007002C9">
        <w:rPr>
          <w:rStyle w:val="StyleUnderline"/>
        </w:rPr>
        <w:t xml:space="preserve"> fuel, medicine, </w:t>
      </w:r>
      <w:r w:rsidRPr="007002C9">
        <w:rPr>
          <w:rStyle w:val="Emphasis"/>
          <w:highlight w:val="green"/>
        </w:rPr>
        <w:t>food</w:t>
      </w:r>
      <w:r w:rsidRPr="007002C9">
        <w:rPr>
          <w:rStyle w:val="StyleUnderline"/>
        </w:rPr>
        <w:t xml:space="preserve">, </w:t>
      </w:r>
      <w:r w:rsidRPr="007002C9">
        <w:rPr>
          <w:rStyle w:val="StyleUnderline"/>
          <w:highlight w:val="green"/>
        </w:rPr>
        <w:t>and</w:t>
      </w:r>
      <w:r w:rsidRPr="007002C9">
        <w:rPr>
          <w:rStyle w:val="StyleUnderline"/>
        </w:rPr>
        <w:t xml:space="preserve"> the inputs for food </w:t>
      </w:r>
      <w:r w:rsidRPr="007002C9">
        <w:rPr>
          <w:rStyle w:val="Emphasis"/>
          <w:highlight w:val="green"/>
        </w:rPr>
        <w:t>production processes</w:t>
      </w:r>
      <w:r w:rsidRPr="007002C9">
        <w:rPr>
          <w:sz w:val="16"/>
        </w:rPr>
        <w:t xml:space="preserve">. The </w:t>
      </w:r>
      <w:r w:rsidRPr="007002C9">
        <w:rPr>
          <w:rStyle w:val="StyleUnderline"/>
          <w:highlight w:val="green"/>
        </w:rPr>
        <w:t>disruption of</w:t>
      </w:r>
      <w:r w:rsidRPr="007002C9">
        <w:rPr>
          <w:rStyle w:val="StyleUnderline"/>
        </w:rPr>
        <w:t xml:space="preserve"> the supply of </w:t>
      </w:r>
      <w:r w:rsidRPr="007002C9">
        <w:rPr>
          <w:rStyle w:val="StyleUnderline"/>
          <w:highlight w:val="green"/>
        </w:rPr>
        <w:t>animal feed</w:t>
      </w:r>
      <w:r w:rsidRPr="007002C9">
        <w:rPr>
          <w:rStyle w:val="StyleUnderline"/>
        </w:rPr>
        <w:t xml:space="preserve"> </w:t>
      </w:r>
      <w:r w:rsidRPr="007002C9">
        <w:rPr>
          <w:rStyle w:val="StyleUnderline"/>
          <w:highlight w:val="green"/>
        </w:rPr>
        <w:t>had a devastating impact</w:t>
      </w:r>
      <w:r w:rsidRPr="007002C9">
        <w:rPr>
          <w:rStyle w:val="StyleUnderline"/>
        </w:rPr>
        <w:t xml:space="preserve">: </w:t>
      </w:r>
      <w:r w:rsidRPr="007002C9">
        <w:rPr>
          <w:rStyle w:val="Emphasis"/>
          <w:highlight w:val="green"/>
        </w:rPr>
        <w:t>millions of chickens and pigs</w:t>
      </w:r>
      <w:r w:rsidRPr="007002C9">
        <w:rPr>
          <w:rStyle w:val="Emphasis"/>
        </w:rPr>
        <w:t xml:space="preserve"> were </w:t>
      </w:r>
      <w:r w:rsidRPr="007002C9">
        <w:rPr>
          <w:rStyle w:val="Emphasis"/>
          <w:highlight w:val="green"/>
        </w:rPr>
        <w:t>slaughtered</w:t>
      </w:r>
      <w:r w:rsidRPr="007002C9">
        <w:rPr>
          <w:rStyle w:val="StyleUnderline"/>
        </w:rPr>
        <w:t xml:space="preserve"> because producers had no food for them</w:t>
      </w:r>
      <w:r w:rsidRPr="007002C9">
        <w:rPr>
          <w:sz w:val="16"/>
        </w:rPr>
        <w:t>( 12 ). The drivers were on strike in order to make diesel oil tax-free and to obtain better working conditions( 13 ).</w:t>
      </w:r>
    </w:p>
    <w:p w14:paraId="13E84ED3" w14:textId="77777777" w:rsidR="007002C9" w:rsidRPr="007002C9" w:rsidRDefault="007002C9" w:rsidP="007002C9">
      <w:pPr>
        <w:rPr>
          <w:sz w:val="16"/>
        </w:rPr>
      </w:pPr>
      <w:r w:rsidRPr="007002C9">
        <w:rPr>
          <w:sz w:val="16"/>
        </w:rPr>
        <w:t xml:space="preserve">Despite the drivers’ important claims, </w:t>
      </w:r>
      <w:r w:rsidRPr="007002C9">
        <w:rPr>
          <w:rStyle w:val="StyleUnderline"/>
          <w:highlight w:val="green"/>
        </w:rPr>
        <w:t xml:space="preserve">in a </w:t>
      </w:r>
      <w:r w:rsidRPr="007002C9">
        <w:rPr>
          <w:rStyle w:val="Emphasis"/>
          <w:highlight w:val="green"/>
        </w:rPr>
        <w:t>crisis situation</w:t>
      </w:r>
      <w:r w:rsidRPr="007002C9">
        <w:rPr>
          <w:sz w:val="16"/>
        </w:rPr>
        <w:t xml:space="preserve">, 200 km can be as long as 2000 km and the </w:t>
      </w:r>
      <w:r w:rsidRPr="007002C9">
        <w:rPr>
          <w:rStyle w:val="StyleUnderline"/>
          <w:highlight w:val="green"/>
        </w:rPr>
        <w:t xml:space="preserve">repercussions may result in negative impacts for </w:t>
      </w:r>
      <w:r w:rsidRPr="007002C9">
        <w:rPr>
          <w:rStyle w:val="Emphasis"/>
          <w:highlight w:val="green"/>
        </w:rPr>
        <w:t>food security</w:t>
      </w:r>
      <w:r w:rsidRPr="007002C9">
        <w:rPr>
          <w:sz w:val="16"/>
        </w:rPr>
        <w:t xml:space="preserve">. </w:t>
      </w:r>
      <w:r w:rsidRPr="007002C9">
        <w:rPr>
          <w:rStyle w:val="StyleUnderline"/>
        </w:rPr>
        <w:t>Given the importance of transport conditions for the food security of the Brazilian population, the present paper aimed to analyse the impact of the national general truck drivers’ strike on the availability, variety and price of unprocessed foods sold by a food supply centre in a Brazilian metropolis</w:t>
      </w:r>
      <w:r w:rsidRPr="007002C9">
        <w:rPr>
          <w:sz w:val="16"/>
        </w:rPr>
        <w:t>.</w:t>
      </w:r>
    </w:p>
    <w:p w14:paraId="5224C234" w14:textId="77777777" w:rsidR="007002C9" w:rsidRPr="007002C9" w:rsidRDefault="007002C9" w:rsidP="007002C9"/>
    <w:p w14:paraId="673B1EA7" w14:textId="77777777" w:rsidR="007002C9" w:rsidRPr="007002C9" w:rsidRDefault="007002C9" w:rsidP="007002C9"/>
    <w:p w14:paraId="6213DDBC" w14:textId="77777777" w:rsidR="007002C9" w:rsidRPr="007002C9" w:rsidRDefault="007002C9" w:rsidP="007002C9">
      <w:pPr>
        <w:pStyle w:val="Heading4"/>
        <w:rPr>
          <w:rFonts w:cs="Calibri"/>
        </w:rPr>
      </w:pPr>
      <w:r w:rsidRPr="007002C9">
        <w:rPr>
          <w:rFonts w:cs="Calibri"/>
        </w:rPr>
        <w:t>Food insecurity goes nuclear</w:t>
      </w:r>
    </w:p>
    <w:p w14:paraId="2F2E52CF" w14:textId="77777777" w:rsidR="007002C9" w:rsidRPr="007002C9" w:rsidRDefault="007002C9" w:rsidP="007002C9">
      <w:r w:rsidRPr="007002C9">
        <w:rPr>
          <w:rStyle w:val="Style13ptBold"/>
        </w:rPr>
        <w:t>Hartley et al 12</w:t>
      </w:r>
      <w:r w:rsidRPr="007002C9">
        <w:t xml:space="preserve"> (Major General John Hartley AO (Retd), CEO and Institute, Director Future Directions International, Roundtable Chairman. Alyson Clarke, FDI Executive Officer Gary Kleyn, Manager, FDI Global Food and Water Crises Research Programme, “International Conflict Triggers and Potential Conflict Points Resulting from Food and Water Insecurity” 25 May 2012 http://futuredirections.org.au/wp-content/uploads/2012/05/Workshop_Report_-_Intl_Conflict_Triggers_-_May_25.pdf) brett</w:t>
      </w:r>
    </w:p>
    <w:p w14:paraId="1F2B9D0D" w14:textId="77777777" w:rsidR="007002C9" w:rsidRPr="007002C9" w:rsidRDefault="007002C9" w:rsidP="007002C9">
      <w:pPr>
        <w:rPr>
          <w:sz w:val="16"/>
        </w:rPr>
      </w:pPr>
      <w:r w:rsidRPr="007002C9">
        <w:rPr>
          <w:sz w:val="16"/>
        </w:rPr>
        <w:lastRenderedPageBreak/>
        <w:t xml:space="preserve">There is little dispute that conflict can lead to food and water crises. This paper will consider parts of the world, however, where </w:t>
      </w:r>
      <w:r w:rsidRPr="007002C9">
        <w:rPr>
          <w:rStyle w:val="Emphasis"/>
          <w:highlight w:val="green"/>
        </w:rPr>
        <w:t>food</w:t>
      </w:r>
      <w:r w:rsidRPr="007002C9">
        <w:rPr>
          <w:sz w:val="16"/>
        </w:rPr>
        <w:t xml:space="preserve"> and water </w:t>
      </w:r>
      <w:r w:rsidRPr="007002C9">
        <w:rPr>
          <w:rStyle w:val="Emphasis"/>
          <w:highlight w:val="green"/>
        </w:rPr>
        <w:t>insecurity</w:t>
      </w:r>
      <w:r w:rsidRPr="007002C9">
        <w:rPr>
          <w:sz w:val="16"/>
        </w:rPr>
        <w:t xml:space="preserve"> </w:t>
      </w:r>
      <w:r w:rsidRPr="007002C9">
        <w:rPr>
          <w:rStyle w:val="StyleUnderline"/>
          <w:highlight w:val="green"/>
        </w:rPr>
        <w:t>can</w:t>
      </w:r>
      <w:r w:rsidRPr="007002C9">
        <w:rPr>
          <w:rStyle w:val="StyleUnderline"/>
        </w:rPr>
        <w:t xml:space="preserve"> be the cause of conflict and</w:t>
      </w:r>
      <w:r w:rsidRPr="007002C9">
        <w:rPr>
          <w:sz w:val="16"/>
        </w:rPr>
        <w:t xml:space="preserve">, at worst, </w:t>
      </w:r>
      <w:r w:rsidRPr="007002C9">
        <w:rPr>
          <w:rStyle w:val="Emphasis"/>
          <w:highlight w:val="green"/>
        </w:rPr>
        <w:t>result in war</w:t>
      </w:r>
      <w:r w:rsidRPr="007002C9">
        <w:rPr>
          <w:sz w:val="16"/>
        </w:rPr>
        <w:t xml:space="preserve">. While dealing predominately with food and water issues, the paper also recognises the nexus that exists between food and water and energy security. There is a growing appreciation that the </w:t>
      </w:r>
      <w:r w:rsidRPr="007002C9">
        <w:rPr>
          <w:rStyle w:val="StyleUnderline"/>
          <w:highlight w:val="green"/>
        </w:rPr>
        <w:t xml:space="preserve">conflicts in the </w:t>
      </w:r>
      <w:r w:rsidRPr="007002C9">
        <w:rPr>
          <w:rStyle w:val="Emphasis"/>
          <w:highlight w:val="green"/>
        </w:rPr>
        <w:t>next century</w:t>
      </w:r>
      <w:r w:rsidRPr="007002C9">
        <w:rPr>
          <w:rStyle w:val="StyleUnderline"/>
          <w:highlight w:val="green"/>
        </w:rPr>
        <w:t xml:space="preserve"> will most likely be fought over</w:t>
      </w:r>
      <w:r w:rsidRPr="007002C9">
        <w:rPr>
          <w:rStyle w:val="StyleUnderline"/>
        </w:rPr>
        <w:t xml:space="preserve"> a lack of </w:t>
      </w:r>
      <w:r w:rsidRPr="007002C9">
        <w:rPr>
          <w:rStyle w:val="StyleUnderline"/>
          <w:highlight w:val="green"/>
        </w:rPr>
        <w:t>resources</w:t>
      </w:r>
      <w:r w:rsidRPr="007002C9">
        <w:rPr>
          <w:sz w:val="16"/>
        </w:rPr>
        <w:t xml:space="preserve">. Yet, in a sense, this is not new. </w:t>
      </w:r>
      <w:r w:rsidRPr="007002C9">
        <w:rPr>
          <w:rStyle w:val="StyleUnderline"/>
          <w:highlight w:val="green"/>
        </w:rPr>
        <w:t>Researchers point to</w:t>
      </w:r>
      <w:r w:rsidRPr="007002C9">
        <w:rPr>
          <w:rStyle w:val="StyleUnderline"/>
        </w:rPr>
        <w:t xml:space="preserve"> the </w:t>
      </w:r>
      <w:r w:rsidRPr="007002C9">
        <w:rPr>
          <w:rStyle w:val="Emphasis"/>
          <w:highlight w:val="green"/>
        </w:rPr>
        <w:t>French and Russian revolutions</w:t>
      </w:r>
      <w:r w:rsidRPr="007002C9">
        <w:rPr>
          <w:sz w:val="16"/>
        </w:rPr>
        <w:t xml:space="preserve"> as conflicts </w:t>
      </w:r>
      <w:r w:rsidRPr="007002C9">
        <w:rPr>
          <w:rStyle w:val="StyleUnderline"/>
          <w:highlight w:val="green"/>
        </w:rPr>
        <w:t>induced by</w:t>
      </w:r>
      <w:r w:rsidRPr="007002C9">
        <w:rPr>
          <w:sz w:val="16"/>
        </w:rPr>
        <w:t xml:space="preserve"> a </w:t>
      </w:r>
      <w:r w:rsidRPr="007002C9">
        <w:rPr>
          <w:rStyle w:val="StyleUnderline"/>
        </w:rPr>
        <w:t xml:space="preserve">lack of </w:t>
      </w:r>
      <w:r w:rsidRPr="007002C9">
        <w:rPr>
          <w:rStyle w:val="Emphasis"/>
          <w:highlight w:val="green"/>
        </w:rPr>
        <w:t>food</w:t>
      </w:r>
      <w:r w:rsidRPr="007002C9">
        <w:rPr>
          <w:sz w:val="16"/>
        </w:rPr>
        <w:t xml:space="preserve">. More recently, Germany’s World War Two efforts are said to have been inspired, at least in part, by its perceived need to gain access to more food. Yet the general sense among those that attended FDI’s recent workshops, was that </w:t>
      </w:r>
      <w:r w:rsidRPr="007002C9">
        <w:rPr>
          <w:rStyle w:val="StyleUnderline"/>
          <w:highlight w:val="green"/>
        </w:rPr>
        <w:t xml:space="preserve">the </w:t>
      </w:r>
      <w:r w:rsidRPr="007002C9">
        <w:rPr>
          <w:rStyle w:val="Emphasis"/>
          <w:highlight w:val="green"/>
        </w:rPr>
        <w:t>scale</w:t>
      </w:r>
      <w:r w:rsidRPr="007002C9">
        <w:rPr>
          <w:rStyle w:val="Emphasis"/>
        </w:rPr>
        <w:t xml:space="preserve"> of the problem</w:t>
      </w:r>
      <w:r w:rsidRPr="007002C9">
        <w:rPr>
          <w:rStyle w:val="StyleUnderline"/>
        </w:rPr>
        <w:t xml:space="preserve"> in the future </w:t>
      </w:r>
      <w:r w:rsidRPr="007002C9">
        <w:rPr>
          <w:rStyle w:val="StyleUnderline"/>
          <w:highlight w:val="green"/>
        </w:rPr>
        <w:t xml:space="preserve">could be significantly greater </w:t>
      </w:r>
      <w:r w:rsidRPr="007002C9">
        <w:rPr>
          <w:rStyle w:val="StyleUnderline"/>
        </w:rPr>
        <w:t xml:space="preserve">as a result of population pressures, changing weather, urbanisation, migration, loss of arable land and other farm inputs, and increased affluence </w:t>
      </w:r>
      <w:r w:rsidRPr="007002C9">
        <w:rPr>
          <w:rStyle w:val="StyleUnderline"/>
          <w:highlight w:val="green"/>
        </w:rPr>
        <w:t>in the developing world</w:t>
      </w:r>
      <w:r w:rsidRPr="007002C9">
        <w:rPr>
          <w:sz w:val="16"/>
        </w:rPr>
        <w:t xml:space="preserve">. In his book, Small Farmers Secure Food, Lindsay Falvey, a participant in FDI’s March 2012 workshop on the issue of food and conflict, clearly expresses the problem and why </w:t>
      </w:r>
      <w:r w:rsidRPr="007002C9">
        <w:rPr>
          <w:rStyle w:val="StyleUnderline"/>
        </w:rPr>
        <w:t>countries across the globe are starting to take note</w:t>
      </w:r>
      <w:r w:rsidRPr="007002C9">
        <w:rPr>
          <w:sz w:val="16"/>
        </w:rPr>
        <w:t>. He writes (p.36), “…</w:t>
      </w:r>
      <w:r w:rsidRPr="007002C9">
        <w:rPr>
          <w:rStyle w:val="StyleUnderline"/>
          <w:highlight w:val="green"/>
        </w:rPr>
        <w:t>if people are hungry</w:t>
      </w:r>
      <w:r w:rsidRPr="007002C9">
        <w:rPr>
          <w:sz w:val="16"/>
        </w:rPr>
        <w:t xml:space="preserve">, especially </w:t>
      </w:r>
      <w:r w:rsidRPr="007002C9">
        <w:rPr>
          <w:rStyle w:val="StyleUnderline"/>
          <w:highlight w:val="green"/>
        </w:rPr>
        <w:t>in cities</w:t>
      </w:r>
      <w:r w:rsidRPr="007002C9">
        <w:rPr>
          <w:rStyle w:val="StyleUnderline"/>
        </w:rPr>
        <w:t xml:space="preserve">, </w:t>
      </w:r>
      <w:r w:rsidRPr="007002C9">
        <w:rPr>
          <w:rStyle w:val="Emphasis"/>
          <w:highlight w:val="green"/>
        </w:rPr>
        <w:t>the state is not stable</w:t>
      </w:r>
      <w:r w:rsidRPr="007002C9">
        <w:rPr>
          <w:sz w:val="16"/>
        </w:rPr>
        <w:t xml:space="preserve"> – riots, violence, </w:t>
      </w:r>
      <w:r w:rsidRPr="007002C9">
        <w:rPr>
          <w:rStyle w:val="Emphasis"/>
          <w:highlight w:val="green"/>
        </w:rPr>
        <w:t>breakdown of law and order</w:t>
      </w:r>
      <w:r w:rsidRPr="007002C9">
        <w:rPr>
          <w:rStyle w:val="StyleUnderline"/>
          <w:highlight w:val="green"/>
        </w:rPr>
        <w:t xml:space="preserve"> and</w:t>
      </w:r>
      <w:r w:rsidRPr="007002C9">
        <w:rPr>
          <w:sz w:val="16"/>
        </w:rPr>
        <w:t xml:space="preserve"> migration result.” “Hunger feeds </w:t>
      </w:r>
      <w:r w:rsidRPr="007002C9">
        <w:rPr>
          <w:rStyle w:val="StyleUnderline"/>
        </w:rPr>
        <w:t>anarchy.</w:t>
      </w:r>
      <w:r w:rsidRPr="007002C9">
        <w:rPr>
          <w:sz w:val="16"/>
        </w:rPr>
        <w:t xml:space="preserve">” This view is also shared by Julian Cribb, who in his book, The Coming Famine, writes that </w:t>
      </w:r>
      <w:r w:rsidRPr="007002C9">
        <w:rPr>
          <w:rStyle w:val="StyleUnderline"/>
        </w:rPr>
        <w:t>if</w:t>
      </w:r>
      <w:r w:rsidRPr="007002C9">
        <w:rPr>
          <w:sz w:val="16"/>
        </w:rPr>
        <w:t xml:space="preserve"> “large </w:t>
      </w:r>
      <w:r w:rsidRPr="007002C9">
        <w:rPr>
          <w:rStyle w:val="StyleUnderline"/>
        </w:rPr>
        <w:t>regions</w:t>
      </w:r>
      <w:r w:rsidRPr="007002C9">
        <w:rPr>
          <w:sz w:val="16"/>
        </w:rPr>
        <w:t xml:space="preserve"> of the world </w:t>
      </w:r>
      <w:r w:rsidRPr="007002C9">
        <w:rPr>
          <w:rStyle w:val="StyleUnderline"/>
        </w:rPr>
        <w:t>run short of food</w:t>
      </w:r>
      <w:r w:rsidRPr="007002C9">
        <w:rPr>
          <w:sz w:val="16"/>
        </w:rPr>
        <w:t xml:space="preserve">, land or water in the decades that lie ahead, </w:t>
      </w:r>
      <w:r w:rsidRPr="007002C9">
        <w:rPr>
          <w:rStyle w:val="StyleUnderline"/>
        </w:rPr>
        <w:t>then</w:t>
      </w:r>
      <w:r w:rsidRPr="007002C9">
        <w:rPr>
          <w:sz w:val="16"/>
        </w:rPr>
        <w:t xml:space="preserve"> wholesale, </w:t>
      </w:r>
      <w:r w:rsidRPr="007002C9">
        <w:rPr>
          <w:rStyle w:val="Emphasis"/>
          <w:highlight w:val="green"/>
        </w:rPr>
        <w:t>bloody wars</w:t>
      </w:r>
      <w:r w:rsidRPr="007002C9">
        <w:rPr>
          <w:rStyle w:val="Emphasis"/>
        </w:rPr>
        <w:t xml:space="preserve"> are liable to </w:t>
      </w:r>
      <w:r w:rsidRPr="007002C9">
        <w:rPr>
          <w:rStyle w:val="Emphasis"/>
          <w:highlight w:val="green"/>
        </w:rPr>
        <w:t>follow</w:t>
      </w:r>
      <w:r w:rsidRPr="007002C9">
        <w:rPr>
          <w:sz w:val="16"/>
        </w:rPr>
        <w:t>.” He continues: “</w:t>
      </w:r>
      <w:r w:rsidRPr="007002C9">
        <w:rPr>
          <w:rStyle w:val="StyleUnderline"/>
          <w:highlight w:val="green"/>
        </w:rPr>
        <w:t>An increasingly credible scenario for</w:t>
      </w:r>
      <w:r w:rsidRPr="007002C9">
        <w:rPr>
          <w:rStyle w:val="StyleUnderline"/>
        </w:rPr>
        <w:t xml:space="preserve"> </w:t>
      </w:r>
      <w:r w:rsidRPr="007002C9">
        <w:rPr>
          <w:rStyle w:val="Emphasis"/>
          <w:highlight w:val="green"/>
        </w:rPr>
        <w:t>World War 3</w:t>
      </w:r>
      <w:r w:rsidRPr="007002C9">
        <w:rPr>
          <w:rStyle w:val="StyleUnderline"/>
        </w:rPr>
        <w:t xml:space="preserve"> </w:t>
      </w:r>
      <w:r w:rsidRPr="007002C9">
        <w:rPr>
          <w:rStyle w:val="StyleUnderline"/>
          <w:highlight w:val="green"/>
        </w:rPr>
        <w:t>is</w:t>
      </w:r>
      <w:r w:rsidRPr="007002C9">
        <w:rPr>
          <w:rStyle w:val="StyleUnderline"/>
        </w:rPr>
        <w:t xml:space="preserve"> not so much a confrontation of super powers </w:t>
      </w:r>
      <w:r w:rsidRPr="007002C9">
        <w:rPr>
          <w:sz w:val="16"/>
        </w:rPr>
        <w:t xml:space="preserve">and their allies, </w:t>
      </w:r>
      <w:r w:rsidRPr="007002C9">
        <w:rPr>
          <w:rStyle w:val="Emphasis"/>
        </w:rPr>
        <w:t xml:space="preserve">as </w:t>
      </w:r>
      <w:r w:rsidRPr="007002C9">
        <w:rPr>
          <w:rStyle w:val="Emphasis"/>
          <w:highlight w:val="green"/>
        </w:rPr>
        <w:t>a festering</w:t>
      </w:r>
      <w:r w:rsidRPr="007002C9">
        <w:rPr>
          <w:rStyle w:val="Emphasis"/>
        </w:rPr>
        <w:t xml:space="preserve">, self-perpetuating </w:t>
      </w:r>
      <w:r w:rsidRPr="007002C9">
        <w:rPr>
          <w:rStyle w:val="Emphasis"/>
          <w:highlight w:val="green"/>
        </w:rPr>
        <w:t>chain of resource conflicts</w:t>
      </w:r>
      <w:r w:rsidRPr="007002C9">
        <w:rPr>
          <w:sz w:val="16"/>
        </w:rPr>
        <w:t>.” He also says: “</w:t>
      </w:r>
      <w:r w:rsidRPr="007002C9">
        <w:rPr>
          <w:rStyle w:val="StyleUnderline"/>
        </w:rPr>
        <w:t>The wars of the 21st Century are less likely to be global conflicts with sharply defined sides</w:t>
      </w:r>
      <w:r w:rsidRPr="007002C9">
        <w:rPr>
          <w:sz w:val="16"/>
        </w:rPr>
        <w:t xml:space="preserve"> and huge armies, </w:t>
      </w:r>
      <w:r w:rsidRPr="007002C9">
        <w:rPr>
          <w:rStyle w:val="StyleUnderline"/>
        </w:rPr>
        <w:t>than a scrappy mass of failed states</w:t>
      </w:r>
      <w:r w:rsidRPr="007002C9">
        <w:rPr>
          <w:sz w:val="16"/>
        </w:rPr>
        <w:t xml:space="preserve">, rebellions, civil strife, insurgencies, terrorism and genocides, </w:t>
      </w:r>
      <w:r w:rsidRPr="007002C9">
        <w:rPr>
          <w:rStyle w:val="StyleUnderline"/>
        </w:rPr>
        <w:t>sparked by bloody competition over dwindling resources</w:t>
      </w:r>
      <w:r w:rsidRPr="007002C9">
        <w:rPr>
          <w:sz w:val="16"/>
        </w:rPr>
        <w:t xml:space="preserve">.” As another workshop participant put it, people do not go to war to kill; </w:t>
      </w:r>
      <w:r w:rsidRPr="007002C9">
        <w:rPr>
          <w:rStyle w:val="StyleUnderline"/>
          <w:highlight w:val="green"/>
        </w:rPr>
        <w:t xml:space="preserve">they go to </w:t>
      </w:r>
      <w:r w:rsidRPr="007002C9">
        <w:rPr>
          <w:rStyle w:val="Emphasis"/>
          <w:highlight w:val="green"/>
        </w:rPr>
        <w:t>war</w:t>
      </w:r>
      <w:r w:rsidRPr="007002C9">
        <w:rPr>
          <w:rStyle w:val="Emphasis"/>
        </w:rPr>
        <w:t xml:space="preserve"> over resources</w:t>
      </w:r>
      <w:r w:rsidRPr="007002C9">
        <w:rPr>
          <w:rStyle w:val="StyleUnderline"/>
        </w:rPr>
        <w:t xml:space="preserve">, either </w:t>
      </w:r>
      <w:r w:rsidRPr="007002C9">
        <w:rPr>
          <w:rStyle w:val="StyleUnderline"/>
          <w:highlight w:val="green"/>
        </w:rPr>
        <w:t>to protect or</w:t>
      </w:r>
      <w:r w:rsidRPr="007002C9">
        <w:rPr>
          <w:rStyle w:val="StyleUnderline"/>
        </w:rPr>
        <w:t xml:space="preserve"> to </w:t>
      </w:r>
      <w:r w:rsidRPr="007002C9">
        <w:rPr>
          <w:rStyle w:val="StyleUnderline"/>
          <w:highlight w:val="green"/>
        </w:rPr>
        <w:t>gain</w:t>
      </w:r>
      <w:r w:rsidRPr="007002C9">
        <w:rPr>
          <w:rStyle w:val="StyleUnderline"/>
        </w:rPr>
        <w:t xml:space="preserve"> the </w:t>
      </w:r>
      <w:r w:rsidRPr="007002C9">
        <w:rPr>
          <w:rStyle w:val="StyleUnderline"/>
          <w:highlight w:val="green"/>
        </w:rPr>
        <w:t>resources for themselves</w:t>
      </w:r>
      <w:r w:rsidRPr="007002C9">
        <w:rPr>
          <w:sz w:val="16"/>
        </w:rPr>
        <w:t xml:space="preserve">. Another observed that hunger results in passivity not conflict. Conflict is over resources, not because people are going hungry. </w:t>
      </w:r>
      <w:r w:rsidRPr="007002C9">
        <w:rPr>
          <w:rStyle w:val="StyleUnderline"/>
        </w:rPr>
        <w:t>A study by the</w:t>
      </w:r>
      <w:r w:rsidRPr="007002C9">
        <w:rPr>
          <w:sz w:val="16"/>
        </w:rPr>
        <w:t xml:space="preserve"> </w:t>
      </w:r>
      <w:r w:rsidRPr="007002C9">
        <w:rPr>
          <w:rStyle w:val="StyleUnderline"/>
        </w:rPr>
        <w:t>International Peace Research Institute</w:t>
      </w:r>
      <w:r w:rsidRPr="007002C9">
        <w:rPr>
          <w:sz w:val="16"/>
        </w:rPr>
        <w:t xml:space="preserve"> </w:t>
      </w:r>
      <w:r w:rsidRPr="007002C9">
        <w:rPr>
          <w:rStyle w:val="StyleUnderline"/>
        </w:rPr>
        <w:t>indicates</w:t>
      </w:r>
      <w:r w:rsidRPr="007002C9">
        <w:rPr>
          <w:sz w:val="16"/>
        </w:rPr>
        <w:t xml:space="preserve"> that </w:t>
      </w:r>
      <w:r w:rsidRPr="007002C9">
        <w:rPr>
          <w:rStyle w:val="StyleUnderline"/>
        </w:rPr>
        <w:t>where food security is an issue, it is more likely to result in some form of conflict</w:t>
      </w:r>
      <w:r w:rsidRPr="007002C9">
        <w:rPr>
          <w:sz w:val="16"/>
        </w:rPr>
        <w:t xml:space="preserve">. </w:t>
      </w:r>
      <w:r w:rsidRPr="007002C9">
        <w:rPr>
          <w:rStyle w:val="Emphasis"/>
          <w:highlight w:val="green"/>
        </w:rPr>
        <w:t>Darfur</w:t>
      </w:r>
      <w:r w:rsidRPr="007002C9">
        <w:rPr>
          <w:sz w:val="16"/>
        </w:rPr>
        <w:t xml:space="preserve">, </w:t>
      </w:r>
      <w:r w:rsidRPr="007002C9">
        <w:rPr>
          <w:rStyle w:val="Emphasis"/>
          <w:highlight w:val="green"/>
        </w:rPr>
        <w:t>Rwanda</w:t>
      </w:r>
      <w:r w:rsidRPr="007002C9">
        <w:rPr>
          <w:sz w:val="16"/>
        </w:rPr>
        <w:t xml:space="preserve">, </w:t>
      </w:r>
      <w:r w:rsidRPr="007002C9">
        <w:rPr>
          <w:rStyle w:val="Emphasis"/>
          <w:highlight w:val="green"/>
        </w:rPr>
        <w:t>Eritrea</w:t>
      </w:r>
      <w:r w:rsidRPr="007002C9">
        <w:rPr>
          <w:sz w:val="16"/>
        </w:rPr>
        <w:t xml:space="preserve"> </w:t>
      </w:r>
      <w:r w:rsidRPr="007002C9">
        <w:rPr>
          <w:rStyle w:val="StyleUnderline"/>
          <w:highlight w:val="green"/>
        </w:rPr>
        <w:t>and the</w:t>
      </w:r>
      <w:r w:rsidRPr="007002C9">
        <w:rPr>
          <w:sz w:val="16"/>
        </w:rPr>
        <w:t xml:space="preserve"> </w:t>
      </w:r>
      <w:r w:rsidRPr="007002C9">
        <w:rPr>
          <w:rStyle w:val="Emphasis"/>
          <w:highlight w:val="green"/>
        </w:rPr>
        <w:t>Balkans</w:t>
      </w:r>
      <w:r w:rsidRPr="007002C9">
        <w:rPr>
          <w:sz w:val="16"/>
        </w:rPr>
        <w:t xml:space="preserve"> </w:t>
      </w:r>
      <w:r w:rsidRPr="007002C9">
        <w:rPr>
          <w:rStyle w:val="StyleUnderline"/>
          <w:highlight w:val="green"/>
        </w:rPr>
        <w:t>experienced such wars</w:t>
      </w:r>
      <w:r w:rsidRPr="007002C9">
        <w:rPr>
          <w:sz w:val="16"/>
        </w:rPr>
        <w:t xml:space="preserve">. </w:t>
      </w:r>
      <w:r w:rsidRPr="007002C9">
        <w:rPr>
          <w:rStyle w:val="StyleUnderline"/>
          <w:highlight w:val="green"/>
        </w:rPr>
        <w:t>Governments</w:t>
      </w:r>
      <w:r w:rsidRPr="007002C9">
        <w:rPr>
          <w:sz w:val="16"/>
        </w:rPr>
        <w:t xml:space="preserve">, especially in developed countries, </w:t>
      </w:r>
      <w:r w:rsidRPr="007002C9">
        <w:rPr>
          <w:rStyle w:val="StyleUnderline"/>
        </w:rPr>
        <w:t xml:space="preserve">are </w:t>
      </w:r>
      <w:r w:rsidRPr="007002C9">
        <w:rPr>
          <w:rStyle w:val="StyleUnderline"/>
          <w:highlight w:val="green"/>
        </w:rPr>
        <w:t>increasingly</w:t>
      </w:r>
      <w:r w:rsidRPr="007002C9">
        <w:rPr>
          <w:rStyle w:val="StyleUnderline"/>
        </w:rPr>
        <w:t xml:space="preserve"> aware of this phenomenon</w:t>
      </w:r>
      <w:r w:rsidRPr="007002C9">
        <w:rPr>
          <w:sz w:val="16"/>
        </w:rPr>
        <w:t xml:space="preserve">. </w:t>
      </w:r>
      <w:r w:rsidRPr="007002C9">
        <w:rPr>
          <w:rStyle w:val="StyleUnderline"/>
        </w:rPr>
        <w:t>The UK Ministry of Defence, the CIA, the US Center for Strategic and International Studies and the Oslo Peace Research Institute</w:t>
      </w:r>
      <w:r w:rsidRPr="007002C9">
        <w:rPr>
          <w:sz w:val="16"/>
        </w:rPr>
        <w:t xml:space="preserve">, </w:t>
      </w:r>
      <w:r w:rsidRPr="007002C9">
        <w:rPr>
          <w:rStyle w:val="StyleUnderline"/>
        </w:rPr>
        <w:t xml:space="preserve">all </w:t>
      </w:r>
      <w:r w:rsidRPr="007002C9">
        <w:rPr>
          <w:rStyle w:val="StyleUnderline"/>
          <w:highlight w:val="green"/>
        </w:rPr>
        <w:t xml:space="preserve">identify </w:t>
      </w:r>
      <w:r w:rsidRPr="007002C9">
        <w:rPr>
          <w:rStyle w:val="Emphasis"/>
          <w:highlight w:val="green"/>
        </w:rPr>
        <w:t>famine</w:t>
      </w:r>
      <w:r w:rsidRPr="007002C9">
        <w:rPr>
          <w:rStyle w:val="StyleUnderline"/>
        </w:rPr>
        <w:t xml:space="preserve"> </w:t>
      </w:r>
      <w:r w:rsidRPr="007002C9">
        <w:rPr>
          <w:rStyle w:val="StyleUnderline"/>
          <w:highlight w:val="green"/>
        </w:rPr>
        <w:t>as a</w:t>
      </w:r>
      <w:r w:rsidRPr="007002C9">
        <w:rPr>
          <w:rStyle w:val="StyleUnderline"/>
        </w:rPr>
        <w:t xml:space="preserve"> potential </w:t>
      </w:r>
      <w:r w:rsidRPr="007002C9">
        <w:rPr>
          <w:rStyle w:val="StyleUnderline"/>
          <w:highlight w:val="green"/>
        </w:rPr>
        <w:t>trigger</w:t>
      </w:r>
      <w:r w:rsidRPr="007002C9">
        <w:rPr>
          <w:rStyle w:val="StyleUnderline"/>
        </w:rPr>
        <w:t xml:space="preserve"> for conflicts and possibly even </w:t>
      </w:r>
      <w:r w:rsidRPr="007002C9">
        <w:rPr>
          <w:rStyle w:val="Emphasis"/>
          <w:highlight w:val="green"/>
        </w:rPr>
        <w:t>nuclear war</w:t>
      </w:r>
      <w:r w:rsidRPr="007002C9">
        <w:rPr>
          <w:sz w:val="16"/>
        </w:rPr>
        <w:t>.</w:t>
      </w:r>
    </w:p>
    <w:p w14:paraId="6A54A168" w14:textId="77777777" w:rsidR="007002C9" w:rsidRPr="007002C9" w:rsidRDefault="007002C9" w:rsidP="0029652B">
      <w:pPr>
        <w:rPr>
          <w:sz w:val="12"/>
        </w:rPr>
      </w:pPr>
    </w:p>
    <w:p w14:paraId="4DD16DE9" w14:textId="6ED4DC8F" w:rsidR="00E42E4C" w:rsidRPr="007002C9" w:rsidRDefault="0029652B" w:rsidP="0029652B">
      <w:pPr>
        <w:pStyle w:val="Heading2"/>
        <w:rPr>
          <w:rFonts w:cs="Calibri"/>
        </w:rPr>
      </w:pPr>
      <w:bookmarkStart w:id="3" w:name="_GoBack"/>
      <w:bookmarkEnd w:id="1"/>
      <w:bookmarkEnd w:id="3"/>
      <w:r w:rsidRPr="007002C9">
        <w:rPr>
          <w:rFonts w:cs="Calibri"/>
        </w:rPr>
        <w:lastRenderedPageBreak/>
        <w:t>Case</w:t>
      </w:r>
    </w:p>
    <w:p w14:paraId="771E525B" w14:textId="755D9F78" w:rsidR="00DE6026" w:rsidRPr="007002C9" w:rsidRDefault="00DE6026" w:rsidP="00DE6026">
      <w:pPr>
        <w:pStyle w:val="Heading3"/>
        <w:rPr>
          <w:rFonts w:cs="Calibri"/>
        </w:rPr>
      </w:pPr>
      <w:r w:rsidRPr="007002C9">
        <w:rPr>
          <w:rFonts w:cs="Calibri"/>
        </w:rPr>
        <w:lastRenderedPageBreak/>
        <w:t>1NC – Underview</w:t>
      </w:r>
    </w:p>
    <w:p w14:paraId="4740510B" w14:textId="7E07133D" w:rsidR="00DE6026" w:rsidRPr="007002C9" w:rsidRDefault="00DE6026" w:rsidP="00DE6026">
      <w:pPr>
        <w:pStyle w:val="Heading4"/>
        <w:rPr>
          <w:rFonts w:cs="Calibri"/>
        </w:rPr>
      </w:pPr>
      <w:r w:rsidRPr="007002C9">
        <w:rPr>
          <w:rFonts w:cs="Calibri"/>
        </w:rPr>
        <w:t>Yes 2n paradigm issues on 1ar thoery or else it leads to a chilling effect and good debaters will just read 1ar theory and theres no way for the 2n to get back</w:t>
      </w:r>
    </w:p>
    <w:p w14:paraId="707A0A50" w14:textId="14EA8258" w:rsidR="00DE6026" w:rsidRPr="007002C9" w:rsidRDefault="00DE6026" w:rsidP="00DE6026"/>
    <w:p w14:paraId="03973760" w14:textId="12274662" w:rsidR="00DE6026" w:rsidRDefault="00DE6026" w:rsidP="00DE6026">
      <w:pPr>
        <w:pStyle w:val="Heading4"/>
        <w:rPr>
          <w:rFonts w:cs="Calibri"/>
        </w:rPr>
      </w:pPr>
      <w:r w:rsidRPr="007002C9">
        <w:rPr>
          <w:rFonts w:cs="Calibri"/>
        </w:rPr>
        <w:t xml:space="preserve">Util doesn’t oppress people – gold is a misreading of util, the suffering of mass atrocities ows under util </w:t>
      </w:r>
    </w:p>
    <w:p w14:paraId="07C3E743" w14:textId="018B97A9" w:rsidR="00E06D76" w:rsidRDefault="00E06D76" w:rsidP="00E06D76"/>
    <w:p w14:paraId="6345E936" w14:textId="715F425B" w:rsidR="00E06D76" w:rsidRDefault="00E06D76" w:rsidP="00E06D76">
      <w:pPr>
        <w:pStyle w:val="Heading4"/>
      </w:pPr>
      <w:r>
        <w:t>No logical tautology – in context of policy making the impact calc is simple – doesn’t go in loops like what their card says</w:t>
      </w:r>
    </w:p>
    <w:p w14:paraId="6E819A30" w14:textId="7D050A76" w:rsidR="00E06D76" w:rsidRDefault="00E06D76" w:rsidP="00E06D76"/>
    <w:p w14:paraId="456F47C7" w14:textId="5531C961" w:rsidR="00E06D76" w:rsidRPr="00E06D76" w:rsidRDefault="00E06D76" w:rsidP="00E06D76">
      <w:pPr>
        <w:pStyle w:val="Heading4"/>
      </w:pPr>
      <w:r>
        <w:t>Regress arg incoherent – assumes its between diff options everytime but comparative worlds solve</w:t>
      </w:r>
    </w:p>
    <w:p w14:paraId="5099E223" w14:textId="54856F54" w:rsidR="0029652B" w:rsidRPr="007002C9" w:rsidRDefault="0029652B" w:rsidP="0029652B">
      <w:pPr>
        <w:pStyle w:val="Heading3"/>
        <w:rPr>
          <w:rFonts w:cs="Calibri"/>
        </w:rPr>
      </w:pPr>
      <w:r w:rsidRPr="007002C9">
        <w:rPr>
          <w:rFonts w:cs="Calibri"/>
        </w:rPr>
        <w:lastRenderedPageBreak/>
        <w:t>1NC – Framing</w:t>
      </w:r>
    </w:p>
    <w:p w14:paraId="6A2551F0" w14:textId="77777777" w:rsidR="00DE6026" w:rsidRPr="007002C9" w:rsidRDefault="00DE6026" w:rsidP="00DE6026">
      <w:pPr>
        <w:pStyle w:val="Heading4"/>
        <w:rPr>
          <w:rFonts w:cs="Calibri"/>
        </w:rPr>
      </w:pPr>
      <w:r w:rsidRPr="007002C9">
        <w:rPr>
          <w:rFonts w:cs="Calibri"/>
        </w:rPr>
        <w:t>T/L Cap turns all your framing</w:t>
      </w:r>
    </w:p>
    <w:p w14:paraId="34C54392" w14:textId="77777777" w:rsidR="00DE6026" w:rsidRPr="007002C9" w:rsidRDefault="00DE6026" w:rsidP="00DE6026"/>
    <w:p w14:paraId="0EBE1AA6" w14:textId="77777777" w:rsidR="00DE6026" w:rsidRPr="007002C9" w:rsidRDefault="00DE6026" w:rsidP="00DE6026">
      <w:pPr>
        <w:pStyle w:val="Heading4"/>
        <w:rPr>
          <w:rFonts w:cs="Calibri"/>
        </w:rPr>
      </w:pPr>
      <w:r w:rsidRPr="007002C9">
        <w:rPr>
          <w:rFonts w:cs="Calibri"/>
        </w:rPr>
        <w:t>Capitalism destroys ethics -- hypernationalism is on the rise now thanks to capitalist destitution which causes mass violence towards minorities and scapegoating -- 1NC von Weizschaker.</w:t>
      </w:r>
    </w:p>
    <w:p w14:paraId="2E110748" w14:textId="77777777" w:rsidR="00DE6026" w:rsidRPr="007002C9" w:rsidRDefault="00DE6026" w:rsidP="00DE6026"/>
    <w:p w14:paraId="5E5118BD" w14:textId="77777777" w:rsidR="00DE6026" w:rsidRPr="007002C9" w:rsidRDefault="00DE6026" w:rsidP="00DE6026">
      <w:pPr>
        <w:pStyle w:val="Heading4"/>
        <w:rPr>
          <w:rFonts w:cs="Calibri"/>
        </w:rPr>
      </w:pPr>
      <w:r w:rsidRPr="007002C9">
        <w:rPr>
          <w:rFonts w:cs="Calibri"/>
        </w:rPr>
        <w:t>Capitalism violates autonomy -- the workers labor is alienated by the capitalist, laboring is an essential part of all life, so alienation precedes other ethical concerns.</w:t>
      </w:r>
    </w:p>
    <w:p w14:paraId="682F04B7" w14:textId="77777777" w:rsidR="00DE6026" w:rsidRPr="007002C9" w:rsidRDefault="00DE6026" w:rsidP="00DE6026">
      <w:pPr>
        <w:pStyle w:val="Heading4"/>
        <w:rPr>
          <w:rFonts w:cs="Calibri"/>
        </w:rPr>
      </w:pPr>
    </w:p>
    <w:p w14:paraId="1E0CBFC3" w14:textId="77777777" w:rsidR="00DE6026" w:rsidRPr="007002C9" w:rsidRDefault="00DE6026" w:rsidP="00DE6026"/>
    <w:p w14:paraId="7C6DCEE4" w14:textId="3FC96781" w:rsidR="0029652B" w:rsidRPr="007002C9" w:rsidRDefault="0029652B" w:rsidP="0029652B">
      <w:pPr>
        <w:pStyle w:val="Heading4"/>
        <w:rPr>
          <w:rFonts w:cs="Calibri"/>
        </w:rPr>
      </w:pPr>
      <w:r w:rsidRPr="007002C9">
        <w:rPr>
          <w:rFonts w:cs="Calibri"/>
        </w:rPr>
        <w:t xml:space="preserve">Induction doesn’t fail – empirics means we can weigh claims / predict them </w:t>
      </w:r>
    </w:p>
    <w:p w14:paraId="2C948DDD" w14:textId="3E6C5495" w:rsidR="0029652B" w:rsidRPr="007002C9" w:rsidRDefault="0029652B" w:rsidP="0029652B">
      <w:pPr>
        <w:pStyle w:val="Heading4"/>
        <w:rPr>
          <w:rFonts w:cs="Calibri"/>
        </w:rPr>
      </w:pPr>
      <w:r w:rsidRPr="007002C9">
        <w:rPr>
          <w:rFonts w:cs="Calibri"/>
        </w:rPr>
        <w:t xml:space="preserve">Even if theres no same reality – things like climate change are scientifically proven </w:t>
      </w:r>
    </w:p>
    <w:p w14:paraId="5CF5B018" w14:textId="58716BFF" w:rsidR="0029652B" w:rsidRPr="007002C9" w:rsidRDefault="0029652B" w:rsidP="0029652B"/>
    <w:p w14:paraId="12490954" w14:textId="7FB2B678" w:rsidR="0029652B" w:rsidRPr="007002C9" w:rsidRDefault="0029652B" w:rsidP="0029652B">
      <w:pPr>
        <w:pStyle w:val="Heading4"/>
        <w:rPr>
          <w:rFonts w:cs="Calibri"/>
        </w:rPr>
      </w:pPr>
      <w:r w:rsidRPr="007002C9">
        <w:rPr>
          <w:rFonts w:cs="Calibri"/>
        </w:rPr>
        <w:t xml:space="preserve">Agnotisci model of democracy can never exist under cap – worker exploitation won’t get solved just by strikes </w:t>
      </w:r>
    </w:p>
    <w:p w14:paraId="060F106F" w14:textId="0AF6291A" w:rsidR="0029652B" w:rsidRPr="007002C9" w:rsidRDefault="0029652B" w:rsidP="0029652B"/>
    <w:p w14:paraId="20937575" w14:textId="2C5A25DB" w:rsidR="0029652B" w:rsidRPr="007002C9" w:rsidRDefault="0029652B" w:rsidP="0029652B">
      <w:pPr>
        <w:pStyle w:val="Heading4"/>
        <w:rPr>
          <w:rFonts w:cs="Calibri"/>
        </w:rPr>
      </w:pPr>
      <w:r w:rsidRPr="007002C9">
        <w:rPr>
          <w:rFonts w:cs="Calibri"/>
        </w:rPr>
        <w:t xml:space="preserve">Performativity – doesn’t make sense just because we can deliberate doesn’t mean we have to use it in the debater space </w:t>
      </w:r>
    </w:p>
    <w:p w14:paraId="196B17E8" w14:textId="3C80CE7D" w:rsidR="0029652B" w:rsidRPr="007002C9" w:rsidRDefault="0029652B" w:rsidP="0029652B"/>
    <w:p w14:paraId="347E5585" w14:textId="5BA1E845" w:rsidR="0029652B" w:rsidRPr="007002C9" w:rsidRDefault="0029652B" w:rsidP="0029652B">
      <w:pPr>
        <w:pStyle w:val="Heading4"/>
        <w:rPr>
          <w:rFonts w:cs="Calibri"/>
        </w:rPr>
      </w:pPr>
      <w:r w:rsidRPr="007002C9">
        <w:rPr>
          <w:rFonts w:cs="Calibri"/>
        </w:rPr>
        <w:t xml:space="preserve">Reconcile existence of state – no that traps us in liberal reformism prefer the k </w:t>
      </w:r>
    </w:p>
    <w:p w14:paraId="6D588E7B" w14:textId="795F08B4" w:rsidR="0029652B" w:rsidRPr="007002C9" w:rsidRDefault="0029652B" w:rsidP="0029652B"/>
    <w:p w14:paraId="4DDDE3B1" w14:textId="33217B9C" w:rsidR="0029652B" w:rsidRPr="007002C9" w:rsidRDefault="0029652B" w:rsidP="0029652B">
      <w:pPr>
        <w:pStyle w:val="Heading4"/>
        <w:rPr>
          <w:rFonts w:cs="Calibri"/>
        </w:rPr>
      </w:pPr>
      <w:r w:rsidRPr="007002C9">
        <w:rPr>
          <w:rFonts w:cs="Calibri"/>
        </w:rPr>
        <w:t>Rule following – no skeptism, impact calc and weighing solves uncertainty</w:t>
      </w:r>
    </w:p>
    <w:p w14:paraId="268FCDF0" w14:textId="75DC47DA" w:rsidR="0029652B" w:rsidRPr="007002C9" w:rsidRDefault="0029652B" w:rsidP="0029652B"/>
    <w:p w14:paraId="1EBD63F8" w14:textId="425E6F18" w:rsidR="0029652B" w:rsidRPr="007002C9" w:rsidRDefault="0029652B" w:rsidP="0029652B">
      <w:pPr>
        <w:pStyle w:val="Heading4"/>
        <w:rPr>
          <w:rFonts w:cs="Calibri"/>
        </w:rPr>
      </w:pPr>
      <w:r w:rsidRPr="007002C9">
        <w:rPr>
          <w:rFonts w:cs="Calibri"/>
        </w:rPr>
        <w:t xml:space="preserve">Truth/false – not reading truth testing, we just have to prove a better world than the aff </w:t>
      </w:r>
    </w:p>
    <w:p w14:paraId="3BD8BB5E" w14:textId="0498E237" w:rsidR="00CA3047" w:rsidRPr="007002C9" w:rsidRDefault="00CA3047" w:rsidP="00CA3047"/>
    <w:p w14:paraId="08F2D11A" w14:textId="664C829F" w:rsidR="00DE6026" w:rsidRPr="007002C9" w:rsidRDefault="00DE6026" w:rsidP="00DE6026"/>
    <w:p w14:paraId="203C0619" w14:textId="26062750" w:rsidR="00DE6026" w:rsidRPr="007002C9" w:rsidRDefault="00DE6026" w:rsidP="00DE6026">
      <w:pPr>
        <w:pStyle w:val="Heading3"/>
        <w:rPr>
          <w:rFonts w:cs="Calibri"/>
        </w:rPr>
      </w:pPr>
      <w:r w:rsidRPr="007002C9">
        <w:rPr>
          <w:rFonts w:cs="Calibri"/>
        </w:rPr>
        <w:lastRenderedPageBreak/>
        <w:t xml:space="preserve">1NC – Offense </w:t>
      </w:r>
    </w:p>
    <w:p w14:paraId="551EDDB6" w14:textId="5CC8345C" w:rsidR="00DE6026" w:rsidRPr="007002C9" w:rsidRDefault="00DE6026" w:rsidP="00DE6026">
      <w:pPr>
        <w:pStyle w:val="Heading4"/>
        <w:rPr>
          <w:rFonts w:cs="Calibri"/>
        </w:rPr>
      </w:pPr>
      <w:r w:rsidRPr="007002C9">
        <w:rPr>
          <w:rFonts w:cs="Calibri"/>
        </w:rPr>
        <w:t xml:space="preserve">Crepon and bez – no your mireading crepon and bez – it indicts the notion of state sanctioned striking as something that surpresses workers </w:t>
      </w:r>
    </w:p>
    <w:p w14:paraId="078D9E91" w14:textId="5F08DECA" w:rsidR="00DE6026" w:rsidRPr="007002C9" w:rsidRDefault="00DE6026" w:rsidP="00DE6026"/>
    <w:p w14:paraId="7257DB79" w14:textId="1FFA0CD2" w:rsidR="00DE6026" w:rsidRPr="007002C9" w:rsidRDefault="00DE6026" w:rsidP="00DE6026">
      <w:pPr>
        <w:pStyle w:val="Heading4"/>
        <w:rPr>
          <w:rFonts w:cs="Calibri"/>
        </w:rPr>
      </w:pPr>
      <w:r w:rsidRPr="007002C9">
        <w:rPr>
          <w:rFonts w:cs="Calibri"/>
        </w:rPr>
        <w:t xml:space="preserve">Public forums arg – no workers still surpressed bc of the method of the aff </w:t>
      </w:r>
    </w:p>
    <w:p w14:paraId="56CA99E5" w14:textId="3D566BD8" w:rsidR="00DE6026" w:rsidRPr="007002C9" w:rsidRDefault="00DE6026" w:rsidP="00DE6026"/>
    <w:p w14:paraId="7C2D7DAD" w14:textId="77777777" w:rsidR="00DE6026" w:rsidRPr="007002C9" w:rsidRDefault="00DE6026" w:rsidP="00DE6026">
      <w:pPr>
        <w:pStyle w:val="Heading4"/>
        <w:rPr>
          <w:rFonts w:cs="Calibri"/>
          <w:color w:val="000000" w:themeColor="text1"/>
        </w:rPr>
      </w:pPr>
      <w:r w:rsidRPr="007002C9">
        <w:rPr>
          <w:rFonts w:cs="Calibri"/>
          <w:color w:val="000000" w:themeColor="text1"/>
        </w:rPr>
        <w:t>Labor movements under capital have their demands of capital and state reduced to mechanisms of maintaining equilibrium.</w:t>
      </w:r>
    </w:p>
    <w:p w14:paraId="783B6016" w14:textId="77777777" w:rsidR="00DE6026" w:rsidRPr="007002C9" w:rsidRDefault="00DE6026" w:rsidP="00DE6026">
      <w:pPr>
        <w:rPr>
          <w:rStyle w:val="Style13ptBold"/>
          <w:color w:val="000000" w:themeColor="text1"/>
        </w:rPr>
      </w:pPr>
      <w:r w:rsidRPr="007002C9">
        <w:rPr>
          <w:rStyle w:val="Style13ptBold"/>
          <w:color w:val="000000" w:themeColor="text1"/>
        </w:rPr>
        <w:t>Connell 12</w:t>
      </w:r>
    </w:p>
    <w:p w14:paraId="18E23124" w14:textId="77777777" w:rsidR="00DE6026" w:rsidRPr="007002C9" w:rsidRDefault="00DE6026" w:rsidP="00DE6026">
      <w:pPr>
        <w:rPr>
          <w:color w:val="000000" w:themeColor="text1"/>
          <w:sz w:val="16"/>
          <w:szCs w:val="16"/>
        </w:rPr>
      </w:pPr>
      <w:r w:rsidRPr="007002C9">
        <w:rPr>
          <w:color w:val="000000" w:themeColor="text1"/>
          <w:sz w:val="16"/>
          <w:szCs w:val="16"/>
        </w:rPr>
        <w:t xml:space="preserve">[Raewyn, sociology at the University of Sydney. 2012. “The Poet of Autonomy: Antonio Negri as a Social Theorist,” </w:t>
      </w:r>
      <w:hyperlink r:id="rId15" w:history="1">
        <w:r w:rsidRPr="007002C9">
          <w:rPr>
            <w:rStyle w:val="Hyperlink"/>
            <w:color w:val="000000" w:themeColor="text1"/>
            <w:sz w:val="16"/>
            <w:szCs w:val="16"/>
          </w:rPr>
          <w:t>https://citeseerx.ist.psu.edu/viewdoc/download?doi=10.1.1.985.4088&amp;rep=rep1&amp;type=pdf</w:t>
        </w:r>
      </w:hyperlink>
      <w:r w:rsidRPr="007002C9">
        <w:rPr>
          <w:color w:val="000000" w:themeColor="text1"/>
          <w:sz w:val="16"/>
          <w:szCs w:val="16"/>
        </w:rPr>
        <w:t>] sosa</w:t>
      </w:r>
    </w:p>
    <w:p w14:paraId="38840360" w14:textId="77777777" w:rsidR="00DE6026" w:rsidRPr="007002C9" w:rsidRDefault="00DE6026" w:rsidP="00DE6026">
      <w:pPr>
        <w:rPr>
          <w:color w:val="000000" w:themeColor="text1"/>
          <w:sz w:val="16"/>
        </w:rPr>
      </w:pPr>
      <w:r w:rsidRPr="007002C9">
        <w:rPr>
          <w:color w:val="000000" w:themeColor="text1"/>
          <w:sz w:val="16"/>
        </w:rPr>
        <w:t xml:space="preserve">Negri’s first distinctive contribution was to apply Tronti’s principle to the Keynesian state. In a brilliant essay of 1967, </w:t>
      </w:r>
      <w:r w:rsidRPr="007002C9">
        <w:rPr>
          <w:rStyle w:val="StyleUnderline"/>
          <w:color w:val="000000" w:themeColor="text1"/>
        </w:rPr>
        <w:t>Negri showed how the growth of working class power in Europe drove the development of Keynes’s economic thought and even shaped the fundamental ideas of the General Theory</w:t>
      </w:r>
      <w:r w:rsidRPr="007002C9">
        <w:rPr>
          <w:color w:val="000000" w:themeColor="text1"/>
          <w:sz w:val="16"/>
        </w:rPr>
        <w:t xml:space="preserve">. For instance the balance of class power, especially the working-class capacity to impose a downward rigidity of wages, underpinned Keynes’s vital category of “effective demand.” Similarly </w:t>
      </w:r>
      <w:r w:rsidRPr="007002C9">
        <w:rPr>
          <w:rStyle w:val="StyleUnderline"/>
          <w:color w:val="000000" w:themeColor="text1"/>
        </w:rPr>
        <w:t xml:space="preserve">the imperatives of </w:t>
      </w:r>
      <w:r w:rsidRPr="007002C9">
        <w:rPr>
          <w:rStyle w:val="StyleUnderline"/>
          <w:color w:val="000000" w:themeColor="text1"/>
          <w:highlight w:val="green"/>
        </w:rPr>
        <w:t>class politics underlay</w:t>
      </w:r>
      <w:r w:rsidRPr="007002C9">
        <w:rPr>
          <w:color w:val="000000" w:themeColor="text1"/>
          <w:sz w:val="16"/>
        </w:rPr>
        <w:t xml:space="preserve"> Keynes’s apparently </w:t>
      </w:r>
      <w:r w:rsidRPr="007002C9">
        <w:rPr>
          <w:rStyle w:val="StyleUnderline"/>
          <w:color w:val="000000" w:themeColor="text1"/>
        </w:rPr>
        <w:t xml:space="preserve">technical </w:t>
      </w:r>
      <w:r w:rsidRPr="007002C9">
        <w:rPr>
          <w:rStyle w:val="StyleUnderline"/>
          <w:color w:val="000000" w:themeColor="text1"/>
          <w:highlight w:val="green"/>
        </w:rPr>
        <w:t xml:space="preserve">exercise in reinstating equilibrium, </w:t>
      </w:r>
      <w:r w:rsidRPr="007002C9">
        <w:rPr>
          <w:rStyle w:val="StyleUnderline"/>
          <w:color w:val="000000" w:themeColor="text1"/>
        </w:rPr>
        <w:t xml:space="preserve">subordinating interest rates to the marginal efficiency of capital </w:t>
      </w:r>
      <w:r w:rsidRPr="007002C9">
        <w:rPr>
          <w:rStyle w:val="StyleUnderline"/>
          <w:color w:val="000000" w:themeColor="text1"/>
          <w:highlight w:val="green"/>
        </w:rPr>
        <w:t>in order to produce full employment</w:t>
      </w:r>
      <w:r w:rsidRPr="007002C9">
        <w:rPr>
          <w:color w:val="000000" w:themeColor="text1"/>
          <w:sz w:val="16"/>
        </w:rPr>
        <w:t xml:space="preserve">. Keynes produced the strategy </w:t>
      </w:r>
      <w:r w:rsidRPr="007002C9">
        <w:rPr>
          <w:rStyle w:val="StyleUnderline"/>
          <w:color w:val="000000" w:themeColor="text1"/>
          <w:highlight w:val="green"/>
        </w:rPr>
        <w:t>by which the state could internalize working-class pressure and turn it to</w:t>
      </w:r>
      <w:r w:rsidRPr="007002C9">
        <w:rPr>
          <w:color w:val="000000" w:themeColor="text1"/>
          <w:sz w:val="16"/>
        </w:rPr>
        <w:t xml:space="preserve"> the ends of </w:t>
      </w:r>
      <w:r w:rsidRPr="007002C9">
        <w:rPr>
          <w:rStyle w:val="StyleUnderline"/>
          <w:color w:val="000000" w:themeColor="text1"/>
          <w:highlight w:val="green"/>
        </w:rPr>
        <w:t>capitalist development</w:t>
      </w:r>
      <w:r w:rsidRPr="007002C9">
        <w:rPr>
          <w:color w:val="000000" w:themeColor="text1"/>
          <w:sz w:val="16"/>
        </w:rPr>
        <w:t xml:space="preserve">. In the following years Negri traced the development of this “planning-state” (roughly, the welfare state plus macroeconomic planning plus incomes policy) as a capitalist response to working-class pressure. He then, in a key text of 1971 later published as Crisi dello Stato-piano, diagnosed the disruption of the planning-state and </w:t>
      </w:r>
      <w:r w:rsidRPr="007002C9">
        <w:rPr>
          <w:rStyle w:val="StyleUnderline"/>
          <w:color w:val="000000" w:themeColor="text1"/>
        </w:rPr>
        <w:t>the emergence of a</w:t>
      </w:r>
      <w:r w:rsidRPr="007002C9">
        <w:rPr>
          <w:color w:val="000000" w:themeColor="text1"/>
          <w:sz w:val="16"/>
        </w:rPr>
        <w:t xml:space="preserve"> “crisis-state” or </w:t>
      </w:r>
      <w:r w:rsidRPr="007002C9">
        <w:rPr>
          <w:rStyle w:val="StyleUnderline"/>
          <w:color w:val="000000" w:themeColor="text1"/>
        </w:rPr>
        <w:t>“enterprise-state.”</w:t>
      </w:r>
    </w:p>
    <w:p w14:paraId="3B8256C9" w14:textId="77777777" w:rsidR="00DE6026" w:rsidRPr="007002C9" w:rsidRDefault="00DE6026" w:rsidP="00DE6026">
      <w:pPr>
        <w:rPr>
          <w:color w:val="000000" w:themeColor="text1"/>
          <w:sz w:val="16"/>
        </w:rPr>
      </w:pPr>
      <w:r w:rsidRPr="007002C9">
        <w:rPr>
          <w:color w:val="000000" w:themeColor="text1"/>
          <w:sz w:val="16"/>
        </w:rPr>
        <w:t xml:space="preserve">Why does the capitalist state mutate into these forms? Basically, Negri argues, because </w:t>
      </w:r>
      <w:r w:rsidRPr="007002C9">
        <w:rPr>
          <w:rStyle w:val="StyleUnderline"/>
          <w:color w:val="000000" w:themeColor="text1"/>
          <w:highlight w:val="green"/>
        </w:rPr>
        <w:t>working-class struggle damages the underlying economic mechanisms of</w:t>
      </w:r>
      <w:r w:rsidRPr="007002C9">
        <w:rPr>
          <w:color w:val="000000" w:themeColor="text1"/>
          <w:sz w:val="16"/>
        </w:rPr>
        <w:t xml:space="preserve"> the </w:t>
      </w:r>
      <w:r w:rsidRPr="007002C9">
        <w:rPr>
          <w:rStyle w:val="StyleUnderline"/>
          <w:color w:val="000000" w:themeColor="text1"/>
          <w:highlight w:val="green"/>
        </w:rPr>
        <w:t>capital</w:t>
      </w:r>
      <w:r w:rsidRPr="007002C9">
        <w:rPr>
          <w:color w:val="000000" w:themeColor="text1"/>
          <w:sz w:val="16"/>
        </w:rPr>
        <w:t xml:space="preserve">ist system. Negri puts this in Marxist language by saying that working-class struggle destroys the “law of value” that governs exchange in the labour market (in Marxist terms, the purchase of labour-power) and thus the distribution of income. More broadly (Negri goes into considerable detail here about economic cycles, inflation and public finance) working-class </w:t>
      </w:r>
      <w:r w:rsidRPr="007002C9">
        <w:rPr>
          <w:rStyle w:val="StyleUnderline"/>
          <w:color w:val="000000" w:themeColor="text1"/>
          <w:highlight w:val="green"/>
        </w:rPr>
        <w:t xml:space="preserve">pressure tends to </w:t>
      </w:r>
      <w:r w:rsidRPr="007002C9">
        <w:rPr>
          <w:color w:val="000000" w:themeColor="text1"/>
          <w:sz w:val="16"/>
        </w:rPr>
        <w:t>disrupt</w:t>
      </w:r>
      <w:r w:rsidRPr="007002C9">
        <w:rPr>
          <w:rStyle w:val="StyleUnderline"/>
          <w:color w:val="000000" w:themeColor="text1"/>
        </w:rPr>
        <w:t xml:space="preserve"> </w:t>
      </w:r>
      <w:r w:rsidRPr="007002C9">
        <w:rPr>
          <w:color w:val="000000" w:themeColor="text1"/>
          <w:sz w:val="16"/>
        </w:rPr>
        <w:t xml:space="preserve">or constrain all the mechanisms of the circulation of capital, and thus </w:t>
      </w:r>
      <w:r w:rsidRPr="007002C9">
        <w:rPr>
          <w:rStyle w:val="StyleUnderline"/>
          <w:color w:val="000000" w:themeColor="text1"/>
          <w:highlight w:val="green"/>
        </w:rPr>
        <w:t>prevent</w:t>
      </w:r>
      <w:r w:rsidRPr="007002C9">
        <w:rPr>
          <w:rStyle w:val="StyleUnderline"/>
          <w:color w:val="000000" w:themeColor="text1"/>
        </w:rPr>
        <w:t>s</w:t>
      </w:r>
      <w:r w:rsidRPr="007002C9">
        <w:rPr>
          <w:rStyle w:val="StyleUnderline"/>
          <w:color w:val="000000" w:themeColor="text1"/>
          <w:highlight w:val="green"/>
        </w:rPr>
        <w:t xml:space="preserve"> the capitalist economy working as an automatic</w:t>
      </w:r>
      <w:r w:rsidRPr="007002C9">
        <w:rPr>
          <w:color w:val="000000" w:themeColor="text1"/>
          <w:sz w:val="16"/>
        </w:rPr>
        <w:t xml:space="preserve">, self-regulating system. Capitalism is, in another characteristic phrase of Negri’s, de-structured or de-composed by struggle. </w:t>
      </w:r>
    </w:p>
    <w:p w14:paraId="12483FDA" w14:textId="77777777" w:rsidR="00DE6026" w:rsidRPr="007002C9" w:rsidRDefault="00DE6026" w:rsidP="00DE6026">
      <w:pPr>
        <w:rPr>
          <w:color w:val="000000" w:themeColor="text1"/>
          <w:sz w:val="16"/>
        </w:rPr>
      </w:pPr>
      <w:r w:rsidRPr="007002C9">
        <w:rPr>
          <w:rStyle w:val="StyleUnderline"/>
          <w:color w:val="000000" w:themeColor="text1"/>
          <w:highlight w:val="green"/>
        </w:rPr>
        <w:t>Capital responds by an extension of state power</w:t>
      </w:r>
      <w:r w:rsidRPr="007002C9">
        <w:rPr>
          <w:color w:val="000000" w:themeColor="text1"/>
          <w:sz w:val="16"/>
        </w:rPr>
        <w:t xml:space="preserve">, which through planning apparently restores market relations. Again Negri goes into considerable detail about how this happened, analyzing the US New Deal as well as the European postwar planning-state. This view is not unlike other Marxist theories of the state, though Negri’s economic argument is more specific than most. Where Negri differs from conventional theories is his insistence that the solution via the state is extremely unstable. </w:t>
      </w:r>
      <w:r w:rsidRPr="007002C9">
        <w:rPr>
          <w:rStyle w:val="StyleUnderline"/>
          <w:color w:val="000000" w:themeColor="text1"/>
          <w:highlight w:val="green"/>
        </w:rPr>
        <w:t>The factory subordinated itself to the state, which guaranteed the fundamental conditions of the system’s functioning</w:t>
      </w:r>
      <w:r w:rsidRPr="007002C9">
        <w:rPr>
          <w:color w:val="000000" w:themeColor="text1"/>
          <w:sz w:val="16"/>
        </w:rPr>
        <w:t xml:space="preserve"> – and of the factory system in the first place. Via the state, exchange-value found a guarantee for operating as the general law of reproduction of the conditions of production. But this mechanism has not functioned. It has been destroyed, starting with the factory and ending by embracing the whole society... [Negri 1974, 32]. </w:t>
      </w:r>
    </w:p>
    <w:p w14:paraId="78C65812" w14:textId="77777777" w:rsidR="00DE6026" w:rsidRPr="007002C9" w:rsidRDefault="00DE6026" w:rsidP="00DE6026">
      <w:pPr>
        <w:rPr>
          <w:color w:val="000000" w:themeColor="text1"/>
          <w:sz w:val="16"/>
        </w:rPr>
      </w:pPr>
      <w:r w:rsidRPr="007002C9">
        <w:rPr>
          <w:color w:val="000000" w:themeColor="text1"/>
          <w:sz w:val="16"/>
        </w:rPr>
        <w:t xml:space="preserve">With the law of value in tatters, there is no rational basis for any distribution of income that the state decrees (this important conclusion was reached about the same time, along a different path, by Claus Offe in Germany.) The exercise of state power becomes fundamentally arbitrary. In Negri’s language, </w:t>
      </w:r>
      <w:r w:rsidRPr="007002C9">
        <w:rPr>
          <w:rStyle w:val="StyleUnderline"/>
          <w:color w:val="000000" w:themeColor="text1"/>
        </w:rPr>
        <w:t xml:space="preserve">the planning-state </w:t>
      </w:r>
      <w:r w:rsidRPr="007002C9">
        <w:rPr>
          <w:rStyle w:val="StyleUnderline"/>
          <w:color w:val="000000" w:themeColor="text1"/>
          <w:highlight w:val="green"/>
        </w:rPr>
        <w:t>increasingly becomes a system of</w:t>
      </w:r>
      <w:r w:rsidRPr="007002C9">
        <w:rPr>
          <w:color w:val="000000" w:themeColor="text1"/>
          <w:sz w:val="16"/>
        </w:rPr>
        <w:t xml:space="preserve"> contentless command. Its function now is essentially a </w:t>
      </w:r>
      <w:r w:rsidRPr="007002C9">
        <w:rPr>
          <w:rStyle w:val="StyleUnderline"/>
          <w:color w:val="000000" w:themeColor="text1"/>
          <w:highlight w:val="green"/>
        </w:rPr>
        <w:t>police function</w:t>
      </w:r>
      <w:r w:rsidRPr="007002C9">
        <w:rPr>
          <w:color w:val="000000" w:themeColor="text1"/>
          <w:sz w:val="16"/>
        </w:rPr>
        <w:t xml:space="preserve">. It </w:t>
      </w:r>
      <w:r w:rsidRPr="007002C9">
        <w:rPr>
          <w:rStyle w:val="StyleUnderline"/>
          <w:color w:val="000000" w:themeColor="text1"/>
          <w:highlight w:val="green"/>
        </w:rPr>
        <w:t>seeks ways of dividing the working class</w:t>
      </w:r>
      <w:r w:rsidRPr="007002C9">
        <w:rPr>
          <w:color w:val="000000" w:themeColor="text1"/>
          <w:sz w:val="16"/>
        </w:rPr>
        <w:t xml:space="preserve"> and disrupting the struggles that are de-structuring the system. The state loses legitimacy and lurches into crisis. </w:t>
      </w:r>
    </w:p>
    <w:p w14:paraId="6C2DAE7C" w14:textId="77777777" w:rsidR="00DE6026" w:rsidRPr="007002C9" w:rsidRDefault="00DE6026" w:rsidP="00DE6026">
      <w:pPr>
        <w:rPr>
          <w:color w:val="000000" w:themeColor="text1"/>
          <w:sz w:val="16"/>
        </w:rPr>
      </w:pPr>
      <w:r w:rsidRPr="007002C9">
        <w:rPr>
          <w:color w:val="000000" w:themeColor="text1"/>
          <w:sz w:val="16"/>
        </w:rPr>
        <w:lastRenderedPageBreak/>
        <w:t xml:space="preserve">When working-class pressure makes the economy under the planning-state unworkable – Negri is now talking about the stagnation and fiscal crisis emerging in the early 1970s – capital is forced to try another tack. The pressure can only be relieved “within a project that is qualitatively different from that of reformist planning” [Red Notes 1979, 34]. </w:t>
      </w:r>
      <w:r w:rsidRPr="007002C9">
        <w:rPr>
          <w:rStyle w:val="StyleUnderline"/>
          <w:color w:val="000000" w:themeColor="text1"/>
        </w:rPr>
        <w:t xml:space="preserve">This new political project involves the separation of production from circulation, </w:t>
      </w:r>
      <w:r w:rsidRPr="007002C9">
        <w:rPr>
          <w:rStyle w:val="StyleUnderline"/>
          <w:color w:val="000000" w:themeColor="text1"/>
          <w:highlight w:val="green"/>
        </w:rPr>
        <w:t>the creation of a “productive subject” who does not act collectively</w:t>
      </w:r>
      <w:r w:rsidRPr="007002C9">
        <w:rPr>
          <w:color w:val="000000" w:themeColor="text1"/>
          <w:sz w:val="16"/>
        </w:rPr>
        <w:t xml:space="preserve">, a new capitalist strategy for the labour market, and globalization. </w:t>
      </w:r>
      <w:r w:rsidRPr="007002C9">
        <w:rPr>
          <w:color w:val="000000" w:themeColor="text1"/>
          <w:sz w:val="16"/>
        </w:rPr>
        <w:tab/>
        <w:t xml:space="preserve">Here Negri is, in short, analyzing the strategy of neo-liberalism in response to the crisis of the Keynesian welfare state. It is worth noting that these texts were written in 1973, long before Thatcher, Reagan, or Berlusconi came to power or the World Bank and IMF turned to structural adjustment programmes. </w:t>
      </w:r>
    </w:p>
    <w:p w14:paraId="2F8BC64E" w14:textId="77777777" w:rsidR="00DE6026" w:rsidRPr="007002C9" w:rsidRDefault="00DE6026" w:rsidP="00DE6026">
      <w:pPr>
        <w:rPr>
          <w:color w:val="000000" w:themeColor="text1"/>
          <w:sz w:val="16"/>
        </w:rPr>
      </w:pPr>
      <w:r w:rsidRPr="007002C9">
        <w:rPr>
          <w:color w:val="000000" w:themeColor="text1"/>
          <w:sz w:val="16"/>
        </w:rPr>
        <w:t xml:space="preserve">In later analyses of the neo-liberal strategy, Negri [1988, 183; a text written in 1980] emphasised that </w:t>
      </w:r>
      <w:r w:rsidRPr="007002C9">
        <w:rPr>
          <w:rStyle w:val="StyleUnderline"/>
          <w:color w:val="000000" w:themeColor="text1"/>
          <w:highlight w:val="green"/>
        </w:rPr>
        <w:t>entrepreneurialism and the celebration of freedom go together with authoritarianism and increases in the coercive power of the state</w:t>
      </w:r>
      <w:r w:rsidRPr="007002C9">
        <w:rPr>
          <w:color w:val="000000" w:themeColor="text1"/>
          <w:sz w:val="16"/>
        </w:rPr>
        <w:t>. He also observed how the neo-liberal strategy works by the exclusion, rather than the representation, of social forces. Unions and mass parties are sidelined, industrial bargaining declines. The inclusive strategy of the Keynesian era is reversed, so state and capital tend to function in a social vacuum [Hardt and Negri 1994, ch. 6]. Here too, Negri very early detected patterns that have since become globally familiar.</w:t>
      </w:r>
    </w:p>
    <w:p w14:paraId="20437089" w14:textId="77777777" w:rsidR="00DE6026" w:rsidRPr="007002C9" w:rsidRDefault="00DE6026" w:rsidP="00DE6026">
      <w:pPr>
        <w:rPr>
          <w:color w:val="000000" w:themeColor="text1"/>
          <w:sz w:val="16"/>
          <w:szCs w:val="16"/>
        </w:rPr>
      </w:pPr>
      <w:r w:rsidRPr="007002C9">
        <w:rPr>
          <w:color w:val="000000" w:themeColor="text1"/>
          <w:sz w:val="16"/>
          <w:szCs w:val="16"/>
        </w:rPr>
        <w:t xml:space="preserve">At the same time, to counter the collapsing rate of profit, capital is forced to extend its economic operations beyond the factory to the whole terrain of social production. To counter working-class struggle on that wider terrain, capital is forced to extend the technique of factory command to the whole of society. Civil society dies, and with it all possibility of Gramscian hegemony. </w:t>
      </w:r>
    </w:p>
    <w:p w14:paraId="5640F536" w14:textId="77777777" w:rsidR="00DE6026" w:rsidRPr="007002C9" w:rsidRDefault="00DE6026" w:rsidP="00DE6026">
      <w:pPr>
        <w:rPr>
          <w:color w:val="000000" w:themeColor="text1"/>
          <w:sz w:val="16"/>
        </w:rPr>
      </w:pPr>
      <w:r w:rsidRPr="007002C9">
        <w:rPr>
          <w:color w:val="000000" w:themeColor="text1"/>
          <w:sz w:val="16"/>
        </w:rPr>
        <w:t xml:space="preserve">In a startling reversal, Negri [1977, 245] argued in La forma stato, “to the state, accumulation; to the enterprise, legitimation, the carrying of consensus.” Productivity becomes the only basis of legitimacy. (This was a trend that proved formative for neo-liberal “enterprise culture” in the 1980s and after.) Meanwhile the state, as a system of contentless command, relies more and more heavily on the use of force. The cycles of the capitalist economy “can now only function if reinforced by a surplus of power” [ibidem, 228]. </w:t>
      </w:r>
      <w:r w:rsidRPr="007002C9">
        <w:rPr>
          <w:rStyle w:val="StyleUnderline"/>
          <w:color w:val="000000" w:themeColor="text1"/>
          <w:highlight w:val="green"/>
        </w:rPr>
        <w:t>In enforcing capitalist command, “administrative rationality does not become terror, it is terror</w:t>
      </w:r>
      <w:r w:rsidRPr="007002C9">
        <w:rPr>
          <w:color w:val="000000" w:themeColor="text1"/>
          <w:sz w:val="16"/>
        </w:rPr>
        <w:t>. Remove from capitalist society its only rationality, which is grounded in the lust for exploitation: you have this baroque monster of provocation and devastation” [ibidem, 259]</w:t>
      </w:r>
    </w:p>
    <w:p w14:paraId="150BF05C" w14:textId="18830D5E" w:rsidR="00DE6026" w:rsidRPr="007002C9" w:rsidRDefault="00DE6026" w:rsidP="00DE6026">
      <w:pPr>
        <w:pStyle w:val="Heading4"/>
        <w:rPr>
          <w:rFonts w:cs="Calibri"/>
        </w:rPr>
      </w:pPr>
      <w:r w:rsidRPr="007002C9">
        <w:rPr>
          <w:rFonts w:cs="Calibri"/>
        </w:rPr>
        <w:t xml:space="preserve">Aff lives under a façade of change. And deliberation – but no your movements are co-opted by cap </w:t>
      </w:r>
    </w:p>
    <w:p w14:paraId="0610C7CD" w14:textId="77777777" w:rsidR="00DE6026" w:rsidRPr="007002C9" w:rsidRDefault="00DE6026" w:rsidP="00DE6026"/>
    <w:p w14:paraId="37741A9B" w14:textId="77777777" w:rsidR="00DE6026" w:rsidRPr="007002C9" w:rsidRDefault="00DE6026" w:rsidP="00DE6026"/>
    <w:p w14:paraId="5EE0F34E" w14:textId="76E2D37F" w:rsidR="00DE6026" w:rsidRPr="007002C9" w:rsidRDefault="00DE6026" w:rsidP="00DE6026"/>
    <w:p w14:paraId="76D89902" w14:textId="77777777" w:rsidR="00DE6026" w:rsidRPr="007002C9" w:rsidRDefault="00DE6026" w:rsidP="00DE6026"/>
    <w:p w14:paraId="2DD1C47B" w14:textId="636B5C14" w:rsidR="0029652B" w:rsidRPr="007002C9" w:rsidRDefault="0029652B" w:rsidP="0029652B"/>
    <w:p w14:paraId="28B84A5A" w14:textId="4109256E" w:rsidR="0029652B" w:rsidRPr="007002C9" w:rsidRDefault="0029652B" w:rsidP="0029652B"/>
    <w:p w14:paraId="16EDB26C" w14:textId="37E29B52" w:rsidR="0029652B" w:rsidRPr="007002C9" w:rsidRDefault="0029652B" w:rsidP="0029652B"/>
    <w:p w14:paraId="0B6D7A93" w14:textId="02040E75" w:rsidR="0029652B" w:rsidRPr="007002C9" w:rsidRDefault="0029652B" w:rsidP="0029652B"/>
    <w:p w14:paraId="70AB42B1" w14:textId="752A763D" w:rsidR="0029652B" w:rsidRPr="007002C9" w:rsidRDefault="0029652B" w:rsidP="0029652B"/>
    <w:p w14:paraId="7906EF54" w14:textId="1A185C62" w:rsidR="0029652B" w:rsidRPr="007002C9" w:rsidRDefault="0029652B" w:rsidP="0029652B"/>
    <w:p w14:paraId="339CE09D" w14:textId="2461A5AD" w:rsidR="0029652B" w:rsidRPr="007002C9" w:rsidRDefault="0029652B" w:rsidP="0029652B"/>
    <w:p w14:paraId="511DB1FE" w14:textId="7B42366F" w:rsidR="0029652B" w:rsidRPr="007002C9" w:rsidRDefault="0029652B" w:rsidP="0029652B"/>
    <w:p w14:paraId="362F465F" w14:textId="4EAB82B4" w:rsidR="0029652B" w:rsidRPr="007002C9" w:rsidRDefault="0029652B" w:rsidP="0029652B"/>
    <w:p w14:paraId="24C20537" w14:textId="424ECFF2" w:rsidR="0029652B" w:rsidRPr="007002C9" w:rsidRDefault="0029652B" w:rsidP="0029652B"/>
    <w:p w14:paraId="648C3CE5" w14:textId="77777777" w:rsidR="0029652B" w:rsidRPr="007002C9" w:rsidRDefault="0029652B" w:rsidP="0029652B"/>
    <w:sectPr w:rsidR="0029652B" w:rsidRPr="007002C9"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4A276D6C"/>
    <w:multiLevelType w:val="hybridMultilevel"/>
    <w:tmpl w:val="6B32F8D0"/>
    <w:lvl w:ilvl="0" w:tplc="1CDEBC46">
      <w:start w:val="2"/>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55577B"/>
    <w:rsid w:val="000029E3"/>
    <w:rsid w:val="000029E8"/>
    <w:rsid w:val="00004225"/>
    <w:rsid w:val="000066CA"/>
    <w:rsid w:val="00007264"/>
    <w:rsid w:val="000076A9"/>
    <w:rsid w:val="00013E1C"/>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58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9652B"/>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27CA"/>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577B"/>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E4C5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75E88"/>
    <w:rsid w:val="00696A16"/>
    <w:rsid w:val="006A4840"/>
    <w:rsid w:val="006A52A0"/>
    <w:rsid w:val="006A7E1D"/>
    <w:rsid w:val="006C3A56"/>
    <w:rsid w:val="006D13F4"/>
    <w:rsid w:val="006D6AED"/>
    <w:rsid w:val="006E6D0B"/>
    <w:rsid w:val="006F126E"/>
    <w:rsid w:val="006F32C9"/>
    <w:rsid w:val="006F3834"/>
    <w:rsid w:val="006F5693"/>
    <w:rsid w:val="006F5D4C"/>
    <w:rsid w:val="007002C9"/>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94041"/>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D76D2"/>
    <w:rsid w:val="008E7A3E"/>
    <w:rsid w:val="008F41FD"/>
    <w:rsid w:val="008F4479"/>
    <w:rsid w:val="008F4BA0"/>
    <w:rsid w:val="00901726"/>
    <w:rsid w:val="00920E6A"/>
    <w:rsid w:val="00925FB8"/>
    <w:rsid w:val="00931816"/>
    <w:rsid w:val="00932C71"/>
    <w:rsid w:val="009509D5"/>
    <w:rsid w:val="00953680"/>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20D7"/>
    <w:rsid w:val="00A8441A"/>
    <w:rsid w:val="00A8674A"/>
    <w:rsid w:val="00A96E24"/>
    <w:rsid w:val="00AA6F6E"/>
    <w:rsid w:val="00AB122B"/>
    <w:rsid w:val="00AB21B0"/>
    <w:rsid w:val="00AB48D3"/>
    <w:rsid w:val="00AE0243"/>
    <w:rsid w:val="00AE1BAD"/>
    <w:rsid w:val="00AE2124"/>
    <w:rsid w:val="00AE24BC"/>
    <w:rsid w:val="00AE3B16"/>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3047"/>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E6026"/>
    <w:rsid w:val="00DF1210"/>
    <w:rsid w:val="00DF31E9"/>
    <w:rsid w:val="00DF400D"/>
    <w:rsid w:val="00DF5C23"/>
    <w:rsid w:val="00E01DAD"/>
    <w:rsid w:val="00E021DC"/>
    <w:rsid w:val="00E03F91"/>
    <w:rsid w:val="00E064EF"/>
    <w:rsid w:val="00E064F2"/>
    <w:rsid w:val="00E06D76"/>
    <w:rsid w:val="00E0717B"/>
    <w:rsid w:val="00E15598"/>
    <w:rsid w:val="00E20D65"/>
    <w:rsid w:val="00E24479"/>
    <w:rsid w:val="00E353A2"/>
    <w:rsid w:val="00E36881"/>
    <w:rsid w:val="00E42E4C"/>
    <w:rsid w:val="00E47013"/>
    <w:rsid w:val="00E541F9"/>
    <w:rsid w:val="00E57B79"/>
    <w:rsid w:val="00E63419"/>
    <w:rsid w:val="00E64496"/>
    <w:rsid w:val="00E72115"/>
    <w:rsid w:val="00E8322E"/>
    <w:rsid w:val="00E903E0"/>
    <w:rsid w:val="00EA1115"/>
    <w:rsid w:val="00EA39EB"/>
    <w:rsid w:val="00EA3D0F"/>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4539EC1"/>
  <w14:defaultImageDpi w14:val="300"/>
  <w15:docId w15:val="{EC22AA3E-FB3B-3848-BEE3-FB2B4F77F5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29652B"/>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55577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55577B"/>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55577B"/>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no read,heading 2, Ch,No Spacing112,No Spacing4,No Spacing21,CD - Cite,Heading 2 Char2 Char,TAG,Ch,No Spacing211,t"/>
    <w:basedOn w:val="Normal"/>
    <w:next w:val="Normal"/>
    <w:link w:val="Heading4Char"/>
    <w:uiPriority w:val="9"/>
    <w:unhideWhenUsed/>
    <w:qFormat/>
    <w:rsid w:val="0055577B"/>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55577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5577B"/>
  </w:style>
  <w:style w:type="character" w:customStyle="1" w:styleId="Heading1Char">
    <w:name w:val="Heading 1 Char"/>
    <w:aliases w:val="Pocket Char"/>
    <w:basedOn w:val="DefaultParagraphFont"/>
    <w:link w:val="Heading1"/>
    <w:uiPriority w:val="9"/>
    <w:rsid w:val="0055577B"/>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55577B"/>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55577B"/>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no read Char,heading 2 Char, Ch Char,No Spacing1 Char,No Spacing11 Char,No Spacing111 Char,No Spacing112 Char,No Spacing1121 Char,No Spacing2 Char,Debate Text Char,TAG Char"/>
    <w:basedOn w:val="DefaultParagraphFont"/>
    <w:link w:val="Heading4"/>
    <w:uiPriority w:val="9"/>
    <w:rsid w:val="0055577B"/>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55577B"/>
    <w:rPr>
      <w:b/>
      <w:sz w:val="26"/>
      <w:u w:val="none"/>
    </w:rPr>
  </w:style>
  <w:style w:type="character" w:customStyle="1" w:styleId="StyleUnderline">
    <w:name w:val="Style Underline"/>
    <w:aliases w:val="Underline,Style Bold Underline,apple-style-span + 6 pt,Kern at 16 pt,Style,Bold,Intense Emphasis1,Intense Emphasis2,HHeading 3 + 12 pt,Cards + Font: 12 pt Char,Citation Char Char Char,Heading 3 Char1 Char Char Char,ci,c,Bo,cite,cit,8.,S,B"/>
    <w:basedOn w:val="DefaultParagraphFont"/>
    <w:uiPriority w:val="6"/>
    <w:qFormat/>
    <w:rsid w:val="0055577B"/>
    <w:rPr>
      <w:b w:val="0"/>
      <w:sz w:val="22"/>
      <w:u w:val="single"/>
    </w:rPr>
  </w:style>
  <w:style w:type="character" w:styleId="Emphasis">
    <w:name w:val="Emphasis"/>
    <w:aliases w:val="Evidence,Minimized,minimized,Highlighted,tag2,Size 10,emphasis in card,Underlined,CD Card,ED - Tag,emphasis,Bold Underline,Emphasis!!,small,Qualifications,normal card text,bold underline,Shrunk,qualifications in card,qualifications,Style1,Box,s"/>
    <w:basedOn w:val="DefaultParagraphFont"/>
    <w:link w:val="textbold"/>
    <w:uiPriority w:val="7"/>
    <w:qFormat/>
    <w:rsid w:val="0055577B"/>
    <w:rPr>
      <w:rFonts w:ascii="Calibri" w:hAnsi="Calibri" w:cs="Calibri"/>
      <w:b/>
      <w:i w:val="0"/>
      <w:iCs/>
      <w:sz w:val="26"/>
      <w:u w:val="single"/>
      <w:bdr w:val="none" w:sz="0" w:space="0" w:color="auto"/>
    </w:rPr>
  </w:style>
  <w:style w:type="character" w:styleId="FollowedHyperlink">
    <w:name w:val="FollowedHyperlink"/>
    <w:basedOn w:val="DefaultParagraphFont"/>
    <w:uiPriority w:val="99"/>
    <w:semiHidden/>
    <w:unhideWhenUsed/>
    <w:rsid w:val="0055577B"/>
    <w:rPr>
      <w:color w:val="auto"/>
      <w:u w:val="none"/>
    </w:rPr>
  </w:style>
  <w:style w:type="character" w:styleId="Hyperlink">
    <w:name w:val="Hyperlink"/>
    <w:aliases w:val="heading 1 (block title),Important,Read,Card Text,Internet Link,Analytic Text,Internet link,Char Char1,Underline Char Char Char Char1,Heading 3 Char Char Char Char Char Char Char Char Char Char1,Heading 1 Char1,Pocket Char1,F2 - Heading 1 Char1"/>
    <w:basedOn w:val="DefaultParagraphFont"/>
    <w:link w:val="Card"/>
    <w:uiPriority w:val="99"/>
    <w:unhideWhenUsed/>
    <w:rsid w:val="0055577B"/>
    <w:rPr>
      <w:color w:val="auto"/>
      <w:u w:val="none"/>
    </w:rPr>
  </w:style>
  <w:style w:type="paragraph" w:styleId="DocumentMap">
    <w:name w:val="Document Map"/>
    <w:basedOn w:val="Normal"/>
    <w:link w:val="DocumentMapChar"/>
    <w:uiPriority w:val="99"/>
    <w:semiHidden/>
    <w:unhideWhenUsed/>
    <w:rsid w:val="0055577B"/>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55577B"/>
    <w:rPr>
      <w:rFonts w:ascii="Lucida Grande" w:hAnsi="Lucida Grande" w:cs="Lucida Grande"/>
    </w:rPr>
  </w:style>
  <w:style w:type="paragraph" w:customStyle="1" w:styleId="Card">
    <w:name w:val="Card"/>
    <w:aliases w:val="No Spacing11211,Debate Text,No Spacing11,No Spacing111,No Spacing2,Read stuff,nonunderlined,No Spacing111112,No Spacing1121,No Spacing1,No Spacing3,card"/>
    <w:basedOn w:val="Heading1"/>
    <w:link w:val="Hyperlink"/>
    <w:autoRedefine/>
    <w:uiPriority w:val="99"/>
    <w:qFormat/>
    <w:rsid w:val="0055577B"/>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styleId="NoSpacing">
    <w:name w:val="No Spacing"/>
    <w:aliases w:val="Card Format,ClearFormatting,DDI Tag,Tag Title,No Spacing51,Dont use,Tag and Cite,No Spacing31,No Spacing22,No Spacing41,No Spacing6,No Spacing7,Very Small Text,No Spacing8,Dont u,No Spacing311,Medium Grid 21,tag,Small Text,No Spacing111111"/>
    <w:basedOn w:val="Heading1"/>
    <w:autoRedefine/>
    <w:uiPriority w:val="99"/>
    <w:qFormat/>
    <w:rsid w:val="0029652B"/>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uiPriority w:val="7"/>
    <w:qFormat/>
    <w:rsid w:val="0029652B"/>
    <w:pPr>
      <w:pBdr>
        <w:top w:val="single" w:sz="18" w:space="0" w:color="auto"/>
        <w:left w:val="single" w:sz="18" w:space="0" w:color="auto"/>
        <w:bottom w:val="single" w:sz="18" w:space="0" w:color="auto"/>
        <w:right w:val="single" w:sz="18" w:space="0" w:color="auto"/>
      </w:pBdr>
      <w:ind w:left="720"/>
      <w:jc w:val="both"/>
    </w:pPr>
    <w:rPr>
      <w:b/>
      <w:iCs/>
      <w:sz w:val="26"/>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digitalcommons.law.yale.edu/cgi/viewcontent.cgi?article=1710&amp;context=yjil"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theforgenews.org/2018/08/24/against-electoralism-for-dual-power/"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s://citeseerx.ist.psu.edu/viewdoc/download?doi=10.1.1.985.4088&amp;rep=rep1&amp;type=pdf" TargetMode="External"/><Relationship Id="rId10" Type="http://schemas.openxmlformats.org/officeDocument/2006/relationships/hyperlink" Target="https://read.dukeupress.edu/critical-times/article/2/2/252/141479/The-Right-to-Strike-and-Legal-War-in-Walter" TargetMode="External"/><Relationship Id="rId4" Type="http://schemas.openxmlformats.org/officeDocument/2006/relationships/customXml" Target="../customXml/item4.xml"/><Relationship Id="rId9" Type="http://schemas.openxmlformats.org/officeDocument/2006/relationships/hyperlink" Target="https://www.ncbi.nlm.nih.gov/pmc/articles/PMC6446569/" TargetMode="External"/><Relationship Id="rId14" Type="http://schemas.openxmlformats.org/officeDocument/2006/relationships/hyperlink" Target="https://www.cambridge.org/core/journals/public-health-nutrition/article/national-general-truck-drivers-strike-and-food-security-in-a-brazilian-metropolis/90C14AC48923A17597DED720365E810B"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lydiawang/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8F6EBFD3-EC93-B846-B4EE-B78F13108E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19</TotalTime>
  <Pages>24</Pages>
  <Words>14146</Words>
  <Characters>80635</Characters>
  <Application>Microsoft Office Word</Application>
  <DocSecurity>0</DocSecurity>
  <Lines>671</Lines>
  <Paragraphs>189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94592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Wang, Lydia (Student)</cp:lastModifiedBy>
  <cp:revision>9</cp:revision>
  <dcterms:created xsi:type="dcterms:W3CDTF">2021-12-05T13:31:00Z</dcterms:created>
  <dcterms:modified xsi:type="dcterms:W3CDTF">2021-12-05T14:06:00Z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