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E4486" w14:textId="7B5B128E" w:rsidR="00B4176B" w:rsidRPr="00C216A7" w:rsidRDefault="00B4176B" w:rsidP="00B4176B">
      <w:pPr>
        <w:pStyle w:val="Heading2"/>
        <w:rPr>
          <w:rFonts w:cs="Calibri"/>
        </w:rPr>
      </w:pPr>
      <w:r w:rsidRPr="00C216A7">
        <w:rPr>
          <w:rFonts w:cs="Calibri"/>
        </w:rPr>
        <w:t>Off</w:t>
      </w:r>
    </w:p>
    <w:p w14:paraId="6FE3C01A" w14:textId="6E48FEA9" w:rsidR="00B4176B" w:rsidRPr="00C216A7" w:rsidRDefault="00B4176B" w:rsidP="00B4176B">
      <w:pPr>
        <w:pStyle w:val="Heading3"/>
        <w:rPr>
          <w:rFonts w:cs="Calibri"/>
        </w:rPr>
      </w:pPr>
      <w:proofErr w:type="spellStart"/>
      <w:r w:rsidRPr="00C216A7">
        <w:rPr>
          <w:rFonts w:cs="Calibri"/>
        </w:rPr>
        <w:lastRenderedPageBreak/>
        <w:t>Util</w:t>
      </w:r>
      <w:proofErr w:type="spellEnd"/>
    </w:p>
    <w:p w14:paraId="25655243" w14:textId="77777777" w:rsidR="00B4176B" w:rsidRPr="00C216A7" w:rsidRDefault="00B4176B" w:rsidP="00B4176B">
      <w:pPr>
        <w:pStyle w:val="Heading4"/>
        <w:spacing w:line="276" w:lineRule="auto"/>
        <w:rPr>
          <w:rFonts w:cs="Calibri"/>
          <w:bCs w:val="0"/>
        </w:rPr>
      </w:pPr>
      <w:r w:rsidRPr="00C216A7">
        <w:rPr>
          <w:rFonts w:cs="Calibri"/>
        </w:rPr>
        <w:t xml:space="preserve">The standard is maximizing expected wellbeing. Pleasure and pain are intrinsic value and disvalue – everything else regresses – robust neuroscience. </w:t>
      </w:r>
    </w:p>
    <w:p w14:paraId="3B119920" w14:textId="77777777" w:rsidR="00B4176B" w:rsidRPr="00C216A7" w:rsidRDefault="00B4176B" w:rsidP="00B4176B">
      <w:pPr>
        <w:spacing w:line="276" w:lineRule="auto"/>
        <w:rPr>
          <w:rFonts w:cs="Calibri"/>
          <w:b/>
          <w:bCs/>
          <w:sz w:val="26"/>
        </w:rPr>
      </w:pPr>
      <w:r w:rsidRPr="00C216A7">
        <w:rPr>
          <w:rStyle w:val="Style13ptBold"/>
          <w:rFonts w:cs="Calibri"/>
        </w:rPr>
        <w:t xml:space="preserve">Blum et al. 18 </w:t>
      </w:r>
      <w:r w:rsidRPr="00C216A7">
        <w:rPr>
          <w:rFonts w:cs="Calibri"/>
          <w:sz w:val="10"/>
          <w:szCs w:val="10"/>
        </w:rPr>
        <w:t xml:space="preserve">Kenneth Blum, 1Department of Psychiatry, </w:t>
      </w:r>
      <w:proofErr w:type="spellStart"/>
      <w:r w:rsidRPr="00C216A7">
        <w:rPr>
          <w:rFonts w:cs="Calibri"/>
          <w:sz w:val="10"/>
          <w:szCs w:val="10"/>
        </w:rPr>
        <w:t>Boonshoft</w:t>
      </w:r>
      <w:proofErr w:type="spellEnd"/>
      <w:r w:rsidRPr="00C216A7">
        <w:rPr>
          <w:rFonts w:cs="Calibr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216A7">
        <w:rPr>
          <w:rFonts w:cs="Calibri"/>
          <w:sz w:val="10"/>
          <w:szCs w:val="10"/>
        </w:rPr>
        <w:t>Geneus</w:t>
      </w:r>
      <w:proofErr w:type="spellEnd"/>
      <w:r w:rsidRPr="00C216A7">
        <w:rPr>
          <w:rFonts w:cs="Calibri"/>
          <w:sz w:val="10"/>
          <w:szCs w:val="10"/>
        </w:rPr>
        <w:t xml:space="preserve"> Health LLC, San Antonio, TX, USA 6Department of Addiction Research &amp; Therapy, </w:t>
      </w:r>
      <w:proofErr w:type="spellStart"/>
      <w:r w:rsidRPr="00C216A7">
        <w:rPr>
          <w:rFonts w:cs="Calibri"/>
          <w:sz w:val="10"/>
          <w:szCs w:val="10"/>
        </w:rPr>
        <w:t>Nupathways</w:t>
      </w:r>
      <w:proofErr w:type="spellEnd"/>
      <w:r w:rsidRPr="00C216A7">
        <w:rPr>
          <w:rFonts w:cs="Calibri"/>
          <w:sz w:val="10"/>
          <w:szCs w:val="10"/>
        </w:rPr>
        <w:t xml:space="preserve"> Inc., </w:t>
      </w:r>
      <w:proofErr w:type="spellStart"/>
      <w:r w:rsidRPr="00C216A7">
        <w:rPr>
          <w:rFonts w:cs="Calibri"/>
          <w:sz w:val="10"/>
          <w:szCs w:val="10"/>
        </w:rPr>
        <w:t>Innsbrook</w:t>
      </w:r>
      <w:proofErr w:type="spellEnd"/>
      <w:r w:rsidRPr="00C216A7">
        <w:rPr>
          <w:rFonts w:cs="Calibr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216A7">
        <w:rPr>
          <w:rFonts w:cs="Calibri"/>
          <w:sz w:val="10"/>
          <w:szCs w:val="10"/>
        </w:rPr>
        <w:t>Eötvös</w:t>
      </w:r>
      <w:proofErr w:type="spellEnd"/>
      <w:r w:rsidRPr="00C216A7">
        <w:rPr>
          <w:rFonts w:cs="Calibri"/>
          <w:sz w:val="10"/>
          <w:szCs w:val="10"/>
        </w:rPr>
        <w:t xml:space="preserve"> </w:t>
      </w:r>
      <w:proofErr w:type="spellStart"/>
      <w:r w:rsidRPr="00C216A7">
        <w:rPr>
          <w:rFonts w:cs="Calibri"/>
          <w:sz w:val="10"/>
          <w:szCs w:val="10"/>
        </w:rPr>
        <w:t>Loránd</w:t>
      </w:r>
      <w:proofErr w:type="spellEnd"/>
      <w:r w:rsidRPr="00C216A7">
        <w:rPr>
          <w:rFonts w:cs="Calibri"/>
          <w:sz w:val="10"/>
          <w:szCs w:val="10"/>
        </w:rPr>
        <w:t xml:space="preserve"> University, Budapest, Hungary 10Division of Addiction Research, Dominion Diagnostics, LLC. North Kingston, RI, USA 11Victory Nutrition International, </w:t>
      </w:r>
      <w:proofErr w:type="spellStart"/>
      <w:r w:rsidRPr="00C216A7">
        <w:rPr>
          <w:rFonts w:cs="Calibri"/>
          <w:sz w:val="10"/>
          <w:szCs w:val="10"/>
        </w:rPr>
        <w:t>Lederach</w:t>
      </w:r>
      <w:proofErr w:type="spellEnd"/>
      <w:r w:rsidRPr="00C216A7">
        <w:rPr>
          <w:rFonts w:cs="Calibri"/>
          <w:sz w:val="10"/>
          <w:szCs w:val="10"/>
        </w:rPr>
        <w:t xml:space="preserve">, PA., USA 12National Human Genome Center at Howard University, Washington, DC., USA, Marjorie </w:t>
      </w:r>
      <w:proofErr w:type="spellStart"/>
      <w:r w:rsidRPr="00C216A7">
        <w:rPr>
          <w:rFonts w:cs="Calibri"/>
          <w:sz w:val="10"/>
          <w:szCs w:val="10"/>
        </w:rPr>
        <w:t>Gondré</w:t>
      </w:r>
      <w:proofErr w:type="spellEnd"/>
      <w:r w:rsidRPr="00C216A7">
        <w:rPr>
          <w:rFonts w:cs="Calibr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216A7">
        <w:rPr>
          <w:rFonts w:cs="Calibri"/>
          <w:sz w:val="10"/>
          <w:szCs w:val="10"/>
        </w:rPr>
        <w:t>Modestino</w:t>
      </w:r>
      <w:proofErr w:type="spellEnd"/>
      <w:r w:rsidRPr="00C216A7">
        <w:rPr>
          <w:rFonts w:cs="Calibri"/>
          <w:sz w:val="10"/>
          <w:szCs w:val="10"/>
        </w:rPr>
        <w:t xml:space="preserve">, 14Department of Psychology, Curry College, Milton, MA, USA, Rajendra D </w:t>
      </w:r>
      <w:proofErr w:type="spellStart"/>
      <w:r w:rsidRPr="00C216A7">
        <w:rPr>
          <w:rFonts w:cs="Calibri"/>
          <w:sz w:val="10"/>
          <w:szCs w:val="10"/>
        </w:rPr>
        <w:t>Badgaiyan</w:t>
      </w:r>
      <w:proofErr w:type="spellEnd"/>
      <w:r w:rsidRPr="00C216A7">
        <w:rPr>
          <w:rFonts w:cs="Calibr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C216A7">
          <w:rPr>
            <w:rStyle w:val="Hyperlink"/>
            <w:rFonts w:cs="Calibri"/>
            <w:color w:val="000000"/>
            <w:sz w:val="10"/>
            <w:szCs w:val="10"/>
          </w:rPr>
          <w:t>https://www.ncbi.nlm.nih.gov/pmc/articles/PMC6446569/</w:t>
        </w:r>
      </w:hyperlink>
      <w:r w:rsidRPr="00C216A7">
        <w:rPr>
          <w:rFonts w:cs="Calibri"/>
          <w:sz w:val="10"/>
          <w:szCs w:val="10"/>
        </w:rPr>
        <w:t>, R.S.</w:t>
      </w:r>
    </w:p>
    <w:p w14:paraId="2D2C3C3A" w14:textId="77777777" w:rsidR="00B4176B" w:rsidRPr="00C216A7" w:rsidRDefault="00B4176B" w:rsidP="00B4176B">
      <w:pPr>
        <w:spacing w:line="276" w:lineRule="auto"/>
        <w:rPr>
          <w:rFonts w:cs="Calibri"/>
          <w:sz w:val="16"/>
        </w:rPr>
      </w:pPr>
      <w:r w:rsidRPr="00C216A7">
        <w:rPr>
          <w:rFonts w:cs="Calibri"/>
          <w:b/>
          <w:bCs/>
          <w:highlight w:val="green"/>
          <w:u w:val="single"/>
        </w:rPr>
        <w:t>Pleasure</w:t>
      </w:r>
      <w:r w:rsidRPr="00C216A7">
        <w:rPr>
          <w:rFonts w:cs="Calibri"/>
          <w:u w:val="single"/>
        </w:rPr>
        <w:t xml:space="preserve"> is not only</w:t>
      </w:r>
      <w:r w:rsidRPr="00C216A7">
        <w:rPr>
          <w:rFonts w:cs="Calibri"/>
          <w:sz w:val="16"/>
        </w:rPr>
        <w:t xml:space="preserve"> one of the three </w:t>
      </w:r>
      <w:r w:rsidRPr="00C216A7">
        <w:rPr>
          <w:rFonts w:cs="Calibri"/>
          <w:u w:val="single"/>
        </w:rPr>
        <w:t xml:space="preserve">primary reward </w:t>
      </w:r>
      <w:proofErr w:type="gramStart"/>
      <w:r w:rsidRPr="00C216A7">
        <w:rPr>
          <w:rFonts w:cs="Calibri"/>
          <w:u w:val="single"/>
        </w:rPr>
        <w:t>functions</w:t>
      </w:r>
      <w:proofErr w:type="gramEnd"/>
      <w:r w:rsidRPr="00C216A7">
        <w:rPr>
          <w:rFonts w:cs="Calibri"/>
          <w:sz w:val="16"/>
        </w:rPr>
        <w:t xml:space="preserve"> but </w:t>
      </w:r>
      <w:r w:rsidRPr="00C216A7">
        <w:rPr>
          <w:rFonts w:cs="Calibri"/>
          <w:u w:val="single"/>
        </w:rPr>
        <w:t xml:space="preserve">it also </w:t>
      </w:r>
      <w:r w:rsidRPr="00C216A7">
        <w:rPr>
          <w:rFonts w:cs="Calibri"/>
          <w:b/>
          <w:bCs/>
          <w:highlight w:val="green"/>
          <w:u w:val="single"/>
        </w:rPr>
        <w:t>defines reward.</w:t>
      </w:r>
      <w:r w:rsidRPr="00C216A7">
        <w:rPr>
          <w:rFonts w:cs="Calibri"/>
          <w:sz w:val="16"/>
        </w:rPr>
        <w:t xml:space="preserve"> As homeostasis explains the </w:t>
      </w:r>
      <w:r w:rsidRPr="00C216A7">
        <w:rPr>
          <w:rFonts w:cs="Calibri"/>
          <w:u w:val="single"/>
        </w:rPr>
        <w:t>functions of</w:t>
      </w:r>
      <w:r w:rsidRPr="00C216A7">
        <w:rPr>
          <w:rFonts w:cs="Calibri"/>
          <w:sz w:val="16"/>
        </w:rPr>
        <w:t xml:space="preserve"> only a limited number of </w:t>
      </w:r>
      <w:r w:rsidRPr="00C216A7">
        <w:rPr>
          <w:rFonts w:cs="Calibri"/>
          <w:u w:val="single"/>
        </w:rPr>
        <w:t xml:space="preserve">rewards, </w:t>
      </w:r>
      <w:r w:rsidRPr="00C216A7">
        <w:rPr>
          <w:rStyle w:val="Emphasis"/>
          <w:highlight w:val="green"/>
        </w:rPr>
        <w:t>the</w:t>
      </w:r>
      <w:r w:rsidRPr="00C216A7">
        <w:rPr>
          <w:rFonts w:cs="Calibri"/>
          <w:sz w:val="16"/>
        </w:rPr>
        <w:t xml:space="preserve"> principal </w:t>
      </w:r>
      <w:r w:rsidRPr="00C216A7">
        <w:rPr>
          <w:rStyle w:val="Emphasis"/>
          <w:highlight w:val="green"/>
        </w:rPr>
        <w:t>reason why particular stimuli</w:t>
      </w:r>
      <w:r w:rsidRPr="00C216A7">
        <w:rPr>
          <w:rFonts w:cs="Calibri"/>
          <w:u w:val="single"/>
        </w:rPr>
        <w:t xml:space="preserve">, objects, events, situations, and activities </w:t>
      </w:r>
      <w:r w:rsidRPr="00C216A7">
        <w:rPr>
          <w:rStyle w:val="Emphasis"/>
          <w:highlight w:val="green"/>
        </w:rPr>
        <w:t>are rewarding</w:t>
      </w:r>
      <w:r w:rsidRPr="00C216A7">
        <w:rPr>
          <w:rFonts w:cs="Calibri"/>
          <w:sz w:val="16"/>
        </w:rPr>
        <w:t xml:space="preserve"> may be </w:t>
      </w:r>
      <w:r w:rsidRPr="00C216A7">
        <w:rPr>
          <w:rStyle w:val="Emphasis"/>
          <w:highlight w:val="green"/>
        </w:rPr>
        <w:t>due to pleasure</w:t>
      </w:r>
      <w:r w:rsidRPr="00C216A7">
        <w:rPr>
          <w:rFonts w:cs="Calibri"/>
          <w:highlight w:val="green"/>
          <w:u w:val="single"/>
        </w:rPr>
        <w:t>.</w:t>
      </w:r>
      <w:r w:rsidRPr="00C216A7">
        <w:rPr>
          <w:rFonts w:cs="Calibri"/>
          <w:sz w:val="16"/>
        </w:rPr>
        <w:t xml:space="preserve"> This applies first of all to sex and to the primary homeostatic rewards of food and liquid and extends to money, taste, beauty, social encounters and nonmaterial, internally set, and intrinsic rewards. </w:t>
      </w:r>
      <w:r w:rsidRPr="00C216A7">
        <w:rPr>
          <w:rStyle w:val="Emphasis"/>
          <w:highlight w:val="green"/>
        </w:rPr>
        <w:t>Pleasure</w:t>
      </w:r>
      <w:r w:rsidRPr="00C216A7">
        <w:rPr>
          <w:rFonts w:cs="Calibri"/>
          <w:u w:val="single"/>
        </w:rPr>
        <w:t>, as the primary effect of rewards</w:t>
      </w:r>
      <w:r w:rsidRPr="00C216A7">
        <w:rPr>
          <w:rFonts w:cs="Calibri"/>
          <w:sz w:val="16"/>
        </w:rPr>
        <w:t xml:space="preserve">, drives the prime reward functions of learning, approach behavior, and decision making and </w:t>
      </w:r>
      <w:r w:rsidRPr="00C216A7">
        <w:rPr>
          <w:rStyle w:val="Emphasis"/>
          <w:highlight w:val="green"/>
        </w:rPr>
        <w:t>provides the basis</w:t>
      </w:r>
      <w:r w:rsidRPr="00C216A7">
        <w:rPr>
          <w:rFonts w:cs="Calibri"/>
          <w:b/>
          <w:bCs/>
          <w:highlight w:val="green"/>
          <w:u w:val="single"/>
        </w:rPr>
        <w:t xml:space="preserve"> for hedonic </w:t>
      </w:r>
      <w:r w:rsidRPr="00C216A7">
        <w:rPr>
          <w:rStyle w:val="Emphasis"/>
          <w:highlight w:val="green"/>
        </w:rPr>
        <w:t>theories of reward</w:t>
      </w:r>
      <w:r w:rsidRPr="00C216A7">
        <w:rPr>
          <w:rFonts w:cs="Calibri"/>
          <w:u w:val="single"/>
        </w:rPr>
        <w:t xml:space="preserve"> function. We are attracted by</w:t>
      </w:r>
      <w:r w:rsidRPr="00C216A7">
        <w:rPr>
          <w:rFonts w:cs="Calibri"/>
          <w:sz w:val="16"/>
        </w:rPr>
        <w:t xml:space="preserve"> most </w:t>
      </w:r>
      <w:r w:rsidRPr="00C216A7">
        <w:rPr>
          <w:rFonts w:cs="Calibri"/>
          <w:u w:val="single"/>
        </w:rPr>
        <w:t>rewards and exert intense efforts to obtain them</w:t>
      </w:r>
      <w:r w:rsidRPr="00C216A7">
        <w:rPr>
          <w:rFonts w:cs="Calibri"/>
          <w:sz w:val="16"/>
        </w:rPr>
        <w:t xml:space="preserve">, just </w:t>
      </w:r>
      <w:r w:rsidRPr="00C216A7">
        <w:rPr>
          <w:rFonts w:cs="Calibri"/>
          <w:u w:val="single"/>
        </w:rPr>
        <w:t>because they are enjoyable</w:t>
      </w:r>
      <w:r w:rsidRPr="00C216A7">
        <w:rPr>
          <w:rFonts w:cs="Calibr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216A7">
        <w:rPr>
          <w:rFonts w:cs="Calibri"/>
          <w:u w:val="single"/>
        </w:rPr>
        <w:t>using both humans and detailed invasive brain analysis of animals has discovered some critical ways that the brain processes pleasure</w:t>
      </w:r>
      <w:r w:rsidRPr="00C216A7">
        <w:rPr>
          <w:rFonts w:cs="Calibri"/>
          <w:sz w:val="16"/>
        </w:rPr>
        <w:t xml:space="preserve"> [14]. </w:t>
      </w:r>
      <w:r w:rsidRPr="00C216A7">
        <w:rPr>
          <w:rFonts w:cs="Calibri"/>
          <w:u w:val="single"/>
        </w:rPr>
        <w:t>Pleasure as a hallmark of reward is sufficient for defining a reward</w:t>
      </w:r>
      <w:r w:rsidRPr="00C216A7">
        <w:rPr>
          <w:rFonts w:cs="Calibri"/>
          <w:sz w:val="16"/>
        </w:rPr>
        <w:t xml:space="preserve">, but it may not be necessary. </w:t>
      </w:r>
      <w:r w:rsidRPr="00C216A7">
        <w:rPr>
          <w:rFonts w:cs="Calibri"/>
          <w:u w:val="single"/>
        </w:rPr>
        <w:t>A reward may generate positive</w:t>
      </w:r>
      <w:r w:rsidRPr="00C216A7">
        <w:rPr>
          <w:rFonts w:cs="Calibri"/>
          <w:sz w:val="16"/>
        </w:rPr>
        <w:t xml:space="preserve"> learning and approach </w:t>
      </w:r>
      <w:r w:rsidRPr="00C216A7">
        <w:rPr>
          <w:rFonts w:cs="Calibri"/>
          <w:u w:val="single"/>
        </w:rPr>
        <w:t>behavior</w:t>
      </w:r>
      <w:r w:rsidRPr="00C216A7">
        <w:rPr>
          <w:rFonts w:cs="Calibri"/>
          <w:sz w:val="16"/>
        </w:rPr>
        <w:t xml:space="preserve"> simply </w:t>
      </w:r>
      <w:r w:rsidRPr="00C216A7">
        <w:rPr>
          <w:rFonts w:cs="Calibri"/>
          <w:u w:val="single"/>
        </w:rPr>
        <w:t>because it contains substances that are essential for body function.</w:t>
      </w:r>
      <w:r w:rsidRPr="00C216A7">
        <w:rPr>
          <w:rFonts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216A7">
        <w:rPr>
          <w:rFonts w:cs="Calibri"/>
          <w:u w:val="single"/>
        </w:rPr>
        <w:t>evolution and its basic principles found</w:t>
      </w:r>
      <w:r w:rsidRPr="00C216A7">
        <w:rPr>
          <w:rFonts w:cs="Calibri"/>
          <w:sz w:val="16"/>
        </w:rPr>
        <w:t xml:space="preserve"> various </w:t>
      </w:r>
      <w:r w:rsidRPr="00C216A7">
        <w:rPr>
          <w:rFonts w:cs="Calibri"/>
          <w:u w:val="single"/>
        </w:rPr>
        <w:t>mechanisms that steer behavior and biological development.</w:t>
      </w:r>
      <w:r w:rsidRPr="00C216A7">
        <w:rPr>
          <w:rFonts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216A7">
        <w:rPr>
          <w:rFonts w:cs="Calibri"/>
          <w:b/>
          <w:bCs/>
          <w:highlight w:val="green"/>
          <w:u w:val="single"/>
        </w:rPr>
        <w:t>organisms are</w:t>
      </w:r>
      <w:r w:rsidRPr="00C216A7">
        <w:rPr>
          <w:rFonts w:cs="Calibri"/>
          <w:highlight w:val="green"/>
          <w:u w:val="single"/>
        </w:rPr>
        <w:t xml:space="preserve"> </w:t>
      </w:r>
      <w:r w:rsidRPr="00C216A7">
        <w:rPr>
          <w:rStyle w:val="Emphasis"/>
          <w:highlight w:val="green"/>
        </w:rPr>
        <w:t>the</w:t>
      </w:r>
      <w:r w:rsidRPr="00C216A7">
        <w:rPr>
          <w:rFonts w:cs="Calibri"/>
          <w:highlight w:val="green"/>
          <w:u w:val="single"/>
        </w:rPr>
        <w:t xml:space="preserve"> </w:t>
      </w:r>
      <w:r w:rsidRPr="00C216A7">
        <w:rPr>
          <w:rFonts w:cs="Calibri"/>
          <w:b/>
          <w:bCs/>
          <w:highlight w:val="green"/>
          <w:u w:val="single"/>
        </w:rPr>
        <w:t>result of evolutionary competition.</w:t>
      </w:r>
      <w:r w:rsidRPr="00C216A7">
        <w:rPr>
          <w:rFonts w:cs="Calibri"/>
          <w:sz w:val="16"/>
        </w:rPr>
        <w:t xml:space="preserve"> In fact, Richard </w:t>
      </w:r>
      <w:r w:rsidRPr="00C216A7">
        <w:rPr>
          <w:rFonts w:cs="Calibri"/>
          <w:u w:val="single"/>
        </w:rPr>
        <w:t>Dawkins stresses gene survival and propagation as the basic mechanism of life</w:t>
      </w:r>
      <w:r w:rsidRPr="00C216A7">
        <w:rPr>
          <w:rFonts w:cs="Calibri"/>
          <w:sz w:val="16"/>
        </w:rPr>
        <w:t xml:space="preserve"> [20]. Only genes that lead to </w:t>
      </w:r>
      <w:r w:rsidRPr="00C216A7">
        <w:rPr>
          <w:rFonts w:cs="Calibri"/>
          <w:u w:val="single"/>
        </w:rPr>
        <w:t>the fittest phenotype will make it.</w:t>
      </w:r>
      <w:r w:rsidRPr="00C216A7">
        <w:rPr>
          <w:rFonts w:cs="Calibri"/>
          <w:sz w:val="16"/>
        </w:rPr>
        <w:t xml:space="preserve"> It is noteworthy that the phenotype is selected based on behavior that maximizes gene propagation. To do so, the phenotype must survive and generate offspring, and be better at it than its competitors. Thus, </w:t>
      </w:r>
      <w:r w:rsidRPr="00C216A7">
        <w:rPr>
          <w:rFonts w:cs="Calibri"/>
          <w:u w:val="single"/>
        </w:rPr>
        <w:t xml:space="preserve">the ultimate, distal function of </w:t>
      </w:r>
      <w:r w:rsidRPr="00C216A7">
        <w:rPr>
          <w:rStyle w:val="Emphasis"/>
          <w:highlight w:val="green"/>
        </w:rPr>
        <w:t>rewards</w:t>
      </w:r>
      <w:r w:rsidRPr="00C216A7">
        <w:rPr>
          <w:rFonts w:cs="Calibri"/>
          <w:u w:val="single"/>
        </w:rPr>
        <w:t xml:space="preserve"> is to </w:t>
      </w:r>
      <w:r w:rsidRPr="00C216A7">
        <w:rPr>
          <w:rStyle w:val="Emphasis"/>
          <w:highlight w:val="green"/>
        </w:rPr>
        <w:lastRenderedPageBreak/>
        <w:t>increase</w:t>
      </w:r>
      <w:r w:rsidRPr="00C216A7">
        <w:rPr>
          <w:rFonts w:cs="Calibri"/>
          <w:u w:val="single"/>
        </w:rPr>
        <w:t xml:space="preserve"> evolutionary </w:t>
      </w:r>
      <w:r w:rsidRPr="00C216A7">
        <w:rPr>
          <w:rStyle w:val="Emphasis"/>
          <w:highlight w:val="green"/>
        </w:rPr>
        <w:t>fitness</w:t>
      </w:r>
      <w:r w:rsidRPr="00C216A7">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216A7">
        <w:rPr>
          <w:rFonts w:cs="Calibri"/>
          <w:u w:val="single"/>
        </w:rPr>
        <w:t>Behavioral reward functions have evolved to help individuals to survive and propagate their genes</w:t>
      </w:r>
      <w:r w:rsidRPr="00C216A7">
        <w:rPr>
          <w:rFonts w:cs="Calibri"/>
          <w:sz w:val="16"/>
        </w:rPr>
        <w:t xml:space="preserve">. Apparently, </w:t>
      </w:r>
      <w:r w:rsidRPr="00C216A7">
        <w:rPr>
          <w:rFonts w:cs="Calibri"/>
          <w:u w:val="single"/>
        </w:rPr>
        <w:t>people need to live well and long enough to reproduce.</w:t>
      </w:r>
      <w:r w:rsidRPr="00C216A7">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C216A7">
        <w:rPr>
          <w:rFonts w:cs="Calibri"/>
          <w:sz w:val="16"/>
        </w:rPr>
        <w:t>is</w:t>
      </w:r>
      <w:proofErr w:type="gramEnd"/>
      <w:r w:rsidRPr="00C216A7">
        <w:rPr>
          <w:rFonts w:cs="Calibr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216A7">
        <w:rPr>
          <w:rFonts w:cs="Calibri"/>
          <w:u w:val="single"/>
        </w:rPr>
        <w:t>any small edge will ultimately result in evolutionary advantage</w:t>
      </w:r>
      <w:r w:rsidRPr="00C216A7">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216A7">
        <w:rPr>
          <w:rFonts w:cs="Calibri"/>
          <w:u w:val="single"/>
        </w:rPr>
        <w:t>Thus</w:t>
      </w:r>
      <w:proofErr w:type="gramEnd"/>
      <w:r w:rsidRPr="00C216A7">
        <w:rPr>
          <w:rFonts w:cs="Calibri"/>
          <w:u w:val="single"/>
        </w:rPr>
        <w:t xml:space="preserve"> the distal reward function in gene propagation and evolutionary fitness defines the proximal reward functions that we see</w:t>
      </w:r>
      <w:r w:rsidRPr="00C216A7">
        <w:rPr>
          <w:rFonts w:cs="Calibri"/>
          <w:sz w:val="16"/>
        </w:rPr>
        <w:t xml:space="preserve"> in everyday behavior. </w:t>
      </w:r>
      <w:r w:rsidRPr="00C216A7">
        <w:rPr>
          <w:rStyle w:val="Emphasis"/>
          <w:highlight w:val="green"/>
        </w:rPr>
        <w:t>That is why foods, drinks, mates, and offspring are rewarding</w:t>
      </w:r>
      <w:r w:rsidRPr="00C216A7">
        <w:rPr>
          <w:rFonts w:cs="Calibri"/>
          <w:highlight w:val="green"/>
          <w:u w:val="single"/>
        </w:rPr>
        <w:t>.</w:t>
      </w:r>
      <w:r w:rsidRPr="00C216A7">
        <w:rPr>
          <w:rFonts w:cs="Calibri"/>
          <w:sz w:val="16"/>
          <w:szCs w:val="16"/>
          <w:u w:val="single"/>
        </w:rPr>
        <w:t xml:space="preserve"> </w:t>
      </w:r>
      <w:r w:rsidRPr="00C216A7">
        <w:rPr>
          <w:rFonts w:cs="Calibri"/>
          <w:sz w:val="8"/>
          <w:szCs w:val="8"/>
        </w:rPr>
        <w:t xml:space="preserve">There have been theories linking pleasure as a required component of health benefits </w:t>
      </w:r>
      <w:proofErr w:type="spellStart"/>
      <w:r w:rsidRPr="00C216A7">
        <w:rPr>
          <w:rFonts w:cs="Calibri"/>
          <w:sz w:val="8"/>
          <w:szCs w:val="8"/>
        </w:rPr>
        <w:t>salutogenesis</w:t>
      </w:r>
      <w:proofErr w:type="spellEnd"/>
      <w:r w:rsidRPr="00C216A7">
        <w:rPr>
          <w:rFonts w:cs="Calibri"/>
          <w:sz w:val="8"/>
          <w:szCs w:val="8"/>
        </w:rPr>
        <w:t>, (</w:t>
      </w:r>
      <w:proofErr w:type="spellStart"/>
      <w:r w:rsidRPr="00C216A7">
        <w:rPr>
          <w:rFonts w:cs="Calibri"/>
          <w:sz w:val="8"/>
          <w:szCs w:val="8"/>
        </w:rPr>
        <w:t>salugenesis</w:t>
      </w:r>
      <w:proofErr w:type="spellEnd"/>
      <w:r w:rsidRPr="00C216A7">
        <w:rPr>
          <w:rFonts w:cs="Calibri"/>
          <w:sz w:val="8"/>
          <w:szCs w:val="8"/>
        </w:rPr>
        <w:t xml:space="preserve">). In essence, under these terms, </w:t>
      </w:r>
      <w:r w:rsidRPr="00C216A7">
        <w:rPr>
          <w:rFonts w:cs="Calibri"/>
          <w:sz w:val="8"/>
          <w:szCs w:val="8"/>
          <w:u w:val="single"/>
        </w:rPr>
        <w:t>pleasure is described as a state or feeling of happiness and satisfaction resulting from an experience that one enjoys.</w:t>
      </w:r>
      <w:r w:rsidRPr="00C216A7">
        <w:rPr>
          <w:rFonts w:cs="Calibr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216A7">
        <w:rPr>
          <w:rFonts w:cs="Calibri"/>
          <w:sz w:val="8"/>
          <w:szCs w:val="8"/>
        </w:rPr>
        <w:t>morphinergic</w:t>
      </w:r>
      <w:proofErr w:type="spellEnd"/>
      <w:r w:rsidRPr="00C216A7">
        <w:rPr>
          <w:rFonts w:cs="Calibr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216A7">
        <w:rPr>
          <w:rFonts w:cs="Calibri"/>
          <w:sz w:val="8"/>
          <w:szCs w:val="8"/>
        </w:rPr>
        <w:t>hypodopaminergia</w:t>
      </w:r>
      <w:proofErr w:type="spellEnd"/>
      <w:r w:rsidRPr="00C216A7">
        <w:rPr>
          <w:rFonts w:cs="Calibri"/>
          <w:sz w:val="8"/>
          <w:szCs w:val="8"/>
        </w:rPr>
        <w:t xml:space="preserve"> [24]. Most would agree that pleasurable activities can stimulate personal growth and may help to induce healthy behavioral changes, including stress management [25]. The work of </w:t>
      </w:r>
      <w:proofErr w:type="spellStart"/>
      <w:r w:rsidRPr="00C216A7">
        <w:rPr>
          <w:rFonts w:cs="Calibri"/>
          <w:sz w:val="8"/>
          <w:szCs w:val="8"/>
        </w:rPr>
        <w:t>Esch</w:t>
      </w:r>
      <w:proofErr w:type="spellEnd"/>
      <w:r w:rsidRPr="00C216A7">
        <w:rPr>
          <w:rFonts w:cs="Calibr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216A7">
        <w:rPr>
          <w:rFonts w:cs="Calibri"/>
          <w:sz w:val="8"/>
          <w:szCs w:val="8"/>
        </w:rPr>
        <w:t>As</w:t>
      </w:r>
      <w:proofErr w:type="gramEnd"/>
      <w:r w:rsidRPr="00C216A7">
        <w:rPr>
          <w:rFonts w:cs="Calibr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216A7">
        <w:rPr>
          <w:rFonts w:cs="Calibri"/>
          <w:sz w:val="16"/>
        </w:rPr>
        <w:t xml:space="preserve">Remarkably, there are </w:t>
      </w:r>
      <w:r w:rsidRPr="00C216A7">
        <w:rPr>
          <w:rFonts w:cs="Calibri"/>
          <w:u w:val="single"/>
        </w:rPr>
        <w:t>pathways for ordinary liking and pleasure</w:t>
      </w:r>
      <w:r w:rsidRPr="00C216A7">
        <w:rPr>
          <w:rFonts w:cs="Calibri"/>
          <w:sz w:val="16"/>
        </w:rPr>
        <w:t xml:space="preserve">, which </w:t>
      </w:r>
      <w:r w:rsidRPr="00C216A7">
        <w:rPr>
          <w:rFonts w:cs="Calibri"/>
          <w:u w:val="single"/>
        </w:rPr>
        <w:t>are limited in scope</w:t>
      </w:r>
      <w:r w:rsidRPr="00C216A7">
        <w:rPr>
          <w:rFonts w:cs="Calibri"/>
          <w:sz w:val="16"/>
        </w:rPr>
        <w:t xml:space="preserve"> as described above in this commentary. However, </w:t>
      </w:r>
      <w:r w:rsidRPr="00C216A7">
        <w:rPr>
          <w:rFonts w:cs="Calibri"/>
          <w:u w:val="single"/>
        </w:rPr>
        <w:t xml:space="preserve">there are </w:t>
      </w:r>
      <w:r w:rsidRPr="00C216A7">
        <w:rPr>
          <w:rFonts w:cs="Calibri"/>
          <w:b/>
          <w:bCs/>
          <w:highlight w:val="green"/>
          <w:u w:val="single"/>
        </w:rPr>
        <w:t>many brain regions</w:t>
      </w:r>
      <w:r w:rsidRPr="00C216A7">
        <w:rPr>
          <w:rFonts w:cs="Calibri"/>
          <w:sz w:val="16"/>
        </w:rPr>
        <w:t xml:space="preserve">, often termed hot and cold spots, </w:t>
      </w:r>
      <w:r w:rsidRPr="00C216A7">
        <w:rPr>
          <w:rFonts w:cs="Calibri"/>
          <w:u w:val="single"/>
        </w:rPr>
        <w:t xml:space="preserve">that significantly </w:t>
      </w:r>
      <w:r w:rsidRPr="00C216A7">
        <w:rPr>
          <w:rFonts w:cs="Calibri"/>
          <w:b/>
          <w:bCs/>
          <w:highlight w:val="green"/>
          <w:u w:val="single"/>
        </w:rPr>
        <w:t>modulate</w:t>
      </w:r>
      <w:r w:rsidRPr="00C216A7">
        <w:rPr>
          <w:rFonts w:cs="Calibri"/>
          <w:sz w:val="16"/>
        </w:rPr>
        <w:t xml:space="preserve"> (increase or decrease) </w:t>
      </w:r>
      <w:r w:rsidRPr="00C216A7">
        <w:rPr>
          <w:rFonts w:cs="Calibri"/>
          <w:u w:val="single"/>
        </w:rPr>
        <w:t xml:space="preserve">our </w:t>
      </w:r>
      <w:r w:rsidRPr="00C216A7">
        <w:rPr>
          <w:rFonts w:cs="Calibri"/>
          <w:b/>
          <w:bCs/>
          <w:highlight w:val="green"/>
          <w:u w:val="single"/>
        </w:rPr>
        <w:t>pleasure or</w:t>
      </w:r>
      <w:r w:rsidRPr="00C216A7">
        <w:rPr>
          <w:rFonts w:cs="Calibri"/>
          <w:u w:val="single"/>
        </w:rPr>
        <w:t xml:space="preserve"> even </w:t>
      </w:r>
      <w:r w:rsidRPr="00C216A7">
        <w:rPr>
          <w:rStyle w:val="Emphasis"/>
          <w:highlight w:val="green"/>
        </w:rPr>
        <w:t>produce the opposite</w:t>
      </w:r>
      <w:r w:rsidRPr="00C216A7">
        <w:rPr>
          <w:rFonts w:cs="Calibri"/>
          <w:sz w:val="16"/>
        </w:rPr>
        <w:t xml:space="preserve"> of pleasure— that is </w:t>
      </w:r>
      <w:r w:rsidRPr="00C216A7">
        <w:rPr>
          <w:rFonts w:cs="Calibri"/>
          <w:u w:val="single"/>
        </w:rPr>
        <w:t>disgust and fear</w:t>
      </w:r>
      <w:r w:rsidRPr="00C216A7">
        <w:rPr>
          <w:rFonts w:cs="Calibri"/>
          <w:sz w:val="16"/>
        </w:rPr>
        <w:t xml:space="preserve"> [39]. </w:t>
      </w:r>
      <w:r w:rsidRPr="00C216A7">
        <w:rPr>
          <w:rFonts w:cs="Calibri"/>
          <w:u w:val="single"/>
        </w:rPr>
        <w:t>One</w:t>
      </w:r>
      <w:r w:rsidRPr="00C216A7">
        <w:rPr>
          <w:rFonts w:cs="Calibri"/>
          <w:sz w:val="16"/>
        </w:rPr>
        <w:t xml:space="preserve"> specific </w:t>
      </w:r>
      <w:r w:rsidRPr="00C216A7">
        <w:rPr>
          <w:rFonts w:cs="Calibri"/>
          <w:u w:val="single"/>
        </w:rPr>
        <w:t>region</w:t>
      </w:r>
      <w:r w:rsidRPr="00C216A7">
        <w:rPr>
          <w:rFonts w:cs="Calibri"/>
          <w:sz w:val="16"/>
        </w:rPr>
        <w:t xml:space="preserve"> of the nucleus </w:t>
      </w:r>
      <w:proofErr w:type="spellStart"/>
      <w:r w:rsidRPr="00C216A7">
        <w:rPr>
          <w:rFonts w:cs="Calibri"/>
          <w:sz w:val="16"/>
        </w:rPr>
        <w:t>accumbens</w:t>
      </w:r>
      <w:proofErr w:type="spellEnd"/>
      <w:r w:rsidRPr="00C216A7">
        <w:rPr>
          <w:rFonts w:cs="Calibri"/>
          <w:sz w:val="16"/>
        </w:rPr>
        <w:t xml:space="preserve"> </w:t>
      </w:r>
      <w:r w:rsidRPr="00C216A7">
        <w:rPr>
          <w:rFonts w:cs="Calibri"/>
          <w:u w:val="single"/>
        </w:rPr>
        <w:t>is organized like a computer keyboard, with particular stimulus triggers in rows</w:t>
      </w:r>
      <w:r w:rsidRPr="00C216A7">
        <w:rPr>
          <w:rFonts w:cs="Calibri"/>
          <w:sz w:val="16"/>
        </w:rPr>
        <w:t xml:space="preserve">— producing an increase and decrease of pleasure and disgust. Moreover, </w:t>
      </w:r>
      <w:r w:rsidRPr="00C216A7">
        <w:rPr>
          <w:rFonts w:cs="Calibri"/>
          <w:u w:val="single"/>
        </w:rPr>
        <w:t>the cortex has unique roles in the cognitive evaluation of our feelings of pleasure</w:t>
      </w:r>
      <w:r w:rsidRPr="00C216A7">
        <w:rPr>
          <w:rFonts w:cs="Calibri"/>
          <w:sz w:val="16"/>
        </w:rPr>
        <w:t xml:space="preserve"> [40]. Importantly, the interplay of these multiple triggers and the higher brain centers in the prefrontal cortex are very intricate and are just being uncovered. </w:t>
      </w:r>
      <w:r w:rsidRPr="00C216A7">
        <w:rPr>
          <w:rFonts w:cs="Calibri"/>
          <w:sz w:val="8"/>
          <w:szCs w:val="8"/>
        </w:rPr>
        <w:t xml:space="preserve">Desire and reward </w:t>
      </w:r>
      <w:proofErr w:type="gramStart"/>
      <w:r w:rsidRPr="00C216A7">
        <w:rPr>
          <w:rFonts w:cs="Calibri"/>
          <w:sz w:val="8"/>
          <w:szCs w:val="8"/>
        </w:rPr>
        <w:t>centers</w:t>
      </w:r>
      <w:proofErr w:type="gramEnd"/>
      <w:r w:rsidRPr="00C216A7">
        <w:rPr>
          <w:rFonts w:cs="Calibri"/>
          <w:sz w:val="8"/>
          <w:szCs w:val="8"/>
        </w:rPr>
        <w:t xml:space="preserve"> It is surprising that many different sources of pleasure activate the same circuits between the </w:t>
      </w:r>
      <w:proofErr w:type="spellStart"/>
      <w:r w:rsidRPr="00C216A7">
        <w:rPr>
          <w:rFonts w:cs="Calibri"/>
          <w:sz w:val="8"/>
          <w:szCs w:val="8"/>
        </w:rPr>
        <w:t>mesocorticolimbic</w:t>
      </w:r>
      <w:proofErr w:type="spellEnd"/>
      <w:r w:rsidRPr="00C216A7">
        <w:rPr>
          <w:rFonts w:cs="Calibr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216A7">
        <w:rPr>
          <w:rFonts w:cs="Calibri"/>
          <w:sz w:val="8"/>
          <w:szCs w:val="8"/>
        </w:rPr>
        <w:t>accumbens</w:t>
      </w:r>
      <w:proofErr w:type="spellEnd"/>
      <w:r w:rsidRPr="00C216A7">
        <w:rPr>
          <w:rFonts w:cs="Calibri"/>
          <w:sz w:val="8"/>
          <w:szCs w:val="8"/>
        </w:rPr>
        <w:t xml:space="preserve"> (Figure 2). It is the cornerstone target to all addictions. The VTA is encompassed with neurons using glutamate, GABA, and dopamine. The nucleus </w:t>
      </w:r>
      <w:proofErr w:type="spellStart"/>
      <w:r w:rsidRPr="00C216A7">
        <w:rPr>
          <w:rFonts w:cs="Calibri"/>
          <w:sz w:val="8"/>
          <w:szCs w:val="8"/>
        </w:rPr>
        <w:t>accumbens</w:t>
      </w:r>
      <w:proofErr w:type="spellEnd"/>
      <w:r w:rsidRPr="00C216A7">
        <w:rPr>
          <w:rFonts w:cs="Calibri"/>
          <w:sz w:val="8"/>
          <w:szCs w:val="8"/>
        </w:rPr>
        <w:t xml:space="preserve"> (</w:t>
      </w:r>
      <w:proofErr w:type="spellStart"/>
      <w:r w:rsidRPr="00C216A7">
        <w:rPr>
          <w:rFonts w:cs="Calibri"/>
          <w:sz w:val="8"/>
          <w:szCs w:val="8"/>
        </w:rPr>
        <w:t>NAc</w:t>
      </w:r>
      <w:proofErr w:type="spellEnd"/>
      <w:r w:rsidRPr="00C216A7">
        <w:rPr>
          <w:rFonts w:cs="Calibri"/>
          <w:sz w:val="8"/>
          <w:szCs w:val="8"/>
        </w:rPr>
        <w:t xml:space="preserve">) is located within the ventral striatum and is divided into two sub-regions—the motor and limbic regions associated with its core and shell, respectively. The </w:t>
      </w:r>
      <w:proofErr w:type="spellStart"/>
      <w:r w:rsidRPr="00C216A7">
        <w:rPr>
          <w:rFonts w:cs="Calibri"/>
          <w:sz w:val="8"/>
          <w:szCs w:val="8"/>
        </w:rPr>
        <w:t>NAc</w:t>
      </w:r>
      <w:proofErr w:type="spellEnd"/>
      <w:r w:rsidRPr="00C216A7">
        <w:rPr>
          <w:rFonts w:cs="Calibri"/>
          <w:sz w:val="8"/>
          <w:szCs w:val="8"/>
        </w:rPr>
        <w:t xml:space="preserve"> has spiny neurons that receive dopamine from the VTA and glutamate (a dopamine driver) from the hippocampus, amygdala and medial prefrontal cortex. Subsequently, the </w:t>
      </w:r>
      <w:proofErr w:type="spellStart"/>
      <w:r w:rsidRPr="00C216A7">
        <w:rPr>
          <w:rFonts w:cs="Calibri"/>
          <w:sz w:val="8"/>
          <w:szCs w:val="8"/>
        </w:rPr>
        <w:t>NAc</w:t>
      </w:r>
      <w:proofErr w:type="spellEnd"/>
      <w:r w:rsidRPr="00C216A7">
        <w:rPr>
          <w:rFonts w:cs="Calibr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216A7">
        <w:rPr>
          <w:rFonts w:cs="Calibri"/>
          <w:sz w:val="8"/>
          <w:szCs w:val="8"/>
        </w:rPr>
        <w:t>hypodopaminergia</w:t>
      </w:r>
      <w:proofErr w:type="spellEnd"/>
      <w:r w:rsidRPr="00C216A7">
        <w:rPr>
          <w:rFonts w:cs="Calibri"/>
          <w:sz w:val="8"/>
          <w:szCs w:val="8"/>
        </w:rPr>
        <w:t xml:space="preserve"> in the “Brain Reward Cascade” that contribute to addiction and compulsive behaviors [3,6,41]. </w:t>
      </w:r>
      <w:r w:rsidRPr="00C216A7">
        <w:rPr>
          <w:rFonts w:cs="Calibri"/>
          <w:sz w:val="16"/>
        </w:rPr>
        <w:t xml:space="preserve">Furthermore, ordinary </w:t>
      </w:r>
      <w:r w:rsidRPr="00C216A7">
        <w:rPr>
          <w:rFonts w:cs="Calibri"/>
          <w:u w:val="single"/>
        </w:rPr>
        <w:t>“</w:t>
      </w:r>
      <w:r w:rsidRPr="00C216A7">
        <w:rPr>
          <w:rStyle w:val="Emphasis"/>
          <w:highlight w:val="green"/>
        </w:rPr>
        <w:t>liking</w:t>
      </w:r>
      <w:r w:rsidRPr="00C216A7">
        <w:rPr>
          <w:rFonts w:cs="Calibri"/>
          <w:u w:val="single"/>
        </w:rPr>
        <w:t xml:space="preserve">” of </w:t>
      </w:r>
      <w:r w:rsidRPr="00C216A7">
        <w:rPr>
          <w:rStyle w:val="Emphasis"/>
          <w:highlight w:val="green"/>
        </w:rPr>
        <w:t>something</w:t>
      </w:r>
      <w:r w:rsidRPr="00C216A7">
        <w:rPr>
          <w:rFonts w:cs="Calibri"/>
          <w:u w:val="single"/>
        </w:rPr>
        <w:t xml:space="preserve">, or pure pleasure, </w:t>
      </w:r>
      <w:r w:rsidRPr="00C216A7">
        <w:rPr>
          <w:rStyle w:val="Emphasis"/>
          <w:highlight w:val="green"/>
        </w:rPr>
        <w:t>is represented by</w:t>
      </w:r>
      <w:r w:rsidRPr="00C216A7">
        <w:rPr>
          <w:rFonts w:cs="Calibri"/>
          <w:sz w:val="16"/>
        </w:rPr>
        <w:t xml:space="preserve"> small </w:t>
      </w:r>
      <w:r w:rsidRPr="00C216A7">
        <w:rPr>
          <w:rStyle w:val="Emphasis"/>
          <w:highlight w:val="green"/>
        </w:rPr>
        <w:t>regions</w:t>
      </w:r>
      <w:r w:rsidRPr="00C216A7">
        <w:rPr>
          <w:rFonts w:cs="Calibri"/>
          <w:sz w:val="16"/>
        </w:rPr>
        <w:t xml:space="preserve"> mainly </w:t>
      </w:r>
      <w:r w:rsidRPr="00C216A7">
        <w:rPr>
          <w:rStyle w:val="Emphasis"/>
          <w:highlight w:val="green"/>
        </w:rPr>
        <w:t>in the limbic system</w:t>
      </w:r>
      <w:r w:rsidRPr="00C216A7">
        <w:rPr>
          <w:rFonts w:cs="Calibri"/>
          <w:sz w:val="16"/>
        </w:rPr>
        <w:t xml:space="preserve"> (old reptilian part of the brain). These may be </w:t>
      </w:r>
      <w:r w:rsidRPr="00C216A7">
        <w:rPr>
          <w:rFonts w:cs="Calibri"/>
          <w:u w:val="single"/>
        </w:rPr>
        <w:t>part of larger neural circuits.</w:t>
      </w:r>
      <w:r w:rsidRPr="00C216A7">
        <w:rPr>
          <w:rFonts w:cs="Calibri"/>
          <w:sz w:val="16"/>
        </w:rPr>
        <w:t xml:space="preserve"> In Latin, </w:t>
      </w:r>
      <w:proofErr w:type="spellStart"/>
      <w:r w:rsidRPr="00C216A7">
        <w:rPr>
          <w:rFonts w:cs="Calibri"/>
          <w:sz w:val="16"/>
        </w:rPr>
        <w:t>hedus</w:t>
      </w:r>
      <w:proofErr w:type="spellEnd"/>
      <w:r w:rsidRPr="00C216A7">
        <w:rPr>
          <w:rFonts w:cs="Calibri"/>
          <w:sz w:val="16"/>
        </w:rPr>
        <w:t xml:space="preserve"> is the term for “sweet”; and in Greek, </w:t>
      </w:r>
      <w:proofErr w:type="spellStart"/>
      <w:r w:rsidRPr="00C216A7">
        <w:rPr>
          <w:rFonts w:cs="Calibri"/>
          <w:sz w:val="16"/>
        </w:rPr>
        <w:t>hodone</w:t>
      </w:r>
      <w:proofErr w:type="spellEnd"/>
      <w:r w:rsidRPr="00C216A7">
        <w:rPr>
          <w:rFonts w:cs="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216A7">
        <w:rPr>
          <w:rFonts w:cs="Calibr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C216A7">
        <w:rPr>
          <w:rFonts w:cs="Calibri"/>
          <w:sz w:val="8"/>
          <w:szCs w:val="8"/>
        </w:rPr>
        <w:t>networks, and</w:t>
      </w:r>
      <w:proofErr w:type="gramEnd"/>
      <w:r w:rsidRPr="00C216A7">
        <w:rPr>
          <w:rFonts w:cs="Calibr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216A7">
        <w:rPr>
          <w:rFonts w:cs="Calibri"/>
          <w:sz w:val="8"/>
          <w:szCs w:val="8"/>
        </w:rPr>
        <w:t>NAc</w:t>
      </w:r>
      <w:proofErr w:type="spellEnd"/>
      <w:r w:rsidRPr="00C216A7">
        <w:rPr>
          <w:rFonts w:cs="Calibri"/>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216A7">
        <w:rPr>
          <w:rFonts w:cs="Calibri"/>
          <w:sz w:val="8"/>
          <w:szCs w:val="8"/>
        </w:rPr>
        <w:t>), and</w:t>
      </w:r>
      <w:proofErr w:type="gramEnd"/>
      <w:r w:rsidRPr="00C216A7">
        <w:rPr>
          <w:rFonts w:cs="Calibri"/>
          <w:sz w:val="8"/>
          <w:szCs w:val="8"/>
        </w:rPr>
        <w:t xml:space="preserve"> may have an additive effect on vulnerability to various addictions [48]. In this regard, </w:t>
      </w:r>
      <w:proofErr w:type="spellStart"/>
      <w:r w:rsidRPr="00C216A7">
        <w:rPr>
          <w:rFonts w:cs="Calibri"/>
          <w:sz w:val="8"/>
          <w:szCs w:val="8"/>
        </w:rPr>
        <w:t>Vanyukov</w:t>
      </w:r>
      <w:proofErr w:type="spellEnd"/>
      <w:r w:rsidRPr="00C216A7">
        <w:rPr>
          <w:rFonts w:cs="Calibr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216A7">
        <w:rPr>
          <w:rFonts w:cs="Calibri"/>
          <w:sz w:val="16"/>
        </w:rPr>
        <w:t xml:space="preserve">In simpler terms, the system controls the production of dopamine, a chemical messenger that plays a significant role in pleasure and rewards. The senior author, Dr. </w:t>
      </w:r>
      <w:proofErr w:type="spellStart"/>
      <w:r w:rsidRPr="00C216A7">
        <w:rPr>
          <w:rFonts w:cs="Calibri"/>
          <w:sz w:val="16"/>
        </w:rPr>
        <w:t>Nenad</w:t>
      </w:r>
      <w:proofErr w:type="spellEnd"/>
      <w:r w:rsidRPr="00C216A7">
        <w:rPr>
          <w:rFonts w:cs="Calibri"/>
          <w:sz w:val="16"/>
        </w:rPr>
        <w:t xml:space="preserve"> </w:t>
      </w:r>
      <w:proofErr w:type="spellStart"/>
      <w:r w:rsidRPr="00C216A7">
        <w:rPr>
          <w:rFonts w:cs="Calibri"/>
          <w:sz w:val="16"/>
        </w:rPr>
        <w:t>Sestan</w:t>
      </w:r>
      <w:proofErr w:type="spellEnd"/>
      <w:r w:rsidRPr="00C216A7">
        <w:rPr>
          <w:rFonts w:cs="Calibri"/>
          <w:sz w:val="16"/>
        </w:rPr>
        <w:t xml:space="preserve"> from Yale, stated: “Humans have evolved a dopamine system that is different than the one in chimpanzees.” This may explain why the </w:t>
      </w:r>
      <w:r w:rsidRPr="00C216A7">
        <w:rPr>
          <w:rFonts w:cs="Calibri"/>
          <w:sz w:val="16"/>
        </w:rPr>
        <w:lastRenderedPageBreak/>
        <w:t xml:space="preserve">behavior of humans is so unique from that of non-human primates, even though our brains are so surprisingly similar, </w:t>
      </w:r>
      <w:proofErr w:type="spellStart"/>
      <w:r w:rsidRPr="00C216A7">
        <w:rPr>
          <w:rFonts w:cs="Calibri"/>
          <w:sz w:val="16"/>
        </w:rPr>
        <w:t>Sestan</w:t>
      </w:r>
      <w:proofErr w:type="spellEnd"/>
      <w:r w:rsidRPr="00C216A7">
        <w:rPr>
          <w:rFonts w:cs="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216A7">
        <w:rPr>
          <w:rStyle w:val="Emphasis"/>
          <w:highlight w:val="green"/>
        </w:rPr>
        <w:t>researchers examined</w:t>
      </w:r>
      <w:r w:rsidRPr="00C216A7">
        <w:rPr>
          <w:rFonts w:cs="Calibri"/>
          <w:u w:val="single"/>
        </w:rPr>
        <w:t xml:space="preserve"> 247 specimens of </w:t>
      </w:r>
      <w:r w:rsidRPr="00C216A7">
        <w:rPr>
          <w:rStyle w:val="Emphasis"/>
          <w:highlight w:val="green"/>
        </w:rPr>
        <w:t>neural tissue</w:t>
      </w:r>
      <w:r w:rsidRPr="00C216A7">
        <w:rPr>
          <w:rFonts w:cs="Calibri"/>
          <w:u w:val="single"/>
        </w:rPr>
        <w:t xml:space="preserve"> from six humans, five chimpanzees, and five macaque monkeys.</w:t>
      </w:r>
      <w:r w:rsidRPr="00C216A7">
        <w:rPr>
          <w:rFonts w:cs="Calibri"/>
          <w:sz w:val="16"/>
        </w:rPr>
        <w:t xml:space="preserve"> Moreover, these </w:t>
      </w:r>
      <w:r w:rsidRPr="00C216A7">
        <w:rPr>
          <w:rFonts w:cs="Calibri"/>
          <w:u w:val="single"/>
        </w:rPr>
        <w:t>investigators analyzed which genes were turned on or off in 16 regions of the brain.</w:t>
      </w:r>
      <w:r w:rsidRPr="00C216A7">
        <w:rPr>
          <w:rFonts w:cs="Calibri"/>
          <w:sz w:val="16"/>
        </w:rPr>
        <w:t xml:space="preserve"> While </w:t>
      </w:r>
      <w:r w:rsidRPr="00C216A7">
        <w:rPr>
          <w:rFonts w:cs="Calibri"/>
          <w:u w:val="single"/>
        </w:rPr>
        <w:t xml:space="preserve">the differences among species were subtle, </w:t>
      </w:r>
      <w:r w:rsidRPr="00C216A7">
        <w:rPr>
          <w:rFonts w:cs="Calibri"/>
          <w:b/>
          <w:bCs/>
          <w:u w:val="single"/>
        </w:rPr>
        <w:t>there was</w:t>
      </w:r>
      <w:r w:rsidRPr="00C216A7">
        <w:rPr>
          <w:rFonts w:cs="Calibri"/>
          <w:u w:val="single"/>
        </w:rPr>
        <w:t xml:space="preserve"> a </w:t>
      </w:r>
      <w:r w:rsidRPr="00C216A7">
        <w:rPr>
          <w:rFonts w:cs="Calibri"/>
          <w:b/>
          <w:bCs/>
          <w:u w:val="single"/>
        </w:rPr>
        <w:t>remarkable contrast in</w:t>
      </w:r>
      <w:r w:rsidRPr="00C216A7">
        <w:rPr>
          <w:rFonts w:cs="Calibri"/>
          <w:u w:val="single"/>
        </w:rPr>
        <w:t xml:space="preserve"> the</w:t>
      </w:r>
      <w:r w:rsidRPr="00C216A7">
        <w:rPr>
          <w:rFonts w:cs="Calibri"/>
          <w:b/>
          <w:bCs/>
          <w:u w:val="single"/>
        </w:rPr>
        <w:t xml:space="preserve"> </w:t>
      </w:r>
      <w:r w:rsidRPr="00C216A7">
        <w:rPr>
          <w:rStyle w:val="Emphasis"/>
          <w:highlight w:val="green"/>
        </w:rPr>
        <w:t>neocortices</w:t>
      </w:r>
      <w:r w:rsidRPr="00C216A7">
        <w:rPr>
          <w:rFonts w:cs="Calibri"/>
          <w:sz w:val="16"/>
        </w:rPr>
        <w:t xml:space="preserve">, specifically </w:t>
      </w:r>
      <w:r w:rsidRPr="00C216A7">
        <w:rPr>
          <w:rStyle w:val="Emphasis"/>
          <w:highlight w:val="green"/>
        </w:rPr>
        <w:t>in</w:t>
      </w:r>
      <w:r w:rsidRPr="00C216A7">
        <w:rPr>
          <w:rFonts w:cs="Calibri"/>
          <w:u w:val="single"/>
        </w:rPr>
        <w:t xml:space="preserve"> an area of </w:t>
      </w:r>
      <w:r w:rsidRPr="00C216A7">
        <w:rPr>
          <w:rStyle w:val="Emphasis"/>
          <w:highlight w:val="green"/>
        </w:rPr>
        <w:t>the brain</w:t>
      </w:r>
      <w:r w:rsidRPr="00C216A7">
        <w:rPr>
          <w:rFonts w:cs="Calibri"/>
          <w:u w:val="single"/>
        </w:rPr>
        <w:t xml:space="preserve"> that </w:t>
      </w:r>
      <w:r w:rsidRPr="00C216A7">
        <w:rPr>
          <w:rStyle w:val="Emphasis"/>
          <w:highlight w:val="green"/>
        </w:rPr>
        <w:t>is much more developed in humans</w:t>
      </w:r>
      <w:r w:rsidRPr="00C216A7">
        <w:rPr>
          <w:rStyle w:val="Emphasis"/>
        </w:rPr>
        <w:t xml:space="preserve"> </w:t>
      </w:r>
      <w:r w:rsidRPr="00C216A7">
        <w:rPr>
          <w:rFonts w:cs="Calibri"/>
          <w:u w:val="single"/>
        </w:rPr>
        <w:t>than in chimpanzees.</w:t>
      </w:r>
      <w:r w:rsidRPr="00C216A7">
        <w:rPr>
          <w:rFonts w:cs="Calibri"/>
          <w:sz w:val="16"/>
        </w:rPr>
        <w:t xml:space="preserve"> In fact, these researchers found that a gene called </w:t>
      </w:r>
      <w:r w:rsidRPr="00C216A7">
        <w:rPr>
          <w:rFonts w:cs="Calibri"/>
          <w:u w:val="single"/>
        </w:rPr>
        <w:t>tyrosine hydroxylase (TH) for the enzyme, responsible for the production of dopamine</w:t>
      </w:r>
      <w:r w:rsidRPr="00C216A7">
        <w:rPr>
          <w:rFonts w:cs="Calibri"/>
          <w:sz w:val="16"/>
        </w:rPr>
        <w:t xml:space="preserve">, was </w:t>
      </w:r>
      <w:r w:rsidRPr="00C216A7">
        <w:rPr>
          <w:rFonts w:cs="Calibri"/>
          <w:u w:val="single"/>
        </w:rPr>
        <w:t>expressed in the neocortex of humans, but not chimpanzees.</w:t>
      </w:r>
      <w:r w:rsidRPr="00C216A7">
        <w:rPr>
          <w:rFonts w:cs="Calibri"/>
          <w:sz w:val="16"/>
        </w:rPr>
        <w:t xml:space="preserve"> As discussed earlier, </w:t>
      </w:r>
      <w:r w:rsidRPr="00C216A7">
        <w:rPr>
          <w:rFonts w:cs="Calibri"/>
          <w:u w:val="single"/>
        </w:rPr>
        <w:t>dopamine is</w:t>
      </w:r>
      <w:r w:rsidRPr="00C216A7">
        <w:rPr>
          <w:rFonts w:cs="Calibri"/>
          <w:sz w:val="16"/>
        </w:rPr>
        <w:t xml:space="preserve"> best </w:t>
      </w:r>
      <w:r w:rsidRPr="00C216A7">
        <w:rPr>
          <w:rFonts w:cs="Calibri"/>
          <w:u w:val="single"/>
        </w:rPr>
        <w:t>known for its</w:t>
      </w:r>
      <w:r w:rsidRPr="00C216A7">
        <w:rPr>
          <w:rFonts w:cs="Calibri"/>
          <w:sz w:val="16"/>
        </w:rPr>
        <w:t xml:space="preserve"> essential </w:t>
      </w:r>
      <w:r w:rsidRPr="00C216A7">
        <w:rPr>
          <w:rFonts w:cs="Calibri"/>
          <w:u w:val="single"/>
        </w:rPr>
        <w:t>role within the brain’s reward system; the</w:t>
      </w:r>
      <w:r w:rsidRPr="00C216A7">
        <w:rPr>
          <w:rFonts w:cs="Calibri"/>
          <w:sz w:val="16"/>
        </w:rPr>
        <w:t xml:space="preserve"> very </w:t>
      </w:r>
      <w:r w:rsidRPr="00C216A7">
        <w:rPr>
          <w:rFonts w:cs="Calibri"/>
          <w:u w:val="single"/>
        </w:rPr>
        <w:t>system that responds to everything from sex, to gambling, to food, and to addictive drugs.</w:t>
      </w:r>
      <w:r w:rsidRPr="00C216A7">
        <w:rPr>
          <w:rFonts w:cs="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216A7">
        <w:rPr>
          <w:rStyle w:val="Emphasis"/>
          <w:highlight w:val="green"/>
        </w:rPr>
        <w:t>dopamine plays</w:t>
      </w:r>
      <w:r w:rsidRPr="00C216A7">
        <w:rPr>
          <w:rFonts w:cs="Calibri"/>
          <w:u w:val="single"/>
        </w:rPr>
        <w:t xml:space="preserve"> a substantial </w:t>
      </w:r>
      <w:r w:rsidRPr="00C216A7">
        <w:rPr>
          <w:rStyle w:val="Emphasis"/>
          <w:highlight w:val="green"/>
        </w:rPr>
        <w:t>role in</w:t>
      </w:r>
      <w:r w:rsidRPr="00C216A7">
        <w:rPr>
          <w:rFonts w:cs="Calibri"/>
          <w:u w:val="single"/>
        </w:rPr>
        <w:t xml:space="preserve"> humans’ </w:t>
      </w:r>
      <w:r w:rsidRPr="00C216A7">
        <w:rPr>
          <w:rStyle w:val="Emphasis"/>
          <w:highlight w:val="green"/>
        </w:rPr>
        <w:t>ability to pursue</w:t>
      </w:r>
      <w:r w:rsidRPr="00C216A7">
        <w:rPr>
          <w:rFonts w:cs="Calibri"/>
          <w:u w:val="single"/>
        </w:rPr>
        <w:t xml:space="preserve"> various </w:t>
      </w:r>
      <w:r w:rsidRPr="00C216A7">
        <w:rPr>
          <w:rStyle w:val="Emphasis"/>
          <w:highlight w:val="green"/>
        </w:rPr>
        <w:t>rewards that are</w:t>
      </w:r>
      <w:r w:rsidRPr="00C216A7">
        <w:rPr>
          <w:rFonts w:cs="Calibri"/>
          <w:u w:val="single"/>
        </w:rPr>
        <w:t xml:space="preserve"> perhaps months or even </w:t>
      </w:r>
      <w:r w:rsidRPr="00C216A7">
        <w:rPr>
          <w:rStyle w:val="Emphasis"/>
          <w:highlight w:val="green"/>
        </w:rPr>
        <w:t xml:space="preserve">years away </w:t>
      </w:r>
      <w:r w:rsidRPr="00C216A7">
        <w:rPr>
          <w:rFonts w:cs="Calibri"/>
        </w:rPr>
        <w:t>in</w:t>
      </w:r>
      <w:r w:rsidRPr="00C216A7">
        <w:rPr>
          <w:rFonts w:cs="Calibr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216A7">
        <w:rPr>
          <w:rFonts w:cs="Calibri"/>
          <w:sz w:val="16"/>
        </w:rPr>
        <w:t>alterlife</w:t>
      </w:r>
      <w:proofErr w:type="spellEnd"/>
      <w:r w:rsidRPr="00C216A7">
        <w:rPr>
          <w:rFonts w:cs="Calibri"/>
          <w:sz w:val="16"/>
        </w:rPr>
        <w:t xml:space="preserve">. </w:t>
      </w:r>
      <w:r w:rsidRPr="00C216A7">
        <w:rPr>
          <w:rFonts w:cs="Calibri"/>
          <w:u w:val="single"/>
        </w:rPr>
        <w:t>This may explain what often motivates people to work for things that have no apparent short-term benefit</w:t>
      </w:r>
      <w:r w:rsidRPr="00C216A7">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216A7">
        <w:rPr>
          <w:rFonts w:cs="Calibri"/>
          <w:sz w:val="16"/>
        </w:rPr>
        <w:t>shilting</w:t>
      </w:r>
      <w:proofErr w:type="spellEnd"/>
      <w:r w:rsidRPr="00C216A7">
        <w:rPr>
          <w:rFonts w:cs="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50F45E7" w14:textId="77777777" w:rsidR="00B4176B" w:rsidRPr="00C216A7" w:rsidRDefault="00B4176B" w:rsidP="00B4176B">
      <w:pPr>
        <w:pStyle w:val="Heading4"/>
        <w:rPr>
          <w:rFonts w:cs="Calibri"/>
        </w:rPr>
      </w:pPr>
      <w:r w:rsidRPr="00C216A7">
        <w:rPr>
          <w:rFonts w:cs="Calibri"/>
        </w:rPr>
        <w:t>Prefer:</w:t>
      </w:r>
    </w:p>
    <w:p w14:paraId="05F977AD" w14:textId="77777777" w:rsidR="00B4176B" w:rsidRPr="00C216A7" w:rsidRDefault="00B4176B" w:rsidP="00B4176B">
      <w:pPr>
        <w:pStyle w:val="Heading4"/>
        <w:rPr>
          <w:rFonts w:cs="Calibri"/>
        </w:rPr>
      </w:pPr>
      <w:r w:rsidRPr="00C216A7">
        <w:rPr>
          <w:rFonts w:cs="Calibri"/>
        </w:rPr>
        <w:t xml:space="preserve">1] </w:t>
      </w:r>
      <w:proofErr w:type="spellStart"/>
      <w:r w:rsidRPr="00C216A7">
        <w:rPr>
          <w:rFonts w:cs="Calibri"/>
        </w:rPr>
        <w:t>Bindingness</w:t>
      </w:r>
      <w:proofErr w:type="spellEnd"/>
      <w:r w:rsidRPr="00C216A7">
        <w:rPr>
          <w:rFonts w:cs="Calibri"/>
        </w:rPr>
        <w:t>-- I could put my hand on a hot stove and I’d automatically pull it back before a signal is sent to my brain-- Anything else fails to be morally binding because one could always ask “why not?”</w:t>
      </w:r>
    </w:p>
    <w:p w14:paraId="4E70E9A2" w14:textId="4F4FFDBB" w:rsidR="00B4176B" w:rsidRPr="00C216A7" w:rsidRDefault="00B4176B" w:rsidP="00B4176B">
      <w:pPr>
        <w:pStyle w:val="Heading4"/>
        <w:rPr>
          <w:rFonts w:cs="Calibri"/>
        </w:rPr>
      </w:pPr>
      <w:r w:rsidRPr="00C216A7">
        <w:rPr>
          <w:rFonts w:cs="Calibri"/>
        </w:rPr>
        <w:t xml:space="preserve">2] Actor spec—governments must use </w:t>
      </w:r>
      <w:proofErr w:type="spellStart"/>
      <w:r w:rsidRPr="00C216A7">
        <w:rPr>
          <w:rFonts w:cs="Calibri"/>
        </w:rPr>
        <w:t>util</w:t>
      </w:r>
      <w:proofErr w:type="spellEnd"/>
      <w:r w:rsidRPr="00C216A7">
        <w:rPr>
          <w:rFonts w:cs="Calibri"/>
        </w:rPr>
        <w:t xml:space="preserve"> because they </w:t>
      </w:r>
      <w:r w:rsidRPr="00C216A7">
        <w:rPr>
          <w:rFonts w:cs="Calibri"/>
          <w:u w:val="single"/>
        </w:rPr>
        <w:t>don’t have intentions</w:t>
      </w:r>
      <w:r w:rsidRPr="00C216A7">
        <w:rPr>
          <w:rFonts w:cs="Calibri"/>
        </w:rPr>
        <w:t xml:space="preserve"> and are </w:t>
      </w:r>
      <w:r w:rsidRPr="00C216A7">
        <w:rPr>
          <w:rFonts w:cs="Calibri"/>
          <w:u w:val="single"/>
        </w:rPr>
        <w:t>constantly</w:t>
      </w:r>
      <w:r w:rsidRPr="00C216A7">
        <w:rPr>
          <w:rFonts w:cs="Calibri"/>
        </w:rPr>
        <w:t xml:space="preserve"> dealing with tradeoffs—outweighs since different agents have different obligations</w:t>
      </w:r>
    </w:p>
    <w:p w14:paraId="4AC5D390" w14:textId="77777777" w:rsidR="00C216A7" w:rsidRPr="00C216A7" w:rsidRDefault="00C216A7" w:rsidP="00C216A7">
      <w:pPr>
        <w:rPr>
          <w:rFonts w:cs="Calibri"/>
        </w:rPr>
      </w:pPr>
    </w:p>
    <w:p w14:paraId="6F14378E" w14:textId="77777777" w:rsidR="00C216A7" w:rsidRPr="00C216A7" w:rsidRDefault="00C216A7" w:rsidP="00C216A7">
      <w:pPr>
        <w:pStyle w:val="Heading4"/>
        <w:rPr>
          <w:rFonts w:cs="Calibri"/>
        </w:rPr>
      </w:pPr>
      <w:r w:rsidRPr="00C216A7">
        <w:rPr>
          <w:rFonts w:cs="Calibri"/>
        </w:rPr>
        <w:t xml:space="preserve">Extinction </w:t>
      </w:r>
      <w:r w:rsidRPr="00C216A7">
        <w:rPr>
          <w:rFonts w:cs="Calibri"/>
          <w:u w:val="single"/>
        </w:rPr>
        <w:t>must outweigh</w:t>
      </w:r>
      <w:r w:rsidRPr="00C216A7">
        <w:rPr>
          <w:rFonts w:cs="Calibri"/>
        </w:rPr>
        <w:t xml:space="preserve"> – moral uncertainty demands we preserve the conditions for life, even a </w:t>
      </w:r>
      <w:r w:rsidRPr="00C216A7">
        <w:rPr>
          <w:rFonts w:cs="Calibri"/>
          <w:u w:val="single"/>
        </w:rPr>
        <w:t>tiny risk</w:t>
      </w:r>
      <w:r w:rsidRPr="00C216A7">
        <w:rPr>
          <w:rFonts w:cs="Calibri"/>
        </w:rPr>
        <w:t xml:space="preserve"> outweighs, and future gains in quality of life </w:t>
      </w:r>
      <w:r w:rsidRPr="00C216A7">
        <w:rPr>
          <w:rFonts w:cs="Calibri"/>
          <w:u w:val="single"/>
        </w:rPr>
        <w:t>ensure</w:t>
      </w:r>
      <w:r w:rsidRPr="00C216A7">
        <w:rPr>
          <w:rFonts w:cs="Calibri"/>
        </w:rPr>
        <w:t xml:space="preserve"> it’s a prior question </w:t>
      </w:r>
    </w:p>
    <w:p w14:paraId="75A42B55" w14:textId="77777777" w:rsidR="00C216A7" w:rsidRPr="00C216A7" w:rsidRDefault="00C216A7" w:rsidP="00C216A7">
      <w:pPr>
        <w:rPr>
          <w:rFonts w:cs="Calibri"/>
        </w:rPr>
      </w:pPr>
      <w:r w:rsidRPr="00C216A7">
        <w:rPr>
          <w:rStyle w:val="Style13ptBold"/>
          <w:rFonts w:cs="Calibri"/>
        </w:rPr>
        <w:t>Todd 17</w:t>
      </w:r>
      <w:r w:rsidRPr="00C216A7">
        <w:rPr>
          <w:rFonts w:cs="Calibri"/>
        </w:rPr>
        <w:t xml:space="preserve"> [Ben has a 1st from Oxford in Physics and Philosophy, has published in Climate Physics, once kick-boxed for Oxford, and speaks Chinese, badly. "The case for reducing extinction risk." </w:t>
      </w:r>
      <w:hyperlink r:id="rId10" w:history="1">
        <w:r w:rsidRPr="00C216A7">
          <w:rPr>
            <w:rStyle w:val="Hyperlink"/>
            <w:rFonts w:cs="Calibri"/>
          </w:rPr>
          <w:t>https://80000hours.org/articles/extinction-risk/</w:t>
        </w:r>
      </w:hyperlink>
      <w:r w:rsidRPr="00C216A7">
        <w:rPr>
          <w:rFonts w:cs="Calibri"/>
        </w:rPr>
        <w:t xml:space="preserve">] </w:t>
      </w:r>
      <w:proofErr w:type="spellStart"/>
      <w:r w:rsidRPr="00C216A7">
        <w:rPr>
          <w:rFonts w:cs="Calibri"/>
        </w:rPr>
        <w:t>brett</w:t>
      </w:r>
      <w:proofErr w:type="spellEnd"/>
    </w:p>
    <w:p w14:paraId="361F59AF" w14:textId="77777777" w:rsidR="00C216A7" w:rsidRPr="00C216A7" w:rsidRDefault="00C216A7" w:rsidP="00C216A7">
      <w:pPr>
        <w:rPr>
          <w:rFonts w:cs="Calibri"/>
          <w:sz w:val="8"/>
        </w:rPr>
      </w:pPr>
      <w:r w:rsidRPr="00C216A7">
        <w:rPr>
          <w:rFonts w:cs="Calibri"/>
          <w:sz w:val="8"/>
        </w:rPr>
        <w:lastRenderedPageBreak/>
        <w:t xml:space="preserve">In this new age, </w:t>
      </w:r>
      <w:r w:rsidRPr="00C216A7">
        <w:rPr>
          <w:rStyle w:val="StyleUnderline"/>
          <w:rFonts w:cs="Calibri"/>
        </w:rPr>
        <w:t xml:space="preserve">what should be our </w:t>
      </w:r>
      <w:r w:rsidRPr="00C216A7">
        <w:rPr>
          <w:rFonts w:cs="Calibri"/>
          <w:sz w:val="8"/>
        </w:rPr>
        <w:t>biggest priority</w:t>
      </w:r>
      <w:r w:rsidRPr="00C216A7">
        <w:rPr>
          <w:rStyle w:val="StyleUnderline"/>
          <w:rFonts w:cs="Calibri"/>
        </w:rPr>
        <w:t xml:space="preserve"> as a </w:t>
      </w:r>
      <w:proofErr w:type="spellStart"/>
      <w:r w:rsidRPr="00C216A7">
        <w:rPr>
          <w:rStyle w:val="StyleUnderline"/>
          <w:rFonts w:cs="Calibri"/>
        </w:rPr>
        <w:t>civilisation</w:t>
      </w:r>
      <w:proofErr w:type="spellEnd"/>
      <w:r w:rsidRPr="00C216A7">
        <w:rPr>
          <w:rStyle w:val="StyleUnderline"/>
          <w:rFonts w:cs="Calibri"/>
        </w:rPr>
        <w:t>?</w:t>
      </w:r>
      <w:r w:rsidRPr="00C216A7">
        <w:rPr>
          <w:rFonts w:cs="Calibri"/>
          <w:sz w:val="8"/>
        </w:rPr>
        <w:t xml:space="preserve"> Improving technology? Helping the poor? Changing the political system? Here’s a suggestion that’s not so often discussed: </w:t>
      </w:r>
      <w:r w:rsidRPr="00C216A7">
        <w:rPr>
          <w:rStyle w:val="StyleUnderline"/>
          <w:rFonts w:cs="Calibri"/>
          <w:highlight w:val="green"/>
        </w:rPr>
        <w:t xml:space="preserve">our first priority should be to </w:t>
      </w:r>
      <w:r w:rsidRPr="00C216A7">
        <w:rPr>
          <w:rStyle w:val="Emphasis"/>
          <w:highlight w:val="green"/>
        </w:rPr>
        <w:t>survive</w:t>
      </w:r>
      <w:r w:rsidRPr="00C216A7">
        <w:rPr>
          <w:rFonts w:cs="Calibri"/>
          <w:sz w:val="8"/>
        </w:rPr>
        <w:t xml:space="preserve">. </w:t>
      </w:r>
      <w:r w:rsidRPr="00C216A7">
        <w:rPr>
          <w:rStyle w:val="StyleUnderline"/>
          <w:rFonts w:cs="Calibri"/>
        </w:rPr>
        <w:t xml:space="preserve">So long as </w:t>
      </w:r>
      <w:proofErr w:type="spellStart"/>
      <w:r w:rsidRPr="00C216A7">
        <w:rPr>
          <w:rStyle w:val="StyleUnderline"/>
          <w:rFonts w:cs="Calibri"/>
        </w:rPr>
        <w:t>civilisation</w:t>
      </w:r>
      <w:proofErr w:type="spellEnd"/>
      <w:r w:rsidRPr="00C216A7">
        <w:rPr>
          <w:rStyle w:val="StyleUnderline"/>
          <w:rFonts w:cs="Calibri"/>
        </w:rPr>
        <w:t xml:space="preserve"> continues to exist, </w:t>
      </w:r>
      <w:r w:rsidRPr="00C216A7">
        <w:rPr>
          <w:rStyle w:val="StyleUnderline"/>
          <w:rFonts w:cs="Calibri"/>
          <w:highlight w:val="green"/>
        </w:rPr>
        <w:t>we’ll have the chance to solve</w:t>
      </w:r>
      <w:r w:rsidRPr="00C216A7">
        <w:rPr>
          <w:rStyle w:val="StyleUnderline"/>
          <w:rFonts w:cs="Calibri"/>
        </w:rPr>
        <w:t xml:space="preserve"> all our </w:t>
      </w:r>
      <w:r w:rsidRPr="00C216A7">
        <w:rPr>
          <w:rStyle w:val="Emphasis"/>
          <w:highlight w:val="green"/>
        </w:rPr>
        <w:t xml:space="preserve">other </w:t>
      </w:r>
      <w:proofErr w:type="gramStart"/>
      <w:r w:rsidRPr="00C216A7">
        <w:rPr>
          <w:rStyle w:val="Emphasis"/>
          <w:highlight w:val="green"/>
        </w:rPr>
        <w:t>problems</w:t>
      </w:r>
      <w:r w:rsidRPr="00C216A7">
        <w:rPr>
          <w:rStyle w:val="StyleUnderline"/>
          <w:rFonts w:cs="Calibri"/>
        </w:rPr>
        <w:t>, and</w:t>
      </w:r>
      <w:proofErr w:type="gramEnd"/>
      <w:r w:rsidRPr="00C216A7">
        <w:rPr>
          <w:rStyle w:val="StyleUnderline"/>
          <w:rFonts w:cs="Calibri"/>
        </w:rPr>
        <w:t xml:space="preserve"> have a far better future. But </w:t>
      </w:r>
      <w:r w:rsidRPr="00C216A7">
        <w:rPr>
          <w:rStyle w:val="Emphasis"/>
          <w:highlight w:val="green"/>
        </w:rPr>
        <w:t>if we go extinct, that’s it</w:t>
      </w:r>
      <w:r w:rsidRPr="00C216A7">
        <w:rPr>
          <w:rFonts w:cs="Calibri"/>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w:t>
      </w:r>
      <w:proofErr w:type="gramStart"/>
      <w:r w:rsidRPr="00C216A7">
        <w:rPr>
          <w:rFonts w:cs="Calibri"/>
          <w:sz w:val="8"/>
        </w:rPr>
        <w:t>higher, and</w:t>
      </w:r>
      <w:proofErr w:type="gramEnd"/>
      <w:r w:rsidRPr="00C216A7">
        <w:rPr>
          <w:rFonts w:cs="Calibri"/>
          <w:sz w:val="8"/>
        </w:rPr>
        <w:t xml:space="preserve"> are probably increasing. These concerns have started a new movement working to safeguard </w:t>
      </w:r>
      <w:proofErr w:type="spellStart"/>
      <w:r w:rsidRPr="00C216A7">
        <w:rPr>
          <w:rFonts w:cs="Calibri"/>
          <w:sz w:val="8"/>
        </w:rPr>
        <w:t>civilisation</w:t>
      </w:r>
      <w:proofErr w:type="spellEnd"/>
      <w:r w:rsidRPr="00C216A7">
        <w:rPr>
          <w:rFonts w:cs="Calibri"/>
          <w:sz w:val="8"/>
        </w:rPr>
        <w:t xml:space="preserve">, which has been joined by Stephen Hawking, Max </w:t>
      </w:r>
      <w:proofErr w:type="spellStart"/>
      <w:r w:rsidRPr="00C216A7">
        <w:rPr>
          <w:rFonts w:cs="Calibri"/>
          <w:sz w:val="8"/>
        </w:rPr>
        <w:t>Tegmark</w:t>
      </w:r>
      <w:proofErr w:type="spellEnd"/>
      <w:r w:rsidRPr="00C216A7">
        <w:rPr>
          <w:rFonts w:cs="Calibri"/>
          <w:sz w:val="8"/>
        </w:rPr>
        <w:t xml:space="preserve">, and new institutes founded by researchers at Cambridge, MIT, Oxford, and elsewhere. In the rest of this article, we cover the greatest risks to </w:t>
      </w:r>
      <w:proofErr w:type="spellStart"/>
      <w:r w:rsidRPr="00C216A7">
        <w:rPr>
          <w:rFonts w:cs="Calibri"/>
          <w:sz w:val="8"/>
        </w:rPr>
        <w:t>civilisation</w:t>
      </w:r>
      <w:proofErr w:type="spellEnd"/>
      <w:r w:rsidRPr="00C216A7">
        <w:rPr>
          <w:rFonts w:cs="Calibri"/>
          <w:sz w:val="8"/>
        </w:rPr>
        <w:t xml:space="preserve">, including some that might be bigger than nuclear war and climate change. We then make the case that reducing these risks could be the most important thing you do with your </w:t>
      </w:r>
      <w:proofErr w:type="gramStart"/>
      <w:r w:rsidRPr="00C216A7">
        <w:rPr>
          <w:rFonts w:cs="Calibri"/>
          <w:sz w:val="8"/>
        </w:rPr>
        <w:t>life, and</w:t>
      </w:r>
      <w:proofErr w:type="gramEnd"/>
      <w:r w:rsidRPr="00C216A7">
        <w:rPr>
          <w:rFonts w:cs="Calibri"/>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w:t>
      </w:r>
      <w:proofErr w:type="gramStart"/>
      <w:r w:rsidRPr="00C216A7">
        <w:rPr>
          <w:rFonts w:cs="Calibri"/>
          <w:sz w:val="8"/>
        </w:rPr>
        <w:t>history, and</w:t>
      </w:r>
      <w:proofErr w:type="gramEnd"/>
      <w:r w:rsidRPr="00C216A7">
        <w:rPr>
          <w:rFonts w:cs="Calibri"/>
          <w:sz w:val="8"/>
        </w:rPr>
        <w:t xml:space="preserve"> are much higher. If Earth was hit by a 1km-wide asteroid, there’s a chance that </w:t>
      </w:r>
      <w:proofErr w:type="spellStart"/>
      <w:r w:rsidRPr="00C216A7">
        <w:rPr>
          <w:rFonts w:cs="Calibri"/>
          <w:sz w:val="8"/>
        </w:rPr>
        <w:t>civilisation</w:t>
      </w:r>
      <w:proofErr w:type="spellEnd"/>
      <w:r w:rsidRPr="00C216A7">
        <w:rPr>
          <w:rFonts w:cs="Calibri"/>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w:t>
      </w:r>
      <w:proofErr w:type="gramStart"/>
      <w:r w:rsidRPr="00C216A7">
        <w:rPr>
          <w:rFonts w:cs="Calibri"/>
          <w:sz w:val="8"/>
        </w:rPr>
        <w:t>The</w:t>
      </w:r>
      <w:proofErr w:type="gramEnd"/>
      <w:r w:rsidRPr="00C216A7">
        <w:rPr>
          <w:rFonts w:cs="Calibri"/>
          <w:sz w:val="8"/>
        </w:rPr>
        <w:t xml:space="preserv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C216A7">
        <w:rPr>
          <w:rFonts w:cs="Calibri"/>
          <w:sz w:val="8"/>
        </w:rPr>
        <w:t>civilisation</w:t>
      </w:r>
      <w:proofErr w:type="spellEnd"/>
      <w:r w:rsidRPr="00C216A7">
        <w:rPr>
          <w:rFonts w:cs="Calibri"/>
          <w:sz w:val="8"/>
        </w:rPr>
        <w:t xml:space="preserve"> does some terrible things, such as factory farming. But as you can see in the data, many important measures of </w:t>
      </w:r>
      <w:r w:rsidRPr="00C216A7">
        <w:rPr>
          <w:rStyle w:val="Emphasis"/>
          <w:highlight w:val="green"/>
        </w:rPr>
        <w:t>progress</w:t>
      </w:r>
      <w:r w:rsidRPr="00C216A7">
        <w:rPr>
          <w:rStyle w:val="Emphasis"/>
        </w:rPr>
        <w:t xml:space="preserve"> have </w:t>
      </w:r>
      <w:r w:rsidRPr="00C216A7">
        <w:rPr>
          <w:rStyle w:val="Emphasis"/>
          <w:highlight w:val="green"/>
        </w:rPr>
        <w:t>improved dramatically</w:t>
      </w:r>
      <w:r w:rsidRPr="00C216A7">
        <w:rPr>
          <w:rFonts w:cs="Calibri"/>
          <w:sz w:val="8"/>
        </w:rPr>
        <w:t xml:space="preserve">. More to the point, no matter what you think has happened in the past, if we look forward, improving technology, political </w:t>
      </w:r>
      <w:proofErr w:type="spellStart"/>
      <w:r w:rsidRPr="00C216A7">
        <w:rPr>
          <w:rFonts w:cs="Calibri"/>
          <w:sz w:val="8"/>
        </w:rPr>
        <w:t>organisation</w:t>
      </w:r>
      <w:proofErr w:type="spellEnd"/>
      <w:r w:rsidRPr="00C216A7">
        <w:rPr>
          <w:rFonts w:cs="Calibri"/>
          <w:sz w:val="8"/>
        </w:rPr>
        <w:t xml:space="preserve"> and freedom gives </w:t>
      </w:r>
      <w:r w:rsidRPr="00C216A7">
        <w:rPr>
          <w:rStyle w:val="StyleUnderline"/>
          <w:rFonts w:cs="Calibri"/>
          <w:highlight w:val="green"/>
        </w:rPr>
        <w:t>our descendants</w:t>
      </w:r>
      <w:r w:rsidRPr="00C216A7">
        <w:rPr>
          <w:rFonts w:cs="Calibri"/>
          <w:sz w:val="8"/>
        </w:rPr>
        <w:t xml:space="preserve"> the potential to solve our current problems, and </w:t>
      </w:r>
      <w:r w:rsidRPr="00C216A7">
        <w:rPr>
          <w:rStyle w:val="StyleUnderline"/>
          <w:rFonts w:cs="Calibri"/>
          <w:highlight w:val="green"/>
        </w:rPr>
        <w:t xml:space="preserve">have </w:t>
      </w:r>
      <w:r w:rsidRPr="00C216A7">
        <w:rPr>
          <w:rStyle w:val="Emphasis"/>
          <w:highlight w:val="green"/>
        </w:rPr>
        <w:t>vastly better lives</w:t>
      </w:r>
      <w:r w:rsidRPr="00C216A7">
        <w:rPr>
          <w:rFonts w:cs="Calibri"/>
          <w:sz w:val="8"/>
        </w:rPr>
        <w:t xml:space="preserve">.12 </w:t>
      </w:r>
      <w:r w:rsidRPr="00C216A7">
        <w:rPr>
          <w:rStyle w:val="StyleUnderline"/>
          <w:rFonts w:cs="Calibri"/>
        </w:rPr>
        <w:t>It is possible to end poverty</w:t>
      </w:r>
      <w:r w:rsidRPr="00C216A7">
        <w:rPr>
          <w:rFonts w:cs="Calibri"/>
          <w:sz w:val="8"/>
        </w:rPr>
        <w:t xml:space="preserve">, </w:t>
      </w:r>
      <w:r w:rsidRPr="00C216A7">
        <w:rPr>
          <w:rStyle w:val="StyleUnderline"/>
          <w:rFonts w:cs="Calibri"/>
        </w:rPr>
        <w:t>prevent climate change, alleviate suffering, and more</w:t>
      </w:r>
      <w:r w:rsidRPr="00C216A7">
        <w:rPr>
          <w:rFonts w:cs="Calibri"/>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C216A7">
        <w:rPr>
          <w:rStyle w:val="StyleUnderline"/>
          <w:rFonts w:cs="Calibri"/>
        </w:rPr>
        <w:t>Each</w:t>
      </w:r>
      <w:r w:rsidRPr="00C216A7">
        <w:rPr>
          <w:rFonts w:cs="Calibri"/>
          <w:sz w:val="8"/>
        </w:rPr>
        <w:t xml:space="preserve"> time we discover a </w:t>
      </w:r>
      <w:r w:rsidRPr="00C216A7">
        <w:rPr>
          <w:rStyle w:val="StyleUnderline"/>
          <w:rFonts w:cs="Calibri"/>
        </w:rPr>
        <w:t>new technology</w:t>
      </w:r>
      <w:r w:rsidRPr="00C216A7">
        <w:rPr>
          <w:rFonts w:cs="Calibri"/>
          <w:sz w:val="8"/>
        </w:rPr>
        <w:t xml:space="preserve">, most of the time it </w:t>
      </w:r>
      <w:r w:rsidRPr="00C216A7">
        <w:rPr>
          <w:rStyle w:val="StyleUnderline"/>
          <w:rFonts w:cs="Calibri"/>
        </w:rPr>
        <w:t>yields huge benefits</w:t>
      </w:r>
      <w:r w:rsidRPr="00C216A7">
        <w:rPr>
          <w:rFonts w:cs="Calibri"/>
          <w:sz w:val="8"/>
        </w:rPr>
        <w:t xml:space="preserve">. But there’s also a chance we discover a technology with more destructive power than we have the ability to wisely use. And so, although </w:t>
      </w:r>
      <w:r w:rsidRPr="00C216A7">
        <w:rPr>
          <w:rStyle w:val="StyleUnderline"/>
          <w:rFonts w:cs="Calibri"/>
        </w:rPr>
        <w:t>the present generation lives in the most prosperous period in human history</w:t>
      </w:r>
      <w:r w:rsidRPr="00C216A7">
        <w:rPr>
          <w:rFonts w:cs="Calibri"/>
          <w:sz w:val="8"/>
        </w:rPr>
        <w:t xml:space="preserve">, it’s plausibly also the most dangerous. The first destructive technology of this kind was nuclear weapons. Nuclear weapons: a history of near-misses Today we all have North Korea’s nuclear </w:t>
      </w:r>
      <w:proofErr w:type="spellStart"/>
      <w:r w:rsidRPr="00C216A7">
        <w:rPr>
          <w:rFonts w:cs="Calibri"/>
          <w:sz w:val="8"/>
        </w:rPr>
        <w:t>programme</w:t>
      </w:r>
      <w:proofErr w:type="spellEnd"/>
      <w:r w:rsidRPr="00C216A7">
        <w:rPr>
          <w:rFonts w:cs="Calibri"/>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C216A7">
        <w:rPr>
          <w:rFonts w:cs="Calibri"/>
          <w:sz w:val="8"/>
        </w:rPr>
        <w:t>anyway, and</w:t>
      </w:r>
      <w:proofErr w:type="gramEnd"/>
      <w:r w:rsidRPr="00C216A7">
        <w:rPr>
          <w:rFonts w:cs="Calibri"/>
          <w:sz w:val="8"/>
        </w:rPr>
        <w:t xml:space="preserve"> decided against invading. An invasion of Cuba might well have triggered nuclear war; it later emerged that Castro was in </w:t>
      </w:r>
      <w:proofErr w:type="spellStart"/>
      <w:r w:rsidRPr="00C216A7">
        <w:rPr>
          <w:rFonts w:cs="Calibri"/>
          <w:sz w:val="8"/>
        </w:rPr>
        <w:t>favour</w:t>
      </w:r>
      <w:proofErr w:type="spellEnd"/>
      <w:r w:rsidRPr="00C216A7">
        <w:rPr>
          <w:rFonts w:cs="Calibri"/>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C216A7">
        <w:rPr>
          <w:rFonts w:cs="Calibri"/>
          <w:sz w:val="8"/>
        </w:rPr>
        <w:t>Vasili</w:t>
      </w:r>
      <w:proofErr w:type="spellEnd"/>
      <w:r w:rsidRPr="00C216A7">
        <w:rPr>
          <w:rFonts w:cs="Calibri"/>
          <w:sz w:val="8"/>
        </w:rPr>
        <w:t xml:space="preserve"> </w:t>
      </w:r>
      <w:proofErr w:type="spellStart"/>
      <w:r w:rsidRPr="00C216A7">
        <w:rPr>
          <w:rFonts w:cs="Calibri"/>
          <w:sz w:val="8"/>
        </w:rPr>
        <w:t>Arkhipov</w:t>
      </w:r>
      <w:proofErr w:type="spellEnd"/>
      <w:r w:rsidRPr="00C216A7">
        <w:rPr>
          <w:rFonts w:cs="Calibri"/>
          <w:sz w:val="8"/>
        </w:rPr>
        <w:t xml:space="preserve">, disagreed, preventing war. Thanks to </w:t>
      </w:r>
      <w:proofErr w:type="spellStart"/>
      <w:r w:rsidRPr="00C216A7">
        <w:rPr>
          <w:rFonts w:cs="Calibri"/>
          <w:sz w:val="8"/>
        </w:rPr>
        <w:t>Vasili</w:t>
      </w:r>
      <w:proofErr w:type="spellEnd"/>
      <w:r w:rsidRPr="00C216A7">
        <w:rPr>
          <w:rFonts w:cs="Calibri"/>
          <w:sz w:val="8"/>
        </w:rPr>
        <w:t xml:space="preserve"> </w:t>
      </w:r>
      <w:proofErr w:type="spellStart"/>
      <w:r w:rsidRPr="00C216A7">
        <w:rPr>
          <w:rFonts w:cs="Calibri"/>
          <w:sz w:val="8"/>
        </w:rPr>
        <w:t>Arkhipov</w:t>
      </w:r>
      <w:proofErr w:type="spellEnd"/>
      <w:r w:rsidRPr="00C216A7">
        <w:rPr>
          <w:rFonts w:cs="Calibri"/>
          <w:sz w:val="8"/>
        </w:rPr>
        <w:t xml:space="preserve">, we narrowly averted a global catastrophic risk from nuclear weapons Thank you </w:t>
      </w:r>
      <w:proofErr w:type="spellStart"/>
      <w:r w:rsidRPr="00C216A7">
        <w:rPr>
          <w:rFonts w:cs="Calibri"/>
          <w:sz w:val="8"/>
        </w:rPr>
        <w:t>Vasili</w:t>
      </w:r>
      <w:proofErr w:type="spellEnd"/>
      <w:r w:rsidRPr="00C216A7">
        <w:rPr>
          <w:rFonts w:cs="Calibri"/>
          <w:sz w:val="8"/>
        </w:rPr>
        <w:t xml:space="preserve"> </w:t>
      </w:r>
      <w:proofErr w:type="spellStart"/>
      <w:r w:rsidRPr="00C216A7">
        <w:rPr>
          <w:rFonts w:cs="Calibri"/>
          <w:sz w:val="8"/>
        </w:rPr>
        <w:t>Arkhipov</w:t>
      </w:r>
      <w:proofErr w:type="spellEnd"/>
      <w:r w:rsidRPr="00C216A7">
        <w:rPr>
          <w:rFonts w:cs="Calibri"/>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C216A7">
        <w:rPr>
          <w:rFonts w:cs="Calibri"/>
          <w:sz w:val="8"/>
        </w:rPr>
        <w:t>civilisation</w:t>
      </w:r>
      <w:proofErr w:type="spellEnd"/>
      <w:r w:rsidRPr="00C216A7">
        <w:rPr>
          <w:rFonts w:cs="Calibri"/>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C216A7">
        <w:rPr>
          <w:rStyle w:val="StyleUnderline"/>
          <w:rFonts w:cs="Calibri"/>
          <w:highlight w:val="green"/>
        </w:rPr>
        <w:t>Even</w:t>
      </w:r>
      <w:r w:rsidRPr="00C216A7">
        <w:rPr>
          <w:rStyle w:val="StyleUnderline"/>
          <w:rFonts w:cs="Calibri"/>
        </w:rPr>
        <w:t xml:space="preserve"> a </w:t>
      </w:r>
      <w:r w:rsidRPr="00C216A7">
        <w:rPr>
          <w:rStyle w:val="Emphasis"/>
          <w:highlight w:val="green"/>
        </w:rPr>
        <w:t>“mild”</w:t>
      </w:r>
      <w:r w:rsidRPr="00C216A7">
        <w:rPr>
          <w:rStyle w:val="StyleUnderline"/>
          <w:rFonts w:cs="Calibri"/>
        </w:rPr>
        <w:t xml:space="preserve"> </w:t>
      </w:r>
      <w:r w:rsidRPr="00C216A7">
        <w:rPr>
          <w:rStyle w:val="StyleUnderline"/>
          <w:rFonts w:cs="Calibri"/>
          <w:highlight w:val="green"/>
        </w:rPr>
        <w:t>nuclear winter</w:t>
      </w:r>
      <w:r w:rsidRPr="00C216A7">
        <w:rPr>
          <w:rFonts w:cs="Calibri"/>
          <w:sz w:val="8"/>
        </w:rPr>
        <w:t xml:space="preserve">, however, could still </w:t>
      </w:r>
      <w:r w:rsidRPr="00C216A7">
        <w:rPr>
          <w:rStyle w:val="StyleUnderline"/>
          <w:rFonts w:cs="Calibri"/>
        </w:rPr>
        <w:t>cause mass starvation</w:t>
      </w:r>
      <w:r w:rsidRPr="00C216A7">
        <w:rPr>
          <w:rFonts w:cs="Calibri"/>
          <w:sz w:val="8"/>
        </w:rPr>
        <w:t xml:space="preserve">.18 For this and other reasons, a nuclear war would be extremely </w:t>
      </w:r>
      <w:proofErr w:type="spellStart"/>
      <w:r w:rsidRPr="00C216A7">
        <w:rPr>
          <w:rFonts w:cs="Calibri"/>
          <w:sz w:val="8"/>
        </w:rPr>
        <w:t>destabilising</w:t>
      </w:r>
      <w:proofErr w:type="spellEnd"/>
      <w:r w:rsidRPr="00C216A7">
        <w:rPr>
          <w:rFonts w:cs="Calibri"/>
          <w:sz w:val="8"/>
        </w:rPr>
        <w:t xml:space="preserve">, and it’s unclear whether </w:t>
      </w:r>
      <w:proofErr w:type="spellStart"/>
      <w:r w:rsidRPr="00C216A7">
        <w:rPr>
          <w:rFonts w:cs="Calibri"/>
          <w:sz w:val="8"/>
        </w:rPr>
        <w:t>civilisation</w:t>
      </w:r>
      <w:proofErr w:type="spellEnd"/>
      <w:r w:rsidRPr="00C216A7">
        <w:rPr>
          <w:rFonts w:cs="Calibri"/>
          <w:sz w:val="8"/>
        </w:rPr>
        <w:t xml:space="preserve"> could recover. How likely is a </w:t>
      </w:r>
      <w:r w:rsidRPr="00C216A7">
        <w:rPr>
          <w:rStyle w:val="Emphasis"/>
        </w:rPr>
        <w:t xml:space="preserve">nuclear war to </w:t>
      </w:r>
      <w:r w:rsidRPr="00C216A7">
        <w:rPr>
          <w:rStyle w:val="Emphasis"/>
          <w:highlight w:val="green"/>
        </w:rPr>
        <w:t xml:space="preserve">permanently end </w:t>
      </w:r>
      <w:proofErr w:type="spellStart"/>
      <w:r w:rsidRPr="00C216A7">
        <w:rPr>
          <w:rStyle w:val="Emphasis"/>
          <w:highlight w:val="green"/>
        </w:rPr>
        <w:t>civilisation</w:t>
      </w:r>
      <w:proofErr w:type="spellEnd"/>
      <w:r w:rsidRPr="00C216A7">
        <w:rPr>
          <w:rFonts w:cs="Calibri"/>
          <w:sz w:val="8"/>
        </w:rPr>
        <w:t xml:space="preserve">? It’s very hard to estimate, but it seems hard to conclude that the chance of a </w:t>
      </w:r>
      <w:proofErr w:type="spellStart"/>
      <w:r w:rsidRPr="00C216A7">
        <w:rPr>
          <w:rFonts w:cs="Calibri"/>
          <w:sz w:val="8"/>
        </w:rPr>
        <w:t>civilisation</w:t>
      </w:r>
      <w:proofErr w:type="spellEnd"/>
      <w:r w:rsidRPr="00C216A7">
        <w:rPr>
          <w:rFonts w:cs="Calibri"/>
          <w:sz w:val="8"/>
        </w:rPr>
        <w:t xml:space="preserve">-ending nuclear war in the next century isn’t over 0.3%. That would mean the </w:t>
      </w:r>
      <w:r w:rsidRPr="00C216A7">
        <w:rPr>
          <w:rStyle w:val="StyleUnderline"/>
          <w:rFonts w:cs="Calibri"/>
          <w:highlight w:val="green"/>
        </w:rPr>
        <w:t>risks</w:t>
      </w:r>
      <w:r w:rsidRPr="00C216A7">
        <w:rPr>
          <w:rStyle w:val="StyleUnderline"/>
          <w:rFonts w:cs="Calibri"/>
        </w:rPr>
        <w:t xml:space="preserve"> from nuclear weapons </w:t>
      </w:r>
      <w:r w:rsidRPr="00C216A7">
        <w:rPr>
          <w:rStyle w:val="StyleUnderline"/>
          <w:rFonts w:cs="Calibri"/>
          <w:highlight w:val="green"/>
        </w:rPr>
        <w:t>are greater than all</w:t>
      </w:r>
      <w:r w:rsidRPr="00C216A7">
        <w:rPr>
          <w:rStyle w:val="StyleUnderline"/>
          <w:rFonts w:cs="Calibri"/>
        </w:rPr>
        <w:t xml:space="preserve"> the </w:t>
      </w:r>
      <w:r w:rsidRPr="00C216A7">
        <w:rPr>
          <w:rStyle w:val="StyleUnderline"/>
          <w:rFonts w:cs="Calibri"/>
          <w:highlight w:val="green"/>
        </w:rPr>
        <w:t xml:space="preserve">natural risks </w:t>
      </w:r>
      <w:r w:rsidRPr="00C216A7">
        <w:rPr>
          <w:rStyle w:val="Emphasis"/>
          <w:highlight w:val="green"/>
        </w:rPr>
        <w:t>put together</w:t>
      </w:r>
      <w:r w:rsidRPr="00C216A7">
        <w:rPr>
          <w:rFonts w:cs="Calibri"/>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C216A7">
        <w:rPr>
          <w:rFonts w:cs="Calibri"/>
          <w:sz w:val="8"/>
        </w:rPr>
        <w:t>civilisation</w:t>
      </w:r>
      <w:proofErr w:type="spellEnd"/>
      <w:r w:rsidRPr="00C216A7">
        <w:rPr>
          <w:rFonts w:cs="Calibri"/>
          <w:sz w:val="8"/>
        </w:rPr>
        <w:t xml:space="preserve">. How big is the risk of run-away climate change? In 2015, President Obama said in his State of the Union address that:19 “No </w:t>
      </w:r>
      <w:proofErr w:type="gramStart"/>
      <w:r w:rsidRPr="00C216A7">
        <w:rPr>
          <w:rFonts w:cs="Calibri"/>
          <w:sz w:val="8"/>
        </w:rPr>
        <w:t>challenge  poses</w:t>
      </w:r>
      <w:proofErr w:type="gramEnd"/>
      <w:r w:rsidRPr="00C216A7">
        <w:rPr>
          <w:rFonts w:cs="Calibri"/>
          <w:sz w:val="8"/>
        </w:rPr>
        <w:t xml:space="preserve"> a greater threat to future generations than climate change” Climate change is certainly a major risk to </w:t>
      </w:r>
      <w:proofErr w:type="spellStart"/>
      <w:r w:rsidRPr="00C216A7">
        <w:rPr>
          <w:rFonts w:cs="Calibri"/>
          <w:sz w:val="8"/>
        </w:rPr>
        <w:t>civilisation</w:t>
      </w:r>
      <w:proofErr w:type="spellEnd"/>
      <w:r w:rsidRPr="00C216A7">
        <w:rPr>
          <w:rFonts w:cs="Calibri"/>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C216A7">
        <w:rPr>
          <w:rFonts w:cs="Calibri"/>
          <w:sz w:val="8"/>
        </w:rPr>
        <w:t>celsius</w:t>
      </w:r>
      <w:proofErr w:type="spellEnd"/>
      <w:r w:rsidRPr="00C216A7">
        <w:rPr>
          <w:rFonts w:cs="Calibri"/>
          <w:sz w:val="8"/>
        </w:rPr>
        <w:t xml:space="preserve"> of warming. Image source </w:t>
      </w:r>
      <w:proofErr w:type="gramStart"/>
      <w:r w:rsidRPr="00C216A7">
        <w:rPr>
          <w:rFonts w:cs="Calibri"/>
          <w:sz w:val="8"/>
        </w:rPr>
        <w:t>The</w:t>
      </w:r>
      <w:proofErr w:type="gramEnd"/>
      <w:r w:rsidRPr="00C216A7">
        <w:rPr>
          <w:rFonts w:cs="Calibri"/>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C216A7">
        <w:rPr>
          <w:rFonts w:cs="Calibri"/>
          <w:sz w:val="8"/>
        </w:rPr>
        <w:t>reorganisation</w:t>
      </w:r>
      <w:proofErr w:type="spellEnd"/>
      <w:r w:rsidRPr="00C216A7">
        <w:rPr>
          <w:rFonts w:cs="Calibri"/>
          <w:sz w:val="8"/>
        </w:rPr>
        <w:t xml:space="preserve"> of society. It would also probably increase </w:t>
      </w:r>
      <w:proofErr w:type="gramStart"/>
      <w:r w:rsidRPr="00C216A7">
        <w:rPr>
          <w:rFonts w:cs="Calibri"/>
          <w:sz w:val="8"/>
        </w:rPr>
        <w:t>conflict, and</w:t>
      </w:r>
      <w:proofErr w:type="gramEnd"/>
      <w:r w:rsidRPr="00C216A7">
        <w:rPr>
          <w:rFonts w:cs="Calibri"/>
          <w:sz w:val="8"/>
        </w:rPr>
        <w:t xml:space="preserve"> make us more vulnerable to other risks. (If you’re </w:t>
      </w:r>
      <w:proofErr w:type="spellStart"/>
      <w:r w:rsidRPr="00C216A7">
        <w:rPr>
          <w:rFonts w:cs="Calibri"/>
          <w:sz w:val="8"/>
        </w:rPr>
        <w:t>sceptical</w:t>
      </w:r>
      <w:proofErr w:type="spellEnd"/>
      <w:r w:rsidRPr="00C216A7">
        <w:rPr>
          <w:rFonts w:cs="Calibri"/>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C216A7">
        <w:rPr>
          <w:rFonts w:cs="Calibri"/>
          <w:sz w:val="8"/>
        </w:rPr>
        <w:t>civilisation</w:t>
      </w:r>
      <w:proofErr w:type="spellEnd"/>
      <w:r w:rsidRPr="00C216A7">
        <w:rPr>
          <w:rFonts w:cs="Calibri"/>
          <w:sz w:val="8"/>
        </w:rPr>
        <w:t xml:space="preserve"> in general. Predicting the future of technology is difficult, but because we only have one </w:t>
      </w:r>
      <w:proofErr w:type="spellStart"/>
      <w:r w:rsidRPr="00C216A7">
        <w:rPr>
          <w:rFonts w:cs="Calibri"/>
          <w:sz w:val="8"/>
        </w:rPr>
        <w:t>civilisation</w:t>
      </w:r>
      <w:proofErr w:type="spellEnd"/>
      <w:r w:rsidRPr="00C216A7">
        <w:rPr>
          <w:rFonts w:cs="Calibri"/>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w:t>
      </w:r>
      <w:proofErr w:type="gramStart"/>
      <w:r w:rsidRPr="00C216A7">
        <w:rPr>
          <w:rFonts w:cs="Calibri"/>
          <w:sz w:val="8"/>
        </w:rPr>
        <w:t>So</w:t>
      </w:r>
      <w:proofErr w:type="gramEnd"/>
      <w:r w:rsidRPr="00C216A7">
        <w:rPr>
          <w:rFonts w:cs="Calibri"/>
          <w:sz w:val="8"/>
        </w:rPr>
        <w:t xml:space="preserve">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C216A7">
        <w:rPr>
          <w:rFonts w:cs="Calibri"/>
          <w:sz w:val="8"/>
        </w:rPr>
        <w:t>civilisation</w:t>
      </w:r>
      <w:proofErr w:type="spellEnd"/>
      <w:r w:rsidRPr="00C216A7">
        <w:rPr>
          <w:rFonts w:cs="Calibri"/>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C216A7">
        <w:rPr>
          <w:rFonts w:cs="Calibri"/>
          <w:sz w:val="8"/>
        </w:rPr>
        <w:t>people, and</w:t>
      </w:r>
      <w:proofErr w:type="gramEnd"/>
      <w:r w:rsidRPr="00C216A7">
        <w:rPr>
          <w:rFonts w:cs="Calibri"/>
          <w:sz w:val="8"/>
        </w:rPr>
        <w:t xml:space="preserve"> estimate a 19% chance of extinction before 2100.25 Risk At least 1 billion dead Human extinction Number killed by molecular nanotech weapons. 10% 5% Total killed by </w:t>
      </w:r>
      <w:proofErr w:type="spellStart"/>
      <w:r w:rsidRPr="00C216A7">
        <w:rPr>
          <w:rFonts w:cs="Calibri"/>
          <w:sz w:val="8"/>
        </w:rPr>
        <w:t>superintelligent</w:t>
      </w:r>
      <w:proofErr w:type="spellEnd"/>
      <w:r w:rsidRPr="00C216A7">
        <w:rPr>
          <w:rFonts w:cs="Calibri"/>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C216A7">
        <w:rPr>
          <w:rFonts w:cs="Calibri"/>
          <w:sz w:val="8"/>
        </w:rPr>
        <w:t>his</w:t>
      </w:r>
      <w:proofErr w:type="spellEnd"/>
      <w:r w:rsidRPr="00C216A7">
        <w:rPr>
          <w:rFonts w:cs="Calibri"/>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C216A7">
        <w:rPr>
          <w:rFonts w:cs="Calibri"/>
          <w:sz w:val="8"/>
        </w:rPr>
        <w:t>prioritise</w:t>
      </w:r>
      <w:proofErr w:type="spellEnd"/>
      <w:r w:rsidRPr="00C216A7">
        <w:rPr>
          <w:rFonts w:cs="Calibri"/>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C216A7">
        <w:rPr>
          <w:rFonts w:cs="Calibri"/>
          <w:sz w:val="8"/>
        </w:rPr>
        <w:t>Neglectedness</w:t>
      </w:r>
      <w:proofErr w:type="spellEnd"/>
      <w:r w:rsidRPr="00C216A7">
        <w:rPr>
          <w:rFonts w:cs="Calibri"/>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C216A7">
        <w:rPr>
          <w:rFonts w:cs="Calibri"/>
          <w:sz w:val="8"/>
        </w:rPr>
        <w:t>neglectedness</w:t>
      </w:r>
      <w:proofErr w:type="spellEnd"/>
      <w:r w:rsidRPr="00C216A7">
        <w:rPr>
          <w:rFonts w:cs="Calibri"/>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C216A7">
        <w:rPr>
          <w:rFonts w:cs="Calibri"/>
          <w:sz w:val="8"/>
        </w:rPr>
        <w:t>civilisation</w:t>
      </w:r>
      <w:proofErr w:type="spellEnd"/>
      <w:r w:rsidRPr="00C216A7">
        <w:rPr>
          <w:rFonts w:cs="Calibri"/>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C216A7">
        <w:rPr>
          <w:rFonts w:cs="Calibri"/>
          <w:sz w:val="8"/>
        </w:rPr>
        <w:t>civilisation</w:t>
      </w:r>
      <w:proofErr w:type="spellEnd"/>
      <w:r w:rsidRPr="00C216A7">
        <w:rPr>
          <w:rFonts w:cs="Calibri"/>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C216A7">
        <w:rPr>
          <w:rStyle w:val="StyleUnderline"/>
          <w:rFonts w:cs="Calibri"/>
        </w:rPr>
        <w:t>the stakes are millions of times</w:t>
      </w:r>
      <w:r w:rsidRPr="00C216A7">
        <w:rPr>
          <w:rFonts w:cs="Calibri"/>
          <w:sz w:val="8"/>
        </w:rPr>
        <w:t xml:space="preserve"> higher — for good or evil. As Carl Sagan wrote on the costs of nuclear war in Foreign Affairs: </w:t>
      </w:r>
      <w:r w:rsidRPr="00C216A7">
        <w:rPr>
          <w:rStyle w:val="Emphasis"/>
        </w:rPr>
        <w:t xml:space="preserve">A </w:t>
      </w:r>
      <w:r w:rsidRPr="00C216A7">
        <w:rPr>
          <w:rStyle w:val="Emphasis"/>
          <w:highlight w:val="green"/>
        </w:rPr>
        <w:t>nuclear war imperils</w:t>
      </w:r>
      <w:r w:rsidRPr="00C216A7">
        <w:rPr>
          <w:rStyle w:val="Emphasis"/>
        </w:rPr>
        <w:t xml:space="preserve"> all of </w:t>
      </w:r>
      <w:r w:rsidRPr="00C216A7">
        <w:rPr>
          <w:rStyle w:val="Emphasis"/>
        </w:rPr>
        <w:lastRenderedPageBreak/>
        <w:t>our descendants</w:t>
      </w:r>
      <w:r w:rsidRPr="00C216A7">
        <w:rPr>
          <w:rFonts w:cs="Calibri"/>
          <w:sz w:val="8"/>
        </w:rPr>
        <w:t xml:space="preserve">, </w:t>
      </w:r>
      <w:r w:rsidRPr="00C216A7">
        <w:rPr>
          <w:rStyle w:val="StyleUnderline"/>
          <w:rFonts w:cs="Calibri"/>
        </w:rPr>
        <w:t>for as long as there will be humans. Even if the population remains static, with an average lifetime of the order of 100 years, over a typical time period for the biological evolution of a successful species</w:t>
      </w:r>
      <w:r w:rsidRPr="00C216A7">
        <w:rPr>
          <w:rFonts w:cs="Calibri"/>
          <w:sz w:val="8"/>
        </w:rPr>
        <w:t xml:space="preserve"> (roughly ten million years), </w:t>
      </w:r>
      <w:r w:rsidRPr="00C216A7">
        <w:rPr>
          <w:rStyle w:val="StyleUnderline"/>
          <w:rFonts w:cs="Calibri"/>
        </w:rPr>
        <w:t xml:space="preserve">we are talking about some </w:t>
      </w:r>
      <w:r w:rsidRPr="00C216A7">
        <w:rPr>
          <w:rStyle w:val="Emphasis"/>
          <w:highlight w:val="green"/>
        </w:rPr>
        <w:t>500 trillion people</w:t>
      </w:r>
      <w:r w:rsidRPr="00C216A7">
        <w:rPr>
          <w:rStyle w:val="StyleUnderline"/>
          <w:rFonts w:cs="Calibri"/>
        </w:rPr>
        <w:t xml:space="preserve"> yet to come</w:t>
      </w:r>
      <w:r w:rsidRPr="00C216A7">
        <w:rPr>
          <w:rFonts w:cs="Calibri"/>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C216A7">
        <w:rPr>
          <w:rFonts w:cs="Calibri"/>
          <w:sz w:val="8"/>
        </w:rPr>
        <w:t>civilisation</w:t>
      </w:r>
      <w:proofErr w:type="spellEnd"/>
      <w:r w:rsidRPr="00C216A7">
        <w:rPr>
          <w:rFonts w:cs="Calibri"/>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C216A7">
        <w:rPr>
          <w:rFonts w:cs="Calibri"/>
          <w:sz w:val="8"/>
        </w:rPr>
        <w:t>civilisation</w:t>
      </w:r>
      <w:proofErr w:type="spellEnd"/>
      <w:r w:rsidRPr="00C216A7">
        <w:rPr>
          <w:rFonts w:cs="Calibri"/>
          <w:sz w:val="8"/>
        </w:rPr>
        <w:t xml:space="preserve"> could create a world without need or </w:t>
      </w:r>
      <w:proofErr w:type="gramStart"/>
      <w:r w:rsidRPr="00C216A7">
        <w:rPr>
          <w:rFonts w:cs="Calibri"/>
          <w:sz w:val="8"/>
        </w:rPr>
        <w:t>want, and</w:t>
      </w:r>
      <w:proofErr w:type="gramEnd"/>
      <w:r w:rsidRPr="00C216A7">
        <w:rPr>
          <w:rFonts w:cs="Calibri"/>
          <w:sz w:val="8"/>
        </w:rPr>
        <w:t xml:space="preserve"> make </w:t>
      </w:r>
      <w:proofErr w:type="spellStart"/>
      <w:r w:rsidRPr="00C216A7">
        <w:rPr>
          <w:rFonts w:cs="Calibri"/>
          <w:sz w:val="8"/>
        </w:rPr>
        <w:t>mindblowing</w:t>
      </w:r>
      <w:proofErr w:type="spellEnd"/>
      <w:r w:rsidRPr="00C216A7">
        <w:rPr>
          <w:rFonts w:cs="Calibri"/>
          <w:sz w:val="8"/>
        </w:rPr>
        <w:t xml:space="preserve"> intellectual and artistic achievements. We could build a far more just and virtuous society. And there’s no in-principle reason why </w:t>
      </w:r>
      <w:proofErr w:type="spellStart"/>
      <w:r w:rsidRPr="00C216A7">
        <w:rPr>
          <w:rFonts w:cs="Calibri"/>
          <w:sz w:val="8"/>
        </w:rPr>
        <w:t>civilisation</w:t>
      </w:r>
      <w:proofErr w:type="spellEnd"/>
      <w:r w:rsidRPr="00C216A7">
        <w:rPr>
          <w:rFonts w:cs="Calibri"/>
          <w:sz w:val="8"/>
        </w:rPr>
        <w:t xml:space="preserve"> couldn’t reach other planets, of which there are some 100 billion in our galaxy.27 If we let </w:t>
      </w:r>
      <w:proofErr w:type="spellStart"/>
      <w:r w:rsidRPr="00C216A7">
        <w:rPr>
          <w:rFonts w:cs="Calibri"/>
          <w:sz w:val="8"/>
        </w:rPr>
        <w:t>civilisation</w:t>
      </w:r>
      <w:proofErr w:type="spellEnd"/>
      <w:r w:rsidRPr="00C216A7">
        <w:rPr>
          <w:rFonts w:cs="Calibri"/>
          <w:sz w:val="8"/>
        </w:rPr>
        <w:t xml:space="preserve"> end, then none of this can ever happen. We’re unsure whether this great future will really happen, but that’s all the more reason to keep </w:t>
      </w:r>
      <w:proofErr w:type="spellStart"/>
      <w:r w:rsidRPr="00C216A7">
        <w:rPr>
          <w:rFonts w:cs="Calibri"/>
          <w:sz w:val="8"/>
        </w:rPr>
        <w:t>civilisation</w:t>
      </w:r>
      <w:proofErr w:type="spellEnd"/>
      <w:r w:rsidRPr="00C216A7">
        <w:rPr>
          <w:rFonts w:cs="Calibri"/>
          <w:sz w:val="8"/>
        </w:rPr>
        <w:t xml:space="preserve"> going so we have a chance to find out. Failing to pass on the torch to the next generation might be the worst thing we could ever do. So, a couple of percent risk that </w:t>
      </w:r>
      <w:proofErr w:type="spellStart"/>
      <w:r w:rsidRPr="00C216A7">
        <w:rPr>
          <w:rFonts w:cs="Calibri"/>
          <w:sz w:val="8"/>
        </w:rPr>
        <w:t>civilisation</w:t>
      </w:r>
      <w:proofErr w:type="spellEnd"/>
      <w:r w:rsidRPr="00C216A7">
        <w:rPr>
          <w:rFonts w:cs="Calibri"/>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C216A7">
        <w:rPr>
          <w:rFonts w:cs="Calibri"/>
          <w:sz w:val="8"/>
        </w:rPr>
        <w:t>economics, and</w:t>
      </w:r>
      <w:proofErr w:type="gramEnd"/>
      <w:r w:rsidRPr="00C216A7">
        <w:rPr>
          <w:rFonts w:cs="Calibri"/>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C216A7">
        <w:rPr>
          <w:rFonts w:cs="Calibri"/>
          <w:sz w:val="8"/>
        </w:rPr>
        <w:t>favour</w:t>
      </w:r>
      <w:proofErr w:type="spellEnd"/>
      <w:r w:rsidRPr="00C216A7">
        <w:rPr>
          <w:rFonts w:cs="Calibri"/>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C216A7">
        <w:rPr>
          <w:rFonts w:cs="Calibri"/>
          <w:sz w:val="8"/>
        </w:rPr>
        <w:t>neglectedness</w:t>
      </w:r>
      <w:proofErr w:type="spellEnd"/>
      <w:r w:rsidRPr="00C216A7">
        <w:rPr>
          <w:rFonts w:cs="Calibri"/>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C216A7">
        <w:rPr>
          <w:rFonts w:cs="Calibri"/>
          <w:sz w:val="8"/>
        </w:rPr>
        <w:t>short-run</w:t>
      </w:r>
      <w:proofErr w:type="gramEnd"/>
      <w:r w:rsidRPr="00C216A7">
        <w:rPr>
          <w:rFonts w:cs="Calibri"/>
          <w:sz w:val="8"/>
        </w:rPr>
        <w:t xml:space="preserve">) and we have decades of evidence on what works. This means working to reduce catastrophic risks looks worse on solvability. However, there is still much we can do, and given the huge scale and </w:t>
      </w:r>
      <w:proofErr w:type="spellStart"/>
      <w:r w:rsidRPr="00C216A7">
        <w:rPr>
          <w:rFonts w:cs="Calibri"/>
          <w:sz w:val="8"/>
        </w:rPr>
        <w:t>neglectedness</w:t>
      </w:r>
      <w:proofErr w:type="spellEnd"/>
      <w:r w:rsidRPr="00C216A7">
        <w:rPr>
          <w:rFonts w:cs="Calibri"/>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C216A7">
        <w:rPr>
          <w:rFonts w:cs="Calibri"/>
          <w:sz w:val="8"/>
        </w:rPr>
        <w:t>But,</w:t>
      </w:r>
      <w:proofErr w:type="gramEnd"/>
      <w:r w:rsidRPr="00C216A7">
        <w:rPr>
          <w:rFonts w:cs="Calibri"/>
          <w:sz w:val="8"/>
        </w:rPr>
        <w:t xml:space="preserve"> lower stockpiles would also reduce the risks of accidents, as well as the chance that a nuclear war, if it occurred, would end </w:t>
      </w:r>
      <w:proofErr w:type="spellStart"/>
      <w:r w:rsidRPr="00C216A7">
        <w:rPr>
          <w:rFonts w:cs="Calibri"/>
          <w:sz w:val="8"/>
        </w:rPr>
        <w:t>civilisation</w:t>
      </w:r>
      <w:proofErr w:type="spellEnd"/>
      <w:r w:rsidRPr="00C216A7">
        <w:rPr>
          <w:rFonts w:cs="Calibri"/>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C216A7">
        <w:rPr>
          <w:rStyle w:val="Emphasis"/>
          <w:highlight w:val="green"/>
        </w:rPr>
        <w:t>Improved wealth and tech</w:t>
      </w:r>
      <w:r w:rsidRPr="00C216A7">
        <w:rPr>
          <w:rFonts w:cs="Calibri"/>
          <w:sz w:val="8"/>
        </w:rPr>
        <w:t xml:space="preserve">nology </w:t>
      </w:r>
      <w:proofErr w:type="gramStart"/>
      <w:r w:rsidRPr="00C216A7">
        <w:rPr>
          <w:rStyle w:val="StyleUnderline"/>
          <w:rFonts w:cs="Calibri"/>
          <w:highlight w:val="green"/>
        </w:rPr>
        <w:t>makes</w:t>
      </w:r>
      <w:proofErr w:type="gramEnd"/>
      <w:r w:rsidRPr="00C216A7">
        <w:rPr>
          <w:rStyle w:val="StyleUnderline"/>
          <w:rFonts w:cs="Calibri"/>
          <w:highlight w:val="green"/>
        </w:rPr>
        <w:t xml:space="preserve"> us</w:t>
      </w:r>
      <w:r w:rsidRPr="00C216A7">
        <w:rPr>
          <w:rFonts w:cs="Calibri"/>
          <w:sz w:val="8"/>
        </w:rPr>
        <w:t xml:space="preserve"> </w:t>
      </w:r>
      <w:r w:rsidRPr="00C216A7">
        <w:rPr>
          <w:rStyle w:val="StyleUnderline"/>
          <w:rFonts w:cs="Calibri"/>
        </w:rPr>
        <w:t xml:space="preserve">more </w:t>
      </w:r>
      <w:r w:rsidRPr="00C216A7">
        <w:rPr>
          <w:rStyle w:val="Emphasis"/>
          <w:highlight w:val="green"/>
        </w:rPr>
        <w:t>resilient</w:t>
      </w:r>
      <w:r w:rsidRPr="00C216A7">
        <w:rPr>
          <w:rStyle w:val="StyleUnderline"/>
          <w:rFonts w:cs="Calibri"/>
        </w:rPr>
        <w:t xml:space="preserve"> to natural risks</w:t>
      </w:r>
      <w:r w:rsidRPr="00C216A7">
        <w:rPr>
          <w:rFonts w:cs="Calibri"/>
          <w:sz w:val="8"/>
        </w:rPr>
        <w:t xml:space="preserve">, and a huge amount of effort already goes into getting more of these. 2. Broad efforts to reduce risks Rather than try to reduce each risk individually, we can try to make </w:t>
      </w:r>
      <w:proofErr w:type="spellStart"/>
      <w:r w:rsidRPr="00C216A7">
        <w:rPr>
          <w:rFonts w:cs="Calibri"/>
          <w:sz w:val="8"/>
        </w:rPr>
        <w:t>civilisation</w:t>
      </w:r>
      <w:proofErr w:type="spellEnd"/>
      <w:r w:rsidRPr="00C216A7">
        <w:rPr>
          <w:rFonts w:cs="Calibri"/>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C216A7">
        <w:rPr>
          <w:rStyle w:val="StyleUnderline"/>
          <w:rFonts w:cs="Calibri"/>
          <w:highlight w:val="green"/>
        </w:rPr>
        <w:t xml:space="preserve">If we could </w:t>
      </w:r>
      <w:r w:rsidRPr="00C216A7">
        <w:rPr>
          <w:rStyle w:val="Emphasis"/>
          <w:highlight w:val="green"/>
        </w:rPr>
        <w:t>improve</w:t>
      </w:r>
      <w:r w:rsidRPr="00C216A7">
        <w:rPr>
          <w:rFonts w:cs="Calibri"/>
          <w:sz w:val="8"/>
        </w:rPr>
        <w:t xml:space="preserve"> the </w:t>
      </w:r>
      <w:r w:rsidRPr="00C216A7">
        <w:rPr>
          <w:rStyle w:val="Emphasis"/>
          <w:highlight w:val="green"/>
        </w:rPr>
        <w:t>decision-making</w:t>
      </w:r>
      <w:r w:rsidRPr="00C216A7">
        <w:rPr>
          <w:rStyle w:val="StyleUnderline"/>
          <w:rFonts w:cs="Calibri"/>
        </w:rPr>
        <w:t xml:space="preserve"> ability </w:t>
      </w:r>
      <w:r w:rsidRPr="00C216A7">
        <w:rPr>
          <w:rStyle w:val="StyleUnderline"/>
          <w:rFonts w:cs="Calibri"/>
          <w:highlight w:val="green"/>
        </w:rPr>
        <w:t>of</w:t>
      </w:r>
      <w:r w:rsidRPr="00C216A7">
        <w:rPr>
          <w:rFonts w:cs="Calibri"/>
          <w:sz w:val="8"/>
        </w:rPr>
        <w:t xml:space="preserve"> these </w:t>
      </w:r>
      <w:r w:rsidRPr="00C216A7">
        <w:rPr>
          <w:rStyle w:val="StyleUnderline"/>
          <w:rFonts w:cs="Calibri"/>
        </w:rPr>
        <w:t xml:space="preserve">people and </w:t>
      </w:r>
      <w:r w:rsidRPr="00C216A7">
        <w:rPr>
          <w:rStyle w:val="StyleUnderline"/>
          <w:rFonts w:cs="Calibri"/>
          <w:highlight w:val="green"/>
        </w:rPr>
        <w:t>institutions</w:t>
      </w:r>
      <w:r w:rsidRPr="00C216A7">
        <w:rPr>
          <w:rFonts w:cs="Calibri"/>
          <w:sz w:val="8"/>
        </w:rPr>
        <w:t xml:space="preserve">, then </w:t>
      </w:r>
      <w:r w:rsidRPr="00C216A7">
        <w:rPr>
          <w:rStyle w:val="StyleUnderline"/>
          <w:rFonts w:cs="Calibri"/>
          <w:highlight w:val="green"/>
        </w:rPr>
        <w:t>it would</w:t>
      </w:r>
      <w:r w:rsidRPr="00C216A7">
        <w:rPr>
          <w:rStyle w:val="StyleUnderline"/>
          <w:rFonts w:cs="Calibri"/>
        </w:rPr>
        <w:t xml:space="preserve"> help to make society in general more </w:t>
      </w:r>
      <w:proofErr w:type="gramStart"/>
      <w:r w:rsidRPr="00C216A7">
        <w:rPr>
          <w:rStyle w:val="StyleUnderline"/>
          <w:rFonts w:cs="Calibri"/>
        </w:rPr>
        <w:t>resilient, and</w:t>
      </w:r>
      <w:proofErr w:type="gramEnd"/>
      <w:r w:rsidRPr="00C216A7">
        <w:rPr>
          <w:rStyle w:val="StyleUnderline"/>
          <w:rFonts w:cs="Calibri"/>
        </w:rPr>
        <w:t xml:space="preserve"> </w:t>
      </w:r>
      <w:r w:rsidRPr="00C216A7">
        <w:rPr>
          <w:rStyle w:val="Emphasis"/>
          <w:highlight w:val="green"/>
        </w:rPr>
        <w:t>solve many other problems</w:t>
      </w:r>
      <w:r w:rsidRPr="00C216A7">
        <w:rPr>
          <w:rFonts w:cs="Calibri"/>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C216A7">
        <w:rPr>
          <w:rFonts w:cs="Calibri"/>
          <w:sz w:val="8"/>
        </w:rPr>
        <w:t>civilisation</w:t>
      </w:r>
      <w:proofErr w:type="spellEnd"/>
      <w:r w:rsidRPr="00C216A7">
        <w:rPr>
          <w:rFonts w:cs="Calibri"/>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C216A7">
        <w:rPr>
          <w:rFonts w:cs="Calibri"/>
          <w:sz w:val="8"/>
        </w:rPr>
        <w:t>civilisation</w:t>
      </w:r>
      <w:proofErr w:type="spellEnd"/>
      <w:r w:rsidRPr="00C216A7">
        <w:rPr>
          <w:rFonts w:cs="Calibri"/>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C216A7">
        <w:rPr>
          <w:rFonts w:cs="Calibri"/>
          <w:sz w:val="8"/>
        </w:rPr>
        <w:t>more resilient and wise</w:t>
      </w:r>
      <w:proofErr w:type="gramEnd"/>
      <w:r w:rsidRPr="00C216A7">
        <w:rPr>
          <w:rFonts w:cs="Calibri"/>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C216A7">
        <w:rPr>
          <w:rFonts w:cs="Calibri"/>
          <w:sz w:val="8"/>
        </w:rPr>
        <w:t>But,</w:t>
      </w:r>
      <w:proofErr w:type="gramEnd"/>
      <w:r w:rsidRPr="00C216A7">
        <w:rPr>
          <w:rFonts w:cs="Calibri"/>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6BC06783" w14:textId="77777777" w:rsidR="00C216A7" w:rsidRPr="00C216A7" w:rsidRDefault="00C216A7" w:rsidP="00C216A7">
      <w:pPr>
        <w:rPr>
          <w:rFonts w:cs="Calibri"/>
        </w:rPr>
      </w:pPr>
    </w:p>
    <w:p w14:paraId="195F3D9B" w14:textId="77777777" w:rsidR="00B4176B" w:rsidRPr="00C216A7" w:rsidRDefault="00B4176B" w:rsidP="00B4176B">
      <w:pPr>
        <w:pStyle w:val="Heading4"/>
        <w:rPr>
          <w:rFonts w:cs="Calibri"/>
        </w:rPr>
      </w:pPr>
    </w:p>
    <w:p w14:paraId="015E9ACD" w14:textId="26B51A6E" w:rsidR="00B4176B" w:rsidRPr="00C216A7" w:rsidRDefault="00B81665" w:rsidP="00B81665">
      <w:pPr>
        <w:pStyle w:val="Heading2"/>
        <w:rPr>
          <w:rFonts w:cs="Calibri"/>
        </w:rPr>
      </w:pPr>
      <w:r w:rsidRPr="00C216A7">
        <w:rPr>
          <w:rFonts w:cs="Calibri"/>
        </w:rPr>
        <w:lastRenderedPageBreak/>
        <w:t>Off</w:t>
      </w:r>
    </w:p>
    <w:p w14:paraId="478BBA00" w14:textId="77777777" w:rsidR="00B81665" w:rsidRPr="00C216A7" w:rsidRDefault="00B81665" w:rsidP="00B81665">
      <w:pPr>
        <w:pStyle w:val="Heading3"/>
        <w:rPr>
          <w:rFonts w:cs="Calibri"/>
        </w:rPr>
      </w:pPr>
      <w:r w:rsidRPr="00C216A7">
        <w:rPr>
          <w:rFonts w:cs="Calibri"/>
        </w:rPr>
        <w:lastRenderedPageBreak/>
        <w:t>1NC---T</w:t>
      </w:r>
    </w:p>
    <w:p w14:paraId="566B6911" w14:textId="77777777" w:rsidR="00B81665" w:rsidRPr="00C216A7" w:rsidRDefault="00B81665" w:rsidP="00B81665">
      <w:pPr>
        <w:pStyle w:val="Heading4"/>
        <w:rPr>
          <w:rFonts w:cs="Calibri"/>
        </w:rPr>
      </w:pPr>
      <w:proofErr w:type="spellStart"/>
      <w:r w:rsidRPr="00C216A7">
        <w:rPr>
          <w:rFonts w:cs="Calibri"/>
        </w:rPr>
        <w:t>Interp</w:t>
      </w:r>
      <w:proofErr w:type="spellEnd"/>
      <w:r w:rsidRPr="00C216A7">
        <w:rPr>
          <w:rFonts w:cs="Calibri"/>
        </w:rPr>
        <w:t>: The AFF must defend policy action in a plan text in the 1AC.</w:t>
      </w:r>
    </w:p>
    <w:p w14:paraId="71AA8D8F" w14:textId="77777777" w:rsidR="00B81665" w:rsidRPr="00C216A7" w:rsidRDefault="00B81665" w:rsidP="00B81665">
      <w:pPr>
        <w:pStyle w:val="Heading4"/>
        <w:rPr>
          <w:rFonts w:cs="Calibri"/>
        </w:rPr>
      </w:pPr>
      <w:r w:rsidRPr="00C216A7">
        <w:rPr>
          <w:rFonts w:cs="Calibri"/>
        </w:rPr>
        <w:t>"Resolved:" the appropriation of outer space by private entities is "unjust" entails policy action:</w:t>
      </w:r>
    </w:p>
    <w:p w14:paraId="3705A5BB" w14:textId="77777777" w:rsidR="00B81665" w:rsidRPr="00C216A7" w:rsidRDefault="00B81665" w:rsidP="00B81665">
      <w:pPr>
        <w:pStyle w:val="Heading4"/>
        <w:rPr>
          <w:rFonts w:cs="Calibri"/>
        </w:rPr>
      </w:pPr>
      <w:r w:rsidRPr="00C216A7">
        <w:rPr>
          <w:rFonts w:cs="Calibri"/>
        </w:rPr>
        <w:t>1---Resolved.</w:t>
      </w:r>
    </w:p>
    <w:p w14:paraId="6EB3B74B" w14:textId="77777777" w:rsidR="00B81665" w:rsidRPr="00C216A7" w:rsidRDefault="00B81665" w:rsidP="00B81665">
      <w:pPr>
        <w:rPr>
          <w:rFonts w:cs="Calibri"/>
        </w:rPr>
      </w:pPr>
      <w:proofErr w:type="spellStart"/>
      <w:r w:rsidRPr="00C216A7">
        <w:rPr>
          <w:rStyle w:val="Style13ptBold"/>
          <w:rFonts w:cs="Calibri"/>
        </w:rPr>
        <w:t>Parcher</w:t>
      </w:r>
      <w:proofErr w:type="spellEnd"/>
      <w:r w:rsidRPr="00C216A7">
        <w:rPr>
          <w:rStyle w:val="Style13ptBold"/>
          <w:rFonts w:cs="Calibri"/>
        </w:rPr>
        <w:t xml:space="preserve"> 1</w:t>
      </w:r>
      <w:r w:rsidRPr="00C216A7">
        <w:rPr>
          <w:rFonts w:cs="Calibri"/>
        </w:rPr>
        <w:t xml:space="preserve"> [Jeff; former debate coach at Georgetown; Feb 26, 2001; </w:t>
      </w:r>
      <w:hyperlink r:id="rId11" w:history="1">
        <w:r w:rsidRPr="00C216A7">
          <w:rPr>
            <w:rStyle w:val="Hyperlink"/>
            <w:rFonts w:cs="Calibri"/>
          </w:rPr>
          <w:t>https://web.archive.org/web/20020929065555/http://www.ndtceda.com/archives/200102/0790.html</w:t>
        </w:r>
      </w:hyperlink>
      <w:r w:rsidRPr="00C216A7">
        <w:rPr>
          <w:rFonts w:cs="Calibri"/>
        </w:rPr>
        <w:t xml:space="preserve">] </w:t>
      </w:r>
      <w:proofErr w:type="spellStart"/>
      <w:r w:rsidRPr="00C216A7">
        <w:rPr>
          <w:rFonts w:cs="Calibri"/>
        </w:rPr>
        <w:t>brett</w:t>
      </w:r>
      <w:proofErr w:type="spellEnd"/>
    </w:p>
    <w:p w14:paraId="7F8BB992" w14:textId="77777777" w:rsidR="00B81665" w:rsidRPr="00C216A7" w:rsidRDefault="00B81665" w:rsidP="00B81665">
      <w:pPr>
        <w:rPr>
          <w:rFonts w:cs="Calibri"/>
          <w:sz w:val="16"/>
        </w:rPr>
      </w:pPr>
      <w:r w:rsidRPr="00C216A7">
        <w:rPr>
          <w:rFonts w:cs="Calibri"/>
          <w:sz w:val="16"/>
        </w:rPr>
        <w:t xml:space="preserve">(1) Pardon me if I turn to a source besides Bill. </w:t>
      </w:r>
      <w:r w:rsidRPr="00C216A7">
        <w:rPr>
          <w:rStyle w:val="Emphasis"/>
        </w:rPr>
        <w:t xml:space="preserve">American Heritage Dictionary: Resolve: </w:t>
      </w:r>
      <w:r w:rsidRPr="00C216A7">
        <w:rPr>
          <w:rFonts w:cs="Calibri"/>
          <w:sz w:val="16"/>
        </w:rPr>
        <w:t xml:space="preserve">1. To make a firm decision about. 2. To decide or express by formal vote. 3. To separate something into </w:t>
      </w:r>
      <w:proofErr w:type="spellStart"/>
      <w:r w:rsidRPr="00C216A7">
        <w:rPr>
          <w:rFonts w:cs="Calibri"/>
          <w:sz w:val="16"/>
        </w:rPr>
        <w:t>constiutent</w:t>
      </w:r>
      <w:proofErr w:type="spellEnd"/>
      <w:r w:rsidRPr="00C216A7">
        <w:rPr>
          <w:rFonts w:cs="Calibri"/>
          <w:sz w:val="16"/>
        </w:rPr>
        <w:t xml:space="preserve"> parts See </w:t>
      </w:r>
      <w:proofErr w:type="spellStart"/>
      <w:r w:rsidRPr="00C216A7">
        <w:rPr>
          <w:rFonts w:cs="Calibri"/>
          <w:sz w:val="16"/>
        </w:rPr>
        <w:t>Syns</w:t>
      </w:r>
      <w:proofErr w:type="spellEnd"/>
      <w:r w:rsidRPr="00C216A7">
        <w:rPr>
          <w:rFonts w:cs="Calibri"/>
          <w:sz w:val="16"/>
        </w:rPr>
        <w:t xml:space="preserve"> at *analyze* (emphasis in </w:t>
      </w:r>
      <w:proofErr w:type="spellStart"/>
      <w:r w:rsidRPr="00C216A7">
        <w:rPr>
          <w:rFonts w:cs="Calibri"/>
          <w:sz w:val="16"/>
        </w:rPr>
        <w:t>orginal</w:t>
      </w:r>
      <w:proofErr w:type="spellEnd"/>
      <w:r w:rsidRPr="00C216A7">
        <w:rPr>
          <w:rFonts w:cs="Calibri"/>
          <w:sz w:val="16"/>
        </w:rPr>
        <w:t xml:space="preserve">) 4. Find a solution to. See </w:t>
      </w:r>
      <w:proofErr w:type="spellStart"/>
      <w:r w:rsidRPr="00C216A7">
        <w:rPr>
          <w:rFonts w:cs="Calibri"/>
          <w:sz w:val="16"/>
        </w:rPr>
        <w:t>Syns</w:t>
      </w:r>
      <w:proofErr w:type="spellEnd"/>
      <w:r w:rsidRPr="00C216A7">
        <w:rPr>
          <w:rFonts w:cs="Calibri"/>
          <w:sz w:val="16"/>
        </w:rPr>
        <w:t xml:space="preserve"> at *Solve* (emphasis in original) 5. To dispel: resolve a doubt. - n 1. </w:t>
      </w:r>
      <w:proofErr w:type="spellStart"/>
      <w:r w:rsidRPr="00C216A7">
        <w:rPr>
          <w:rFonts w:cs="Calibri"/>
          <w:sz w:val="16"/>
        </w:rPr>
        <w:t>Frimness</w:t>
      </w:r>
      <w:proofErr w:type="spellEnd"/>
      <w:r w:rsidRPr="00C216A7">
        <w:rPr>
          <w:rFonts w:cs="Calibri"/>
          <w:sz w:val="16"/>
        </w:rPr>
        <w:t xml:space="preserve"> of purpose; resolution. 2. A determination or decision.</w:t>
      </w:r>
    </w:p>
    <w:p w14:paraId="2E5B03A9" w14:textId="77777777" w:rsidR="00B81665" w:rsidRPr="00C216A7" w:rsidRDefault="00B81665" w:rsidP="00B81665">
      <w:pPr>
        <w:rPr>
          <w:rFonts w:cs="Calibri"/>
          <w:sz w:val="16"/>
        </w:rPr>
      </w:pPr>
      <w:r w:rsidRPr="00C216A7">
        <w:rPr>
          <w:rFonts w:cs="Calibri"/>
          <w:sz w:val="16"/>
        </w:rPr>
        <w:t xml:space="preserve">(2) The very nature of the word "resolution" </w:t>
      </w:r>
      <w:proofErr w:type="gramStart"/>
      <w:r w:rsidRPr="00C216A7">
        <w:rPr>
          <w:rFonts w:cs="Calibri"/>
          <w:sz w:val="16"/>
        </w:rPr>
        <w:t>makes</w:t>
      </w:r>
      <w:proofErr w:type="gramEnd"/>
      <w:r w:rsidRPr="00C216A7">
        <w:rPr>
          <w:rFonts w:cs="Calibri"/>
          <w:sz w:val="16"/>
        </w:rPr>
        <w:t xml:space="preserve"> it a question. </w:t>
      </w:r>
      <w:r w:rsidRPr="00C216A7">
        <w:rPr>
          <w:rStyle w:val="Emphasis"/>
        </w:rPr>
        <w:t>American Heritage:</w:t>
      </w:r>
      <w:r w:rsidRPr="00C216A7">
        <w:rPr>
          <w:rFonts w:cs="Calibri"/>
          <w:sz w:val="16"/>
        </w:rPr>
        <w:t xml:space="preserve"> </w:t>
      </w:r>
      <w:r w:rsidRPr="00C216A7">
        <w:rPr>
          <w:rStyle w:val="Emphasis"/>
          <w:highlight w:val="green"/>
        </w:rPr>
        <w:t>A course of action determined</w:t>
      </w:r>
      <w:r w:rsidRPr="00C216A7">
        <w:rPr>
          <w:rStyle w:val="Emphasis"/>
        </w:rPr>
        <w:t xml:space="preserve"> or decided on.</w:t>
      </w:r>
      <w:r w:rsidRPr="00C216A7">
        <w:rPr>
          <w:rFonts w:cs="Calibri"/>
          <w:sz w:val="16"/>
        </w:rPr>
        <w:t xml:space="preserve"> A formal </w:t>
      </w:r>
      <w:proofErr w:type="spellStart"/>
      <w:r w:rsidRPr="00C216A7">
        <w:rPr>
          <w:rFonts w:cs="Calibri"/>
          <w:sz w:val="16"/>
        </w:rPr>
        <w:t>statemnt</w:t>
      </w:r>
      <w:proofErr w:type="spellEnd"/>
      <w:r w:rsidRPr="00C216A7">
        <w:rPr>
          <w:rFonts w:cs="Calibri"/>
          <w:sz w:val="16"/>
        </w:rPr>
        <w:t xml:space="preserve"> of a </w:t>
      </w:r>
      <w:proofErr w:type="spellStart"/>
      <w:r w:rsidRPr="00C216A7">
        <w:rPr>
          <w:rFonts w:cs="Calibri"/>
          <w:sz w:val="16"/>
        </w:rPr>
        <w:t>deciion</w:t>
      </w:r>
      <w:proofErr w:type="spellEnd"/>
      <w:r w:rsidRPr="00C216A7">
        <w:rPr>
          <w:rFonts w:cs="Calibri"/>
          <w:sz w:val="16"/>
        </w:rPr>
        <w:t xml:space="preserve">, </w:t>
      </w:r>
      <w:r w:rsidRPr="00C216A7">
        <w:rPr>
          <w:rStyle w:val="Emphasis"/>
        </w:rPr>
        <w:t xml:space="preserve">as </w:t>
      </w:r>
      <w:r w:rsidRPr="00C216A7">
        <w:rPr>
          <w:rStyle w:val="Emphasis"/>
          <w:highlight w:val="green"/>
        </w:rPr>
        <w:t>by a legislature</w:t>
      </w:r>
      <w:r w:rsidRPr="00C216A7">
        <w:rPr>
          <w:rFonts w:cs="Calibri"/>
          <w:sz w:val="16"/>
        </w:rPr>
        <w:t>.</w:t>
      </w:r>
    </w:p>
    <w:p w14:paraId="74A83A57" w14:textId="77777777" w:rsidR="00B81665" w:rsidRPr="00C216A7" w:rsidRDefault="00B81665" w:rsidP="00B81665">
      <w:pPr>
        <w:rPr>
          <w:rFonts w:cs="Calibri"/>
          <w:sz w:val="16"/>
        </w:rPr>
      </w:pPr>
      <w:r w:rsidRPr="00C216A7">
        <w:rPr>
          <w:rFonts w:cs="Calibri"/>
          <w:sz w:val="16"/>
        </w:rPr>
        <w:t xml:space="preserve">(3) </w:t>
      </w:r>
      <w:r w:rsidRPr="00C216A7">
        <w:rPr>
          <w:rStyle w:val="Emphasis"/>
        </w:rPr>
        <w:t>The resolution is obviously a question</w:t>
      </w:r>
      <w:r w:rsidRPr="00C216A7">
        <w:rPr>
          <w:rFonts w:cs="Calibri"/>
          <w:sz w:val="16"/>
        </w:rPr>
        <w:t xml:space="preserve">. Any other conclusion is utterly </w:t>
      </w:r>
      <w:proofErr w:type="spellStart"/>
      <w:r w:rsidRPr="00C216A7">
        <w:rPr>
          <w:rFonts w:cs="Calibri"/>
          <w:sz w:val="16"/>
        </w:rPr>
        <w:t>inconcievable</w:t>
      </w:r>
      <w:proofErr w:type="spellEnd"/>
      <w:r w:rsidRPr="00C216A7">
        <w:rPr>
          <w:rFonts w:cs="Calibri"/>
          <w:sz w:val="16"/>
        </w:rPr>
        <w:t xml:space="preserve">. </w:t>
      </w:r>
      <w:r w:rsidRPr="00C216A7">
        <w:rPr>
          <w:rStyle w:val="StyleUnderline"/>
          <w:rFonts w:cs="Calibri"/>
        </w:rPr>
        <w:t xml:space="preserve">Why? </w:t>
      </w:r>
      <w:r w:rsidRPr="00C216A7">
        <w:rPr>
          <w:rStyle w:val="Emphasis"/>
        </w:rPr>
        <w:t>Context</w:t>
      </w:r>
      <w:r w:rsidRPr="00C216A7">
        <w:rPr>
          <w:rStyle w:val="StyleUnderline"/>
          <w:rFonts w:cs="Calibri"/>
        </w:rPr>
        <w:t>.</w:t>
      </w:r>
      <w:r w:rsidRPr="00C216A7">
        <w:rPr>
          <w:rFonts w:cs="Calibri"/>
          <w:sz w:val="16"/>
        </w:rPr>
        <w:t xml:space="preserve"> The debate community empowers </w:t>
      </w:r>
      <w:r w:rsidRPr="00C216A7">
        <w:rPr>
          <w:rStyle w:val="StyleUnderline"/>
          <w:rFonts w:cs="Calibri"/>
        </w:rPr>
        <w:t>a topic committee</w:t>
      </w:r>
      <w:r w:rsidRPr="00C216A7">
        <w:rPr>
          <w:rFonts w:cs="Calibri"/>
          <w:sz w:val="16"/>
        </w:rPr>
        <w:t xml:space="preserve"> to write a topic for ALTERNATE side debating. The committee is not a random group of people coming together to "reserve" themselves about some issue. There </w:t>
      </w:r>
      <w:r w:rsidRPr="00C216A7">
        <w:rPr>
          <w:rStyle w:val="StyleUnderline"/>
          <w:rFonts w:cs="Calibri"/>
        </w:rPr>
        <w:t>is</w:t>
      </w:r>
      <w:r w:rsidRPr="00C216A7">
        <w:rPr>
          <w:rFonts w:cs="Calibri"/>
          <w:sz w:val="16"/>
        </w:rPr>
        <w:t xml:space="preserve"> context - they are </w:t>
      </w:r>
      <w:r w:rsidRPr="00C216A7">
        <w:rPr>
          <w:rStyle w:val="StyleUnderline"/>
          <w:rFonts w:cs="Calibri"/>
        </w:rPr>
        <w:t>empowered</w:t>
      </w:r>
      <w:r w:rsidRPr="00C216A7">
        <w:rPr>
          <w:rFonts w:cs="Calibri"/>
          <w:sz w:val="16"/>
        </w:rPr>
        <w:t xml:space="preserve"> by a community to do something. In their deliberations, the topic community attempts </w:t>
      </w:r>
      <w:r w:rsidRPr="00C216A7">
        <w:rPr>
          <w:rStyle w:val="StyleUnderline"/>
          <w:rFonts w:cs="Calibri"/>
        </w:rPr>
        <w:t>to craft a resolution</w:t>
      </w:r>
      <w:r w:rsidRPr="00C216A7">
        <w:rPr>
          <w:rFonts w:cs="Calibri"/>
          <w:sz w:val="16"/>
        </w:rPr>
        <w:t xml:space="preserve"> which can be ANSWERED in either direction. They focus on issues like ground and fairness because they know </w:t>
      </w:r>
      <w:r w:rsidRPr="00C216A7">
        <w:rPr>
          <w:rStyle w:val="StyleUnderline"/>
          <w:rFonts w:cs="Calibri"/>
        </w:rPr>
        <w:t xml:space="preserve">the resolution will serve as the basis </w:t>
      </w:r>
      <w:r w:rsidRPr="00C216A7">
        <w:rPr>
          <w:rStyle w:val="Emphasis"/>
        </w:rPr>
        <w:t>for debate</w:t>
      </w:r>
      <w:r w:rsidRPr="00C216A7">
        <w:rPr>
          <w:rStyle w:val="StyleUnderline"/>
          <w:rFonts w:cs="Calibri"/>
        </w:rPr>
        <w:t xml:space="preserve"> which will be resolved by determining the policy </w:t>
      </w:r>
      <w:proofErr w:type="spellStart"/>
      <w:r w:rsidRPr="00C216A7">
        <w:rPr>
          <w:rStyle w:val="StyleUnderline"/>
          <w:rFonts w:cs="Calibri"/>
        </w:rPr>
        <w:t>desireablility</w:t>
      </w:r>
      <w:proofErr w:type="spellEnd"/>
      <w:r w:rsidRPr="00C216A7">
        <w:rPr>
          <w:rStyle w:val="StyleUnderline"/>
          <w:rFonts w:cs="Calibri"/>
        </w:rPr>
        <w:t xml:space="preserve"> of that resolution</w:t>
      </w:r>
      <w:r w:rsidRPr="00C216A7">
        <w:rPr>
          <w:rFonts w:cs="Calibri"/>
          <w:sz w:val="16"/>
        </w:rPr>
        <w:t xml:space="preserve">. That's not only what they do, but it's what we REQUIRE them to do. We don't just send the topic </w:t>
      </w:r>
      <w:proofErr w:type="spellStart"/>
      <w:r w:rsidRPr="00C216A7">
        <w:rPr>
          <w:rFonts w:cs="Calibri"/>
          <w:sz w:val="16"/>
        </w:rPr>
        <w:t>committtee</w:t>
      </w:r>
      <w:proofErr w:type="spellEnd"/>
      <w:r w:rsidRPr="00C216A7">
        <w:rPr>
          <w:rFonts w:cs="Calibri"/>
          <w:sz w:val="16"/>
        </w:rPr>
        <w:t xml:space="preserve"> somewhere to adopt their own group resolution. It's not the end point of a resolution adopted by a body - it's the </w:t>
      </w:r>
      <w:proofErr w:type="spellStart"/>
      <w:r w:rsidRPr="00C216A7">
        <w:rPr>
          <w:rFonts w:cs="Calibri"/>
          <w:sz w:val="16"/>
        </w:rPr>
        <w:t>prelimanary</w:t>
      </w:r>
      <w:proofErr w:type="spellEnd"/>
      <w:r w:rsidRPr="00C216A7">
        <w:rPr>
          <w:rFonts w:cs="Calibri"/>
          <w:sz w:val="16"/>
        </w:rPr>
        <w:t xml:space="preserve"> wording of a resolution sent to others to be answered or decided upon.</w:t>
      </w:r>
    </w:p>
    <w:p w14:paraId="74D31489" w14:textId="77777777" w:rsidR="00B81665" w:rsidRPr="00C216A7" w:rsidRDefault="00B81665" w:rsidP="00B81665">
      <w:pPr>
        <w:rPr>
          <w:rFonts w:cs="Calibri"/>
          <w:sz w:val="16"/>
        </w:rPr>
      </w:pPr>
      <w:r w:rsidRPr="00C216A7">
        <w:rPr>
          <w:rFonts w:cs="Calibri"/>
          <w:sz w:val="16"/>
        </w:rPr>
        <w:t xml:space="preserve">(4) Further context: </w:t>
      </w:r>
      <w:r w:rsidRPr="00C216A7">
        <w:rPr>
          <w:rStyle w:val="StyleUnderline"/>
          <w:rFonts w:cs="Calibri"/>
        </w:rPr>
        <w:t xml:space="preserve">the word </w:t>
      </w:r>
      <w:r w:rsidRPr="00C216A7">
        <w:rPr>
          <w:rStyle w:val="Emphasis"/>
        </w:rPr>
        <w:t>resolved</w:t>
      </w:r>
      <w:r w:rsidRPr="00C216A7">
        <w:rPr>
          <w:rStyle w:val="StyleUnderline"/>
          <w:rFonts w:cs="Calibri"/>
        </w:rPr>
        <w:t xml:space="preserve"> is used to emphasis the fact that it's </w:t>
      </w:r>
      <w:r w:rsidRPr="00C216A7">
        <w:rPr>
          <w:rStyle w:val="Emphasis"/>
        </w:rPr>
        <w:t>policy debate</w:t>
      </w:r>
      <w:r w:rsidRPr="00C216A7">
        <w:rPr>
          <w:rFonts w:cs="Calibri"/>
          <w:sz w:val="16"/>
        </w:rPr>
        <w:t xml:space="preserve">. </w:t>
      </w:r>
      <w:r w:rsidRPr="00C216A7">
        <w:rPr>
          <w:rStyle w:val="StyleUnderline"/>
          <w:rFonts w:cs="Calibri"/>
          <w:highlight w:val="green"/>
        </w:rPr>
        <w:t xml:space="preserve">Resolved comes from the adoption of </w:t>
      </w:r>
      <w:r w:rsidRPr="00C216A7">
        <w:rPr>
          <w:rStyle w:val="Emphasis"/>
          <w:highlight w:val="green"/>
        </w:rPr>
        <w:t>resolutions</w:t>
      </w:r>
      <w:r w:rsidRPr="00C216A7">
        <w:rPr>
          <w:rStyle w:val="StyleUnderline"/>
          <w:rFonts w:cs="Calibri"/>
          <w:highlight w:val="green"/>
        </w:rPr>
        <w:t xml:space="preserve"> by legislative bodies</w:t>
      </w:r>
      <w:r w:rsidRPr="00C216A7">
        <w:rPr>
          <w:rFonts w:cs="Calibri"/>
          <w:sz w:val="16"/>
        </w:rPr>
        <w:t xml:space="preserve">. </w:t>
      </w:r>
      <w:r w:rsidRPr="00C216A7">
        <w:rPr>
          <w:rStyle w:val="StyleUnderline"/>
          <w:rFonts w:cs="Calibri"/>
        </w:rPr>
        <w:t>A resolution is either adopted or it is not</w:t>
      </w:r>
      <w:r w:rsidRPr="00C216A7">
        <w:rPr>
          <w:rFonts w:cs="Calibri"/>
          <w:sz w:val="16"/>
        </w:rPr>
        <w:t xml:space="preserve">. It's a question </w:t>
      </w:r>
      <w:r w:rsidRPr="00C216A7">
        <w:rPr>
          <w:rStyle w:val="StyleUnderline"/>
          <w:rFonts w:cs="Calibri"/>
        </w:rPr>
        <w:t>before a legislative body</w:t>
      </w:r>
      <w:r w:rsidRPr="00C216A7">
        <w:rPr>
          <w:rFonts w:cs="Calibri"/>
          <w:sz w:val="16"/>
        </w:rPr>
        <w:t xml:space="preserve">. Should this statement be adopted or </w:t>
      </w:r>
      <w:proofErr w:type="gramStart"/>
      <w:r w:rsidRPr="00C216A7">
        <w:rPr>
          <w:rFonts w:cs="Calibri"/>
          <w:sz w:val="16"/>
        </w:rPr>
        <w:t>not.</w:t>
      </w:r>
      <w:proofErr w:type="gramEnd"/>
    </w:p>
    <w:p w14:paraId="60C7D290" w14:textId="77777777" w:rsidR="00B81665" w:rsidRPr="00C216A7" w:rsidRDefault="00B81665" w:rsidP="00B81665">
      <w:pPr>
        <w:pStyle w:val="Heading4"/>
        <w:rPr>
          <w:rFonts w:cs="Calibri"/>
        </w:rPr>
      </w:pPr>
      <w:r w:rsidRPr="00C216A7">
        <w:rPr>
          <w:rFonts w:cs="Calibri"/>
        </w:rPr>
        <w:t>2---</w:t>
      </w:r>
      <w:bookmarkStart w:id="0" w:name="_Hlk90041192"/>
      <w:r w:rsidRPr="00C216A7">
        <w:rPr>
          <w:rFonts w:cs="Calibri"/>
        </w:rPr>
        <w:t>Unjust.</w:t>
      </w:r>
    </w:p>
    <w:p w14:paraId="6CE5D5D2" w14:textId="77777777" w:rsidR="00B81665" w:rsidRPr="00C216A7" w:rsidRDefault="00B81665" w:rsidP="00B81665">
      <w:pPr>
        <w:rPr>
          <w:rFonts w:cs="Calibri"/>
        </w:rPr>
      </w:pPr>
      <w:r w:rsidRPr="00C216A7">
        <w:rPr>
          <w:rStyle w:val="Style13ptBold"/>
          <w:rFonts w:cs="Calibri"/>
        </w:rPr>
        <w:t>Black’s Law</w:t>
      </w:r>
      <w:r w:rsidRPr="00C216A7">
        <w:rPr>
          <w:rFonts w:cs="Calibri"/>
        </w:rPr>
        <w:t xml:space="preserve"> [The Law Dictionary Featuring Black's Law Dictionary Free Online Legal Dictionary 2nd Ed. No Date. </w:t>
      </w:r>
      <w:hyperlink r:id="rId12" w:history="1">
        <w:r w:rsidRPr="00C216A7">
          <w:rPr>
            <w:rStyle w:val="Hyperlink"/>
            <w:rFonts w:cs="Calibri"/>
          </w:rPr>
          <w:t>https://thelawdictionary.org/unjust/</w:t>
        </w:r>
      </w:hyperlink>
      <w:r w:rsidRPr="00C216A7">
        <w:rPr>
          <w:rFonts w:cs="Calibri"/>
        </w:rPr>
        <w:t xml:space="preserve">] </w:t>
      </w:r>
      <w:proofErr w:type="spellStart"/>
      <w:r w:rsidRPr="00C216A7">
        <w:rPr>
          <w:rFonts w:cs="Calibri"/>
        </w:rPr>
        <w:t>brett</w:t>
      </w:r>
      <w:proofErr w:type="spellEnd"/>
    </w:p>
    <w:p w14:paraId="4848CEA0" w14:textId="77777777" w:rsidR="00B81665" w:rsidRPr="00C216A7" w:rsidRDefault="00B81665" w:rsidP="00B81665">
      <w:pPr>
        <w:rPr>
          <w:rStyle w:val="Emphasis"/>
        </w:rPr>
      </w:pPr>
      <w:r w:rsidRPr="00C216A7">
        <w:rPr>
          <w:rStyle w:val="Emphasis"/>
        </w:rPr>
        <w:t>What is UNJUST?</w:t>
      </w:r>
    </w:p>
    <w:p w14:paraId="2C2BBB59" w14:textId="77777777" w:rsidR="00B81665" w:rsidRPr="00C216A7" w:rsidRDefault="00B81665" w:rsidP="00B81665">
      <w:pPr>
        <w:rPr>
          <w:rFonts w:cs="Calibri"/>
          <w:sz w:val="16"/>
        </w:rPr>
      </w:pPr>
      <w:r w:rsidRPr="00C216A7">
        <w:rPr>
          <w:rStyle w:val="Emphasis"/>
          <w:highlight w:val="green"/>
        </w:rPr>
        <w:t>Contrary to</w:t>
      </w:r>
      <w:r w:rsidRPr="00C216A7">
        <w:rPr>
          <w:rFonts w:cs="Calibri"/>
          <w:sz w:val="16"/>
        </w:rPr>
        <w:t xml:space="preserve"> </w:t>
      </w:r>
      <w:r w:rsidRPr="00C216A7">
        <w:rPr>
          <w:rStyle w:val="StyleUnderline"/>
          <w:rFonts w:cs="Calibri"/>
        </w:rPr>
        <w:t>right and justice</w:t>
      </w:r>
      <w:r w:rsidRPr="00C216A7">
        <w:rPr>
          <w:rFonts w:cs="Calibri"/>
          <w:sz w:val="16"/>
        </w:rPr>
        <w:t xml:space="preserve">, or to </w:t>
      </w:r>
      <w:r w:rsidRPr="00C216A7">
        <w:rPr>
          <w:rStyle w:val="StyleUnderline"/>
          <w:rFonts w:cs="Calibri"/>
        </w:rPr>
        <w:t xml:space="preserve">the </w:t>
      </w:r>
      <w:r w:rsidRPr="00C216A7">
        <w:rPr>
          <w:rStyle w:val="Emphasis"/>
        </w:rPr>
        <w:t>enjoyment of</w:t>
      </w:r>
      <w:r w:rsidRPr="00C216A7">
        <w:rPr>
          <w:rFonts w:cs="Calibri"/>
          <w:sz w:val="16"/>
        </w:rPr>
        <w:t xml:space="preserve"> his </w:t>
      </w:r>
      <w:r w:rsidRPr="00C216A7">
        <w:rPr>
          <w:rStyle w:val="Emphasis"/>
        </w:rPr>
        <w:t>rights by another</w:t>
      </w:r>
      <w:r w:rsidRPr="00C216A7">
        <w:rPr>
          <w:rFonts w:cs="Calibri"/>
          <w:sz w:val="16"/>
        </w:rPr>
        <w:t xml:space="preserve">, </w:t>
      </w:r>
      <w:r w:rsidRPr="00C216A7">
        <w:rPr>
          <w:rStyle w:val="StyleUnderline"/>
          <w:rFonts w:cs="Calibri"/>
        </w:rPr>
        <w:t xml:space="preserve">or to the standards of </w:t>
      </w:r>
      <w:r w:rsidRPr="00C216A7">
        <w:rPr>
          <w:rStyle w:val="StyleUnderline"/>
          <w:rFonts w:cs="Calibri"/>
          <w:highlight w:val="green"/>
        </w:rPr>
        <w:t>conduct furnished by</w:t>
      </w:r>
      <w:r w:rsidRPr="00C216A7">
        <w:rPr>
          <w:rStyle w:val="StyleUnderline"/>
          <w:rFonts w:cs="Calibri"/>
        </w:rPr>
        <w:t xml:space="preserve"> the </w:t>
      </w:r>
      <w:r w:rsidRPr="00C216A7">
        <w:rPr>
          <w:rStyle w:val="Emphasis"/>
          <w:highlight w:val="green"/>
        </w:rPr>
        <w:t>laws</w:t>
      </w:r>
      <w:r w:rsidRPr="00C216A7">
        <w:rPr>
          <w:rFonts w:cs="Calibri"/>
          <w:sz w:val="16"/>
        </w:rPr>
        <w:t>.</w:t>
      </w:r>
    </w:p>
    <w:p w14:paraId="24BF1C67" w14:textId="77777777" w:rsidR="00B81665" w:rsidRPr="00C216A7" w:rsidRDefault="00B81665" w:rsidP="00B81665">
      <w:pPr>
        <w:pStyle w:val="Heading4"/>
        <w:rPr>
          <w:rFonts w:cs="Calibri"/>
        </w:rPr>
      </w:pPr>
      <w:r w:rsidRPr="00C216A7">
        <w:rPr>
          <w:rFonts w:cs="Calibri"/>
        </w:rPr>
        <w:lastRenderedPageBreak/>
        <w:t>Violation: There’s no plan, they defend the res as a general rule.</w:t>
      </w:r>
    </w:p>
    <w:bookmarkEnd w:id="0"/>
    <w:p w14:paraId="52B15171" w14:textId="77777777" w:rsidR="00B81665" w:rsidRPr="00C216A7" w:rsidRDefault="00B81665" w:rsidP="00B81665">
      <w:pPr>
        <w:pStyle w:val="Heading4"/>
        <w:rPr>
          <w:rFonts w:cs="Calibri"/>
        </w:rPr>
      </w:pPr>
      <w:r w:rsidRPr="00C216A7">
        <w:rPr>
          <w:rFonts w:cs="Calibri"/>
        </w:rPr>
        <w:t>Prefer:</w:t>
      </w:r>
    </w:p>
    <w:p w14:paraId="778E3477" w14:textId="77777777" w:rsidR="00B81665" w:rsidRPr="00C216A7" w:rsidRDefault="00B81665" w:rsidP="00B81665">
      <w:pPr>
        <w:pStyle w:val="Heading4"/>
        <w:rPr>
          <w:rFonts w:cs="Calibri"/>
        </w:rPr>
      </w:pPr>
      <w:r w:rsidRPr="00C216A7">
        <w:rPr>
          <w:rFonts w:cs="Calibri"/>
        </w:rPr>
        <w:t>1---Ground---absent meeting precise words in the res, we lose all the pre-round prep we did around the resolution, killing neg ground.</w:t>
      </w:r>
    </w:p>
    <w:p w14:paraId="257F9FF6" w14:textId="77777777" w:rsidR="00B81665" w:rsidRPr="00C216A7" w:rsidRDefault="00B81665" w:rsidP="00B81665">
      <w:pPr>
        <w:pStyle w:val="Heading4"/>
        <w:rPr>
          <w:rFonts w:cs="Calibri"/>
        </w:rPr>
      </w:pPr>
      <w:r w:rsidRPr="00C216A7">
        <w:rPr>
          <w:rFonts w:cs="Calibri"/>
        </w:rPr>
        <w:t xml:space="preserve">2---Vagueness---debates inevitably involve the AFF defending something, but only our </w:t>
      </w:r>
      <w:proofErr w:type="spellStart"/>
      <w:r w:rsidRPr="00C216A7">
        <w:rPr>
          <w:rFonts w:cs="Calibri"/>
        </w:rPr>
        <w:t>interp</w:t>
      </w:r>
      <w:proofErr w:type="spellEnd"/>
      <w:r w:rsidRPr="00C216A7">
        <w:rPr>
          <w:rFonts w:cs="Calibri"/>
        </w:rPr>
        <w:t xml:space="preserve"> lets them to </w:t>
      </w:r>
      <w:r w:rsidRPr="00C216A7">
        <w:rPr>
          <w:rFonts w:cs="Calibri"/>
          <w:u w:val="single"/>
        </w:rPr>
        <w:t>clearly define</w:t>
      </w:r>
      <w:r w:rsidRPr="00C216A7">
        <w:rPr>
          <w:rFonts w:cs="Calibri"/>
        </w:rPr>
        <w:t xml:space="preserve"> that from the start. Their model leads to </w:t>
      </w:r>
      <w:r w:rsidRPr="00C216A7">
        <w:rPr>
          <w:rFonts w:cs="Calibri"/>
          <w:u w:val="single"/>
        </w:rPr>
        <w:t>late-breaking</w:t>
      </w:r>
      <w:r w:rsidRPr="00C216A7">
        <w:rPr>
          <w:rFonts w:cs="Calibri"/>
        </w:rPr>
        <w:t xml:space="preserve"> debates that destroy ground, for example we won’t know if asteroid mining or space exploration are offense until the 1AR, which skews neg prep.</w:t>
      </w:r>
    </w:p>
    <w:p w14:paraId="2C28550B" w14:textId="77777777" w:rsidR="00B81665" w:rsidRPr="00C216A7" w:rsidRDefault="00B81665" w:rsidP="00B81665">
      <w:pPr>
        <w:pStyle w:val="Heading4"/>
        <w:rPr>
          <w:rFonts w:cs="Calibri"/>
        </w:rPr>
      </w:pPr>
      <w:r w:rsidRPr="00C216A7">
        <w:rPr>
          <w:rFonts w:cs="Calibri"/>
        </w:rPr>
        <w:t xml:space="preserve">3---Topic ed---specific policies teaches lets us go deep into the topic, uniquely important given the evolving character of space law. outweighs </w:t>
      </w:r>
      <w:proofErr w:type="spellStart"/>
      <w:r w:rsidRPr="00C216A7">
        <w:rPr>
          <w:rFonts w:cs="Calibri"/>
        </w:rPr>
        <w:t>bc</w:t>
      </w:r>
      <w:proofErr w:type="spellEnd"/>
      <w:r w:rsidRPr="00C216A7">
        <w:rPr>
          <w:rFonts w:cs="Calibri"/>
        </w:rPr>
        <w:t xml:space="preserve"> we only have </w:t>
      </w:r>
      <w:proofErr w:type="gramStart"/>
      <w:r w:rsidRPr="00C216A7">
        <w:rPr>
          <w:rFonts w:cs="Calibri"/>
        </w:rPr>
        <w:t>2 month</w:t>
      </w:r>
      <w:proofErr w:type="gramEnd"/>
      <w:r w:rsidRPr="00C216A7">
        <w:rPr>
          <w:rFonts w:cs="Calibri"/>
        </w:rPr>
        <w:t xml:space="preserve"> topics, and </w:t>
      </w:r>
      <w:proofErr w:type="spellStart"/>
      <w:r w:rsidRPr="00C216A7">
        <w:rPr>
          <w:rFonts w:cs="Calibri"/>
        </w:rPr>
        <w:t>phil</w:t>
      </w:r>
      <w:proofErr w:type="spellEnd"/>
      <w:r w:rsidRPr="00C216A7">
        <w:rPr>
          <w:rFonts w:cs="Calibri"/>
        </w:rPr>
        <w:t xml:space="preserve"> ed is solved by free textbooks.</w:t>
      </w:r>
    </w:p>
    <w:p w14:paraId="3778627A" w14:textId="77777777" w:rsidR="00B81665" w:rsidRPr="00C216A7" w:rsidRDefault="00B81665" w:rsidP="00B81665">
      <w:pPr>
        <w:rPr>
          <w:rFonts w:cs="Calibri"/>
        </w:rPr>
      </w:pPr>
    </w:p>
    <w:p w14:paraId="0CC3C22F" w14:textId="77777777" w:rsidR="00B81665" w:rsidRPr="00C216A7" w:rsidRDefault="00B81665" w:rsidP="00B81665">
      <w:pPr>
        <w:rPr>
          <w:rFonts w:cs="Calibri"/>
        </w:rPr>
      </w:pPr>
    </w:p>
    <w:p w14:paraId="385E3E0F" w14:textId="1B40A673" w:rsidR="0038734C" w:rsidRPr="00C216A7" w:rsidRDefault="0038734C" w:rsidP="0038734C">
      <w:pPr>
        <w:pStyle w:val="Heading2"/>
        <w:rPr>
          <w:rFonts w:cs="Calibri"/>
        </w:rPr>
      </w:pPr>
      <w:r w:rsidRPr="00C216A7">
        <w:rPr>
          <w:rFonts w:cs="Calibri"/>
        </w:rPr>
        <w:lastRenderedPageBreak/>
        <w:t>Off</w:t>
      </w:r>
    </w:p>
    <w:p w14:paraId="7EDB30CE" w14:textId="39508800" w:rsidR="0038734C" w:rsidRPr="00C216A7" w:rsidRDefault="0038734C" w:rsidP="0038734C">
      <w:pPr>
        <w:pStyle w:val="Heading3"/>
        <w:rPr>
          <w:rFonts w:cs="Calibri"/>
        </w:rPr>
      </w:pPr>
      <w:r w:rsidRPr="00C216A7">
        <w:rPr>
          <w:rFonts w:cs="Calibri"/>
        </w:rPr>
        <w:lastRenderedPageBreak/>
        <w:t>DA</w:t>
      </w:r>
    </w:p>
    <w:p w14:paraId="7C002180" w14:textId="0E0030D6" w:rsidR="0038734C" w:rsidRPr="00C216A7" w:rsidRDefault="0038734C" w:rsidP="0038734C">
      <w:pPr>
        <w:pStyle w:val="Heading4"/>
        <w:rPr>
          <w:rFonts w:cs="Calibri"/>
          <w:bCs w:val="0"/>
        </w:rPr>
      </w:pPr>
      <w:r w:rsidRPr="00C216A7">
        <w:rPr>
          <w:rFonts w:cs="Calibri"/>
        </w:rPr>
        <w:t xml:space="preserve">Mining is </w:t>
      </w:r>
      <w:r w:rsidRPr="00C216A7">
        <w:rPr>
          <w:rFonts w:cs="Calibri"/>
          <w:u w:val="single"/>
        </w:rPr>
        <w:t>now</w:t>
      </w:r>
      <w:r w:rsidRPr="00C216A7">
        <w:rPr>
          <w:rFonts w:cs="Calibri"/>
        </w:rPr>
        <w:t xml:space="preserve"> – multiple companies are competing in mineral exploitation to </w:t>
      </w:r>
      <w:r w:rsidRPr="00C216A7">
        <w:rPr>
          <w:rFonts w:cs="Calibri"/>
          <w:u w:val="single"/>
        </w:rPr>
        <w:t>obtain rare earth metals.</w:t>
      </w:r>
    </w:p>
    <w:p w14:paraId="2C122BC7" w14:textId="77777777" w:rsidR="0038734C" w:rsidRPr="00C216A7" w:rsidRDefault="0038734C" w:rsidP="0038734C">
      <w:pPr>
        <w:rPr>
          <w:rFonts w:cs="Calibri"/>
        </w:rPr>
      </w:pPr>
      <w:r w:rsidRPr="00C216A7">
        <w:rPr>
          <w:rStyle w:val="Style13ptBold"/>
          <w:rFonts w:cs="Calibri"/>
        </w:rPr>
        <w:t>Gilbert 21</w:t>
      </w:r>
      <w:r w:rsidRPr="00C216A7">
        <w:rPr>
          <w:rFonts w:cs="Calibri"/>
        </w:rPr>
        <w:t xml:space="preserve"> [Alex Gilbert is a complex systems researcher and a PhD student in space resources at the Colorado School of Mines. Milken Institute, “Mining in Space Is Coming”; </w:t>
      </w:r>
      <w:hyperlink r:id="rId13" w:history="1">
        <w:r w:rsidRPr="00C216A7">
          <w:rPr>
            <w:rStyle w:val="Hyperlink"/>
            <w:rFonts w:cs="Calibri"/>
          </w:rPr>
          <w:t>https://www.milkenreview.org/articles/mining-in-space-is-coming</w:t>
        </w:r>
      </w:hyperlink>
      <w:r w:rsidRPr="00C216A7">
        <w:rPr>
          <w:rFonts w:cs="Calibri"/>
        </w:rPr>
        <w:t>] kelvin</w:t>
      </w:r>
    </w:p>
    <w:p w14:paraId="502649EF" w14:textId="77777777" w:rsidR="0038734C" w:rsidRPr="00C216A7" w:rsidRDefault="0038734C" w:rsidP="0038734C">
      <w:pPr>
        <w:rPr>
          <w:rStyle w:val="Emphasis"/>
          <w:b w:val="0"/>
        </w:rPr>
      </w:pPr>
      <w:r w:rsidRPr="00C216A7">
        <w:rPr>
          <w:rStyle w:val="Emphasis"/>
          <w:highlight w:val="green"/>
        </w:rPr>
        <w:t>Space exploration is back</w:t>
      </w:r>
      <w:r w:rsidRPr="00C216A7">
        <w:rPr>
          <w:rStyle w:val="Emphasis"/>
        </w:rPr>
        <w:t>.</w:t>
      </w:r>
      <w:r w:rsidRPr="00C216A7">
        <w:rPr>
          <w:rStyle w:val="StyleUnderline"/>
          <w:rFonts w:cs="Calibri"/>
        </w:rPr>
        <w:t xml:space="preserve"> after decades of disappointment, a combination of better technology, falling costs and a rush of competitive energy from the private sector has put space travel front and center.</w:t>
      </w:r>
      <w:r w:rsidRPr="00C216A7">
        <w:rPr>
          <w:rFonts w:cs="Calibri"/>
          <w:sz w:val="16"/>
        </w:rPr>
        <w:t xml:space="preserve"> indeed, many analysts (even some with their feet on the ground) believe </w:t>
      </w:r>
      <w:r w:rsidRPr="00C216A7">
        <w:rPr>
          <w:rStyle w:val="Emphasis"/>
        </w:rPr>
        <w:t xml:space="preserve">that </w:t>
      </w:r>
      <w:r w:rsidRPr="00C216A7">
        <w:rPr>
          <w:rStyle w:val="Emphasis"/>
          <w:highlight w:val="green"/>
        </w:rPr>
        <w:t>commercial developments in</w:t>
      </w:r>
      <w:r w:rsidRPr="00C216A7">
        <w:rPr>
          <w:rStyle w:val="Emphasis"/>
        </w:rPr>
        <w:t xml:space="preserve"> the </w:t>
      </w:r>
      <w:r w:rsidRPr="00C216A7">
        <w:rPr>
          <w:rStyle w:val="Emphasis"/>
          <w:highlight w:val="green"/>
        </w:rPr>
        <w:t>space</w:t>
      </w:r>
      <w:r w:rsidRPr="00C216A7">
        <w:rPr>
          <w:rStyle w:val="Emphasis"/>
        </w:rPr>
        <w:t xml:space="preserve"> industry </w:t>
      </w:r>
      <w:r w:rsidRPr="00C216A7">
        <w:rPr>
          <w:rStyle w:val="Emphasis"/>
          <w:highlight w:val="green"/>
        </w:rPr>
        <w:t>may be</w:t>
      </w:r>
      <w:r w:rsidRPr="00C216A7">
        <w:rPr>
          <w:rStyle w:val="Emphasis"/>
        </w:rPr>
        <w:t xml:space="preserve"> on the cusp of </w:t>
      </w:r>
      <w:r w:rsidRPr="00C216A7">
        <w:rPr>
          <w:rStyle w:val="Emphasis"/>
          <w:highlight w:val="green"/>
        </w:rPr>
        <w:t>starting the largest resource rush in history: mining on the Moon</w:t>
      </w:r>
      <w:r w:rsidRPr="00C216A7">
        <w:rPr>
          <w:rStyle w:val="Emphasis"/>
        </w:rPr>
        <w:t xml:space="preserve">, Mars </w:t>
      </w:r>
      <w:r w:rsidRPr="00C216A7">
        <w:rPr>
          <w:rStyle w:val="Emphasis"/>
          <w:highlight w:val="green"/>
        </w:rPr>
        <w:t>and asteroids.</w:t>
      </w:r>
    </w:p>
    <w:p w14:paraId="67EF2B17" w14:textId="77777777" w:rsidR="0038734C" w:rsidRPr="00C216A7" w:rsidRDefault="0038734C" w:rsidP="0038734C">
      <w:pPr>
        <w:rPr>
          <w:rFonts w:cs="Calibri"/>
          <w:sz w:val="16"/>
        </w:rPr>
      </w:pPr>
      <w:r w:rsidRPr="00C216A7">
        <w:rPr>
          <w:rFonts w:cs="Calibri"/>
          <w:sz w:val="16"/>
        </w:rPr>
        <w:t xml:space="preserve">While this may sound fantastical, </w:t>
      </w:r>
      <w:r w:rsidRPr="00C216A7">
        <w:rPr>
          <w:rStyle w:val="Emphasis"/>
        </w:rPr>
        <w:t>some</w:t>
      </w:r>
      <w:r w:rsidRPr="00C216A7">
        <w:rPr>
          <w:rStyle w:val="StyleUnderline"/>
          <w:rFonts w:cs="Calibri"/>
        </w:rPr>
        <w:t xml:space="preserve"> baby </w:t>
      </w:r>
      <w:r w:rsidRPr="00C216A7">
        <w:rPr>
          <w:rStyle w:val="Emphasis"/>
        </w:rPr>
        <w:t>steps</w:t>
      </w:r>
      <w:r w:rsidRPr="00C216A7">
        <w:rPr>
          <w:rStyle w:val="StyleUnderline"/>
          <w:rFonts w:cs="Calibri"/>
        </w:rPr>
        <w:t xml:space="preserve"> toward the goal </w:t>
      </w:r>
      <w:r w:rsidRPr="00C216A7">
        <w:rPr>
          <w:rStyle w:val="Emphasis"/>
        </w:rPr>
        <w:t>have already been taken</w:t>
      </w:r>
      <w:r w:rsidRPr="00C216A7">
        <w:rPr>
          <w:rFonts w:cs="Calibri"/>
          <w:sz w:val="16"/>
        </w:rPr>
        <w:t xml:space="preserve">. </w:t>
      </w:r>
      <w:r w:rsidRPr="00C216A7">
        <w:rPr>
          <w:rStyle w:val="StyleUnderline"/>
          <w:rFonts w:cs="Calibri"/>
        </w:rPr>
        <w:t xml:space="preserve">Last year, </w:t>
      </w:r>
      <w:r w:rsidRPr="00C216A7">
        <w:rPr>
          <w:rStyle w:val="Emphasis"/>
          <w:highlight w:val="green"/>
        </w:rPr>
        <w:t xml:space="preserve">NASA awarded contracts to four companies </w:t>
      </w:r>
      <w:r w:rsidRPr="00C216A7">
        <w:rPr>
          <w:rStyle w:val="StyleUnderline"/>
          <w:rFonts w:cs="Calibri"/>
          <w:highlight w:val="green"/>
        </w:rPr>
        <w:t>to extract</w:t>
      </w:r>
      <w:r w:rsidRPr="00C216A7">
        <w:rPr>
          <w:rStyle w:val="StyleUnderline"/>
          <w:rFonts w:cs="Calibri"/>
        </w:rPr>
        <w:t xml:space="preserve"> small amounts of </w:t>
      </w:r>
      <w:r w:rsidRPr="00C216A7">
        <w:rPr>
          <w:rStyle w:val="StyleUnderline"/>
          <w:rFonts w:cs="Calibri"/>
          <w:highlight w:val="green"/>
        </w:rPr>
        <w:t>lunar regolith by 2024</w:t>
      </w:r>
      <w:r w:rsidRPr="00C216A7">
        <w:rPr>
          <w:rStyle w:val="StyleUnderline"/>
          <w:rFonts w:cs="Calibri"/>
        </w:rPr>
        <w:t xml:space="preserve">, </w:t>
      </w:r>
      <w:r w:rsidRPr="00C216A7">
        <w:rPr>
          <w:rStyle w:val="Emphasis"/>
        </w:rPr>
        <w:t xml:space="preserve">effectively </w:t>
      </w:r>
      <w:r w:rsidRPr="00C216A7">
        <w:rPr>
          <w:rStyle w:val="Emphasis"/>
          <w:highlight w:val="green"/>
        </w:rPr>
        <w:t>beginning the era of commercial space mining</w:t>
      </w:r>
      <w:r w:rsidRPr="00C216A7">
        <w:rPr>
          <w:rStyle w:val="Emphasis"/>
        </w:rPr>
        <w:t>.</w:t>
      </w:r>
      <w:r w:rsidRPr="00C216A7">
        <w:rPr>
          <w:rFonts w:cs="Calibri"/>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5D550651" w14:textId="77777777" w:rsidR="0038734C" w:rsidRPr="00C216A7" w:rsidRDefault="0038734C" w:rsidP="0038734C">
      <w:pPr>
        <w:rPr>
          <w:rStyle w:val="StyleUnderline"/>
          <w:rFonts w:cs="Calibri"/>
        </w:rPr>
      </w:pPr>
      <w:r w:rsidRPr="00C216A7">
        <w:rPr>
          <w:rFonts w:cs="Calibri"/>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sidRPr="00C216A7">
        <w:rPr>
          <w:rStyle w:val="Emphasis"/>
        </w:rPr>
        <w:t>However, as entrepreneurs look to harness the riches beyond the atmosphere, access to space resources remains tangled</w:t>
      </w:r>
      <w:r w:rsidRPr="00C216A7">
        <w:rPr>
          <w:rStyle w:val="StyleUnderline"/>
          <w:rFonts w:cs="Calibri"/>
        </w:rPr>
        <w:t xml:space="preserve"> in the realities of economics and governance.</w:t>
      </w:r>
    </w:p>
    <w:p w14:paraId="21E04006" w14:textId="77777777" w:rsidR="0038734C" w:rsidRPr="00C216A7" w:rsidRDefault="0038734C" w:rsidP="0038734C">
      <w:pPr>
        <w:rPr>
          <w:rStyle w:val="StyleUnderline"/>
          <w:rFonts w:cs="Calibri"/>
        </w:rPr>
      </w:pPr>
      <w:r w:rsidRPr="00C216A7">
        <w:rPr>
          <w:rStyle w:val="StyleUnderline"/>
          <w:rFonts w:cs="Calibri"/>
        </w:rPr>
        <w:t xml:space="preserve">Start with the fact that </w:t>
      </w:r>
      <w:r w:rsidRPr="00C216A7">
        <w:rPr>
          <w:rStyle w:val="Emphasis"/>
        </w:rPr>
        <w:t>space belongs to no country</w:t>
      </w:r>
      <w:r w:rsidRPr="00C216A7">
        <w:rPr>
          <w:rFonts w:cs="Calibri"/>
          <w:sz w:val="16"/>
        </w:rPr>
        <w:t xml:space="preserve">, complicating traditional methods of resource allocation, property rights and trade. </w:t>
      </w:r>
      <w:r w:rsidRPr="00C216A7">
        <w:rPr>
          <w:rStyle w:val="Emphasis"/>
        </w:rPr>
        <w:t>With limited demand</w:t>
      </w:r>
      <w:r w:rsidRPr="00C216A7">
        <w:rPr>
          <w:rStyle w:val="StyleUnderline"/>
          <w:rFonts w:cs="Calibri"/>
        </w:rPr>
        <w:t xml:space="preserve"> for materials in space itself and the need for huge amounts of energy to return materials to Earth, </w:t>
      </w:r>
      <w:r w:rsidRPr="00C216A7">
        <w:rPr>
          <w:rStyle w:val="Emphasis"/>
        </w:rPr>
        <w:t>creating a viable industry will turn on major advances in technology, finance and business models.</w:t>
      </w:r>
    </w:p>
    <w:p w14:paraId="3304DD8E" w14:textId="77777777" w:rsidR="0038734C" w:rsidRPr="00C216A7" w:rsidRDefault="0038734C" w:rsidP="0038734C">
      <w:pPr>
        <w:rPr>
          <w:rStyle w:val="StyleUnderline"/>
          <w:rFonts w:cs="Calibri"/>
        </w:rPr>
      </w:pPr>
      <w:r w:rsidRPr="00C216A7">
        <w:rPr>
          <w:rFonts w:cs="Calibri"/>
          <w:sz w:val="14"/>
        </w:rPr>
        <w:t xml:space="preserve">That said, there’s no grass growing under potential pioneers’ feet. Potential economic, scientific and even security benefits underlie an emerging geopolitical competition to pursue space mining. </w:t>
      </w:r>
      <w:r w:rsidRPr="00C216A7">
        <w:rPr>
          <w:rStyle w:val="Emphasis"/>
          <w:highlight w:val="green"/>
        </w:rPr>
        <w:t>The U</w:t>
      </w:r>
      <w:r w:rsidRPr="00C216A7">
        <w:rPr>
          <w:rStyle w:val="Emphasis"/>
        </w:rPr>
        <w:t xml:space="preserve">nited </w:t>
      </w:r>
      <w:r w:rsidRPr="00C216A7">
        <w:rPr>
          <w:rStyle w:val="Emphasis"/>
          <w:highlight w:val="green"/>
        </w:rPr>
        <w:t>S</w:t>
      </w:r>
      <w:r w:rsidRPr="00C216A7">
        <w:rPr>
          <w:rStyle w:val="Emphasis"/>
        </w:rPr>
        <w:t xml:space="preserve">tates </w:t>
      </w:r>
      <w:r w:rsidRPr="00C216A7">
        <w:rPr>
          <w:rStyle w:val="Emphasis"/>
          <w:highlight w:val="green"/>
        </w:rPr>
        <w:t>is rapidly emerging as a</w:t>
      </w:r>
      <w:r w:rsidRPr="00C216A7">
        <w:rPr>
          <w:rStyle w:val="StyleUnderline"/>
          <w:rFonts w:cs="Calibri"/>
        </w:rPr>
        <w:t xml:space="preserve"> </w:t>
      </w:r>
      <w:r w:rsidRPr="00C216A7">
        <w:rPr>
          <w:rStyle w:val="StyleUnderline"/>
          <w:rFonts w:cs="Calibri"/>
          <w:sz w:val="14"/>
          <w:szCs w:val="16"/>
        </w:rPr>
        <w:t>front-runner</w:t>
      </w:r>
      <w:r w:rsidRPr="00C216A7">
        <w:rPr>
          <w:rFonts w:cs="Calibri"/>
          <w:sz w:val="14"/>
        </w:rPr>
        <w:t>, in part due to its ambitious Artemis Program to lead a multinational consortium back to the Moon. But it is also a</w:t>
      </w:r>
      <w:r w:rsidRPr="00C216A7">
        <w:rPr>
          <w:rStyle w:val="StyleUnderline"/>
          <w:rFonts w:cs="Calibri"/>
        </w:rPr>
        <w:t xml:space="preserve"> </w:t>
      </w:r>
      <w:r w:rsidRPr="00C216A7">
        <w:rPr>
          <w:rStyle w:val="Emphasis"/>
          <w:highlight w:val="green"/>
        </w:rPr>
        <w:t xml:space="preserve">leader </w:t>
      </w:r>
      <w:r w:rsidRPr="00C216A7">
        <w:rPr>
          <w:rStyle w:val="StyleUnderline"/>
          <w:rFonts w:cs="Calibri"/>
        </w:rPr>
        <w:t xml:space="preserve">in creating a legal infrastructure for mineral exploitation. The United States has </w:t>
      </w:r>
      <w:r w:rsidRPr="00C216A7">
        <w:rPr>
          <w:rStyle w:val="Emphasis"/>
        </w:rPr>
        <w:t xml:space="preserve">adopted the world’s first space resources law, </w:t>
      </w:r>
      <w:r w:rsidRPr="00C216A7">
        <w:rPr>
          <w:rStyle w:val="Emphasis"/>
          <w:highlight w:val="green"/>
        </w:rPr>
        <w:t>recognizing</w:t>
      </w:r>
      <w:r w:rsidRPr="00C216A7">
        <w:rPr>
          <w:rStyle w:val="Emphasis"/>
        </w:rPr>
        <w:t xml:space="preserve"> the property </w:t>
      </w:r>
      <w:r w:rsidRPr="00C216A7">
        <w:rPr>
          <w:rStyle w:val="Emphasis"/>
          <w:highlight w:val="green"/>
        </w:rPr>
        <w:t>rights of private companies</w:t>
      </w:r>
      <w:r w:rsidRPr="00C216A7">
        <w:rPr>
          <w:rStyle w:val="Emphasis"/>
        </w:rPr>
        <w:t xml:space="preserve"> and individuals</w:t>
      </w:r>
      <w:r w:rsidRPr="00C216A7">
        <w:rPr>
          <w:rStyle w:val="StyleUnderline"/>
          <w:rFonts w:cs="Calibri"/>
        </w:rPr>
        <w:t xml:space="preserve"> to materials gathered in space.</w:t>
      </w:r>
    </w:p>
    <w:p w14:paraId="5CB44CFA" w14:textId="77777777" w:rsidR="0038734C" w:rsidRPr="00C216A7" w:rsidRDefault="0038734C" w:rsidP="0038734C">
      <w:pPr>
        <w:rPr>
          <w:rStyle w:val="Emphasis"/>
        </w:rPr>
      </w:pPr>
      <w:r w:rsidRPr="00C216A7">
        <w:rPr>
          <w:rFonts w:cs="Calibri"/>
          <w:sz w:val="16"/>
        </w:rPr>
        <w:t>However</w:t>
      </w:r>
      <w:r w:rsidRPr="00C216A7">
        <w:rPr>
          <w:rStyle w:val="StyleUnderline"/>
          <w:rFonts w:cs="Calibri"/>
          <w:highlight w:val="green"/>
        </w:rPr>
        <w:t xml:space="preserve">, </w:t>
      </w:r>
      <w:r w:rsidRPr="00C216A7">
        <w:rPr>
          <w:rStyle w:val="Emphasis"/>
          <w:highlight w:val="green"/>
        </w:rPr>
        <w:t>the U</w:t>
      </w:r>
      <w:r w:rsidRPr="00C216A7">
        <w:rPr>
          <w:rStyle w:val="Emphasis"/>
        </w:rPr>
        <w:t xml:space="preserve">nited </w:t>
      </w:r>
      <w:r w:rsidRPr="00C216A7">
        <w:rPr>
          <w:rStyle w:val="Emphasis"/>
          <w:highlight w:val="green"/>
        </w:rPr>
        <w:t>S</w:t>
      </w:r>
      <w:r w:rsidRPr="00C216A7">
        <w:rPr>
          <w:rStyle w:val="Emphasis"/>
        </w:rPr>
        <w:t xml:space="preserve">tates </w:t>
      </w:r>
      <w:r w:rsidRPr="00C216A7">
        <w:rPr>
          <w:rStyle w:val="Emphasis"/>
          <w:highlight w:val="green"/>
        </w:rPr>
        <w:t>is hardly alone. Luxembourg</w:t>
      </w:r>
      <w:r w:rsidRPr="00C216A7">
        <w:rPr>
          <w:rStyle w:val="StyleUnderline"/>
          <w:rFonts w:cs="Calibri"/>
        </w:rPr>
        <w:t xml:space="preserve"> and </w:t>
      </w:r>
      <w:r w:rsidRPr="00C216A7">
        <w:rPr>
          <w:rStyle w:val="Emphasis"/>
        </w:rPr>
        <w:t xml:space="preserve">the </w:t>
      </w:r>
      <w:r w:rsidRPr="00C216A7">
        <w:rPr>
          <w:rStyle w:val="Emphasis"/>
          <w:highlight w:val="green"/>
        </w:rPr>
        <w:t>U</w:t>
      </w:r>
      <w:r w:rsidRPr="00C216A7">
        <w:rPr>
          <w:rStyle w:val="Emphasis"/>
        </w:rPr>
        <w:t xml:space="preserve">nited </w:t>
      </w:r>
      <w:r w:rsidRPr="00C216A7">
        <w:rPr>
          <w:rStyle w:val="Emphasis"/>
          <w:highlight w:val="green"/>
        </w:rPr>
        <w:t>A</w:t>
      </w:r>
      <w:r w:rsidRPr="00C216A7">
        <w:rPr>
          <w:rStyle w:val="Emphasis"/>
        </w:rPr>
        <w:t xml:space="preserve">rab </w:t>
      </w:r>
      <w:r w:rsidRPr="00C216A7">
        <w:rPr>
          <w:rStyle w:val="Emphasis"/>
          <w:highlight w:val="green"/>
        </w:rPr>
        <w:t>E</w:t>
      </w:r>
      <w:r w:rsidRPr="00C216A7">
        <w:rPr>
          <w:rStyle w:val="Emphasis"/>
        </w:rPr>
        <w:t>mirates</w:t>
      </w:r>
      <w:r w:rsidRPr="00C216A7">
        <w:rPr>
          <w:rFonts w:cs="Calibri"/>
          <w:sz w:val="16"/>
        </w:rPr>
        <w:t xml:space="preserve"> (you read those right) </w:t>
      </w:r>
      <w:r w:rsidRPr="00C216A7">
        <w:rPr>
          <w:rStyle w:val="StyleUnderline"/>
          <w:rFonts w:cs="Calibri"/>
        </w:rPr>
        <w:t>are racing to codify space-resources laws of their own, hoping to attract investment to their entrepot nations with business-friendly legal frameworks</w:t>
      </w:r>
      <w:r w:rsidRPr="00C216A7">
        <w:rPr>
          <w:rStyle w:val="Emphasis"/>
        </w:rPr>
        <w:t xml:space="preserve">. </w:t>
      </w:r>
      <w:r w:rsidRPr="00C216A7">
        <w:rPr>
          <w:rStyle w:val="Emphasis"/>
          <w:highlight w:val="green"/>
        </w:rPr>
        <w:t>China</w:t>
      </w:r>
      <w:r w:rsidRPr="00C216A7">
        <w:rPr>
          <w:rStyle w:val="StyleUnderline"/>
          <w:rFonts w:cs="Calibri"/>
        </w:rPr>
        <w:t xml:space="preserve"> reportedly views space-resource development as a national priority, part of a strategy to challenge U.S. economic and security primacy</w:t>
      </w:r>
      <w:r w:rsidRPr="00C216A7">
        <w:rPr>
          <w:rFonts w:cs="Calibri"/>
          <w:sz w:val="16"/>
        </w:rPr>
        <w:t xml:space="preserve"> in space. Meanwhile, </w:t>
      </w:r>
      <w:r w:rsidRPr="00C216A7">
        <w:rPr>
          <w:rStyle w:val="Emphasis"/>
          <w:highlight w:val="green"/>
        </w:rPr>
        <w:t xml:space="preserve">Russia, Japan, India and the </w:t>
      </w:r>
      <w:r w:rsidRPr="00C216A7">
        <w:rPr>
          <w:rStyle w:val="Emphasis"/>
          <w:highlight w:val="green"/>
        </w:rPr>
        <w:lastRenderedPageBreak/>
        <w:t>European Space Agency all harbor space-mining ambitions</w:t>
      </w:r>
      <w:r w:rsidRPr="00C216A7">
        <w:rPr>
          <w:rStyle w:val="StyleUnderline"/>
          <w:rFonts w:cs="Calibri"/>
        </w:rPr>
        <w:t xml:space="preserve"> of their own.</w:t>
      </w:r>
      <w:r w:rsidRPr="00C216A7">
        <w:rPr>
          <w:rFonts w:cs="Calibri"/>
          <w:sz w:val="16"/>
        </w:rPr>
        <w:t xml:space="preserve"> Governing these emerging interests is an outdated treaty framework from the Cold War. Sooner rather than later, </w:t>
      </w:r>
      <w:r w:rsidRPr="00C216A7">
        <w:rPr>
          <w:rStyle w:val="Emphasis"/>
          <w:highlight w:val="green"/>
        </w:rPr>
        <w:t>we’ll need new agreements to facilitate private investment</w:t>
      </w:r>
      <w:r w:rsidRPr="00C216A7">
        <w:rPr>
          <w:rStyle w:val="Emphasis"/>
        </w:rPr>
        <w:t xml:space="preserve"> and ensure international cooperation.</w:t>
      </w:r>
    </w:p>
    <w:p w14:paraId="0BF9FC19" w14:textId="77777777" w:rsidR="0038734C" w:rsidRPr="00C216A7" w:rsidRDefault="0038734C" w:rsidP="0038734C">
      <w:pPr>
        <w:rPr>
          <w:rFonts w:cs="Calibri"/>
          <w:sz w:val="16"/>
          <w:szCs w:val="16"/>
        </w:rPr>
      </w:pPr>
      <w:r w:rsidRPr="00C216A7">
        <w:rPr>
          <w:rFonts w:cs="Calibri"/>
          <w:sz w:val="16"/>
          <w:szCs w:val="16"/>
        </w:rPr>
        <w:t>What’s Out There</w:t>
      </w:r>
    </w:p>
    <w:p w14:paraId="1049066E" w14:textId="77777777" w:rsidR="0038734C" w:rsidRPr="00C216A7" w:rsidRDefault="0038734C" w:rsidP="0038734C">
      <w:pPr>
        <w:rPr>
          <w:rFonts w:cs="Calibri"/>
          <w:sz w:val="16"/>
          <w:szCs w:val="16"/>
        </w:rPr>
      </w:pPr>
      <w:r w:rsidRPr="00C216A7">
        <w:rPr>
          <w:rFonts w:cs="Calibri"/>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5C88580A" w14:textId="77777777" w:rsidR="0038734C" w:rsidRPr="00C216A7" w:rsidRDefault="0038734C" w:rsidP="0038734C">
      <w:pPr>
        <w:rPr>
          <w:rStyle w:val="Emphasis"/>
        </w:rPr>
      </w:pPr>
      <w:r w:rsidRPr="00C216A7">
        <w:rPr>
          <w:rFonts w:cs="Calibri"/>
          <w:sz w:val="14"/>
        </w:rPr>
        <w:t xml:space="preserve">In the past several decades, planetary science has confirmed what has long been suspected: </w:t>
      </w:r>
      <w:r w:rsidRPr="00C216A7">
        <w:rPr>
          <w:rStyle w:val="Emphasis"/>
          <w:highlight w:val="green"/>
        </w:rPr>
        <w:t>celestial bodies are potential sources</w:t>
      </w:r>
      <w:r w:rsidRPr="00C216A7">
        <w:rPr>
          <w:rStyle w:val="Emphasis"/>
        </w:rPr>
        <w:t xml:space="preserve"> for dozens of natural materials that, in the right time and place, are incredibly valuable</w:t>
      </w:r>
      <w:r w:rsidRPr="00C216A7">
        <w:rPr>
          <w:rStyle w:val="StyleUnderline"/>
          <w:rFonts w:cs="Calibri"/>
        </w:rPr>
        <w:t>.</w:t>
      </w:r>
      <w:r w:rsidRPr="00C216A7">
        <w:rPr>
          <w:rFonts w:cs="Calibri"/>
          <w:sz w:val="14"/>
        </w:rPr>
        <w:t xml:space="preserve"> Of these, water may be the most attractive in the near-term, because — with assistance from solar energy or nuclear fission — H2O can be split into hydrogen and oxygen to make rocket propellant, facilitating in-space refueling. So-called</w:t>
      </w:r>
      <w:r w:rsidRPr="00C216A7">
        <w:rPr>
          <w:rStyle w:val="StyleUnderline"/>
          <w:rFonts w:cs="Calibri"/>
        </w:rPr>
        <w:t xml:space="preserve"> </w:t>
      </w:r>
      <w:r w:rsidRPr="00C216A7">
        <w:rPr>
          <w:rStyle w:val="Emphasis"/>
        </w:rPr>
        <w:t>“</w:t>
      </w:r>
      <w:r w:rsidRPr="00C216A7">
        <w:rPr>
          <w:rStyle w:val="Emphasis"/>
          <w:highlight w:val="green"/>
        </w:rPr>
        <w:t>rare earth” metals are also potential targets of asteroid miners</w:t>
      </w:r>
      <w:r w:rsidRPr="00C216A7">
        <w:rPr>
          <w:rStyle w:val="StyleUnderline"/>
          <w:rFonts w:cs="Calibri"/>
        </w:rPr>
        <w:t xml:space="preserve"> intending to service Earth markets. </w:t>
      </w:r>
      <w:r w:rsidRPr="00C216A7">
        <w:rPr>
          <w:rStyle w:val="Emphasis"/>
        </w:rPr>
        <w:t>Consisting of 17 elements,</w:t>
      </w:r>
      <w:r w:rsidRPr="00C216A7">
        <w:rPr>
          <w:rStyle w:val="StyleUnderline"/>
          <w:rFonts w:cs="Calibri"/>
        </w:rPr>
        <w:t xml:space="preserve"> including lanthanum, neodymium, and yttrium, these critical materials (most of which are today mined in China at great environmental cost) are required for electronics</w:t>
      </w:r>
      <w:r w:rsidRPr="00C216A7">
        <w:rPr>
          <w:rFonts w:cs="Calibri"/>
          <w:sz w:val="14"/>
        </w:rPr>
        <w:t xml:space="preserve">. And </w:t>
      </w:r>
      <w:r w:rsidRPr="00C216A7">
        <w:rPr>
          <w:rStyle w:val="StyleUnderline"/>
          <w:rFonts w:cs="Calibri"/>
        </w:rPr>
        <w:t xml:space="preserve">they loom as bottlenecks in </w:t>
      </w:r>
      <w:r w:rsidRPr="00C216A7">
        <w:rPr>
          <w:rStyle w:val="Emphasis"/>
        </w:rPr>
        <w:t>making the transition from fossil fuels to renewables backed up by battery storage.</w:t>
      </w:r>
    </w:p>
    <w:p w14:paraId="75A66CAB" w14:textId="77777777" w:rsidR="0038734C" w:rsidRPr="00C216A7" w:rsidRDefault="0038734C" w:rsidP="0038734C">
      <w:pPr>
        <w:rPr>
          <w:rStyle w:val="StyleUnderline"/>
          <w:rFonts w:cs="Calibri"/>
        </w:rPr>
      </w:pPr>
      <w:r w:rsidRPr="00C216A7">
        <w:rPr>
          <w:rStyle w:val="Emphasis"/>
        </w:rPr>
        <w:t xml:space="preserve">The </w:t>
      </w:r>
      <w:r w:rsidRPr="00C216A7">
        <w:rPr>
          <w:rStyle w:val="Emphasis"/>
          <w:highlight w:val="green"/>
        </w:rPr>
        <w:t>Moon is a prime space mining target</w:t>
      </w:r>
      <w:r w:rsidRPr="00C216A7">
        <w:rPr>
          <w:rFonts w:cs="Calibri"/>
          <w:sz w:val="16"/>
        </w:rPr>
        <w:t>. Boosted by NASA’s mining solicitation, it is likely the first location for commercial mining</w:t>
      </w:r>
      <w:r w:rsidRPr="00C216A7">
        <w:rPr>
          <w:rStyle w:val="StyleUnderline"/>
          <w:rFonts w:cs="Calibri"/>
        </w:rPr>
        <w:t xml:space="preserve">. The Moon has several advantages. It </w:t>
      </w:r>
      <w:r w:rsidRPr="00C216A7">
        <w:rPr>
          <w:rStyle w:val="Emphasis"/>
        </w:rPr>
        <w:t xml:space="preserve">is </w:t>
      </w:r>
      <w:r w:rsidRPr="00C216A7">
        <w:rPr>
          <w:rStyle w:val="Emphasis"/>
          <w:highlight w:val="green"/>
        </w:rPr>
        <w:t>relatively close,</w:t>
      </w:r>
      <w:r w:rsidRPr="00C216A7">
        <w:rPr>
          <w:rStyle w:val="Emphasis"/>
        </w:rPr>
        <w:t xml:space="preserve"> requiring a journey of only several days by rocket and creating communication lags of only a couple seconds</w:t>
      </w:r>
      <w:r w:rsidRPr="00C216A7">
        <w:rPr>
          <w:rStyle w:val="StyleUnderline"/>
          <w:rFonts w:cs="Calibri"/>
        </w:rPr>
        <w:t xml:space="preserve"> — a delay small enough to allow remote operation of robots from Earth. Its low gravity implies that relatively </w:t>
      </w:r>
      <w:r w:rsidRPr="00C216A7">
        <w:rPr>
          <w:rStyle w:val="Emphasis"/>
          <w:highlight w:val="green"/>
        </w:rPr>
        <w:t>little energy expenditure</w:t>
      </w:r>
      <w:r w:rsidRPr="00C216A7">
        <w:rPr>
          <w:rStyle w:val="StyleUnderline"/>
          <w:rFonts w:cs="Calibri"/>
        </w:rPr>
        <w:t xml:space="preserve"> will be needed to deliver mined resources to Earth orbit.</w:t>
      </w:r>
    </w:p>
    <w:p w14:paraId="0CA3D1B0" w14:textId="77777777" w:rsidR="0038734C" w:rsidRPr="00C216A7" w:rsidRDefault="0038734C" w:rsidP="0038734C">
      <w:pPr>
        <w:rPr>
          <w:rStyle w:val="StyleUnderline"/>
          <w:rFonts w:cs="Calibri"/>
        </w:rPr>
      </w:pPr>
      <w:r w:rsidRPr="00C216A7">
        <w:rPr>
          <w:rFonts w:cs="Calibri"/>
          <w:sz w:val="16"/>
        </w:rPr>
        <w:t xml:space="preserve">The Moon may look parched — and by comparison to Earth, it is. But recent probes have </w:t>
      </w:r>
      <w:r w:rsidRPr="00C216A7">
        <w:rPr>
          <w:rStyle w:val="Emphasis"/>
        </w:rPr>
        <w:t>confirmed substantial amounts of water</w:t>
      </w:r>
      <w:r w:rsidRPr="00C216A7">
        <w:rPr>
          <w:rStyle w:val="StyleUnderline"/>
          <w:rFonts w:cs="Calibri"/>
        </w:rPr>
        <w:t xml:space="preserve"> ice lurking in permanently shadowed craters at the lunar poles. Further, it seems that </w:t>
      </w:r>
      <w:r w:rsidRPr="00C216A7">
        <w:rPr>
          <w:rStyle w:val="Emphasis"/>
        </w:rPr>
        <w:t>solar winds have implanted significant deposits of helium-3</w:t>
      </w:r>
      <w:r w:rsidRPr="00C216A7">
        <w:rPr>
          <w:rFonts w:cs="Calibri"/>
          <w:sz w:val="16"/>
        </w:rPr>
        <w:t xml:space="preserve"> (a light stable isotope of helium) </w:t>
      </w:r>
      <w:r w:rsidRPr="00C216A7">
        <w:rPr>
          <w:rStyle w:val="StyleUnderline"/>
          <w:rFonts w:cs="Calibri"/>
        </w:rPr>
        <w:t xml:space="preserve">across the equatorial regions of the Moon. Helium-3 is </w:t>
      </w:r>
      <w:r w:rsidRPr="00C216A7">
        <w:rPr>
          <w:rStyle w:val="Emphasis"/>
        </w:rPr>
        <w:t xml:space="preserve">a </w:t>
      </w:r>
      <w:r w:rsidRPr="00C216A7">
        <w:rPr>
          <w:rStyle w:val="Emphasis"/>
          <w:highlight w:val="green"/>
        </w:rPr>
        <w:t>potential fuel source</w:t>
      </w:r>
      <w:r w:rsidRPr="00C216A7">
        <w:rPr>
          <w:rStyle w:val="StyleUnderline"/>
          <w:rFonts w:cs="Calibri"/>
        </w:rPr>
        <w:t xml:space="preserve"> for second and third-generation </w:t>
      </w:r>
      <w:r w:rsidRPr="00C216A7">
        <w:rPr>
          <w:rStyle w:val="Emphasis"/>
        </w:rPr>
        <w:t>fusion reactors</w:t>
      </w:r>
      <w:r w:rsidRPr="00C216A7">
        <w:rPr>
          <w:rFonts w:cs="Calibri"/>
          <w:sz w:val="16"/>
        </w:rPr>
        <w:t xml:space="preserve"> that one hopes will be in service later in the century. </w:t>
      </w:r>
      <w:r w:rsidRPr="00C216A7">
        <w:rPr>
          <w:rStyle w:val="StyleUnderline"/>
          <w:rFonts w:cs="Calibri"/>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C216A7">
        <w:rPr>
          <w:rStyle w:val="Emphasis"/>
        </w:rPr>
        <w:t>the Moon could be the resource stepping-stone</w:t>
      </w:r>
      <w:r w:rsidRPr="00C216A7">
        <w:rPr>
          <w:rStyle w:val="StyleUnderline"/>
          <w:rFonts w:cs="Calibri"/>
        </w:rPr>
        <w:t xml:space="preserve"> for further solar system exploration.</w:t>
      </w:r>
    </w:p>
    <w:p w14:paraId="03B00044" w14:textId="77777777" w:rsidR="0038734C" w:rsidRPr="00C216A7" w:rsidRDefault="0038734C" w:rsidP="0038734C">
      <w:pPr>
        <w:rPr>
          <w:rFonts w:cs="Calibri"/>
          <w:sz w:val="16"/>
        </w:rPr>
      </w:pPr>
      <w:r w:rsidRPr="00C216A7">
        <w:rPr>
          <w:rStyle w:val="Emphasis"/>
          <w:highlight w:val="green"/>
        </w:rPr>
        <w:t>Asteroids are another near-term mining target</w:t>
      </w:r>
      <w:r w:rsidRPr="00C216A7">
        <w:rPr>
          <w:rStyle w:val="StyleUnderline"/>
          <w:rFonts w:cs="Calibri"/>
        </w:rPr>
        <w:t>. There are all sorts of space rocks hurtling through the solar system, with varying amounts of water</w:t>
      </w:r>
      <w:r w:rsidRPr="00C216A7">
        <w:rPr>
          <w:rStyle w:val="StyleUnderline"/>
          <w:rFonts w:cs="Calibri"/>
          <w:highlight w:val="green"/>
        </w:rPr>
        <w:t xml:space="preserve">, </w:t>
      </w:r>
      <w:r w:rsidRPr="00C216A7">
        <w:rPr>
          <w:rStyle w:val="Emphasis"/>
          <w:highlight w:val="green"/>
        </w:rPr>
        <w:t>rare earth metals</w:t>
      </w:r>
      <w:r w:rsidRPr="00C216A7">
        <w:rPr>
          <w:rStyle w:val="StyleUnderline"/>
          <w:rFonts w:cs="Calibri"/>
        </w:rPr>
        <w:t xml:space="preserve"> and other materials on board. </w:t>
      </w:r>
      <w:r w:rsidRPr="00C216A7">
        <w:rPr>
          <w:rFonts w:cs="Calibri"/>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1206F471" w14:textId="77777777" w:rsidR="0038734C" w:rsidRPr="00C216A7" w:rsidRDefault="0038734C" w:rsidP="0038734C">
      <w:pPr>
        <w:rPr>
          <w:rFonts w:cs="Calibri"/>
          <w:sz w:val="16"/>
          <w:szCs w:val="16"/>
        </w:rPr>
      </w:pPr>
      <w:r w:rsidRPr="00C216A7">
        <w:rPr>
          <w:rFonts w:cs="Calibri"/>
          <w:sz w:val="16"/>
          <w:szCs w:val="16"/>
        </w:rPr>
        <w:lastRenderedPageBreak/>
        <w:t xml:space="preserve">Even the surface of celestial bodies </w:t>
      </w:r>
      <w:proofErr w:type="gramStart"/>
      <w:r w:rsidRPr="00C216A7">
        <w:rPr>
          <w:rFonts w:cs="Calibri"/>
          <w:sz w:val="16"/>
          <w:szCs w:val="16"/>
        </w:rPr>
        <w:t>pose</w:t>
      </w:r>
      <w:proofErr w:type="gramEnd"/>
      <w:r w:rsidRPr="00C216A7">
        <w:rPr>
          <w:rFonts w:cs="Calibri"/>
          <w:sz w:val="16"/>
          <w:szCs w:val="16"/>
        </w:rPr>
        <w:t xml:space="preserve"> a challenge to mining machinery since they consist of unconsolidated rocky materials called regolith instead of more familiar soil.</w:t>
      </w:r>
    </w:p>
    <w:p w14:paraId="2FDC4E52" w14:textId="77777777" w:rsidR="0038734C" w:rsidRPr="00C216A7" w:rsidRDefault="0038734C" w:rsidP="0038734C">
      <w:pPr>
        <w:rPr>
          <w:rStyle w:val="StyleUnderline"/>
          <w:rFonts w:cs="Calibri"/>
        </w:rPr>
      </w:pPr>
      <w:r w:rsidRPr="00C216A7">
        <w:rPr>
          <w:rFonts w:cs="Calibri"/>
          <w:sz w:val="16"/>
        </w:rPr>
        <w:t xml:space="preserve">Wannabe </w:t>
      </w:r>
      <w:r w:rsidRPr="00C216A7">
        <w:rPr>
          <w:rStyle w:val="StyleUnderline"/>
          <w:rFonts w:cs="Calibri"/>
        </w:rPr>
        <w:t xml:space="preserve">asteroid miners will thus be </w:t>
      </w:r>
      <w:r w:rsidRPr="00C216A7">
        <w:rPr>
          <w:rStyle w:val="StyleUnderline"/>
          <w:rFonts w:cs="Calibri"/>
          <w:highlight w:val="green"/>
        </w:rPr>
        <w:t xml:space="preserve">looking at smaller </w:t>
      </w:r>
      <w:r w:rsidRPr="00C216A7">
        <w:rPr>
          <w:rStyle w:val="Emphasis"/>
          <w:highlight w:val="green"/>
        </w:rPr>
        <w:t>near-Earth asteroids</w:t>
      </w:r>
      <w:r w:rsidRPr="00C216A7">
        <w:rPr>
          <w:rStyle w:val="StyleUnderline"/>
          <w:rFonts w:cs="Calibri"/>
        </w:rPr>
        <w:t xml:space="preserve">. While they are much further away than the Moon, </w:t>
      </w:r>
      <w:r w:rsidRPr="00C216A7">
        <w:rPr>
          <w:rStyle w:val="Emphasis"/>
          <w:highlight w:val="green"/>
        </w:rPr>
        <w:t>many of them could be reached using less energy</w:t>
      </w:r>
      <w:r w:rsidRPr="00C216A7">
        <w:rPr>
          <w:rStyle w:val="StyleUnderline"/>
          <w:rFonts w:cs="Calibri"/>
        </w:rPr>
        <w:t xml:space="preserve"> — and some are even small enough to make it technically possible to tow them to Earth orbit for mining.</w:t>
      </w:r>
    </w:p>
    <w:p w14:paraId="31B56D44" w14:textId="77777777" w:rsidR="0038734C" w:rsidRPr="00C216A7" w:rsidRDefault="0038734C" w:rsidP="0038734C">
      <w:pPr>
        <w:rPr>
          <w:rFonts w:cs="Calibri"/>
          <w:sz w:val="16"/>
          <w:szCs w:val="16"/>
        </w:rPr>
      </w:pPr>
      <w:r w:rsidRPr="00C216A7">
        <w:rPr>
          <w:rFonts w:cs="Calibri"/>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182D9C80" w14:textId="77777777" w:rsidR="0038734C" w:rsidRPr="00C216A7" w:rsidRDefault="0038734C" w:rsidP="0038734C">
      <w:pPr>
        <w:rPr>
          <w:rFonts w:cs="Calibri"/>
          <w:sz w:val="16"/>
          <w:szCs w:val="16"/>
        </w:rPr>
      </w:pPr>
      <w:r w:rsidRPr="00C216A7">
        <w:rPr>
          <w:rFonts w:cs="Calibri"/>
          <w:sz w:val="16"/>
          <w:szCs w:val="16"/>
        </w:rPr>
        <w:t>Technology Is the Difference</w:t>
      </w:r>
    </w:p>
    <w:p w14:paraId="28D9A954" w14:textId="77777777" w:rsidR="0038734C" w:rsidRPr="00C216A7" w:rsidRDefault="0038734C" w:rsidP="0038734C">
      <w:pPr>
        <w:rPr>
          <w:rFonts w:cs="Calibri"/>
          <w:sz w:val="16"/>
          <w:szCs w:val="16"/>
        </w:rPr>
      </w:pPr>
      <w:r w:rsidRPr="00C216A7">
        <w:rPr>
          <w:rFonts w:cs="Calibri"/>
          <w:sz w:val="16"/>
          <w:szCs w:val="16"/>
        </w:rPr>
        <w:t xml:space="preserve">The prospects for space mining are being driven by technological advances across the space industry. </w:t>
      </w:r>
      <w:r w:rsidRPr="00C216A7">
        <w:rPr>
          <w:rStyle w:val="StyleUnderline"/>
          <w:rFonts w:cs="Calibri"/>
          <w:sz w:val="16"/>
          <w:szCs w:val="16"/>
        </w:rPr>
        <w:t>The rise of reusable rocket components and the now-widespread use of off-the-shelf parts are lowering both launch and operations costs</w:t>
      </w:r>
      <w:r w:rsidRPr="00C216A7">
        <w:rPr>
          <w:rFonts w:cs="Calibri"/>
          <w:sz w:val="16"/>
          <w:szCs w:val="16"/>
        </w:rPr>
        <w:t xml:space="preserve">. Once limited to government contract missions and the delivery of telecom satellites to orbit, </w:t>
      </w:r>
      <w:r w:rsidRPr="00C216A7">
        <w:rPr>
          <w:rStyle w:val="StyleUnderline"/>
          <w:rFonts w:cs="Calibri"/>
          <w:sz w:val="16"/>
          <w:szCs w:val="16"/>
        </w:rPr>
        <w:t>private firms are now emerging as leaders in developing “</w:t>
      </w:r>
      <w:proofErr w:type="spellStart"/>
      <w:r w:rsidRPr="00C216A7">
        <w:rPr>
          <w:rStyle w:val="StyleUnderline"/>
          <w:rFonts w:cs="Calibri"/>
          <w:sz w:val="16"/>
          <w:szCs w:val="16"/>
        </w:rPr>
        <w:t>NewSpace</w:t>
      </w:r>
      <w:proofErr w:type="spellEnd"/>
      <w:r w:rsidRPr="00C216A7">
        <w:rPr>
          <w:rStyle w:val="StyleUnderline"/>
          <w:rFonts w:cs="Calibri"/>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sidRPr="00C216A7">
        <w:rPr>
          <w:rFonts w:cs="Calibri"/>
          <w:sz w:val="16"/>
          <w:szCs w:val="16"/>
        </w:rPr>
        <w:t>as private investment soars.</w:t>
      </w:r>
      <w:r w:rsidRPr="00C216A7">
        <w:rPr>
          <w:rFonts w:cs="Calibri"/>
          <w:sz w:val="16"/>
          <w:szCs w:val="16"/>
        </w:rPr>
        <w:tab/>
      </w:r>
    </w:p>
    <w:p w14:paraId="4141B24A" w14:textId="77777777" w:rsidR="0038734C" w:rsidRPr="00C216A7" w:rsidRDefault="0038734C" w:rsidP="0038734C">
      <w:pPr>
        <w:rPr>
          <w:rFonts w:cs="Calibri"/>
          <w:sz w:val="16"/>
          <w:szCs w:val="16"/>
        </w:rPr>
      </w:pPr>
      <w:r w:rsidRPr="00C216A7">
        <w:rPr>
          <w:rFonts w:cs="Calibri"/>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10619242" w14:textId="77777777" w:rsidR="0038734C" w:rsidRPr="00C216A7" w:rsidRDefault="0038734C" w:rsidP="0038734C">
      <w:pPr>
        <w:rPr>
          <w:rFonts w:cs="Calibri"/>
          <w:sz w:val="16"/>
        </w:rPr>
      </w:pPr>
      <w:r w:rsidRPr="00C216A7">
        <w:rPr>
          <w:rFonts w:cs="Calibri"/>
          <w:sz w:val="16"/>
        </w:rPr>
        <w:t xml:space="preserve">For the time being, scientific samples remain the goal of mining. </w:t>
      </w:r>
      <w:r w:rsidRPr="00C216A7">
        <w:rPr>
          <w:rStyle w:val="StyleUnderline"/>
          <w:rFonts w:cs="Calibri"/>
        </w:rPr>
        <w:t>Last October</w:t>
      </w:r>
      <w:r w:rsidRPr="00C216A7">
        <w:rPr>
          <w:rStyle w:val="Emphasis"/>
        </w:rPr>
        <w:t>, NASA’s OSIRIS-</w:t>
      </w:r>
      <w:proofErr w:type="spellStart"/>
      <w:r w:rsidRPr="00C216A7">
        <w:rPr>
          <w:rStyle w:val="Emphasis"/>
        </w:rPr>
        <w:t>REx</w:t>
      </w:r>
      <w:proofErr w:type="spellEnd"/>
      <w:r w:rsidRPr="00C216A7">
        <w:rPr>
          <w:rStyle w:val="Emphasis"/>
        </w:rPr>
        <w:t xml:space="preserve"> mission</w:t>
      </w:r>
      <w:r w:rsidRPr="00C216A7">
        <w:rPr>
          <w:rStyle w:val="StyleUnderline"/>
          <w:rFonts w:cs="Calibri"/>
        </w:rPr>
        <w:t xml:space="preserve"> — due to return to Earth in </w:t>
      </w:r>
      <w:r w:rsidRPr="00C216A7">
        <w:rPr>
          <w:rStyle w:val="Emphasis"/>
        </w:rPr>
        <w:t xml:space="preserve">2023 </w:t>
      </w:r>
      <w:r w:rsidRPr="00C216A7">
        <w:rPr>
          <w:rStyle w:val="StyleUnderline"/>
          <w:rFonts w:cs="Calibri"/>
        </w:rPr>
        <w:t xml:space="preserve">— collected a small amount of material from the asteroid </w:t>
      </w:r>
      <w:proofErr w:type="spellStart"/>
      <w:r w:rsidRPr="00C216A7">
        <w:rPr>
          <w:rStyle w:val="StyleUnderline"/>
          <w:rFonts w:cs="Calibri"/>
        </w:rPr>
        <w:t>Bennu</w:t>
      </w:r>
      <w:proofErr w:type="spellEnd"/>
      <w:r w:rsidRPr="00C216A7">
        <w:rPr>
          <w:rStyle w:val="StyleUnderline"/>
          <w:rFonts w:cs="Calibri"/>
        </w:rPr>
        <w:t xml:space="preserve">. In December, </w:t>
      </w:r>
      <w:r w:rsidRPr="00C216A7">
        <w:rPr>
          <w:rStyle w:val="Emphasis"/>
        </w:rPr>
        <w:t>Japan returned a sample</w:t>
      </w:r>
      <w:r w:rsidRPr="00C216A7">
        <w:rPr>
          <w:rStyle w:val="StyleUnderline"/>
          <w:rFonts w:cs="Calibri"/>
        </w:rPr>
        <w:t xml:space="preserve"> of the asteroid </w:t>
      </w:r>
      <w:proofErr w:type="spellStart"/>
      <w:r w:rsidRPr="00C216A7">
        <w:rPr>
          <w:rStyle w:val="StyleUnderline"/>
          <w:rFonts w:cs="Calibri"/>
        </w:rPr>
        <w:t>Ryugu</w:t>
      </w:r>
      <w:proofErr w:type="spellEnd"/>
      <w:r w:rsidRPr="00C216A7">
        <w:rPr>
          <w:rStyle w:val="StyleUnderline"/>
          <w:rFonts w:cs="Calibri"/>
        </w:rPr>
        <w:t xml:space="preserve"> with the Hayabusa2 spacecraft. And several weeks later, </w:t>
      </w:r>
      <w:r w:rsidRPr="00C216A7">
        <w:rPr>
          <w:rStyle w:val="Emphasis"/>
        </w:rPr>
        <w:t xml:space="preserve">China’s </w:t>
      </w:r>
      <w:proofErr w:type="spellStart"/>
      <w:r w:rsidRPr="00C216A7">
        <w:rPr>
          <w:rStyle w:val="Emphasis"/>
        </w:rPr>
        <w:t>Chang’e</w:t>
      </w:r>
      <w:proofErr w:type="spellEnd"/>
      <w:r w:rsidRPr="00C216A7">
        <w:rPr>
          <w:rStyle w:val="Emphasis"/>
        </w:rPr>
        <w:t xml:space="preserve"> 5 mission returned the first lunar samples</w:t>
      </w:r>
      <w:r w:rsidRPr="00C216A7">
        <w:rPr>
          <w:rStyle w:val="StyleUnderline"/>
          <w:rFonts w:cs="Calibri"/>
        </w:rPr>
        <w:t xml:space="preserve"> since the 1970s.</w:t>
      </w:r>
    </w:p>
    <w:p w14:paraId="0A34AB7F" w14:textId="77777777" w:rsidR="0038734C" w:rsidRPr="00C216A7" w:rsidRDefault="0038734C" w:rsidP="0038734C">
      <w:pPr>
        <w:rPr>
          <w:rFonts w:cs="Calibri"/>
          <w:sz w:val="16"/>
        </w:rPr>
      </w:pPr>
      <w:r w:rsidRPr="00C216A7">
        <w:rPr>
          <w:rStyle w:val="Emphasis"/>
        </w:rPr>
        <w:t>Sample collection is accelerating, with recent missions targeting Mars</w:t>
      </w:r>
      <w:r w:rsidRPr="00C216A7">
        <w:rPr>
          <w:rStyle w:val="StyleUnderline"/>
          <w:rFonts w:cs="Calibri"/>
        </w:rPr>
        <w:t>.</w:t>
      </w:r>
      <w:r w:rsidRPr="00C216A7">
        <w:rPr>
          <w:rFonts w:cs="Calibri"/>
          <w:sz w:val="16"/>
        </w:rPr>
        <w:t xml:space="preserve"> Japan is planning to visit the two moons of Mars and extract a sample from one. NASA’s robotic Perseverance rover will </w:t>
      </w:r>
      <w:proofErr w:type="gramStart"/>
      <w:r w:rsidRPr="00C216A7">
        <w:rPr>
          <w:rFonts w:cs="Calibri"/>
          <w:sz w:val="16"/>
        </w:rPr>
        <w:t>collect</w:t>
      </w:r>
      <w:proofErr w:type="gramEnd"/>
      <w:r w:rsidRPr="00C216A7">
        <w:rPr>
          <w:rFonts w:cs="Calibri"/>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r w:rsidRPr="00C216A7">
        <w:rPr>
          <w:rFonts w:cs="Calibri"/>
          <w:sz w:val="16"/>
        </w:rPr>
        <w:t>spacecraft.It’s</w:t>
      </w:r>
      <w:proofErr w:type="spellEnd"/>
      <w:r w:rsidRPr="00C216A7">
        <w:rPr>
          <w:rFonts w:cs="Calibri"/>
          <w:sz w:val="16"/>
        </w:rPr>
        <w:t xml:space="preserve"> about as wide as the Eiffel Tower is tall and it could be where we obtain the elements needed to power bases on the moon, Mars or in orbit one day.</w:t>
      </w:r>
    </w:p>
    <w:p w14:paraId="21A3DF7C" w14:textId="77777777" w:rsidR="0038734C" w:rsidRPr="00C216A7" w:rsidRDefault="0038734C" w:rsidP="0038734C">
      <w:pPr>
        <w:pStyle w:val="Heading4"/>
        <w:rPr>
          <w:rFonts w:cs="Calibri"/>
        </w:rPr>
      </w:pPr>
      <w:r w:rsidRPr="00C216A7">
        <w:rPr>
          <w:rFonts w:cs="Calibri"/>
        </w:rPr>
        <w:t xml:space="preserve">Private companies are key to a </w:t>
      </w:r>
      <w:r w:rsidRPr="00C216A7">
        <w:rPr>
          <w:rFonts w:cs="Calibri"/>
          <w:u w:val="single"/>
        </w:rPr>
        <w:t>growing space mining sector</w:t>
      </w:r>
      <w:r w:rsidRPr="00C216A7">
        <w:rPr>
          <w:rFonts w:cs="Calibri"/>
        </w:rPr>
        <w:t xml:space="preserve"> – investors, profitability, and market demand. </w:t>
      </w:r>
    </w:p>
    <w:p w14:paraId="26C1624D" w14:textId="77777777" w:rsidR="0038734C" w:rsidRPr="00C216A7" w:rsidRDefault="0038734C" w:rsidP="0038734C">
      <w:pPr>
        <w:rPr>
          <w:rFonts w:cs="Calibri"/>
        </w:rPr>
      </w:pPr>
      <w:r w:rsidRPr="00C216A7">
        <w:rPr>
          <w:rStyle w:val="Style13ptBold"/>
          <w:rFonts w:cs="Calibri"/>
        </w:rPr>
        <w:t>Krishnan 20</w:t>
      </w:r>
      <w:r w:rsidRPr="00C216A7">
        <w:rPr>
          <w:rFonts w:cs="Calibri"/>
        </w:rPr>
        <w:t xml:space="preserve"> [C A Krishnan, 8-6-2020, "Space mining: Just around the corner?," Week, </w:t>
      </w:r>
      <w:hyperlink r:id="rId14" w:history="1">
        <w:r w:rsidRPr="00C216A7">
          <w:rPr>
            <w:rStyle w:val="Hyperlink"/>
            <w:rFonts w:cs="Calibri"/>
          </w:rPr>
          <w:t>https://www.theweek.in/news/sci-tech/2020/08/06/Space-mining-Just-around-the-corner.html</w:t>
        </w:r>
      </w:hyperlink>
      <w:r w:rsidRPr="00C216A7">
        <w:rPr>
          <w:rFonts w:cs="Calibri"/>
        </w:rPr>
        <w:t xml:space="preserve"> [accessed 12-6-21] </w:t>
      </w:r>
      <w:proofErr w:type="spellStart"/>
      <w:r w:rsidRPr="00C216A7">
        <w:rPr>
          <w:rFonts w:cs="Calibri"/>
        </w:rPr>
        <w:t>lydia</w:t>
      </w:r>
      <w:proofErr w:type="spellEnd"/>
    </w:p>
    <w:p w14:paraId="63E4FE09" w14:textId="77777777" w:rsidR="0038734C" w:rsidRPr="00C216A7" w:rsidRDefault="0038734C" w:rsidP="0038734C">
      <w:pPr>
        <w:rPr>
          <w:rFonts w:cs="Calibri"/>
          <w:bCs/>
          <w:sz w:val="16"/>
          <w:szCs w:val="16"/>
        </w:rPr>
      </w:pPr>
      <w:r w:rsidRPr="00C216A7">
        <w:rPr>
          <w:rFonts w:cs="Calibri"/>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C216A7">
        <w:rPr>
          <w:rFonts w:cs="Calibri"/>
          <w:sz w:val="16"/>
          <w:szCs w:val="16"/>
        </w:rPr>
        <w:t>self sustaining</w:t>
      </w:r>
      <w:proofErr w:type="spellEnd"/>
      <w:proofErr w:type="gramEnd"/>
      <w:r w:rsidRPr="00C216A7">
        <w:rPr>
          <w:rFonts w:cs="Calibri"/>
          <w:sz w:val="16"/>
          <w:szCs w:val="16"/>
        </w:rPr>
        <w:t xml:space="preserve"> Mars city by 2050. Just a few decades back this would have sounded as fantasy, but today it looks as if this time frame may actually be bettered. Space missions are set to undergo revolutionary changes and Elon Musk’s vision and timelines are indicators of this. </w:t>
      </w:r>
      <w:r w:rsidRPr="00C216A7">
        <w:rPr>
          <w:rStyle w:val="StyleUnderline"/>
          <w:rFonts w:cs="Calibri"/>
        </w:rPr>
        <w:t>Space is increasingly being seen as a treasure trove of precious minerals</w:t>
      </w:r>
      <w:r w:rsidRPr="00C216A7">
        <w:rPr>
          <w:rFonts w:cs="Calibri"/>
          <w:sz w:val="16"/>
          <w:szCs w:val="16"/>
        </w:rPr>
        <w:t xml:space="preserve"> and also a place for future human habitation beyond the earth. </w:t>
      </w:r>
      <w:r w:rsidRPr="00C216A7">
        <w:rPr>
          <w:rStyle w:val="StyleUnderline"/>
          <w:rFonts w:cs="Calibri"/>
          <w:highlight w:val="green"/>
        </w:rPr>
        <w:t>Global private space industry investors believe</w:t>
      </w:r>
      <w:r w:rsidRPr="00C216A7">
        <w:rPr>
          <w:rStyle w:val="StyleUnderline"/>
          <w:rFonts w:cs="Calibri"/>
        </w:rPr>
        <w:t xml:space="preserve"> that </w:t>
      </w:r>
      <w:r w:rsidRPr="00C216A7">
        <w:rPr>
          <w:rStyle w:val="StyleUnderline"/>
          <w:rFonts w:cs="Calibri"/>
          <w:highlight w:val="green"/>
        </w:rPr>
        <w:t>space mining has</w:t>
      </w:r>
      <w:r w:rsidRPr="00C216A7">
        <w:rPr>
          <w:rStyle w:val="StyleUnderline"/>
          <w:rFonts w:cs="Calibri"/>
        </w:rPr>
        <w:t xml:space="preserve"> the </w:t>
      </w:r>
      <w:r w:rsidRPr="00C216A7">
        <w:rPr>
          <w:rStyle w:val="StyleUnderline"/>
          <w:rFonts w:cs="Calibri"/>
          <w:highlight w:val="green"/>
        </w:rPr>
        <w:t>potential to shape</w:t>
      </w:r>
      <w:r w:rsidRPr="00C216A7">
        <w:rPr>
          <w:rStyle w:val="StyleUnderline"/>
          <w:rFonts w:cs="Calibri"/>
        </w:rPr>
        <w:t xml:space="preserve"> and define </w:t>
      </w:r>
      <w:r w:rsidRPr="00C216A7">
        <w:rPr>
          <w:rStyle w:val="StyleUnderline"/>
          <w:rFonts w:cs="Calibri"/>
          <w:highlight w:val="green"/>
        </w:rPr>
        <w:t>the 21st Century</w:t>
      </w:r>
      <w:r w:rsidRPr="00C216A7">
        <w:rPr>
          <w:rStyle w:val="StyleUnderline"/>
          <w:rFonts w:cs="Calibri"/>
        </w:rPr>
        <w:t xml:space="preserve">. </w:t>
      </w:r>
      <w:r w:rsidRPr="00C216A7">
        <w:rPr>
          <w:rFonts w:cs="Calibri"/>
          <w:sz w:val="16"/>
          <w:szCs w:val="16"/>
        </w:rPr>
        <w:t xml:space="preserve">NASA estimates that the 'Asteroid belt’ holds minerals worth </w:t>
      </w:r>
      <w:proofErr w:type="gramStart"/>
      <w:r w:rsidRPr="00C216A7">
        <w:rPr>
          <w:rFonts w:cs="Calibri"/>
          <w:sz w:val="16"/>
          <w:szCs w:val="16"/>
        </w:rPr>
        <w:t>quintillion</w:t>
      </w:r>
      <w:proofErr w:type="gramEnd"/>
      <w:r w:rsidRPr="00C216A7">
        <w:rPr>
          <w:rFonts w:cs="Calibri"/>
          <w:sz w:val="16"/>
          <w:szCs w:val="16"/>
        </w:rPr>
        <w:t xml:space="preserve"> of dollars. American astrophysicist Neil </w:t>
      </w:r>
      <w:proofErr w:type="spellStart"/>
      <w:r w:rsidRPr="00C216A7">
        <w:rPr>
          <w:rFonts w:cs="Calibri"/>
          <w:sz w:val="16"/>
          <w:szCs w:val="16"/>
        </w:rPr>
        <w:t>Degrasse</w:t>
      </w:r>
      <w:proofErr w:type="spellEnd"/>
      <w:r w:rsidRPr="00C216A7">
        <w:rPr>
          <w:rFonts w:cs="Calibri"/>
          <w:sz w:val="16"/>
          <w:szCs w:val="16"/>
        </w:rPr>
        <w:t xml:space="preserve"> Tyson believes, “</w:t>
      </w:r>
      <w:r w:rsidRPr="00C216A7">
        <w:rPr>
          <w:rStyle w:val="StyleUnderline"/>
          <w:rFonts w:cs="Calibri"/>
          <w:highlight w:val="green"/>
        </w:rPr>
        <w:t xml:space="preserve">The first </w:t>
      </w:r>
      <w:proofErr w:type="spellStart"/>
      <w:r w:rsidRPr="00C216A7">
        <w:rPr>
          <w:rStyle w:val="StyleUnderline"/>
          <w:rFonts w:cs="Calibri"/>
          <w:highlight w:val="green"/>
        </w:rPr>
        <w:t>trillioners</w:t>
      </w:r>
      <w:proofErr w:type="spellEnd"/>
      <w:r w:rsidRPr="00C216A7">
        <w:rPr>
          <w:rStyle w:val="StyleUnderline"/>
          <w:rFonts w:cs="Calibri"/>
          <w:highlight w:val="green"/>
        </w:rPr>
        <w:t xml:space="preserve"> will be those who mine asteroids</w:t>
      </w:r>
      <w:r w:rsidRPr="00C216A7">
        <w:rPr>
          <w:rFonts w:cs="Calibri"/>
          <w:sz w:val="16"/>
          <w:szCs w:val="16"/>
        </w:rPr>
        <w:t xml:space="preserve">”. The “Main Asteroid Belt” is located between the orbits of </w:t>
      </w:r>
      <w:r w:rsidRPr="00C216A7">
        <w:rPr>
          <w:rFonts w:cs="Calibri"/>
          <w:sz w:val="16"/>
          <w:szCs w:val="16"/>
        </w:rPr>
        <w:lastRenderedPageBreak/>
        <w:t xml:space="preserve">Mars and Jupiter, about 450 to 650 million Kilometers from earth, with million asteroids in it. Over the decades, apart from Moon and Mars, governments and </w:t>
      </w:r>
      <w:r w:rsidRPr="00C216A7">
        <w:rPr>
          <w:rStyle w:val="StyleUnderline"/>
          <w:rFonts w:cs="Calibri"/>
          <w:highlight w:val="green"/>
        </w:rPr>
        <w:t>private agencies</w:t>
      </w:r>
      <w:r w:rsidRPr="00C216A7">
        <w:rPr>
          <w:rStyle w:val="StyleUnderline"/>
          <w:rFonts w:cs="Calibri"/>
        </w:rPr>
        <w:t xml:space="preserve"> have been </w:t>
      </w:r>
      <w:r w:rsidRPr="00C216A7">
        <w:rPr>
          <w:rStyle w:val="StyleUnderline"/>
          <w:rFonts w:cs="Calibri"/>
          <w:highlight w:val="green"/>
        </w:rPr>
        <w:t>carrying</w:t>
      </w:r>
      <w:r w:rsidRPr="00C216A7">
        <w:rPr>
          <w:rStyle w:val="StyleUnderline"/>
          <w:rFonts w:cs="Calibri"/>
        </w:rPr>
        <w:t xml:space="preserve"> out </w:t>
      </w:r>
      <w:r w:rsidRPr="00C216A7">
        <w:rPr>
          <w:rStyle w:val="StyleUnderline"/>
          <w:rFonts w:cs="Calibri"/>
          <w:highlight w:val="green"/>
        </w:rPr>
        <w:t>extensive research</w:t>
      </w:r>
      <w:r w:rsidRPr="00C216A7">
        <w:rPr>
          <w:rStyle w:val="StyleUnderline"/>
          <w:rFonts w:cs="Calibri"/>
        </w:rPr>
        <w:t xml:space="preserve"> and studying </w:t>
      </w:r>
      <w:r w:rsidRPr="00C216A7">
        <w:rPr>
          <w:rStyle w:val="StyleUnderline"/>
          <w:rFonts w:cs="Calibri"/>
          <w:highlight w:val="green"/>
        </w:rPr>
        <w:t>asteroids</w:t>
      </w:r>
      <w:r w:rsidRPr="00C216A7">
        <w:rPr>
          <w:rStyle w:val="StyleUnderline"/>
          <w:rFonts w:cs="Calibri"/>
        </w:rPr>
        <w:t xml:space="preserve"> </w:t>
      </w:r>
      <w:r w:rsidRPr="00C216A7">
        <w:rPr>
          <w:rStyle w:val="StyleUnderline"/>
          <w:rFonts w:cs="Calibri"/>
          <w:highlight w:val="green"/>
        </w:rPr>
        <w:t>for</w:t>
      </w:r>
      <w:r w:rsidRPr="00C216A7">
        <w:rPr>
          <w:rStyle w:val="StyleUnderline"/>
          <w:rFonts w:cs="Calibri"/>
        </w:rPr>
        <w:t xml:space="preserve"> their composition, possibility of </w:t>
      </w:r>
      <w:r w:rsidRPr="00C216A7">
        <w:rPr>
          <w:rStyle w:val="StyleUnderline"/>
          <w:rFonts w:cs="Calibri"/>
          <w:highlight w:val="green"/>
        </w:rPr>
        <w:t>mining them</w:t>
      </w:r>
      <w:r w:rsidRPr="00C216A7">
        <w:rPr>
          <w:rStyle w:val="StyleUnderline"/>
          <w:rFonts w:cs="Calibri"/>
        </w:rPr>
        <w:t xml:space="preserve"> and their mining value</w:t>
      </w:r>
      <w:r w:rsidRPr="00C216A7">
        <w:rPr>
          <w:rFonts w:cs="Calibri"/>
          <w:sz w:val="16"/>
          <w:szCs w:val="16"/>
        </w:rPr>
        <w:t xml:space="preserve"> —</w:t>
      </w:r>
      <w:proofErr w:type="spellStart"/>
      <w:r w:rsidRPr="00C216A7">
        <w:rPr>
          <w:rFonts w:cs="Calibri"/>
          <w:sz w:val="16"/>
          <w:szCs w:val="16"/>
        </w:rPr>
        <w:t>Asteriod</w:t>
      </w:r>
      <w:proofErr w:type="spellEnd"/>
      <w:r w:rsidRPr="00C216A7">
        <w:rPr>
          <w:rFonts w:cs="Calibri"/>
          <w:sz w:val="16"/>
          <w:szCs w:val="16"/>
        </w:rPr>
        <w:t xml:space="preserve"> ‘</w:t>
      </w:r>
      <w:proofErr w:type="spellStart"/>
      <w:r w:rsidRPr="00C216A7">
        <w:rPr>
          <w:rFonts w:cs="Calibri"/>
          <w:sz w:val="16"/>
          <w:szCs w:val="16"/>
        </w:rPr>
        <w:t>Bennu</w:t>
      </w:r>
      <w:proofErr w:type="spellEnd"/>
      <w:r w:rsidRPr="00C216A7">
        <w:rPr>
          <w:rFonts w:cs="Calibri"/>
          <w:sz w:val="16"/>
          <w:szCs w:val="16"/>
        </w:rPr>
        <w:t xml:space="preserve">’ has been assessed at $670 million and asteroid ‘2011 UW158’ at $ 5.7 trillion. Transportation of the mined resources for </w:t>
      </w:r>
      <w:proofErr w:type="spellStart"/>
      <w:r w:rsidRPr="00C216A7">
        <w:rPr>
          <w:rFonts w:cs="Calibri"/>
          <w:sz w:val="16"/>
          <w:szCs w:val="16"/>
        </w:rPr>
        <w:t>utilisation</w:t>
      </w:r>
      <w:proofErr w:type="spellEnd"/>
      <w:r w:rsidRPr="00C216A7">
        <w:rPr>
          <w:rFonts w:cs="Calibri"/>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C216A7">
        <w:rPr>
          <w:rStyle w:val="StyleUnderline"/>
          <w:rFonts w:cs="Calibri"/>
        </w:rPr>
        <w:t xml:space="preserve">global </w:t>
      </w:r>
      <w:r w:rsidRPr="00C216A7">
        <w:rPr>
          <w:rStyle w:val="StyleUnderline"/>
          <w:rFonts w:cs="Calibri"/>
          <w:highlight w:val="green"/>
        </w:rPr>
        <w:t>space industry investors</w:t>
      </w:r>
      <w:r w:rsidRPr="00C216A7">
        <w:rPr>
          <w:rStyle w:val="StyleUnderline"/>
          <w:rFonts w:cs="Calibri"/>
        </w:rPr>
        <w:t xml:space="preserve"> </w:t>
      </w:r>
      <w:r w:rsidRPr="00C216A7">
        <w:rPr>
          <w:rStyle w:val="StyleUnderline"/>
          <w:rFonts w:cs="Calibri"/>
          <w:highlight w:val="green"/>
        </w:rPr>
        <w:t>are focusing on</w:t>
      </w:r>
      <w:r w:rsidRPr="00C216A7">
        <w:rPr>
          <w:rStyle w:val="StyleUnderline"/>
          <w:rFonts w:cs="Calibri"/>
        </w:rPr>
        <w:t xml:space="preserve"> keeping </w:t>
      </w:r>
      <w:r w:rsidRPr="00C216A7">
        <w:rPr>
          <w:rStyle w:val="StyleUnderline"/>
          <w:rFonts w:cs="Calibri"/>
          <w:highlight w:val="green"/>
        </w:rPr>
        <w:t>mined space resources</w:t>
      </w:r>
      <w:r w:rsidRPr="00C216A7">
        <w:rPr>
          <w:rStyle w:val="StyleUnderline"/>
          <w:rFonts w:cs="Calibri"/>
        </w:rPr>
        <w:t xml:space="preserve"> in space itself for ‘in situ resource </w:t>
      </w:r>
      <w:proofErr w:type="spellStart"/>
      <w:r w:rsidRPr="00C216A7">
        <w:rPr>
          <w:rStyle w:val="StyleUnderline"/>
          <w:rFonts w:cs="Calibri"/>
        </w:rPr>
        <w:t>utilisation</w:t>
      </w:r>
      <w:proofErr w:type="spellEnd"/>
      <w:r w:rsidRPr="00C216A7">
        <w:rPr>
          <w:rStyle w:val="StyleUnderline"/>
          <w:rFonts w:cs="Calibri"/>
        </w:rPr>
        <w:t>’</w:t>
      </w:r>
      <w:r w:rsidRPr="00C216A7">
        <w:rPr>
          <w:rFonts w:cs="Calibri"/>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w:t>
      </w:r>
      <w:proofErr w:type="spellStart"/>
      <w:r w:rsidRPr="00C216A7">
        <w:rPr>
          <w:rFonts w:cs="Calibri"/>
          <w:sz w:val="16"/>
          <w:szCs w:val="16"/>
        </w:rPr>
        <w:t>etc</w:t>
      </w:r>
      <w:proofErr w:type="spellEnd"/>
      <w:r w:rsidRPr="00C216A7">
        <w:rPr>
          <w:rFonts w:cs="Calibri"/>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C216A7">
        <w:rPr>
          <w:rStyle w:val="StyleUnderline"/>
          <w:rFonts w:cs="Calibri"/>
          <w:highlight w:val="green"/>
        </w:rPr>
        <w:t>there is a</w:t>
      </w:r>
      <w:r w:rsidRPr="00C216A7">
        <w:rPr>
          <w:rStyle w:val="StyleUnderline"/>
          <w:rFonts w:cs="Calibri"/>
        </w:rPr>
        <w:t xml:space="preserve"> new </w:t>
      </w:r>
      <w:r w:rsidRPr="00C216A7">
        <w:rPr>
          <w:rStyle w:val="StyleUnderline"/>
          <w:rFonts w:cs="Calibri"/>
          <w:highlight w:val="green"/>
        </w:rPr>
        <w:t>community of customers</w:t>
      </w:r>
      <w:r w:rsidRPr="00C216A7">
        <w:rPr>
          <w:rStyle w:val="StyleUnderline"/>
          <w:rFonts w:cs="Calibri"/>
        </w:rPr>
        <w:t xml:space="preserve"> who are already </w:t>
      </w:r>
      <w:r w:rsidRPr="00C216A7">
        <w:rPr>
          <w:rStyle w:val="StyleUnderline"/>
          <w:rFonts w:cs="Calibri"/>
          <w:highlight w:val="green"/>
        </w:rPr>
        <w:t>looking for buying propellant in space</w:t>
      </w:r>
      <w:r w:rsidRPr="00C216A7">
        <w:rPr>
          <w:rStyle w:val="StyleUnderline"/>
          <w:rFonts w:cs="Calibri"/>
        </w:rPr>
        <w:t>. American space launch provider, United Launch Alliance (ULA), a Lockheed Martin and Boeing joint venture that provides launch rockets, has made it known that, ULA is willing to pay about $ 3000 a Kg for propellant in low earth orbit</w:t>
      </w:r>
      <w:r w:rsidRPr="00C216A7">
        <w:rPr>
          <w:rFonts w:cs="Calibri"/>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C216A7">
        <w:rPr>
          <w:rFonts w:cs="Calibri"/>
          <w:sz w:val="16"/>
          <w:szCs w:val="16"/>
        </w:rPr>
        <w:t>etc</w:t>
      </w:r>
      <w:proofErr w:type="spellEnd"/>
      <w:r w:rsidRPr="00C216A7">
        <w:rPr>
          <w:rFonts w:cs="Calibri"/>
          <w:sz w:val="16"/>
          <w:szCs w:val="16"/>
        </w:rPr>
        <w:t xml:space="preserve"> are just a few examples. Participation of </w:t>
      </w:r>
      <w:r w:rsidRPr="00C216A7">
        <w:rPr>
          <w:rStyle w:val="StyleUnderline"/>
          <w:rFonts w:cs="Calibri"/>
          <w:highlight w:val="green"/>
        </w:rPr>
        <w:t>private players</w:t>
      </w:r>
      <w:r w:rsidRPr="00C216A7">
        <w:rPr>
          <w:rStyle w:val="StyleUnderline"/>
          <w:rFonts w:cs="Calibri"/>
        </w:rPr>
        <w:t xml:space="preserve"> has </w:t>
      </w:r>
      <w:r w:rsidRPr="00C216A7">
        <w:rPr>
          <w:rStyle w:val="StyleUnderline"/>
          <w:rFonts w:cs="Calibri"/>
          <w:highlight w:val="green"/>
        </w:rPr>
        <w:t>reduced the investment</w:t>
      </w:r>
      <w:r w:rsidRPr="00C216A7">
        <w:rPr>
          <w:rStyle w:val="StyleUnderline"/>
          <w:rFonts w:cs="Calibri"/>
        </w:rPr>
        <w:t xml:space="preserve"> </w:t>
      </w:r>
      <w:r w:rsidRPr="00C216A7">
        <w:rPr>
          <w:rStyle w:val="StyleUnderline"/>
          <w:rFonts w:cs="Calibri"/>
          <w:highlight w:val="green"/>
        </w:rPr>
        <w:t>burden</w:t>
      </w:r>
      <w:r w:rsidRPr="00C216A7">
        <w:rPr>
          <w:rStyle w:val="StyleUnderline"/>
          <w:rFonts w:cs="Calibri"/>
        </w:rPr>
        <w:t xml:space="preserve"> </w:t>
      </w:r>
      <w:r w:rsidRPr="00C216A7">
        <w:rPr>
          <w:rStyle w:val="StyleUnderline"/>
          <w:rFonts w:cs="Calibri"/>
          <w:highlight w:val="green"/>
        </w:rPr>
        <w:t>and greatly enhanced</w:t>
      </w:r>
      <w:r w:rsidRPr="00C216A7">
        <w:rPr>
          <w:rStyle w:val="StyleUnderline"/>
          <w:rFonts w:cs="Calibri"/>
        </w:rPr>
        <w:t xml:space="preserve"> </w:t>
      </w:r>
      <w:r w:rsidRPr="00C216A7">
        <w:rPr>
          <w:rStyle w:val="StyleUnderline"/>
          <w:rFonts w:cs="Calibri"/>
          <w:highlight w:val="green"/>
        </w:rPr>
        <w:t>the</w:t>
      </w:r>
      <w:r w:rsidRPr="00C216A7">
        <w:rPr>
          <w:rStyle w:val="StyleUnderline"/>
          <w:rFonts w:cs="Calibri"/>
        </w:rPr>
        <w:t xml:space="preserve"> width and </w:t>
      </w:r>
      <w:r w:rsidRPr="00C216A7">
        <w:rPr>
          <w:rStyle w:val="StyleUnderline"/>
          <w:rFonts w:cs="Calibri"/>
          <w:highlight w:val="green"/>
        </w:rPr>
        <w:t>pace of innovation</w:t>
      </w:r>
      <w:r w:rsidRPr="00C216A7">
        <w:rPr>
          <w:rStyle w:val="StyleUnderline"/>
          <w:rFonts w:cs="Calibri"/>
        </w:rPr>
        <w:t xml:space="preserve">. It is believed that launch of the first asteroid mining vehicle as well as setting up of the first </w:t>
      </w:r>
      <w:proofErr w:type="spellStart"/>
      <w:r w:rsidRPr="00C216A7">
        <w:rPr>
          <w:rStyle w:val="StyleUnderline"/>
          <w:rFonts w:cs="Calibri"/>
        </w:rPr>
        <w:t>fuelling</w:t>
      </w:r>
      <w:proofErr w:type="spellEnd"/>
      <w:r w:rsidRPr="00C216A7">
        <w:rPr>
          <w:rStyle w:val="StyleUnderline"/>
          <w:rFonts w:cs="Calibri"/>
        </w:rPr>
        <w:t xml:space="preserve"> stations on the Moon and in low earth orbit could become a reality within a decade</w:t>
      </w:r>
      <w:r w:rsidRPr="00C216A7">
        <w:rPr>
          <w:rFonts w:cs="Calibri"/>
          <w:sz w:val="16"/>
          <w:szCs w:val="16"/>
        </w:rPr>
        <w:t xml:space="preserve">. Japanese mission ‘Hayabusa’ was the first to bring samples from an asteroid to earth in 2010. ‘Hayabusa - 2’ made its rendezvous with the </w:t>
      </w:r>
      <w:proofErr w:type="gramStart"/>
      <w:r w:rsidRPr="00C216A7">
        <w:rPr>
          <w:rFonts w:cs="Calibri"/>
          <w:sz w:val="16"/>
          <w:szCs w:val="16"/>
        </w:rPr>
        <w:t>near earth</w:t>
      </w:r>
      <w:proofErr w:type="gramEnd"/>
      <w:r w:rsidRPr="00C216A7">
        <w:rPr>
          <w:rFonts w:cs="Calibri"/>
          <w:sz w:val="16"/>
          <w:szCs w:val="16"/>
        </w:rPr>
        <w:t xml:space="preserve"> asteroid ‘162173 RYUGU’ in June 2018, left the asteroid after collecting samples in November 2019 and will be back on earth on December 6, 2020. </w:t>
      </w:r>
      <w:proofErr w:type="gramStart"/>
      <w:r w:rsidRPr="00C216A7">
        <w:rPr>
          <w:rFonts w:cs="Calibri"/>
          <w:sz w:val="16"/>
          <w:szCs w:val="16"/>
        </w:rPr>
        <w:t>Similarly</w:t>
      </w:r>
      <w:proofErr w:type="gramEnd"/>
      <w:r w:rsidRPr="00C216A7">
        <w:rPr>
          <w:rFonts w:cs="Calibri"/>
          <w:sz w:val="16"/>
          <w:szCs w:val="16"/>
        </w:rPr>
        <w:t xml:space="preserve"> the NASA mission OSIRIS-</w:t>
      </w:r>
      <w:proofErr w:type="spellStart"/>
      <w:r w:rsidRPr="00C216A7">
        <w:rPr>
          <w:rFonts w:cs="Calibri"/>
          <w:sz w:val="16"/>
          <w:szCs w:val="16"/>
        </w:rPr>
        <w:t>REx</w:t>
      </w:r>
      <w:proofErr w:type="spellEnd"/>
      <w:r w:rsidRPr="00C216A7">
        <w:rPr>
          <w:rFonts w:cs="Calibri"/>
          <w:sz w:val="16"/>
          <w:szCs w:val="16"/>
        </w:rPr>
        <w:t xml:space="preserve">, costing about $ 1 billion, launched in 2016 is due to return to earth with samples of asteroid ‘101955 </w:t>
      </w:r>
      <w:proofErr w:type="spellStart"/>
      <w:r w:rsidRPr="00C216A7">
        <w:rPr>
          <w:rFonts w:cs="Calibri"/>
          <w:sz w:val="16"/>
          <w:szCs w:val="16"/>
        </w:rPr>
        <w:t>Bennu</w:t>
      </w:r>
      <w:proofErr w:type="spellEnd"/>
      <w:r w:rsidRPr="00C216A7">
        <w:rPr>
          <w:rFonts w:cs="Calibri"/>
          <w:sz w:val="16"/>
          <w:szCs w:val="16"/>
        </w:rPr>
        <w:t xml:space="preserve">’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C216A7">
        <w:rPr>
          <w:rFonts w:cs="Calibri"/>
          <w:sz w:val="16"/>
          <w:szCs w:val="16"/>
        </w:rPr>
        <w:t>utilisation</w:t>
      </w:r>
      <w:proofErr w:type="spellEnd"/>
      <w:r w:rsidRPr="00C216A7">
        <w:rPr>
          <w:rFonts w:cs="Calibri"/>
          <w:sz w:val="16"/>
          <w:szCs w:val="16"/>
        </w:rPr>
        <w:t xml:space="preserve">’ may pass the scrutiny, commercial exploitation of space through minerals mining, tourism, real estate </w:t>
      </w:r>
      <w:proofErr w:type="spellStart"/>
      <w:r w:rsidRPr="00C216A7">
        <w:rPr>
          <w:rFonts w:cs="Calibri"/>
          <w:sz w:val="16"/>
          <w:szCs w:val="16"/>
        </w:rPr>
        <w:t>etc</w:t>
      </w:r>
      <w:proofErr w:type="spellEnd"/>
      <w:r w:rsidRPr="00C216A7">
        <w:rPr>
          <w:rFonts w:cs="Calibri"/>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C216A7">
        <w:rPr>
          <w:rFonts w:cs="Calibri"/>
          <w:sz w:val="16"/>
          <w:szCs w:val="16"/>
        </w:rPr>
        <w:t>Gouyon</w:t>
      </w:r>
      <w:proofErr w:type="spellEnd"/>
      <w:r w:rsidRPr="00C216A7">
        <w:rPr>
          <w:rFonts w:cs="Calibri"/>
          <w:sz w:val="16"/>
          <w:szCs w:val="16"/>
        </w:rPr>
        <w:t xml:space="preserve"> Matignon, in a thesis on the subject observed that “some states have already taken the absence of express prohibition as a sign that the </w:t>
      </w:r>
      <w:proofErr w:type="spellStart"/>
      <w:r w:rsidRPr="00C216A7">
        <w:rPr>
          <w:rFonts w:cs="Calibri"/>
          <w:sz w:val="16"/>
          <w:szCs w:val="16"/>
        </w:rPr>
        <w:t>utilisation</w:t>
      </w:r>
      <w:proofErr w:type="spellEnd"/>
      <w:r w:rsidRPr="00C216A7">
        <w:rPr>
          <w:rFonts w:cs="Calibri"/>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C216A7">
        <w:rPr>
          <w:rFonts w:cs="Calibri"/>
          <w:sz w:val="16"/>
          <w:szCs w:val="16"/>
        </w:rPr>
        <w:t>sea bed</w:t>
      </w:r>
      <w:proofErr w:type="gramEnd"/>
      <w:r w:rsidRPr="00C216A7">
        <w:rPr>
          <w:rFonts w:cs="Calibri"/>
          <w:sz w:val="16"/>
          <w:szCs w:val="16"/>
        </w:rPr>
        <w:t xml:space="preserve">. Whether a widely acceptable new space treaty comes through or not, Space mining is a reality and the early entrants are likely to retain monopoly and huge economic advantages for a very long time. </w:t>
      </w:r>
    </w:p>
    <w:p w14:paraId="62F285D8" w14:textId="77777777" w:rsidR="0038734C" w:rsidRPr="00C216A7" w:rsidRDefault="0038734C" w:rsidP="0038734C">
      <w:pPr>
        <w:pStyle w:val="Heading4"/>
        <w:rPr>
          <w:rFonts w:cs="Calibri"/>
        </w:rPr>
      </w:pPr>
      <w:r w:rsidRPr="00C216A7">
        <w:rPr>
          <w:rFonts w:cs="Calibri"/>
        </w:rPr>
        <w:t xml:space="preserve">Space mining is key to sustain global resources -- otherwise, </w:t>
      </w:r>
      <w:r w:rsidRPr="00C216A7">
        <w:rPr>
          <w:rFonts w:cs="Calibri"/>
          <w:u w:val="single"/>
        </w:rPr>
        <w:t>resource wars</w:t>
      </w:r>
      <w:r w:rsidRPr="00C216A7">
        <w:rPr>
          <w:rFonts w:cs="Calibri"/>
        </w:rPr>
        <w:t>.</w:t>
      </w:r>
    </w:p>
    <w:p w14:paraId="0D05A2DD" w14:textId="77777777" w:rsidR="0038734C" w:rsidRPr="00C216A7" w:rsidRDefault="0038734C" w:rsidP="0038734C">
      <w:pPr>
        <w:rPr>
          <w:rFonts w:cs="Calibri"/>
        </w:rPr>
      </w:pPr>
      <w:proofErr w:type="spellStart"/>
      <w:r w:rsidRPr="00C216A7">
        <w:rPr>
          <w:rStyle w:val="Style13ptBold"/>
          <w:rFonts w:cs="Calibri"/>
        </w:rPr>
        <w:t>MacWhorter</w:t>
      </w:r>
      <w:proofErr w:type="spellEnd"/>
      <w:r w:rsidRPr="00C216A7">
        <w:rPr>
          <w:rStyle w:val="Style13ptBold"/>
          <w:rFonts w:cs="Calibri"/>
        </w:rPr>
        <w:t xml:space="preserve"> 16</w:t>
      </w:r>
      <w:r w:rsidRPr="00C216A7">
        <w:rPr>
          <w:rFonts w:cs="Calibri"/>
        </w:rPr>
        <w:t xml:space="preserve"> [Kevin; J.D. Candidate, William &amp; Mary Law School, "Sustainable Mining: Incentivizing Asteroid Mining in the Name of Environmentalism", William &amp; Mary Environmental Law and Policy Review, Vol 40, Issue 2, Article 11, </w:t>
      </w:r>
      <w:hyperlink r:id="rId15" w:history="1">
        <w:r w:rsidRPr="00C216A7">
          <w:rPr>
            <w:rStyle w:val="Hyperlink"/>
            <w:rFonts w:cs="Calibri"/>
          </w:rPr>
          <w:t>https://scholarship.law.wm.edu/cgi/viewcontent.cgi?referer=https://www.google.com/&amp;httpsredir=1&amp;article=1653&amp;context=wmelpr</w:t>
        </w:r>
      </w:hyperlink>
      <w:r w:rsidRPr="00C216A7">
        <w:rPr>
          <w:rFonts w:cs="Calibri"/>
        </w:rPr>
        <w:t xml:space="preserve">] </w:t>
      </w:r>
      <w:proofErr w:type="spellStart"/>
      <w:r w:rsidRPr="00C216A7">
        <w:rPr>
          <w:rFonts w:cs="Calibri"/>
        </w:rPr>
        <w:t>brett</w:t>
      </w:r>
      <w:proofErr w:type="spellEnd"/>
    </w:p>
    <w:p w14:paraId="2C45A146" w14:textId="77777777" w:rsidR="0038734C" w:rsidRPr="00C216A7" w:rsidRDefault="0038734C" w:rsidP="0038734C">
      <w:pPr>
        <w:rPr>
          <w:rFonts w:cs="Calibri"/>
          <w:sz w:val="16"/>
          <w:szCs w:val="16"/>
        </w:rPr>
      </w:pPr>
      <w:r w:rsidRPr="00C216A7">
        <w:rPr>
          <w:rFonts w:cs="Calibri"/>
          <w:sz w:val="16"/>
          <w:szCs w:val="16"/>
        </w:rPr>
        <w:t>A. Rare Element Mining on Earth</w:t>
      </w:r>
    </w:p>
    <w:p w14:paraId="0648BB9F" w14:textId="77777777" w:rsidR="0038734C" w:rsidRPr="00C216A7" w:rsidRDefault="0038734C" w:rsidP="0038734C">
      <w:pPr>
        <w:rPr>
          <w:rFonts w:cs="Calibri"/>
          <w:sz w:val="16"/>
        </w:rPr>
      </w:pPr>
      <w:r w:rsidRPr="00C216A7">
        <w:rPr>
          <w:rStyle w:val="StyleUnderline"/>
          <w:rFonts w:cs="Calibri"/>
        </w:rPr>
        <w:lastRenderedPageBreak/>
        <w:t xml:space="preserve">In the next sixty years, scientists predict that certain </w:t>
      </w:r>
      <w:r w:rsidRPr="00C216A7">
        <w:rPr>
          <w:rStyle w:val="Emphasis"/>
          <w:highlight w:val="green"/>
        </w:rPr>
        <w:t>elements crucial to modern industry</w:t>
      </w:r>
      <w:r w:rsidRPr="00C216A7">
        <w:rPr>
          <w:rStyle w:val="StyleUnderline"/>
          <w:rFonts w:cs="Calibri"/>
        </w:rPr>
        <w:t xml:space="preserve"> such as platinum, zinc, copper, phosphorous, lead, gold, and indium </w:t>
      </w:r>
      <w:r w:rsidRPr="00C216A7">
        <w:rPr>
          <w:rStyle w:val="StyleUnderline"/>
          <w:rFonts w:cs="Calibri"/>
          <w:highlight w:val="green"/>
        </w:rPr>
        <w:t xml:space="preserve">could be </w:t>
      </w:r>
      <w:r w:rsidRPr="00C216A7">
        <w:rPr>
          <w:rStyle w:val="Emphasis"/>
          <w:highlight w:val="green"/>
        </w:rPr>
        <w:t>exhausted</w:t>
      </w:r>
      <w:r w:rsidRPr="00C216A7">
        <w:rPr>
          <w:rStyle w:val="StyleUnderline"/>
          <w:rFonts w:cs="Calibri"/>
        </w:rPr>
        <w:t xml:space="preserve"> on Earth</w:t>
      </w:r>
      <w:r w:rsidRPr="00C216A7">
        <w:rPr>
          <w:rFonts w:cs="Calibri"/>
          <w:sz w:val="16"/>
        </w:rPr>
        <w:t xml:space="preserve">. 12 </w:t>
      </w:r>
      <w:r w:rsidRPr="00C216A7">
        <w:rPr>
          <w:rStyle w:val="StyleUnderline"/>
          <w:rFonts w:cs="Calibri"/>
        </w:rPr>
        <w:t xml:space="preserve">Many of these have </w:t>
      </w:r>
      <w:r w:rsidRPr="00C216A7">
        <w:rPr>
          <w:rStyle w:val="StyleUnderline"/>
          <w:rFonts w:cs="Calibri"/>
          <w:highlight w:val="green"/>
        </w:rPr>
        <w:t>no synthetic alternative</w:t>
      </w:r>
      <w:r w:rsidRPr="00C216A7">
        <w:rPr>
          <w:rFonts w:cs="Calibri"/>
          <w:sz w:val="16"/>
        </w:rPr>
        <w:t>, unlike chemical elements such as oil or diamonds.13 Liquid-crystal display (</w:t>
      </w:r>
      <w:r w:rsidRPr="00C216A7">
        <w:rPr>
          <w:rStyle w:val="StyleUnderline"/>
          <w:rFonts w:cs="Calibri"/>
        </w:rPr>
        <w:t>LCD</w:t>
      </w:r>
      <w:r w:rsidRPr="00C216A7">
        <w:rPr>
          <w:rFonts w:cs="Calibri"/>
          <w:sz w:val="16"/>
        </w:rPr>
        <w:t xml:space="preserve">) </w:t>
      </w:r>
      <w:r w:rsidRPr="00C216A7">
        <w:rPr>
          <w:rStyle w:val="StyleUnderline"/>
          <w:rFonts w:cs="Calibri"/>
        </w:rPr>
        <w:t>televisions, cellphones, and laptops are among the various consumer technologies that use precious metals.</w:t>
      </w:r>
      <w:r w:rsidRPr="00C216A7">
        <w:rPr>
          <w:rFonts w:cs="Calibri"/>
          <w:sz w:val="16"/>
        </w:rPr>
        <w:t xml:space="preserve">14Further, </w:t>
      </w:r>
      <w:r w:rsidRPr="00C216A7">
        <w:rPr>
          <w:rStyle w:val="Emphasis"/>
          <w:highlight w:val="green"/>
        </w:rPr>
        <w:t>green tech</w:t>
      </w:r>
      <w:r w:rsidRPr="00C216A7">
        <w:rPr>
          <w:rStyle w:val="Emphasis"/>
        </w:rPr>
        <w:t>nologies</w:t>
      </w:r>
      <w:r w:rsidRPr="00C216A7">
        <w:rPr>
          <w:rStyle w:val="StyleUnderline"/>
          <w:rFonts w:cs="Calibri"/>
        </w:rPr>
        <w:t xml:space="preserve"> including wind turbines, solar panels, and catalytic converters </w:t>
      </w:r>
      <w:r w:rsidRPr="00C216A7">
        <w:rPr>
          <w:rStyle w:val="StyleUnderline"/>
          <w:rFonts w:cs="Calibri"/>
          <w:highlight w:val="green"/>
        </w:rPr>
        <w:t>require these rare elements</w:t>
      </w:r>
      <w:r w:rsidRPr="00C216A7">
        <w:rPr>
          <w:rFonts w:cs="Calibri"/>
          <w:sz w:val="16"/>
        </w:rPr>
        <w:t xml:space="preserve">. 15 </w:t>
      </w:r>
      <w:r w:rsidRPr="00C216A7">
        <w:rPr>
          <w:rStyle w:val="StyleUnderline"/>
          <w:rFonts w:cs="Calibri"/>
        </w:rPr>
        <w:t>As demand rises for both types of technologies, and as reserves of rare metals fall, prices skyrocket</w:t>
      </w:r>
      <w:r w:rsidRPr="00C216A7">
        <w:rPr>
          <w:rFonts w:cs="Calibri"/>
          <w:sz w:val="16"/>
        </w:rPr>
        <w:t xml:space="preserve">.16 </w:t>
      </w:r>
      <w:r w:rsidRPr="00C216A7">
        <w:rPr>
          <w:rStyle w:val="StyleUnderline"/>
          <w:rFonts w:cs="Calibri"/>
          <w:highlight w:val="green"/>
        </w:rPr>
        <w:t>Demand</w:t>
      </w:r>
      <w:r w:rsidRPr="00C216A7">
        <w:rPr>
          <w:rStyle w:val="StyleUnderline"/>
          <w:rFonts w:cs="Calibri"/>
        </w:rPr>
        <w:t xml:space="preserve"> for nonrenewable resources </w:t>
      </w:r>
      <w:r w:rsidRPr="00C216A7">
        <w:rPr>
          <w:rStyle w:val="StyleUnderline"/>
          <w:rFonts w:cs="Calibri"/>
          <w:highlight w:val="green"/>
        </w:rPr>
        <w:t xml:space="preserve">creates </w:t>
      </w:r>
      <w:r w:rsidRPr="00C216A7">
        <w:rPr>
          <w:rStyle w:val="Emphasis"/>
          <w:highlight w:val="green"/>
        </w:rPr>
        <w:t>conflict</w:t>
      </w:r>
      <w:r w:rsidRPr="00C216A7">
        <w:rPr>
          <w:rFonts w:cs="Calibri"/>
          <w:sz w:val="16"/>
        </w:rPr>
        <w:t>, and consumerism in rich countries results in harsh labor treatment for poorer countries.17</w:t>
      </w:r>
    </w:p>
    <w:p w14:paraId="2F52774A" w14:textId="77777777" w:rsidR="0038734C" w:rsidRPr="00C216A7" w:rsidRDefault="0038734C" w:rsidP="0038734C">
      <w:pPr>
        <w:rPr>
          <w:rFonts w:cs="Calibri"/>
          <w:sz w:val="16"/>
        </w:rPr>
      </w:pPr>
      <w:r w:rsidRPr="00C216A7">
        <w:rPr>
          <w:rFonts w:cs="Calibri"/>
          <w:sz w:val="16"/>
        </w:rPr>
        <w:t xml:space="preserve">In general, </w:t>
      </w:r>
      <w:r w:rsidRPr="00C216A7">
        <w:rPr>
          <w:rStyle w:val="Emphasis"/>
        </w:rPr>
        <w:t>the mining industry is extremely destructive to Earth’s environment</w:t>
      </w:r>
      <w:r w:rsidRPr="00C216A7">
        <w:rPr>
          <w:rFonts w:cs="Calibri"/>
          <w:sz w:val="16"/>
        </w:rPr>
        <w:t xml:space="preserve">.18 In fact, depending on the method employed, </w:t>
      </w:r>
      <w:r w:rsidRPr="00C216A7">
        <w:rPr>
          <w:rStyle w:val="StyleUnderline"/>
          <w:rFonts w:cs="Calibri"/>
          <w:highlight w:val="green"/>
        </w:rPr>
        <w:t>mining</w:t>
      </w:r>
      <w:r w:rsidRPr="00C216A7">
        <w:rPr>
          <w:rStyle w:val="StyleUnderline"/>
          <w:rFonts w:cs="Calibri"/>
        </w:rPr>
        <w:t xml:space="preserve"> can </w:t>
      </w:r>
      <w:r w:rsidRPr="00C216A7">
        <w:rPr>
          <w:rStyle w:val="StyleUnderline"/>
          <w:rFonts w:cs="Calibri"/>
          <w:highlight w:val="green"/>
        </w:rPr>
        <w:t xml:space="preserve">destroy </w:t>
      </w:r>
      <w:r w:rsidRPr="00C216A7">
        <w:rPr>
          <w:rStyle w:val="Emphasis"/>
          <w:highlight w:val="green"/>
        </w:rPr>
        <w:t>entire ecosystems</w:t>
      </w:r>
      <w:r w:rsidRPr="00C216A7">
        <w:rPr>
          <w:rStyle w:val="StyleUnderline"/>
          <w:rFonts w:cs="Calibri"/>
        </w:rPr>
        <w:t xml:space="preserve"> by </w:t>
      </w:r>
      <w:r w:rsidRPr="00C216A7">
        <w:rPr>
          <w:rStyle w:val="Emphasis"/>
          <w:highlight w:val="green"/>
        </w:rPr>
        <w:t>polluting water</w:t>
      </w:r>
      <w:r w:rsidRPr="00C216A7">
        <w:rPr>
          <w:rStyle w:val="StyleUnderline"/>
          <w:rFonts w:cs="Calibri"/>
        </w:rPr>
        <w:t xml:space="preserve"> sources and </w:t>
      </w:r>
      <w:r w:rsidRPr="00C216A7">
        <w:rPr>
          <w:rStyle w:val="StyleUnderline"/>
          <w:rFonts w:cs="Calibri"/>
          <w:highlight w:val="green"/>
        </w:rPr>
        <w:t xml:space="preserve">contributing to </w:t>
      </w:r>
      <w:r w:rsidRPr="00C216A7">
        <w:rPr>
          <w:rStyle w:val="Emphasis"/>
          <w:highlight w:val="green"/>
        </w:rPr>
        <w:t>deforestation</w:t>
      </w:r>
      <w:r w:rsidRPr="00C216A7">
        <w:rPr>
          <w:rFonts w:cs="Calibri"/>
          <w:sz w:val="16"/>
        </w:rPr>
        <w:t xml:space="preserve">.19 </w:t>
      </w:r>
      <w:r w:rsidRPr="00C216A7">
        <w:rPr>
          <w:rStyle w:val="StyleUnderline"/>
          <w:rFonts w:cs="Calibri"/>
        </w:rPr>
        <w:t>It is by its nature an unsustainable practice, because it involves the extraction of a finite and non-renewable resource.</w:t>
      </w:r>
      <w:r w:rsidRPr="00C216A7">
        <w:rPr>
          <w:rFonts w:cs="Calibri"/>
          <w:sz w:val="16"/>
        </w:rPr>
        <w:t xml:space="preserve">20 Moreover, </w:t>
      </w:r>
      <w:r w:rsidRPr="00C216A7">
        <w:rPr>
          <w:rStyle w:val="StyleUnderline"/>
          <w:rFonts w:cs="Calibri"/>
        </w:rPr>
        <w:t xml:space="preserve">by extracting tiny amounts of metals from relatively large quantities of ore, the mining industry contributes the </w:t>
      </w:r>
      <w:r w:rsidRPr="00C216A7">
        <w:rPr>
          <w:rStyle w:val="Emphasis"/>
        </w:rPr>
        <w:t>largest portion</w:t>
      </w:r>
      <w:r w:rsidRPr="00C216A7">
        <w:rPr>
          <w:rStyle w:val="StyleUnderline"/>
          <w:rFonts w:cs="Calibri"/>
        </w:rPr>
        <w:t xml:space="preserve"> of solid wastes in the world</w:t>
      </w:r>
      <w:r w:rsidRPr="00C216A7">
        <w:rPr>
          <w:rFonts w:cs="Calibri"/>
          <w:sz w:val="16"/>
        </w:rPr>
        <w:t xml:space="preserve">.21 </w:t>
      </w:r>
      <w:r w:rsidRPr="00C216A7">
        <w:rPr>
          <w:rStyle w:val="StyleUnderline"/>
          <w:rFonts w:cs="Calibri"/>
        </w:rPr>
        <w:t>The</w:t>
      </w:r>
      <w:r w:rsidRPr="00C216A7">
        <w:rPr>
          <w:rFonts w:cs="Calibri"/>
          <w:sz w:val="16"/>
        </w:rPr>
        <w:t xml:space="preserve"> Environmental Protection Agency (</w:t>
      </w:r>
      <w:r w:rsidRPr="00C216A7">
        <w:rPr>
          <w:rStyle w:val="StyleUnderline"/>
          <w:rFonts w:cs="Calibri"/>
        </w:rPr>
        <w:t>EPA</w:t>
      </w:r>
      <w:r w:rsidRPr="00C216A7">
        <w:rPr>
          <w:rFonts w:cs="Calibri"/>
          <w:sz w:val="16"/>
        </w:rPr>
        <w:t xml:space="preserve">) </w:t>
      </w:r>
      <w:r w:rsidRPr="00C216A7">
        <w:rPr>
          <w:rStyle w:val="StyleUnderline"/>
          <w:rFonts w:cs="Calibri"/>
        </w:rPr>
        <w:t xml:space="preserve">describes the industry as the source of </w:t>
      </w:r>
      <w:r w:rsidRPr="00C216A7">
        <w:rPr>
          <w:rStyle w:val="Emphasis"/>
          <w:highlight w:val="green"/>
        </w:rPr>
        <w:t>more</w:t>
      </w:r>
      <w:r w:rsidRPr="00C216A7">
        <w:rPr>
          <w:rStyle w:val="Emphasis"/>
        </w:rPr>
        <w:t xml:space="preserve"> toxic and </w:t>
      </w:r>
      <w:r w:rsidRPr="00C216A7">
        <w:rPr>
          <w:rStyle w:val="Emphasis"/>
          <w:highlight w:val="green"/>
        </w:rPr>
        <w:t>hazardous</w:t>
      </w:r>
      <w:r w:rsidRPr="00C216A7">
        <w:rPr>
          <w:rStyle w:val="Emphasis"/>
        </w:rPr>
        <w:t xml:space="preserve"> waste </w:t>
      </w:r>
      <w:r w:rsidRPr="00C216A7">
        <w:rPr>
          <w:rStyle w:val="Emphasis"/>
          <w:highlight w:val="green"/>
        </w:rPr>
        <w:t>than any other</w:t>
      </w:r>
      <w:r w:rsidRPr="00C216A7">
        <w:rPr>
          <w:rStyle w:val="Emphasis"/>
        </w:rPr>
        <w:t xml:space="preserve"> industrial </w:t>
      </w:r>
      <w:r w:rsidRPr="00C216A7">
        <w:rPr>
          <w:rStyle w:val="Emphasis"/>
          <w:highlight w:val="green"/>
        </w:rPr>
        <w:t>sector</w:t>
      </w:r>
      <w:r w:rsidRPr="00C216A7">
        <w:rPr>
          <w:rFonts w:cs="Calibri"/>
          <w:sz w:val="16"/>
        </w:rPr>
        <w:t xml:space="preserve"> [</w:t>
      </w:r>
      <w:r w:rsidRPr="00C216A7">
        <w:rPr>
          <w:rStyle w:val="StyleUnderline"/>
          <w:rFonts w:cs="Calibri"/>
        </w:rPr>
        <w:t>in the United States</w:t>
      </w:r>
      <w:r w:rsidRPr="00C216A7">
        <w:rPr>
          <w:rFonts w:cs="Calibri"/>
          <w:sz w:val="16"/>
        </w:rPr>
        <w:t xml:space="preserve">], </w:t>
      </w:r>
      <w:r w:rsidRPr="00C216A7">
        <w:rPr>
          <w:rStyle w:val="StyleUnderline"/>
          <w:rFonts w:cs="Calibri"/>
        </w:rPr>
        <w:t>costing billions of dollars to address the public health and environmental threats to communities.</w:t>
      </w:r>
      <w:r w:rsidRPr="00C216A7">
        <w:rPr>
          <w:rFonts w:cs="Calibri"/>
          <w:sz w:val="16"/>
        </w:rPr>
        <w:t xml:space="preserve"> 22 </w:t>
      </w:r>
      <w:r w:rsidRPr="00C216A7">
        <w:rPr>
          <w:rStyle w:val="StyleUnderline"/>
          <w:rFonts w:cs="Calibri"/>
        </w:rPr>
        <w:t>Poor regulations and oxymoronic corporate definitions of sustainability, however, make it unclear as to just how much waste the industry actually produces.</w:t>
      </w:r>
      <w:r w:rsidRPr="00C216A7">
        <w:rPr>
          <w:rFonts w:cs="Calibri"/>
          <w:sz w:val="16"/>
        </w:rPr>
        <w:t>23</w:t>
      </w:r>
    </w:p>
    <w:p w14:paraId="09B71206" w14:textId="77777777" w:rsidR="0038734C" w:rsidRPr="00C216A7" w:rsidRDefault="0038734C" w:rsidP="0038734C">
      <w:pPr>
        <w:rPr>
          <w:rFonts w:cs="Calibri"/>
          <w:sz w:val="16"/>
        </w:rPr>
      </w:pPr>
      <w:r w:rsidRPr="00C216A7">
        <w:rPr>
          <w:rStyle w:val="StyleUnderline"/>
          <w:rFonts w:cs="Calibri"/>
          <w:highlight w:val="green"/>
        </w:rPr>
        <w:t>Platinum</w:t>
      </w:r>
      <w:r w:rsidRPr="00C216A7">
        <w:rPr>
          <w:rFonts w:cs="Calibri"/>
          <w:sz w:val="16"/>
        </w:rPr>
        <w:t xml:space="preserve"> provides an excellent case study of the issue, because it </w:t>
      </w:r>
      <w:r w:rsidRPr="00C216A7">
        <w:rPr>
          <w:rStyle w:val="StyleUnderline"/>
          <w:rFonts w:cs="Calibri"/>
        </w:rPr>
        <w:t xml:space="preserve">is an </w:t>
      </w:r>
      <w:r w:rsidRPr="00C216A7">
        <w:rPr>
          <w:rStyle w:val="StyleUnderline"/>
          <w:rFonts w:cs="Calibri"/>
          <w:highlight w:val="green"/>
        </w:rPr>
        <w:t>extremely rare</w:t>
      </w:r>
      <w:r w:rsidRPr="00C216A7">
        <w:rPr>
          <w:rStyle w:val="StyleUnderline"/>
          <w:rFonts w:cs="Calibri"/>
        </w:rPr>
        <w:t xml:space="preserve"> and expensive metal—an ore </w:t>
      </w:r>
      <w:r w:rsidRPr="00C216A7">
        <w:rPr>
          <w:rStyle w:val="StyleUnderline"/>
          <w:rFonts w:cs="Calibri"/>
          <w:highlight w:val="green"/>
        </w:rPr>
        <w:t>expected</w:t>
      </w:r>
      <w:r w:rsidRPr="00C216A7">
        <w:rPr>
          <w:rStyle w:val="StyleUnderline"/>
          <w:rFonts w:cs="Calibri"/>
        </w:rPr>
        <w:t xml:space="preserve"> to exist </w:t>
      </w:r>
      <w:r w:rsidRPr="00C216A7">
        <w:rPr>
          <w:rStyle w:val="StyleUnderline"/>
          <w:rFonts w:cs="Calibri"/>
          <w:highlight w:val="green"/>
        </w:rPr>
        <w:t xml:space="preserve">in </w:t>
      </w:r>
      <w:r w:rsidRPr="00C216A7">
        <w:rPr>
          <w:rStyle w:val="Emphasis"/>
          <w:highlight w:val="green"/>
        </w:rPr>
        <w:t>vast quantities</w:t>
      </w:r>
      <w:r w:rsidRPr="00C216A7">
        <w:rPr>
          <w:rStyle w:val="StyleUnderline"/>
          <w:rFonts w:cs="Calibri"/>
          <w:highlight w:val="green"/>
        </w:rPr>
        <w:t xml:space="preserve"> in </w:t>
      </w:r>
      <w:r w:rsidRPr="00C216A7">
        <w:rPr>
          <w:rStyle w:val="Emphasis"/>
          <w:highlight w:val="green"/>
        </w:rPr>
        <w:t>asteroids</w:t>
      </w:r>
      <w:r w:rsidRPr="00C216A7">
        <w:rPr>
          <w:rStyle w:val="StyleUnderline"/>
          <w:rFonts w:cs="Calibri"/>
        </w:rPr>
        <w:t>.</w:t>
      </w:r>
      <w:r w:rsidRPr="00C216A7">
        <w:rPr>
          <w:rFonts w:cs="Calibri"/>
          <w:sz w:val="16"/>
        </w:rPr>
        <w:t xml:space="preserve">24 Further, </w:t>
      </w:r>
      <w:r w:rsidRPr="00C216A7">
        <w:rPr>
          <w:rStyle w:val="StyleUnderline"/>
          <w:rFonts w:cs="Calibri"/>
        </w:rPr>
        <w:t>production of platinum has increased sharply in the past sixty years in order to keep up with growing demand for use in new technologies</w:t>
      </w:r>
      <w:r w:rsidRPr="00C216A7">
        <w:rPr>
          <w:rFonts w:cs="Calibri"/>
          <w:sz w:val="16"/>
        </w:rPr>
        <w:t xml:space="preserve">.25 In fact, </w:t>
      </w:r>
      <w:r w:rsidRPr="00C216A7">
        <w:rPr>
          <w:rStyle w:val="StyleUnderline"/>
          <w:rFonts w:cs="Calibri"/>
        </w:rPr>
        <w:t xml:space="preserve">despite their high costs, platinum group metals are so useful that </w:t>
      </w:r>
      <w:r w:rsidRPr="00C216A7">
        <w:rPr>
          <w:rStyle w:val="Emphasis"/>
        </w:rPr>
        <w:t>[one] of [four]</w:t>
      </w:r>
      <w:r w:rsidRPr="00C216A7">
        <w:rPr>
          <w:rStyle w:val="StyleUnderline"/>
          <w:rFonts w:cs="Calibri"/>
        </w:rPr>
        <w:t xml:space="preserve"> industrial goods on Earth require them in production.</w:t>
      </w:r>
      <w:r w:rsidRPr="00C216A7">
        <w:rPr>
          <w:rFonts w:cs="Calibri"/>
          <w:sz w:val="16"/>
        </w:rPr>
        <w:t xml:space="preserve"> 26 </w:t>
      </w:r>
      <w:r w:rsidRPr="00C216A7">
        <w:rPr>
          <w:rStyle w:val="StyleUnderline"/>
          <w:rFonts w:cs="Calibri"/>
        </w:rPr>
        <w:t xml:space="preserve">Scholars </w:t>
      </w:r>
      <w:r w:rsidRPr="00C216A7">
        <w:rPr>
          <w:rStyle w:val="StyleUnderline"/>
          <w:rFonts w:cs="Calibri"/>
          <w:highlight w:val="green"/>
        </w:rPr>
        <w:t>do not expect demand to slow</w:t>
      </w:r>
      <w:r w:rsidRPr="00C216A7">
        <w:rPr>
          <w:rStyle w:val="StyleUnderline"/>
          <w:rFonts w:cs="Calibri"/>
        </w:rPr>
        <w:t xml:space="preserve"> any time soon</w:t>
      </w:r>
      <w:r w:rsidRPr="00C216A7">
        <w:rPr>
          <w:rFonts w:cs="Calibri"/>
          <w:sz w:val="16"/>
        </w:rPr>
        <w:t xml:space="preserve">.27 Among other technologies, </w:t>
      </w:r>
      <w:r w:rsidRPr="00C216A7">
        <w:rPr>
          <w:rStyle w:val="StyleUnderline"/>
          <w:rFonts w:cs="Calibri"/>
        </w:rPr>
        <w:t>industries use platinum in products such as catalytic converters, jewelry production, various catalysts for chemical processing, and hydrogen fuel cells</w:t>
      </w:r>
      <w:r w:rsidRPr="00C216A7">
        <w:rPr>
          <w:rFonts w:cs="Calibri"/>
          <w:sz w:val="16"/>
        </w:rPr>
        <w:t xml:space="preserve">.28 While there is no consensus on how far the Earth’s reserves of platinum will take humanity, many </w:t>
      </w:r>
      <w:r w:rsidRPr="00C216A7">
        <w:rPr>
          <w:rStyle w:val="StyleUnderline"/>
          <w:rFonts w:cs="Calibri"/>
        </w:rPr>
        <w:t xml:space="preserve">scientists agree that platinum ore </w:t>
      </w:r>
      <w:r w:rsidRPr="00C216A7">
        <w:rPr>
          <w:rStyle w:val="StyleUnderline"/>
          <w:rFonts w:cs="Calibri"/>
          <w:highlight w:val="green"/>
        </w:rPr>
        <w:t>reserves will deplete in</w:t>
      </w:r>
      <w:r w:rsidRPr="00C216A7">
        <w:rPr>
          <w:rStyle w:val="StyleUnderline"/>
          <w:rFonts w:cs="Calibri"/>
        </w:rPr>
        <w:t xml:space="preserve"> a relatively </w:t>
      </w:r>
      <w:r w:rsidRPr="00C216A7">
        <w:rPr>
          <w:rStyle w:val="Emphasis"/>
          <w:highlight w:val="green"/>
        </w:rPr>
        <w:t xml:space="preserve">short </w:t>
      </w:r>
      <w:r w:rsidRPr="00C216A7">
        <w:rPr>
          <w:rStyle w:val="Emphasis"/>
        </w:rPr>
        <w:t xml:space="preserve">amount of </w:t>
      </w:r>
      <w:r w:rsidRPr="00C216A7">
        <w:rPr>
          <w:rStyle w:val="Emphasis"/>
          <w:highlight w:val="green"/>
        </w:rPr>
        <w:t>time</w:t>
      </w:r>
      <w:r w:rsidRPr="00C216A7">
        <w:rPr>
          <w:rFonts w:cs="Calibri"/>
          <w:sz w:val="16"/>
        </w:rPr>
        <w:t>.29</w:t>
      </w:r>
    </w:p>
    <w:p w14:paraId="4F3B363D" w14:textId="77777777" w:rsidR="0038734C" w:rsidRPr="00C216A7" w:rsidRDefault="0038734C" w:rsidP="0038734C">
      <w:pPr>
        <w:rPr>
          <w:rFonts w:cs="Calibri"/>
          <w:sz w:val="16"/>
        </w:rPr>
      </w:pPr>
      <w:r w:rsidRPr="00C216A7">
        <w:rPr>
          <w:rFonts w:cs="Calibri"/>
          <w:sz w:val="16"/>
        </w:rPr>
        <w:t xml:space="preserve">With the rate of mining at an all-time high,30 it is increasingly clear that </w:t>
      </w:r>
      <w:r w:rsidRPr="00C216A7">
        <w:rPr>
          <w:rStyle w:val="StyleUnderline"/>
          <w:rFonts w:cs="Calibri"/>
        </w:rPr>
        <w:t>historical patterns of mineral resources and development cannot simply be assumed to continue unaltered into the future</w:t>
      </w:r>
      <w:r w:rsidRPr="00C216A7">
        <w:rPr>
          <w:rFonts w:cs="Calibri"/>
          <w:sz w:val="16"/>
        </w:rPr>
        <w:t xml:space="preserve">. 31 </w:t>
      </w:r>
      <w:r w:rsidRPr="00C216A7">
        <w:rPr>
          <w:rStyle w:val="StyleUnderline"/>
          <w:rFonts w:cs="Calibri"/>
        </w:rPr>
        <w:t>The platinum mining industry, however, has a strong incentive to increase its rate of extraction as profits grow with the rate of demand. Without any alternative, this destructive practice will continue</w:t>
      </w:r>
      <w:r w:rsidRPr="00C216A7">
        <w:rPr>
          <w:rFonts w:cs="Calibri"/>
          <w:sz w:val="16"/>
        </w:rPr>
        <w:t xml:space="preserve"> into the future.32</w:t>
      </w:r>
    </w:p>
    <w:p w14:paraId="2D9C95A2" w14:textId="77777777" w:rsidR="0038734C" w:rsidRPr="00C216A7" w:rsidRDefault="0038734C" w:rsidP="0038734C">
      <w:pPr>
        <w:rPr>
          <w:rFonts w:cs="Calibri"/>
          <w:sz w:val="16"/>
        </w:rPr>
      </w:pPr>
      <w:r w:rsidRPr="00C216A7">
        <w:rPr>
          <w:rFonts w:cs="Calibri"/>
          <w:sz w:val="16"/>
        </w:rPr>
        <w:t>So-called platinum-group metal (</w:t>
      </w:r>
      <w:r w:rsidRPr="00C216A7">
        <w:rPr>
          <w:rStyle w:val="StyleUnderline"/>
          <w:rFonts w:cs="Calibri"/>
        </w:rPr>
        <w:t>PGM</w:t>
      </w:r>
      <w:r w:rsidRPr="00C216A7">
        <w:rPr>
          <w:rFonts w:cs="Calibri"/>
          <w:sz w:val="16"/>
        </w:rPr>
        <w:t xml:space="preserve">) </w:t>
      </w:r>
      <w:r w:rsidRPr="00C216A7">
        <w:rPr>
          <w:rStyle w:val="StyleUnderline"/>
          <w:rFonts w:cs="Calibri"/>
        </w:rPr>
        <w:t>ores are mined through underground or open cut techniques</w:t>
      </w:r>
      <w:r w:rsidRPr="00C216A7">
        <w:rPr>
          <w:rFonts w:cs="Calibri"/>
          <w:sz w:val="16"/>
        </w:rPr>
        <w:t xml:space="preserve">.33 Due to these practices, </w:t>
      </w:r>
      <w:r w:rsidRPr="00C216A7">
        <w:rPr>
          <w:rStyle w:val="StyleUnderline"/>
          <w:rFonts w:cs="Calibri"/>
        </w:rPr>
        <w:t>all but a very small fraction of the mined platinum ore is disposed of as solid waste</w:t>
      </w:r>
      <w:r w:rsidRPr="00C216A7">
        <w:rPr>
          <w:rFonts w:cs="Calibri"/>
          <w:sz w:val="16"/>
        </w:rPr>
        <w:t xml:space="preserve">.34 </w:t>
      </w:r>
      <w:r w:rsidRPr="00C216A7">
        <w:rPr>
          <w:rStyle w:val="StyleUnderline"/>
          <w:rFonts w:cs="Calibri"/>
        </w:rPr>
        <w:t xml:space="preserve">The </w:t>
      </w:r>
      <w:r w:rsidRPr="00C216A7">
        <w:rPr>
          <w:rStyle w:val="StyleUnderline"/>
          <w:rFonts w:cs="Calibri"/>
          <w:highlight w:val="green"/>
        </w:rPr>
        <w:t>environmental consequences</w:t>
      </w:r>
      <w:r w:rsidRPr="00C216A7">
        <w:rPr>
          <w:rStyle w:val="StyleUnderline"/>
          <w:rFonts w:cs="Calibri"/>
        </w:rPr>
        <w:t xml:space="preserve"> of platinum production </w:t>
      </w:r>
      <w:r w:rsidRPr="00C216A7">
        <w:rPr>
          <w:rStyle w:val="StyleUnderline"/>
          <w:rFonts w:cs="Calibri"/>
          <w:highlight w:val="green"/>
        </w:rPr>
        <w:t>are</w:t>
      </w:r>
      <w:r w:rsidRPr="00C216A7">
        <w:rPr>
          <w:rStyle w:val="StyleUnderline"/>
          <w:rFonts w:cs="Calibri"/>
        </w:rPr>
        <w:t xml:space="preserve"> thus quite </w:t>
      </w:r>
      <w:r w:rsidRPr="00C216A7">
        <w:rPr>
          <w:rStyle w:val="StyleUnderline"/>
          <w:rFonts w:cs="Calibri"/>
          <w:highlight w:val="green"/>
        </w:rPr>
        <w:t>significant</w:t>
      </w:r>
      <w:r w:rsidRPr="00C216A7">
        <w:rPr>
          <w:rStyle w:val="StyleUnderline"/>
          <w:rFonts w:cs="Calibri"/>
        </w:rPr>
        <w:t>, but like the mining industry in general, the amount of waste is typically under-reported</w:t>
      </w:r>
      <w:r w:rsidRPr="00C216A7">
        <w:rPr>
          <w:rFonts w:cs="Calibri"/>
          <w:sz w:val="16"/>
        </w:rPr>
        <w:t>.35</w:t>
      </w:r>
    </w:p>
    <w:p w14:paraId="6B2528AA" w14:textId="77777777" w:rsidR="0038734C" w:rsidRPr="00C216A7" w:rsidRDefault="0038734C" w:rsidP="0038734C">
      <w:pPr>
        <w:rPr>
          <w:rFonts w:cs="Calibri"/>
          <w:sz w:val="16"/>
        </w:rPr>
      </w:pPr>
      <w:r w:rsidRPr="00C216A7">
        <w:rPr>
          <w:rFonts w:cs="Calibri"/>
          <w:sz w:val="16"/>
        </w:rPr>
        <w:t xml:space="preserve">While this is due to </w:t>
      </w:r>
      <w:r w:rsidRPr="00C216A7">
        <w:rPr>
          <w:rStyle w:val="StyleUnderline"/>
          <w:rFonts w:cs="Calibri"/>
        </w:rPr>
        <w:t xml:space="preserve">high production levels </w:t>
      </w:r>
      <w:r w:rsidRPr="00C216A7">
        <w:rPr>
          <w:rFonts w:cs="Calibri"/>
          <w:sz w:val="16"/>
        </w:rPr>
        <w:t xml:space="preserve">at the moment, those levels </w:t>
      </w:r>
      <w:r w:rsidRPr="00C216A7">
        <w:rPr>
          <w:rStyle w:val="StyleUnderline"/>
          <w:rFonts w:cs="Calibri"/>
        </w:rPr>
        <w:t>will only increase given the estimated future demand of platinum.</w:t>
      </w:r>
      <w:r w:rsidRPr="00C216A7">
        <w:rPr>
          <w:rFonts w:cs="Calibri"/>
          <w:sz w:val="16"/>
        </w:rPr>
        <w:t xml:space="preserve">36 </w:t>
      </w:r>
      <w:r w:rsidRPr="00C216A7">
        <w:rPr>
          <w:rStyle w:val="StyleUnderline"/>
          <w:rFonts w:cs="Calibri"/>
        </w:rPr>
        <w:t xml:space="preserve">In spite of the negative consequences, mining continues unabated </w:t>
      </w:r>
      <w:r w:rsidRPr="00C216A7">
        <w:rPr>
          <w:rStyle w:val="StyleUnderline"/>
          <w:rFonts w:cs="Calibri"/>
        </w:rPr>
        <w:lastRenderedPageBreak/>
        <w:t>because it is economically important</w:t>
      </w:r>
      <w:r w:rsidRPr="00C216A7">
        <w:rPr>
          <w:rFonts w:cs="Calibri"/>
          <w:sz w:val="16"/>
        </w:rPr>
        <w:t xml:space="preserve"> to many areas.37 </w:t>
      </w:r>
      <w:r w:rsidRPr="00C216A7">
        <w:rPr>
          <w:rStyle w:val="StyleUnderline"/>
          <w:rFonts w:cs="Calibri"/>
        </w:rPr>
        <w:t xml:space="preserve">The future environmental costs provide a major challenge in creating a sustainable system. </w:t>
      </w:r>
      <w:r w:rsidRPr="00C216A7">
        <w:rPr>
          <w:rStyle w:val="Emphasis"/>
        </w:rPr>
        <w:t xml:space="preserve">Relegating at least some </w:t>
      </w:r>
      <w:r w:rsidRPr="00C216A7">
        <w:rPr>
          <w:rStyle w:val="Emphasis"/>
          <w:highlight w:val="green"/>
        </w:rPr>
        <w:t>mining</w:t>
      </w:r>
      <w:r w:rsidRPr="00C216A7">
        <w:rPr>
          <w:rStyle w:val="Emphasis"/>
        </w:rPr>
        <w:t xml:space="preserve"> companies to near-Earth </w:t>
      </w:r>
      <w:r w:rsidRPr="00C216A7">
        <w:rPr>
          <w:rStyle w:val="Emphasis"/>
          <w:highlight w:val="green"/>
        </w:rPr>
        <w:t>asteroids would reduce the negative effects of future mining levels on Earth</w:t>
      </w:r>
      <w:r w:rsidRPr="00C216A7">
        <w:rPr>
          <w:rFonts w:cs="Calibri"/>
          <w:sz w:val="16"/>
        </w:rPr>
        <w:t>. The economic benefits of mining need not be sacrificed for the sake of the environment.38</w:t>
      </w:r>
    </w:p>
    <w:p w14:paraId="0B95E02C" w14:textId="77777777" w:rsidR="0038734C" w:rsidRPr="00C216A7" w:rsidRDefault="0038734C" w:rsidP="0038734C">
      <w:pPr>
        <w:rPr>
          <w:rFonts w:cs="Calibri"/>
          <w:sz w:val="16"/>
        </w:rPr>
      </w:pPr>
    </w:p>
    <w:p w14:paraId="0FC5A65E" w14:textId="77777777" w:rsidR="0038734C" w:rsidRPr="00C216A7" w:rsidRDefault="0038734C" w:rsidP="0038734C">
      <w:pPr>
        <w:pStyle w:val="Heading4"/>
        <w:rPr>
          <w:rFonts w:cs="Calibri"/>
        </w:rPr>
      </w:pPr>
      <w:r w:rsidRPr="00C216A7">
        <w:rPr>
          <w:rFonts w:cs="Calibri"/>
        </w:rPr>
        <w:t xml:space="preserve">Terrestrial resource scarcity goes </w:t>
      </w:r>
      <w:r w:rsidRPr="00C216A7">
        <w:rPr>
          <w:rFonts w:cs="Calibri"/>
          <w:u w:val="single"/>
        </w:rPr>
        <w:t>nuclear</w:t>
      </w:r>
      <w:r w:rsidRPr="00C216A7">
        <w:rPr>
          <w:rFonts w:cs="Calibri"/>
        </w:rPr>
        <w:t xml:space="preserve">---we outweigh on timeframe, just the </w:t>
      </w:r>
      <w:r w:rsidRPr="00C216A7">
        <w:rPr>
          <w:rFonts w:cs="Calibri"/>
          <w:u w:val="single"/>
        </w:rPr>
        <w:t>prospect</w:t>
      </w:r>
      <w:r w:rsidRPr="00C216A7">
        <w:rPr>
          <w:rFonts w:cs="Calibri"/>
        </w:rPr>
        <w:t xml:space="preserve"> of shortages triggers </w:t>
      </w:r>
      <w:r w:rsidRPr="00C216A7">
        <w:rPr>
          <w:rFonts w:cs="Calibri"/>
          <w:u w:val="single"/>
        </w:rPr>
        <w:t>escalation</w:t>
      </w:r>
      <w:r w:rsidRPr="00C216A7">
        <w:rPr>
          <w:rFonts w:cs="Calibri"/>
        </w:rPr>
        <w:t>.</w:t>
      </w:r>
    </w:p>
    <w:p w14:paraId="2C8C2856" w14:textId="77777777" w:rsidR="0038734C" w:rsidRPr="00C216A7" w:rsidRDefault="0038734C" w:rsidP="0038734C">
      <w:pPr>
        <w:rPr>
          <w:rFonts w:cs="Calibri"/>
        </w:rPr>
      </w:pPr>
      <w:proofErr w:type="spellStart"/>
      <w:r w:rsidRPr="00C216A7">
        <w:rPr>
          <w:rStyle w:val="Style13ptBold"/>
          <w:rFonts w:cs="Calibri"/>
        </w:rPr>
        <w:t>Klare</w:t>
      </w:r>
      <w:proofErr w:type="spellEnd"/>
      <w:r w:rsidRPr="00C216A7">
        <w:rPr>
          <w:rStyle w:val="Style13ptBold"/>
          <w:rFonts w:cs="Calibri"/>
        </w:rPr>
        <w:t xml:space="preserve"> 13</w:t>
      </w:r>
      <w:r w:rsidRPr="00C216A7">
        <w:rPr>
          <w:rFonts w:cs="Calibri"/>
        </w:rP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6" w:history="1">
        <w:r w:rsidRPr="00C216A7">
          <w:rPr>
            <w:rStyle w:val="Hyperlink"/>
            <w:rFonts w:cs="Calibri"/>
          </w:rPr>
          <w:t>https://www.thenation.com/article/archive/how-resource-scarcity-and-climate-change-could-produce-global-explosion/</w:t>
        </w:r>
      </w:hyperlink>
      <w:r w:rsidRPr="00C216A7">
        <w:rPr>
          <w:rFonts w:cs="Calibri"/>
        </w:rPr>
        <w:t xml:space="preserve">] </w:t>
      </w:r>
      <w:proofErr w:type="spellStart"/>
      <w:r w:rsidRPr="00C216A7">
        <w:rPr>
          <w:rFonts w:cs="Calibri"/>
        </w:rPr>
        <w:t>brett</w:t>
      </w:r>
      <w:proofErr w:type="spellEnd"/>
    </w:p>
    <w:p w14:paraId="17F429F6" w14:textId="77777777" w:rsidR="0038734C" w:rsidRPr="00C216A7" w:rsidRDefault="0038734C" w:rsidP="0038734C">
      <w:pPr>
        <w:rPr>
          <w:rFonts w:cs="Calibri"/>
          <w:sz w:val="16"/>
        </w:rPr>
      </w:pPr>
      <w:r w:rsidRPr="00C216A7">
        <w:rPr>
          <w:rFonts w:cs="Calibri"/>
          <w:sz w:val="16"/>
        </w:rPr>
        <w:t xml:space="preserve">Brace yourself. You may not be able to tell yet, but </w:t>
      </w:r>
      <w:r w:rsidRPr="00C216A7">
        <w:rPr>
          <w:rStyle w:val="StyleUnderline"/>
          <w:rFonts w:cs="Calibri"/>
          <w:highlight w:val="green"/>
        </w:rPr>
        <w:t xml:space="preserve">according to </w:t>
      </w:r>
      <w:r w:rsidRPr="00C216A7">
        <w:rPr>
          <w:rStyle w:val="Emphasis"/>
          <w:highlight w:val="green"/>
        </w:rPr>
        <w:t>global experts</w:t>
      </w:r>
      <w:r w:rsidRPr="00C216A7">
        <w:rPr>
          <w:rFonts w:cs="Calibri"/>
          <w:sz w:val="16"/>
        </w:rPr>
        <w:t xml:space="preserve"> and the US intelligence community, the earth is already shifting under you. Whether you know it or not, you’re on a new planet, a resource-shock world of a sort humanity has never before experienced.</w:t>
      </w:r>
    </w:p>
    <w:p w14:paraId="0CFA771F" w14:textId="77777777" w:rsidR="0038734C" w:rsidRPr="00C216A7" w:rsidRDefault="0038734C" w:rsidP="0038734C">
      <w:pPr>
        <w:rPr>
          <w:rFonts w:cs="Calibri"/>
          <w:sz w:val="16"/>
        </w:rPr>
      </w:pPr>
      <w:r w:rsidRPr="00C216A7">
        <w:rPr>
          <w:rFonts w:cs="Calibri"/>
          <w:sz w:val="16"/>
        </w:rPr>
        <w:t xml:space="preserve">Two nightmare scenarios—a </w:t>
      </w:r>
      <w:r w:rsidRPr="00C216A7">
        <w:rPr>
          <w:rStyle w:val="StyleUnderline"/>
          <w:rFonts w:cs="Calibri"/>
        </w:rPr>
        <w:t xml:space="preserve">global </w:t>
      </w:r>
      <w:r w:rsidRPr="00C216A7">
        <w:rPr>
          <w:rStyle w:val="StyleUnderline"/>
          <w:rFonts w:cs="Calibri"/>
          <w:highlight w:val="green"/>
        </w:rPr>
        <w:t>scarcity</w:t>
      </w:r>
      <w:r w:rsidRPr="00C216A7">
        <w:rPr>
          <w:rStyle w:val="StyleUnderline"/>
          <w:rFonts w:cs="Calibri"/>
        </w:rPr>
        <w:t xml:space="preserve"> of vital resources</w:t>
      </w:r>
      <w:r w:rsidRPr="00C216A7">
        <w:rPr>
          <w:rFonts w:cs="Calibri"/>
          <w:sz w:val="16"/>
        </w:rPr>
        <w:t xml:space="preserve"> and the onset of extreme climate change—are already beginning to converge and in the coming decades are likely to </w:t>
      </w:r>
      <w:r w:rsidRPr="00C216A7">
        <w:rPr>
          <w:rStyle w:val="StyleUnderline"/>
          <w:rFonts w:cs="Calibri"/>
          <w:highlight w:val="green"/>
        </w:rPr>
        <w:t>produce</w:t>
      </w:r>
      <w:r w:rsidRPr="00C216A7">
        <w:rPr>
          <w:rFonts w:cs="Calibri"/>
          <w:sz w:val="16"/>
        </w:rPr>
        <w:t xml:space="preserve"> a tidal wave of </w:t>
      </w:r>
      <w:r w:rsidRPr="00C216A7">
        <w:rPr>
          <w:rStyle w:val="Emphasis"/>
          <w:highlight w:val="green"/>
        </w:rPr>
        <w:t>unrest</w:t>
      </w:r>
      <w:r w:rsidRPr="00C216A7">
        <w:rPr>
          <w:rFonts w:cs="Calibri"/>
          <w:sz w:val="16"/>
        </w:rPr>
        <w:t xml:space="preserve">, </w:t>
      </w:r>
      <w:r w:rsidRPr="00C216A7">
        <w:rPr>
          <w:rStyle w:val="Emphasis"/>
          <w:highlight w:val="green"/>
        </w:rPr>
        <w:t>rebellion</w:t>
      </w:r>
      <w:r w:rsidRPr="00C216A7">
        <w:rPr>
          <w:rFonts w:cs="Calibri"/>
          <w:sz w:val="16"/>
        </w:rPr>
        <w:t xml:space="preserve">, </w:t>
      </w:r>
      <w:r w:rsidRPr="00C216A7">
        <w:rPr>
          <w:rStyle w:val="Emphasis"/>
          <w:highlight w:val="green"/>
        </w:rPr>
        <w:t>competition</w:t>
      </w:r>
      <w:r w:rsidRPr="00C216A7">
        <w:rPr>
          <w:rFonts w:cs="Calibri"/>
          <w:sz w:val="16"/>
        </w:rPr>
        <w:t xml:space="preserve"> </w:t>
      </w:r>
      <w:r w:rsidRPr="00C216A7">
        <w:rPr>
          <w:rStyle w:val="StyleUnderline"/>
          <w:rFonts w:cs="Calibri"/>
        </w:rPr>
        <w:t>and</w:t>
      </w:r>
      <w:r w:rsidRPr="00C216A7">
        <w:rPr>
          <w:rFonts w:cs="Calibri"/>
          <w:sz w:val="16"/>
        </w:rPr>
        <w:t xml:space="preserve"> </w:t>
      </w:r>
      <w:r w:rsidRPr="00C216A7">
        <w:rPr>
          <w:rStyle w:val="Emphasis"/>
          <w:highlight w:val="green"/>
        </w:rPr>
        <w:t>conflict</w:t>
      </w:r>
      <w:r w:rsidRPr="00C216A7">
        <w:rPr>
          <w:rFonts w:cs="Calibri"/>
          <w:sz w:val="16"/>
        </w:rPr>
        <w:t xml:space="preserve">. Just what this tsunami of disaster will look like may, as yet, be hard to discern, but </w:t>
      </w:r>
      <w:r w:rsidRPr="00C216A7">
        <w:rPr>
          <w:rStyle w:val="StyleUnderline"/>
          <w:rFonts w:cs="Calibri"/>
        </w:rPr>
        <w:t>experts warn of</w:t>
      </w:r>
      <w:r w:rsidRPr="00C216A7">
        <w:rPr>
          <w:rFonts w:cs="Calibri"/>
          <w:sz w:val="16"/>
        </w:rPr>
        <w:t xml:space="preserve"> “</w:t>
      </w:r>
      <w:r w:rsidRPr="00C216A7">
        <w:rPr>
          <w:rStyle w:val="Emphasis"/>
        </w:rPr>
        <w:t>water wars</w:t>
      </w:r>
      <w:r w:rsidRPr="00C216A7">
        <w:rPr>
          <w:rFonts w:cs="Calibri"/>
          <w:sz w:val="16"/>
        </w:rPr>
        <w:t xml:space="preserve">” </w:t>
      </w:r>
      <w:r w:rsidRPr="00C216A7">
        <w:rPr>
          <w:rStyle w:val="StyleUnderline"/>
          <w:rFonts w:cs="Calibri"/>
        </w:rPr>
        <w:t>over contested river systems</w:t>
      </w:r>
      <w:r w:rsidRPr="00C216A7">
        <w:rPr>
          <w:rFonts w:cs="Calibri"/>
          <w:sz w:val="16"/>
        </w:rPr>
        <w:t xml:space="preserve">, global food riots sparked by soaring prices for life’s basics, mass migrations of climate refugees (with resulting anti-migrant violence) </w:t>
      </w:r>
      <w:r w:rsidRPr="00C216A7">
        <w:rPr>
          <w:rStyle w:val="StyleUnderline"/>
          <w:rFonts w:cs="Calibri"/>
          <w:highlight w:val="green"/>
        </w:rPr>
        <w:t>and</w:t>
      </w:r>
      <w:r w:rsidRPr="00C216A7">
        <w:rPr>
          <w:rFonts w:cs="Calibri"/>
          <w:sz w:val="16"/>
        </w:rPr>
        <w:t xml:space="preserve"> the </w:t>
      </w:r>
      <w:r w:rsidRPr="00C216A7">
        <w:rPr>
          <w:rStyle w:val="StyleUnderline"/>
          <w:rFonts w:cs="Calibri"/>
        </w:rPr>
        <w:t xml:space="preserve">breakdown of social order or the </w:t>
      </w:r>
      <w:r w:rsidRPr="00C216A7">
        <w:rPr>
          <w:rStyle w:val="Emphasis"/>
          <w:highlight w:val="green"/>
        </w:rPr>
        <w:t>collapse</w:t>
      </w:r>
      <w:r w:rsidRPr="00C216A7">
        <w:rPr>
          <w:rStyle w:val="Emphasis"/>
        </w:rPr>
        <w:t xml:space="preserve"> of states</w:t>
      </w:r>
      <w:r w:rsidRPr="00C216A7">
        <w:rPr>
          <w:rFonts w:cs="Calibri"/>
          <w:sz w:val="16"/>
        </w:rPr>
        <w:t xml:space="preserve">. At first, such mayhem is likely to arise largely in Africa, Central Asia and other areas of the underdeveloped South, but in time, </w:t>
      </w:r>
      <w:r w:rsidRPr="00C216A7">
        <w:rPr>
          <w:rStyle w:val="Emphasis"/>
          <w:highlight w:val="green"/>
        </w:rPr>
        <w:t>all regions</w:t>
      </w:r>
      <w:r w:rsidRPr="00C216A7">
        <w:rPr>
          <w:rStyle w:val="StyleUnderline"/>
          <w:rFonts w:cs="Calibri"/>
        </w:rPr>
        <w:t xml:space="preserve"> of the planet </w:t>
      </w:r>
      <w:r w:rsidRPr="00C216A7">
        <w:rPr>
          <w:rStyle w:val="StyleUnderline"/>
          <w:rFonts w:cs="Calibri"/>
          <w:highlight w:val="green"/>
        </w:rPr>
        <w:t>will be affected</w:t>
      </w:r>
      <w:r w:rsidRPr="00C216A7">
        <w:rPr>
          <w:rFonts w:cs="Calibri"/>
          <w:sz w:val="16"/>
        </w:rPr>
        <w:t>.</w:t>
      </w:r>
    </w:p>
    <w:p w14:paraId="7FB88EF0" w14:textId="77777777" w:rsidR="0038734C" w:rsidRPr="00C216A7" w:rsidRDefault="0038734C" w:rsidP="0038734C">
      <w:pPr>
        <w:rPr>
          <w:rFonts w:cs="Calibri"/>
          <w:sz w:val="16"/>
        </w:rPr>
      </w:pPr>
      <w:r w:rsidRPr="00C216A7">
        <w:rPr>
          <w:rFonts w:cs="Calibri"/>
          <w:sz w:val="16"/>
        </w:rPr>
        <w:t xml:space="preserve">To appreciate the power of this encroaching catastrophe, it’s necessary to examine each of the </w:t>
      </w:r>
      <w:r w:rsidRPr="00C216A7">
        <w:rPr>
          <w:rStyle w:val="Emphasis"/>
        </w:rPr>
        <w:t>forces</w:t>
      </w:r>
      <w:r w:rsidRPr="00C216A7">
        <w:rPr>
          <w:rFonts w:cs="Calibri"/>
          <w:sz w:val="16"/>
        </w:rPr>
        <w:t xml:space="preserve"> that are </w:t>
      </w:r>
      <w:r w:rsidRPr="00C216A7">
        <w:rPr>
          <w:rStyle w:val="StyleUnderline"/>
          <w:rFonts w:cs="Calibri"/>
        </w:rPr>
        <w:t xml:space="preserve">combining </w:t>
      </w:r>
      <w:r w:rsidRPr="00C216A7">
        <w:rPr>
          <w:rStyle w:val="StyleUnderline"/>
          <w:rFonts w:cs="Calibri"/>
          <w:highlight w:val="green"/>
        </w:rPr>
        <w:t>to produce</w:t>
      </w:r>
      <w:r w:rsidRPr="00C216A7">
        <w:rPr>
          <w:rFonts w:cs="Calibri"/>
          <w:sz w:val="16"/>
        </w:rPr>
        <w:t xml:space="preserve"> this future </w:t>
      </w:r>
      <w:r w:rsidRPr="00C216A7">
        <w:rPr>
          <w:rStyle w:val="Emphasis"/>
          <w:highlight w:val="green"/>
        </w:rPr>
        <w:t>cataclysm</w:t>
      </w:r>
      <w:r w:rsidRPr="00C216A7">
        <w:rPr>
          <w:rFonts w:cs="Calibri"/>
          <w:sz w:val="16"/>
        </w:rPr>
        <w:t>.</w:t>
      </w:r>
    </w:p>
    <w:p w14:paraId="6650939B" w14:textId="77777777" w:rsidR="0038734C" w:rsidRPr="00C216A7" w:rsidRDefault="0038734C" w:rsidP="0038734C">
      <w:pPr>
        <w:rPr>
          <w:rStyle w:val="Emphasis"/>
        </w:rPr>
      </w:pPr>
      <w:r w:rsidRPr="00C216A7">
        <w:rPr>
          <w:rStyle w:val="Emphasis"/>
        </w:rPr>
        <w:t>Resource Shortages and Resource Wars</w:t>
      </w:r>
    </w:p>
    <w:p w14:paraId="3C3B9C6B" w14:textId="77777777" w:rsidR="0038734C" w:rsidRPr="00C216A7" w:rsidRDefault="0038734C" w:rsidP="0038734C">
      <w:pPr>
        <w:rPr>
          <w:rFonts w:cs="Calibri"/>
          <w:sz w:val="16"/>
        </w:rPr>
      </w:pPr>
      <w:r w:rsidRPr="00C216A7">
        <w:rPr>
          <w:rFonts w:cs="Calibri"/>
          <w:sz w:val="16"/>
        </w:rPr>
        <w:t xml:space="preserve">Start with one simple given: </w:t>
      </w:r>
      <w:r w:rsidRPr="00C216A7">
        <w:rPr>
          <w:rStyle w:val="Emphasis"/>
          <w:sz w:val="28"/>
          <w:szCs w:val="28"/>
        </w:rPr>
        <w:t xml:space="preserve">the prospect of </w:t>
      </w:r>
      <w:r w:rsidRPr="00C216A7">
        <w:rPr>
          <w:rStyle w:val="Emphasis"/>
          <w:sz w:val="28"/>
          <w:szCs w:val="28"/>
          <w:highlight w:val="green"/>
        </w:rPr>
        <w:t>future scarcities</w:t>
      </w:r>
      <w:r w:rsidRPr="00C216A7">
        <w:rPr>
          <w:rStyle w:val="StyleUnderline"/>
          <w:rFonts w:cs="Calibri"/>
          <w:sz w:val="28"/>
          <w:szCs w:val="28"/>
          <w:highlight w:val="green"/>
        </w:rPr>
        <w:t xml:space="preserve"> </w:t>
      </w:r>
      <w:r w:rsidRPr="00C216A7">
        <w:rPr>
          <w:rStyle w:val="StyleUnderline"/>
          <w:rFonts w:cs="Calibri"/>
          <w:highlight w:val="green"/>
        </w:rPr>
        <w:t>of</w:t>
      </w:r>
      <w:r w:rsidRPr="00C216A7">
        <w:rPr>
          <w:rStyle w:val="StyleUnderline"/>
          <w:rFonts w:cs="Calibri"/>
        </w:rPr>
        <w:t xml:space="preserve"> vital natural resources, including energy, water, land, food and </w:t>
      </w:r>
      <w:r w:rsidRPr="00C216A7">
        <w:rPr>
          <w:rStyle w:val="Emphasis"/>
          <w:highlight w:val="green"/>
        </w:rPr>
        <w:t>critical minerals</w:t>
      </w:r>
      <w:r w:rsidRPr="00C216A7">
        <w:rPr>
          <w:rStyle w:val="Emphasis"/>
        </w:rPr>
        <w:t>.</w:t>
      </w:r>
      <w:r w:rsidRPr="00C216A7">
        <w:rPr>
          <w:rFonts w:cs="Calibri"/>
          <w:sz w:val="16"/>
        </w:rPr>
        <w:t xml:space="preserve"> This in itself </w:t>
      </w:r>
      <w:r w:rsidRPr="00C216A7">
        <w:rPr>
          <w:rStyle w:val="StyleUnderline"/>
          <w:rFonts w:cs="Calibri"/>
        </w:rPr>
        <w:t xml:space="preserve">would </w:t>
      </w:r>
      <w:r w:rsidRPr="00C216A7">
        <w:rPr>
          <w:rStyle w:val="StyleUnderline"/>
          <w:rFonts w:cs="Calibri"/>
          <w:highlight w:val="green"/>
        </w:rPr>
        <w:t>guarantee</w:t>
      </w:r>
      <w:r w:rsidRPr="00C216A7">
        <w:rPr>
          <w:rFonts w:cs="Calibri"/>
          <w:sz w:val="16"/>
        </w:rPr>
        <w:t xml:space="preserve"> </w:t>
      </w:r>
      <w:r w:rsidRPr="00C216A7">
        <w:rPr>
          <w:rStyle w:val="Emphasis"/>
        </w:rPr>
        <w:t>social unrest</w:t>
      </w:r>
      <w:r w:rsidRPr="00C216A7">
        <w:rPr>
          <w:rFonts w:cs="Calibri"/>
          <w:sz w:val="16"/>
        </w:rPr>
        <w:t xml:space="preserve">, </w:t>
      </w:r>
      <w:r w:rsidRPr="00C216A7">
        <w:rPr>
          <w:rStyle w:val="Emphasis"/>
        </w:rPr>
        <w:t>geopolitical friction</w:t>
      </w:r>
      <w:r w:rsidRPr="00C216A7">
        <w:rPr>
          <w:rFonts w:cs="Calibri"/>
          <w:sz w:val="16"/>
        </w:rPr>
        <w:t xml:space="preserve"> </w:t>
      </w:r>
      <w:r w:rsidRPr="00C216A7">
        <w:rPr>
          <w:rStyle w:val="StyleUnderline"/>
          <w:rFonts w:cs="Calibri"/>
        </w:rPr>
        <w:t>and</w:t>
      </w:r>
      <w:r w:rsidRPr="00C216A7">
        <w:rPr>
          <w:rFonts w:cs="Calibri"/>
          <w:sz w:val="16"/>
        </w:rPr>
        <w:t xml:space="preserve"> </w:t>
      </w:r>
      <w:r w:rsidRPr="00C216A7">
        <w:rPr>
          <w:rStyle w:val="Emphasis"/>
          <w:highlight w:val="green"/>
        </w:rPr>
        <w:t>war</w:t>
      </w:r>
      <w:r w:rsidRPr="00C216A7">
        <w:rPr>
          <w:rFonts w:cs="Calibri"/>
          <w:sz w:val="16"/>
        </w:rPr>
        <w:t>.</w:t>
      </w:r>
    </w:p>
    <w:p w14:paraId="55EC790E" w14:textId="77777777" w:rsidR="0038734C" w:rsidRPr="00C216A7" w:rsidRDefault="0038734C" w:rsidP="0038734C">
      <w:pPr>
        <w:rPr>
          <w:rFonts w:cs="Calibri"/>
          <w:sz w:val="16"/>
        </w:rPr>
      </w:pPr>
      <w:r w:rsidRPr="00C216A7">
        <w:rPr>
          <w:rFonts w:cs="Calibri"/>
          <w:sz w:val="16"/>
        </w:rPr>
        <w:t xml:space="preserve">It is important to note that </w:t>
      </w:r>
      <w:r w:rsidRPr="00C216A7">
        <w:rPr>
          <w:rStyle w:val="Emphasis"/>
        </w:rPr>
        <w:t>absolute scarcity</w:t>
      </w:r>
      <w:r w:rsidRPr="00C216A7">
        <w:rPr>
          <w:rStyle w:val="StyleUnderline"/>
          <w:rFonts w:cs="Calibri"/>
        </w:rPr>
        <w:t xml:space="preserve"> doesn’t have to be on the horizon</w:t>
      </w:r>
      <w:r w:rsidRPr="00C216A7">
        <w:rPr>
          <w:rFonts w:cs="Calibri"/>
          <w:sz w:val="16"/>
        </w:rPr>
        <w:t xml:space="preserve"> in any given resource category </w:t>
      </w:r>
      <w:r w:rsidRPr="00C216A7">
        <w:rPr>
          <w:rStyle w:val="StyleUnderline"/>
          <w:rFonts w:cs="Calibri"/>
        </w:rPr>
        <w:t>for this scenario to kick in</w:t>
      </w:r>
      <w:r w:rsidRPr="00C216A7">
        <w:rPr>
          <w:rFonts w:cs="Calibri"/>
          <w:sz w:val="16"/>
        </w:rPr>
        <w:t xml:space="preserve">. </w:t>
      </w:r>
      <w:r w:rsidRPr="00C216A7">
        <w:rPr>
          <w:rStyle w:val="StyleUnderline"/>
          <w:rFonts w:cs="Calibri"/>
        </w:rPr>
        <w:t xml:space="preserve">A </w:t>
      </w:r>
      <w:r w:rsidRPr="00C216A7">
        <w:rPr>
          <w:rStyle w:val="StyleUnderline"/>
          <w:rFonts w:cs="Calibri"/>
          <w:highlight w:val="green"/>
        </w:rPr>
        <w:t>lack of adequate supplies</w:t>
      </w:r>
      <w:r w:rsidRPr="00C216A7">
        <w:rPr>
          <w:rStyle w:val="StyleUnderline"/>
          <w:rFonts w:cs="Calibri"/>
        </w:rPr>
        <w:t xml:space="preserve"> to meet the needs of a growing, ever more urbanized and industrialized global population is enough</w:t>
      </w:r>
      <w:r w:rsidRPr="00C216A7">
        <w:rPr>
          <w:rFonts w:cs="Calibri"/>
          <w:sz w:val="16"/>
        </w:rPr>
        <w:t xml:space="preserve">. Given the wave of extinctions that scientists are recording, some resources—particular species of fish, animals and trees, for example—will become less abundant in the decades to </w:t>
      </w:r>
      <w:proofErr w:type="gramStart"/>
      <w:r w:rsidRPr="00C216A7">
        <w:rPr>
          <w:rFonts w:cs="Calibri"/>
          <w:sz w:val="16"/>
        </w:rPr>
        <w:t>come, and</w:t>
      </w:r>
      <w:proofErr w:type="gramEnd"/>
      <w:r w:rsidRPr="00C216A7">
        <w:rPr>
          <w:rFonts w:cs="Calibri"/>
          <w:sz w:val="16"/>
        </w:rPr>
        <w:t xml:space="preserve"> may even disappear altogether. But </w:t>
      </w:r>
      <w:r w:rsidRPr="00C216A7">
        <w:rPr>
          <w:rStyle w:val="StyleUnderline"/>
          <w:rFonts w:cs="Calibri"/>
        </w:rPr>
        <w:t>key materials for modern civilization</w:t>
      </w:r>
      <w:r w:rsidRPr="00C216A7">
        <w:rPr>
          <w:rFonts w:cs="Calibri"/>
          <w:sz w:val="16"/>
        </w:rPr>
        <w:t xml:space="preserve"> like oil, uranium and copper </w:t>
      </w:r>
      <w:r w:rsidRPr="00C216A7">
        <w:rPr>
          <w:rStyle w:val="StyleUnderline"/>
          <w:rFonts w:cs="Calibri"/>
        </w:rPr>
        <w:t>will simply prove harder and more costly to acquire</w:t>
      </w:r>
      <w:r w:rsidRPr="00C216A7">
        <w:rPr>
          <w:rFonts w:cs="Calibri"/>
          <w:sz w:val="16"/>
        </w:rPr>
        <w:t xml:space="preserve">, </w:t>
      </w:r>
      <w:r w:rsidRPr="00C216A7">
        <w:rPr>
          <w:rStyle w:val="Emphasis"/>
          <w:highlight w:val="green"/>
        </w:rPr>
        <w:t>lead</w:t>
      </w:r>
      <w:r w:rsidRPr="00C216A7">
        <w:rPr>
          <w:rFonts w:cs="Calibri"/>
          <w:sz w:val="16"/>
          <w:szCs w:val="16"/>
        </w:rPr>
        <w:t xml:space="preserve">ing </w:t>
      </w:r>
      <w:r w:rsidRPr="00C216A7">
        <w:rPr>
          <w:rStyle w:val="StyleUnderline"/>
          <w:rFonts w:cs="Calibri"/>
          <w:highlight w:val="green"/>
        </w:rPr>
        <w:t>to</w:t>
      </w:r>
      <w:r w:rsidRPr="00C216A7">
        <w:rPr>
          <w:rStyle w:val="StyleUnderline"/>
          <w:rFonts w:cs="Calibri"/>
        </w:rPr>
        <w:t xml:space="preserve"> </w:t>
      </w:r>
      <w:r w:rsidRPr="00C216A7">
        <w:rPr>
          <w:rStyle w:val="Emphasis"/>
        </w:rPr>
        <w:t xml:space="preserve">supply </w:t>
      </w:r>
      <w:r w:rsidRPr="00C216A7">
        <w:rPr>
          <w:rStyle w:val="Emphasis"/>
          <w:highlight w:val="green"/>
        </w:rPr>
        <w:t>bottlenecks</w:t>
      </w:r>
      <w:r w:rsidRPr="00C216A7">
        <w:rPr>
          <w:rStyle w:val="StyleUnderline"/>
          <w:rFonts w:cs="Calibri"/>
          <w:highlight w:val="green"/>
        </w:rPr>
        <w:t xml:space="preserve"> and</w:t>
      </w:r>
      <w:r w:rsidRPr="00C216A7">
        <w:rPr>
          <w:rStyle w:val="StyleUnderline"/>
          <w:rFonts w:cs="Calibri"/>
        </w:rPr>
        <w:t xml:space="preserve"> </w:t>
      </w:r>
      <w:r w:rsidRPr="00C216A7">
        <w:rPr>
          <w:rStyle w:val="Emphasis"/>
        </w:rPr>
        <w:t xml:space="preserve">periodic </w:t>
      </w:r>
      <w:r w:rsidRPr="00C216A7">
        <w:rPr>
          <w:rStyle w:val="Emphasis"/>
          <w:highlight w:val="green"/>
        </w:rPr>
        <w:t>shortages</w:t>
      </w:r>
      <w:r w:rsidRPr="00C216A7">
        <w:rPr>
          <w:rFonts w:cs="Calibri"/>
          <w:sz w:val="16"/>
        </w:rPr>
        <w:t>.</w:t>
      </w:r>
    </w:p>
    <w:p w14:paraId="6BECF329" w14:textId="77777777" w:rsidR="0038734C" w:rsidRPr="00C216A7" w:rsidRDefault="0038734C" w:rsidP="0038734C">
      <w:pPr>
        <w:rPr>
          <w:rFonts w:cs="Calibri"/>
          <w:sz w:val="12"/>
          <w:szCs w:val="12"/>
        </w:rPr>
      </w:pPr>
      <w:r w:rsidRPr="00C216A7">
        <w:rPr>
          <w:rFonts w:cs="Calibri"/>
          <w:sz w:val="12"/>
          <w:szCs w:val="12"/>
        </w:rPr>
        <w:lastRenderedPageBreak/>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7C396D5E" w14:textId="77777777" w:rsidR="0038734C" w:rsidRPr="00C216A7" w:rsidRDefault="0038734C" w:rsidP="0038734C">
      <w:pPr>
        <w:rPr>
          <w:rFonts w:cs="Calibri"/>
          <w:sz w:val="16"/>
        </w:rPr>
      </w:pPr>
      <w:r w:rsidRPr="00C216A7">
        <w:rPr>
          <w:rFonts w:cs="Calibri"/>
          <w:sz w:val="16"/>
        </w:rPr>
        <w:t xml:space="preserve">However, many analysts scoff at this optimistic assessment, arguing that </w:t>
      </w:r>
      <w:r w:rsidRPr="00C216A7">
        <w:rPr>
          <w:rStyle w:val="StyleUnderline"/>
          <w:rFonts w:cs="Calibri"/>
        </w:rPr>
        <w:t>rising production costs</w:t>
      </w:r>
      <w:r w:rsidRPr="00C216A7">
        <w:rPr>
          <w:rFonts w:cs="Calibri"/>
          <w:sz w:val="16"/>
        </w:rPr>
        <w:t xml:space="preserve"> (</w:t>
      </w:r>
      <w:r w:rsidRPr="00C216A7">
        <w:rPr>
          <w:rStyle w:val="StyleUnderline"/>
          <w:rFonts w:cs="Calibri"/>
        </w:rPr>
        <w:t>for energy that will be ever more difficult and costly to extract</w:t>
      </w:r>
      <w:r w:rsidRPr="00C216A7">
        <w:rPr>
          <w:rFonts w:cs="Calibri"/>
          <w:sz w:val="16"/>
        </w:rPr>
        <w:t xml:space="preserve">), </w:t>
      </w:r>
      <w:r w:rsidRPr="00C216A7">
        <w:rPr>
          <w:rStyle w:val="StyleUnderline"/>
          <w:rFonts w:cs="Calibri"/>
        </w:rPr>
        <w:t>environmental opposition, warfare, corruption and other impediments will make it extremely difficult to achieve increases</w:t>
      </w:r>
      <w:r w:rsidRPr="00C216A7">
        <w:rPr>
          <w:rFonts w:cs="Calibri"/>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4225AA8E" w14:textId="77777777" w:rsidR="0038734C" w:rsidRPr="00C216A7" w:rsidRDefault="0038734C" w:rsidP="0038734C">
      <w:pPr>
        <w:rPr>
          <w:rFonts w:cs="Calibri"/>
          <w:sz w:val="12"/>
          <w:szCs w:val="12"/>
        </w:rPr>
      </w:pPr>
      <w:r w:rsidRPr="00C216A7">
        <w:rPr>
          <w:rFonts w:cs="Calibri"/>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3A0CE9B8" w14:textId="77777777" w:rsidR="0038734C" w:rsidRPr="00C216A7" w:rsidRDefault="0038734C" w:rsidP="0038734C">
      <w:pPr>
        <w:rPr>
          <w:rFonts w:cs="Calibri"/>
          <w:sz w:val="16"/>
        </w:rPr>
      </w:pPr>
      <w:r w:rsidRPr="00C216A7">
        <w:rPr>
          <w:rFonts w:cs="Calibri"/>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C216A7">
        <w:rPr>
          <w:rStyle w:val="StyleUnderline"/>
          <w:rFonts w:cs="Calibri"/>
          <w:highlight w:val="green"/>
        </w:rPr>
        <w:t>a perception of scarcity</w:t>
      </w:r>
      <w:r w:rsidRPr="00C216A7">
        <w:rPr>
          <w:rStyle w:val="StyleUnderline"/>
          <w:rFonts w:cs="Calibri"/>
        </w:rPr>
        <w:t xml:space="preserve">—or imminent scarcity—regularly </w:t>
      </w:r>
      <w:r w:rsidRPr="00C216A7">
        <w:rPr>
          <w:rStyle w:val="StyleUnderline"/>
          <w:rFonts w:cs="Calibri"/>
          <w:highlight w:val="green"/>
        </w:rPr>
        <w:t>leads to</w:t>
      </w:r>
      <w:r w:rsidRPr="00C216A7">
        <w:rPr>
          <w:rStyle w:val="StyleUnderline"/>
          <w:rFonts w:cs="Calibri"/>
        </w:rPr>
        <w:t xml:space="preserve"> anxiety, resentment, </w:t>
      </w:r>
      <w:r w:rsidRPr="00C216A7">
        <w:rPr>
          <w:rStyle w:val="Emphasis"/>
          <w:highlight w:val="green"/>
        </w:rPr>
        <w:t>hostility</w:t>
      </w:r>
      <w:r w:rsidRPr="00C216A7">
        <w:rPr>
          <w:rStyle w:val="StyleUnderline"/>
          <w:rFonts w:cs="Calibri"/>
        </w:rPr>
        <w:t xml:space="preserve"> and contentiousness</w:t>
      </w:r>
      <w:r w:rsidRPr="00C216A7">
        <w:rPr>
          <w:rFonts w:cs="Calibri"/>
          <w:sz w:val="16"/>
        </w:rPr>
        <w:t xml:space="preserve">. </w:t>
      </w:r>
      <w:r w:rsidRPr="00C216A7">
        <w:rPr>
          <w:rStyle w:val="StyleUnderline"/>
          <w:rFonts w:cs="Calibri"/>
        </w:rPr>
        <w:t>This pattern</w:t>
      </w:r>
      <w:r w:rsidRPr="00C216A7">
        <w:rPr>
          <w:rFonts w:cs="Calibri"/>
          <w:sz w:val="16"/>
        </w:rPr>
        <w:t xml:space="preserve"> is </w:t>
      </w:r>
      <w:r w:rsidRPr="00C216A7">
        <w:rPr>
          <w:rStyle w:val="Emphasis"/>
        </w:rPr>
        <w:t xml:space="preserve">very well </w:t>
      </w:r>
      <w:proofErr w:type="gramStart"/>
      <w:r w:rsidRPr="00C216A7">
        <w:rPr>
          <w:rStyle w:val="Emphasis"/>
        </w:rPr>
        <w:t>understood</w:t>
      </w:r>
      <w:r w:rsidRPr="00C216A7">
        <w:rPr>
          <w:rFonts w:cs="Calibri"/>
          <w:sz w:val="16"/>
        </w:rPr>
        <w:t>, and</w:t>
      </w:r>
      <w:proofErr w:type="gramEnd"/>
      <w:r w:rsidRPr="00C216A7">
        <w:rPr>
          <w:rFonts w:cs="Calibri"/>
          <w:sz w:val="16"/>
        </w:rPr>
        <w:t xml:space="preserve"> </w:t>
      </w:r>
      <w:r w:rsidRPr="00C216A7">
        <w:rPr>
          <w:rStyle w:val="StyleUnderline"/>
          <w:rFonts w:cs="Calibri"/>
        </w:rPr>
        <w:t xml:space="preserve">has been evident </w:t>
      </w:r>
      <w:r w:rsidRPr="00C216A7">
        <w:rPr>
          <w:rStyle w:val="Emphasis"/>
          <w:highlight w:val="green"/>
        </w:rPr>
        <w:t>throughout human history</w:t>
      </w:r>
      <w:r w:rsidRPr="00C216A7">
        <w:rPr>
          <w:rFonts w:cs="Calibri"/>
          <w:sz w:val="16"/>
        </w:rPr>
        <w:t>.</w:t>
      </w:r>
    </w:p>
    <w:p w14:paraId="1C6F1369" w14:textId="77777777" w:rsidR="0038734C" w:rsidRPr="00C216A7" w:rsidRDefault="0038734C" w:rsidP="0038734C">
      <w:pPr>
        <w:rPr>
          <w:rFonts w:cs="Calibri"/>
          <w:sz w:val="16"/>
        </w:rPr>
      </w:pPr>
      <w:r w:rsidRPr="00C216A7">
        <w:rPr>
          <w:rFonts w:cs="Calibri"/>
          <w:sz w:val="16"/>
        </w:rPr>
        <w:t xml:space="preserve">In his book Constant Battles, for example, Steven LeBlanc, director of collections for Harvard’s Peabody Museum of Archaeology and Ethnology, notes that many </w:t>
      </w:r>
      <w:r w:rsidRPr="00C216A7">
        <w:rPr>
          <w:rStyle w:val="Emphasis"/>
          <w:highlight w:val="green"/>
        </w:rPr>
        <w:t>ancient civilizations</w:t>
      </w:r>
      <w:r w:rsidRPr="00C216A7">
        <w:rPr>
          <w:rStyle w:val="StyleUnderline"/>
          <w:rFonts w:cs="Calibri"/>
        </w:rPr>
        <w:t xml:space="preserve"> experienced higher levels of warfare when faced with resource shortages</w:t>
      </w:r>
      <w:r w:rsidRPr="00C216A7">
        <w:rPr>
          <w:rFonts w:cs="Calibri"/>
          <w:sz w:val="16"/>
        </w:rPr>
        <w:t xml:space="preserve"> brought about by population growth, crop failures or persistent drought. Jared </w:t>
      </w:r>
      <w:r w:rsidRPr="00C216A7">
        <w:rPr>
          <w:rStyle w:val="StyleUnderline"/>
          <w:rFonts w:cs="Calibri"/>
        </w:rPr>
        <w:t>Diamond</w:t>
      </w:r>
      <w:r w:rsidRPr="00C216A7">
        <w:rPr>
          <w:rFonts w:cs="Calibri"/>
          <w:sz w:val="16"/>
        </w:rPr>
        <w:t xml:space="preserve">, author of the bestseller Collapse, has </w:t>
      </w:r>
      <w:r w:rsidRPr="00C216A7">
        <w:rPr>
          <w:rStyle w:val="StyleUnderline"/>
          <w:rFonts w:cs="Calibri"/>
        </w:rPr>
        <w:t>detected a similar pattern in Mayan civilization and the Anasazi culture</w:t>
      </w:r>
      <w:r w:rsidRPr="00C216A7">
        <w:rPr>
          <w:rFonts w:cs="Calibri"/>
          <w:sz w:val="16"/>
        </w:rPr>
        <w:t xml:space="preserve"> of New Mexico’s Chaco Canyon. More recently, </w:t>
      </w:r>
      <w:r w:rsidRPr="00C216A7">
        <w:rPr>
          <w:rStyle w:val="StyleUnderline"/>
          <w:rFonts w:cs="Calibri"/>
        </w:rPr>
        <w:t>concern over</w:t>
      </w:r>
      <w:r w:rsidRPr="00C216A7">
        <w:rPr>
          <w:rFonts w:cs="Calibri"/>
          <w:sz w:val="16"/>
        </w:rPr>
        <w:t xml:space="preserve"> adequate </w:t>
      </w:r>
      <w:r w:rsidRPr="00C216A7">
        <w:rPr>
          <w:rStyle w:val="StyleUnderline"/>
          <w:rFonts w:cs="Calibri"/>
        </w:rPr>
        <w:t>food</w:t>
      </w:r>
      <w:r w:rsidRPr="00C216A7">
        <w:rPr>
          <w:rFonts w:cs="Calibri"/>
          <w:sz w:val="16"/>
        </w:rPr>
        <w:t xml:space="preserve"> for the home population </w:t>
      </w:r>
      <w:r w:rsidRPr="00C216A7">
        <w:rPr>
          <w:rStyle w:val="StyleUnderline"/>
          <w:rFonts w:cs="Calibri"/>
        </w:rPr>
        <w:t xml:space="preserve">was a significant factor in </w:t>
      </w:r>
      <w:r w:rsidRPr="00C216A7">
        <w:rPr>
          <w:rStyle w:val="Emphasis"/>
          <w:highlight w:val="green"/>
        </w:rPr>
        <w:t>Japan</w:t>
      </w:r>
      <w:r w:rsidRPr="00C216A7">
        <w:rPr>
          <w:rStyle w:val="StyleUnderline"/>
          <w:rFonts w:cs="Calibri"/>
        </w:rPr>
        <w:t>’s invasion of Manchuria</w:t>
      </w:r>
      <w:r w:rsidRPr="00C216A7">
        <w:rPr>
          <w:rFonts w:cs="Calibri"/>
          <w:sz w:val="16"/>
        </w:rPr>
        <w:t xml:space="preserve"> in 1931 </w:t>
      </w:r>
      <w:r w:rsidRPr="00C216A7">
        <w:rPr>
          <w:rStyle w:val="StyleUnderline"/>
          <w:rFonts w:cs="Calibri"/>
        </w:rPr>
        <w:t xml:space="preserve">and </w:t>
      </w:r>
      <w:r w:rsidRPr="00C216A7">
        <w:rPr>
          <w:rStyle w:val="Emphasis"/>
          <w:highlight w:val="green"/>
        </w:rPr>
        <w:t>Germany</w:t>
      </w:r>
      <w:r w:rsidRPr="00C216A7">
        <w:rPr>
          <w:rStyle w:val="StyleUnderline"/>
          <w:rFonts w:cs="Calibri"/>
        </w:rPr>
        <w:t>’s invasions of Poland</w:t>
      </w:r>
      <w:r w:rsidRPr="00C216A7">
        <w:rPr>
          <w:rFonts w:cs="Calibri"/>
          <w:sz w:val="16"/>
        </w:rPr>
        <w:t xml:space="preserve"> in 1939 </w:t>
      </w:r>
      <w:r w:rsidRPr="00C216A7">
        <w:rPr>
          <w:rStyle w:val="StyleUnderline"/>
          <w:rFonts w:cs="Calibri"/>
        </w:rPr>
        <w:t>and the Soviet Union</w:t>
      </w:r>
      <w:r w:rsidRPr="00C216A7">
        <w:rPr>
          <w:rFonts w:cs="Calibri"/>
          <w:sz w:val="16"/>
        </w:rPr>
        <w:t xml:space="preserve"> in 1941, according to Lizzie </w:t>
      </w:r>
      <w:proofErr w:type="spellStart"/>
      <w:r w:rsidRPr="00C216A7">
        <w:rPr>
          <w:rFonts w:cs="Calibri"/>
          <w:sz w:val="16"/>
        </w:rPr>
        <w:t>Collingham</w:t>
      </w:r>
      <w:proofErr w:type="spellEnd"/>
      <w:r w:rsidRPr="00C216A7">
        <w:rPr>
          <w:rFonts w:cs="Calibri"/>
          <w:sz w:val="16"/>
        </w:rPr>
        <w:t>, author of The Taste of War.</w:t>
      </w:r>
    </w:p>
    <w:p w14:paraId="6C485545" w14:textId="77777777" w:rsidR="0038734C" w:rsidRPr="00C216A7" w:rsidRDefault="0038734C" w:rsidP="0038734C">
      <w:pPr>
        <w:rPr>
          <w:rFonts w:cs="Calibri"/>
          <w:sz w:val="16"/>
        </w:rPr>
      </w:pPr>
      <w:r w:rsidRPr="00C216A7">
        <w:rPr>
          <w:rFonts w:cs="Calibri"/>
          <w:sz w:val="16"/>
        </w:rPr>
        <w:t xml:space="preserve">Although the global supply of most basic commodities has grown enormously since the end of World War II, </w:t>
      </w:r>
      <w:r w:rsidRPr="00C216A7">
        <w:rPr>
          <w:rStyle w:val="StyleUnderline"/>
          <w:rFonts w:cs="Calibri"/>
          <w:highlight w:val="green"/>
        </w:rPr>
        <w:t>analysts see</w:t>
      </w:r>
      <w:r w:rsidRPr="00C216A7">
        <w:rPr>
          <w:rStyle w:val="StyleUnderline"/>
          <w:rFonts w:cs="Calibri"/>
        </w:rPr>
        <w:t xml:space="preserve"> the persistence of </w:t>
      </w:r>
      <w:r w:rsidRPr="00C216A7">
        <w:rPr>
          <w:rStyle w:val="StyleUnderline"/>
          <w:rFonts w:cs="Calibri"/>
          <w:highlight w:val="green"/>
        </w:rPr>
        <w:t>resource</w:t>
      </w:r>
      <w:r w:rsidRPr="00C216A7">
        <w:rPr>
          <w:rStyle w:val="StyleUnderline"/>
          <w:rFonts w:cs="Calibri"/>
        </w:rPr>
        <w:t xml:space="preserve">-related </w:t>
      </w:r>
      <w:r w:rsidRPr="00C216A7">
        <w:rPr>
          <w:rStyle w:val="StyleUnderline"/>
          <w:rFonts w:cs="Calibri"/>
          <w:highlight w:val="green"/>
        </w:rPr>
        <w:t>conflict in</w:t>
      </w:r>
      <w:r w:rsidRPr="00C216A7">
        <w:rPr>
          <w:rStyle w:val="StyleUnderline"/>
          <w:rFonts w:cs="Calibri"/>
        </w:rPr>
        <w:t xml:space="preserve"> areas where materials remain scarce</w:t>
      </w:r>
      <w:r w:rsidRPr="00C216A7">
        <w:rPr>
          <w:rFonts w:cs="Calibri"/>
          <w:sz w:val="16"/>
        </w:rPr>
        <w:t xml:space="preserve"> or there is anxiety about the future reliability of supplies. Many experts believe, for example, that the fighting in </w:t>
      </w:r>
      <w:r w:rsidRPr="00C216A7">
        <w:rPr>
          <w:rStyle w:val="Emphasis"/>
          <w:highlight w:val="green"/>
        </w:rPr>
        <w:t>Darfur</w:t>
      </w:r>
      <w:r w:rsidRPr="00C216A7">
        <w:rPr>
          <w:rFonts w:cs="Calibri"/>
          <w:sz w:val="16"/>
        </w:rPr>
        <w:t xml:space="preserve"> </w:t>
      </w:r>
      <w:r w:rsidRPr="00C216A7">
        <w:rPr>
          <w:rStyle w:val="StyleUnderline"/>
          <w:rFonts w:cs="Calibri"/>
        </w:rPr>
        <w:t>and</w:t>
      </w:r>
      <w:r w:rsidRPr="00C216A7">
        <w:rPr>
          <w:rFonts w:cs="Calibri"/>
          <w:sz w:val="16"/>
        </w:rPr>
        <w:t xml:space="preserve"> other war-ravaged areas of </w:t>
      </w:r>
      <w:r w:rsidRPr="00C216A7">
        <w:rPr>
          <w:rStyle w:val="Emphasis"/>
          <w:highlight w:val="green"/>
        </w:rPr>
        <w:t>North Africa</w:t>
      </w:r>
      <w:r w:rsidRPr="00C216A7">
        <w:rPr>
          <w:rFonts w:cs="Calibri"/>
          <w:sz w:val="16"/>
        </w:rPr>
        <w:t xml:space="preserve"> has been driven, at least in part, by competition among desert tribes for access to scarce water supplies, exacerbated in some cases by rising population levels.</w:t>
      </w:r>
    </w:p>
    <w:p w14:paraId="2DFC25C3" w14:textId="77777777" w:rsidR="0038734C" w:rsidRPr="00C216A7" w:rsidRDefault="0038734C" w:rsidP="0038734C">
      <w:pPr>
        <w:rPr>
          <w:rFonts w:cs="Calibri"/>
          <w:sz w:val="16"/>
          <w:szCs w:val="16"/>
        </w:rPr>
      </w:pPr>
      <w:r w:rsidRPr="00C216A7">
        <w:rPr>
          <w:rFonts w:cs="Calibri"/>
          <w:sz w:val="16"/>
          <w:szCs w:val="16"/>
        </w:rPr>
        <w:t xml:space="preserve">“In Darfur,” says a 2009 report from the UN Environment </w:t>
      </w:r>
      <w:proofErr w:type="spellStart"/>
      <w:r w:rsidRPr="00C216A7">
        <w:rPr>
          <w:rFonts w:cs="Calibri"/>
          <w:sz w:val="16"/>
          <w:szCs w:val="16"/>
        </w:rPr>
        <w:t>Programme</w:t>
      </w:r>
      <w:proofErr w:type="spellEnd"/>
      <w:r w:rsidRPr="00C216A7">
        <w:rPr>
          <w:rFonts w:cs="Calibri"/>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3D4180AF" w14:textId="77777777" w:rsidR="0038734C" w:rsidRPr="00C216A7" w:rsidRDefault="0038734C" w:rsidP="0038734C">
      <w:pPr>
        <w:rPr>
          <w:rFonts w:cs="Calibri"/>
          <w:sz w:val="16"/>
        </w:rPr>
      </w:pPr>
      <w:r w:rsidRPr="00C216A7">
        <w:rPr>
          <w:rFonts w:cs="Calibri"/>
          <w:sz w:val="16"/>
        </w:rPr>
        <w:t xml:space="preserve">Anxiety over future supplies is often also a factor in conflicts that break out over access to oil or control of contested undersea reserves of oil and natural gas. In 1979, for instance, when the Islamic </w:t>
      </w:r>
      <w:r w:rsidRPr="00C216A7">
        <w:rPr>
          <w:rStyle w:val="Emphasis"/>
          <w:highlight w:val="green"/>
        </w:rPr>
        <w:t>revolution in Iran</w:t>
      </w:r>
      <w:r w:rsidRPr="00C216A7">
        <w:rPr>
          <w:rFonts w:cs="Calibri"/>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14F2810F" w14:textId="77777777" w:rsidR="0038734C" w:rsidRPr="00C216A7" w:rsidRDefault="0038734C" w:rsidP="0038734C">
      <w:pPr>
        <w:rPr>
          <w:rFonts w:cs="Calibri"/>
          <w:sz w:val="16"/>
        </w:rPr>
      </w:pPr>
      <w:r w:rsidRPr="00C216A7">
        <w:rPr>
          <w:rFonts w:cs="Calibri"/>
          <w:sz w:val="16"/>
        </w:rPr>
        <w:t xml:space="preserve">In 1990, this principle was invoked by President George H.W. Bush to justify intervention in </w:t>
      </w:r>
      <w:r w:rsidRPr="00C216A7">
        <w:rPr>
          <w:rStyle w:val="Emphasis"/>
          <w:highlight w:val="green"/>
        </w:rPr>
        <w:t>the first</w:t>
      </w:r>
      <w:r w:rsidRPr="00C216A7">
        <w:rPr>
          <w:rFonts w:cs="Calibri"/>
          <w:sz w:val="16"/>
        </w:rPr>
        <w:t xml:space="preserve"> Persian </w:t>
      </w:r>
      <w:r w:rsidRPr="00C216A7">
        <w:rPr>
          <w:rStyle w:val="Emphasis"/>
          <w:highlight w:val="green"/>
        </w:rPr>
        <w:t>Gulf War</w:t>
      </w:r>
      <w:r w:rsidRPr="00C216A7">
        <w:rPr>
          <w:rFonts w:cs="Calibri"/>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364DDADE" w14:textId="77777777" w:rsidR="0038734C" w:rsidRPr="00C216A7" w:rsidRDefault="0038734C" w:rsidP="0038734C">
      <w:pPr>
        <w:rPr>
          <w:rFonts w:cs="Calibri"/>
          <w:sz w:val="16"/>
        </w:rPr>
      </w:pPr>
      <w:r w:rsidRPr="00C216A7">
        <w:rPr>
          <w:rFonts w:cs="Calibri"/>
          <w:sz w:val="16"/>
        </w:rPr>
        <w:lastRenderedPageBreak/>
        <w:t xml:space="preserve">Recently, a set of resource conflicts have been rising toward the boiling point between </w:t>
      </w:r>
      <w:r w:rsidRPr="00C216A7">
        <w:rPr>
          <w:rStyle w:val="Emphasis"/>
          <w:highlight w:val="green"/>
        </w:rPr>
        <w:t>China</w:t>
      </w:r>
      <w:r w:rsidRPr="00C216A7">
        <w:rPr>
          <w:rFonts w:cs="Calibri"/>
          <w:sz w:val="16"/>
        </w:rPr>
        <w:t xml:space="preserve"> and its neighbors in Southeast Asia when it comes to control of offshore oil and gas reserves </w:t>
      </w:r>
      <w:r w:rsidRPr="00C216A7">
        <w:rPr>
          <w:rStyle w:val="StyleUnderline"/>
          <w:rFonts w:cs="Calibri"/>
          <w:highlight w:val="green"/>
        </w:rPr>
        <w:t>in the</w:t>
      </w:r>
      <w:r w:rsidRPr="00C216A7">
        <w:rPr>
          <w:rFonts w:cs="Calibri"/>
          <w:sz w:val="16"/>
        </w:rPr>
        <w:t xml:space="preserve"> </w:t>
      </w:r>
      <w:r w:rsidRPr="00C216A7">
        <w:rPr>
          <w:rStyle w:val="Emphasis"/>
          <w:highlight w:val="green"/>
        </w:rPr>
        <w:t>S</w:t>
      </w:r>
      <w:r w:rsidRPr="00C216A7">
        <w:rPr>
          <w:rFonts w:cs="Calibri"/>
          <w:sz w:val="16"/>
        </w:rPr>
        <w:t xml:space="preserve">outh </w:t>
      </w:r>
      <w:r w:rsidRPr="00C216A7">
        <w:rPr>
          <w:rStyle w:val="Emphasis"/>
          <w:highlight w:val="green"/>
        </w:rPr>
        <w:t>C</w:t>
      </w:r>
      <w:r w:rsidRPr="00C216A7">
        <w:rPr>
          <w:rFonts w:cs="Calibri"/>
          <w:sz w:val="16"/>
        </w:rPr>
        <w:t xml:space="preserve">hina </w:t>
      </w:r>
      <w:r w:rsidRPr="00C216A7">
        <w:rPr>
          <w:rStyle w:val="Emphasis"/>
          <w:highlight w:val="green"/>
        </w:rPr>
        <w:t>S</w:t>
      </w:r>
      <w:r w:rsidRPr="00C216A7">
        <w:rPr>
          <w:rFonts w:cs="Calibri"/>
          <w:sz w:val="16"/>
        </w:rPr>
        <w:t xml:space="preserve">ea. Although the resulting naval clashes have yet to result in a loss of life, a strong possibility of military escalation exists. A similar situation has </w:t>
      </w:r>
      <w:r w:rsidRPr="00C216A7">
        <w:rPr>
          <w:rStyle w:val="StyleUnderline"/>
          <w:rFonts w:cs="Calibri"/>
          <w:highlight w:val="green"/>
        </w:rPr>
        <w:t>also</w:t>
      </w:r>
      <w:r w:rsidRPr="00C216A7">
        <w:rPr>
          <w:rFonts w:cs="Calibri"/>
          <w:sz w:val="16"/>
        </w:rPr>
        <w:t xml:space="preserve"> arisen in the </w:t>
      </w:r>
      <w:r w:rsidRPr="00C216A7">
        <w:rPr>
          <w:rStyle w:val="Emphasis"/>
          <w:highlight w:val="green"/>
        </w:rPr>
        <w:t>E</w:t>
      </w:r>
      <w:r w:rsidRPr="00C216A7">
        <w:rPr>
          <w:rFonts w:cs="Calibri"/>
          <w:sz w:val="16"/>
        </w:rPr>
        <w:t xml:space="preserve">ast </w:t>
      </w:r>
      <w:r w:rsidRPr="00C216A7">
        <w:rPr>
          <w:rStyle w:val="Emphasis"/>
          <w:highlight w:val="green"/>
        </w:rPr>
        <w:t>C</w:t>
      </w:r>
      <w:r w:rsidRPr="00C216A7">
        <w:rPr>
          <w:rFonts w:cs="Calibri"/>
          <w:sz w:val="16"/>
        </w:rPr>
        <w:t xml:space="preserve">hina </w:t>
      </w:r>
      <w:r w:rsidRPr="00C216A7">
        <w:rPr>
          <w:rStyle w:val="Emphasis"/>
          <w:highlight w:val="green"/>
        </w:rPr>
        <w:t>S</w:t>
      </w:r>
      <w:r w:rsidRPr="00C216A7">
        <w:rPr>
          <w:rFonts w:cs="Calibri"/>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63D235E3" w14:textId="01A57129" w:rsidR="0038734C" w:rsidRPr="00C216A7" w:rsidRDefault="0038734C" w:rsidP="0038734C">
      <w:pPr>
        <w:rPr>
          <w:rFonts w:cs="Calibri"/>
          <w:sz w:val="16"/>
        </w:rPr>
      </w:pPr>
      <w:r w:rsidRPr="00C216A7">
        <w:rPr>
          <w:rFonts w:cs="Calibri"/>
          <w:sz w:val="16"/>
        </w:rPr>
        <w:t xml:space="preserve">By all accounts, </w:t>
      </w:r>
      <w:r w:rsidRPr="00C216A7">
        <w:rPr>
          <w:rStyle w:val="StyleUnderline"/>
          <w:rFonts w:cs="Calibri"/>
        </w:rPr>
        <w:t xml:space="preserve">resource-driven </w:t>
      </w:r>
      <w:r w:rsidRPr="00C216A7">
        <w:rPr>
          <w:rStyle w:val="StyleUnderline"/>
          <w:rFonts w:cs="Calibri"/>
          <w:highlight w:val="green"/>
        </w:rPr>
        <w:t>potential conflicts</w:t>
      </w:r>
      <w:r w:rsidRPr="00C216A7">
        <w:rPr>
          <w:rStyle w:val="StyleUnderline"/>
          <w:rFonts w:cs="Calibri"/>
        </w:rPr>
        <w:t xml:space="preserve"> like these </w:t>
      </w:r>
      <w:r w:rsidRPr="00C216A7">
        <w:rPr>
          <w:rStyle w:val="StyleUnderline"/>
          <w:rFonts w:cs="Calibri"/>
          <w:highlight w:val="green"/>
        </w:rPr>
        <w:t>will</w:t>
      </w:r>
      <w:r w:rsidRPr="00C216A7">
        <w:rPr>
          <w:rStyle w:val="StyleUnderline"/>
          <w:rFonts w:cs="Calibri"/>
        </w:rPr>
        <w:t xml:space="preserve"> only </w:t>
      </w:r>
      <w:r w:rsidRPr="00C216A7">
        <w:rPr>
          <w:rStyle w:val="Emphasis"/>
          <w:highlight w:val="green"/>
        </w:rPr>
        <w:t>multiply</w:t>
      </w:r>
      <w:r w:rsidRPr="00C216A7">
        <w:rPr>
          <w:rStyle w:val="StyleUnderline"/>
          <w:rFonts w:cs="Calibri"/>
        </w:rPr>
        <w:t xml:space="preserve"> in the years ahead </w:t>
      </w:r>
      <w:r w:rsidRPr="00C216A7">
        <w:rPr>
          <w:rStyle w:val="StyleUnderline"/>
          <w:rFonts w:cs="Calibri"/>
          <w:highlight w:val="green"/>
        </w:rPr>
        <w:t>as</w:t>
      </w:r>
      <w:r w:rsidRPr="00C216A7">
        <w:rPr>
          <w:rStyle w:val="StyleUnderline"/>
          <w:rFonts w:cs="Calibri"/>
        </w:rPr>
        <w:t xml:space="preserve"> demand rises, supplies dwindle and more of </w:t>
      </w:r>
      <w:r w:rsidRPr="00C216A7">
        <w:rPr>
          <w:rStyle w:val="StyleUnderline"/>
          <w:rFonts w:cs="Calibri"/>
          <w:highlight w:val="green"/>
        </w:rPr>
        <w:t>what remains will be found in disputed areas</w:t>
      </w:r>
      <w:r w:rsidRPr="00C216A7">
        <w:rPr>
          <w:rFonts w:cs="Calibri"/>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C216A7">
        <w:rPr>
          <w:rStyle w:val="StyleUnderline"/>
          <w:rFonts w:cs="Calibri"/>
        </w:rPr>
        <w:t>issues related to</w:t>
      </w:r>
      <w:r w:rsidRPr="00C216A7">
        <w:rPr>
          <w:rFonts w:cs="Calibri"/>
          <w:sz w:val="16"/>
        </w:rPr>
        <w:t xml:space="preserve"> water rights, </w:t>
      </w:r>
      <w:r w:rsidRPr="00C216A7">
        <w:rPr>
          <w:rStyle w:val="StyleUnderline"/>
          <w:rFonts w:cs="Calibri"/>
        </w:rPr>
        <w:t>prices, and pollution are becoming contentious</w:t>
      </w:r>
      <w:r w:rsidRPr="00C216A7">
        <w:rPr>
          <w:rFonts w:cs="Calibri"/>
          <w:sz w:val="16"/>
        </w:rPr>
        <w:t>,” the report noted. “In areas with limited capacity to govern shared resources, balance competing demands, and mobilize new investments, tensions over water may erupt into more open confrontations.”</w:t>
      </w:r>
    </w:p>
    <w:p w14:paraId="42F2DF6A" w14:textId="56934695" w:rsidR="00491C63" w:rsidRPr="00C216A7" w:rsidRDefault="00491C63" w:rsidP="00491C63">
      <w:pPr>
        <w:pStyle w:val="Heading2"/>
        <w:rPr>
          <w:rFonts w:cs="Calibri"/>
        </w:rPr>
      </w:pPr>
      <w:r w:rsidRPr="00C216A7">
        <w:rPr>
          <w:rFonts w:cs="Calibri"/>
        </w:rPr>
        <w:lastRenderedPageBreak/>
        <w:t>Off</w:t>
      </w:r>
    </w:p>
    <w:p w14:paraId="6B07ABC7" w14:textId="447E0219" w:rsidR="00491C63" w:rsidRPr="00C216A7" w:rsidRDefault="00491C63" w:rsidP="00491C63">
      <w:pPr>
        <w:pStyle w:val="Heading3"/>
        <w:rPr>
          <w:rFonts w:cs="Calibri"/>
        </w:rPr>
      </w:pPr>
      <w:r w:rsidRPr="00C216A7">
        <w:rPr>
          <w:rFonts w:cs="Calibri"/>
        </w:rPr>
        <w:lastRenderedPageBreak/>
        <w:t>DA</w:t>
      </w:r>
    </w:p>
    <w:p w14:paraId="3416EF10" w14:textId="77777777" w:rsidR="00491C63" w:rsidRPr="00C216A7" w:rsidRDefault="00491C63" w:rsidP="00491C63">
      <w:pPr>
        <w:pStyle w:val="Heading4"/>
        <w:rPr>
          <w:rStyle w:val="Style13ptBold"/>
          <w:rFonts w:cs="Calibri"/>
          <w:b/>
        </w:rPr>
      </w:pPr>
      <w:bookmarkStart w:id="1" w:name="_Hlk90502582"/>
      <w:r w:rsidRPr="00C216A7">
        <w:rPr>
          <w:rStyle w:val="Style13ptBold"/>
          <w:rFonts w:cs="Calibri"/>
          <w:b/>
        </w:rPr>
        <w:t xml:space="preserve">The private sector is leading a boom in space economic innovation – the plan decimates the predicted growth. </w:t>
      </w:r>
    </w:p>
    <w:p w14:paraId="6EDDFB6C" w14:textId="77777777" w:rsidR="00491C63" w:rsidRPr="00C216A7" w:rsidRDefault="00491C63" w:rsidP="00491C63">
      <w:pPr>
        <w:rPr>
          <w:rFonts w:cs="Calibri"/>
        </w:rPr>
      </w:pPr>
      <w:proofErr w:type="spellStart"/>
      <w:r w:rsidRPr="00C216A7">
        <w:rPr>
          <w:rStyle w:val="Style13ptBold"/>
          <w:rFonts w:cs="Calibri"/>
        </w:rPr>
        <w:t>Weinzierl</w:t>
      </w:r>
      <w:proofErr w:type="spellEnd"/>
      <w:r w:rsidRPr="00C216A7">
        <w:rPr>
          <w:rStyle w:val="Style13ptBold"/>
          <w:rFonts w:cs="Calibri"/>
        </w:rPr>
        <w:t xml:space="preserve"> and Sarang 21</w:t>
      </w:r>
      <w:r w:rsidRPr="00C216A7">
        <w:rPr>
          <w:rFonts w:cs="Calibri"/>
        </w:rPr>
        <w:t xml:space="preserve"> [Matt </w:t>
      </w:r>
      <w:proofErr w:type="spellStart"/>
      <w:r w:rsidRPr="00C216A7">
        <w:rPr>
          <w:rFonts w:cs="Calibri"/>
        </w:rPr>
        <w:t>Weinzierl</w:t>
      </w:r>
      <w:proofErr w:type="spellEnd"/>
      <w:r w:rsidRPr="00C216A7">
        <w:rPr>
          <w:rFonts w:cs="Calibri"/>
        </w:rPr>
        <w:t xml:space="preserve"> and Mehak Sarang; Matt </w:t>
      </w:r>
      <w:proofErr w:type="spellStart"/>
      <w:r w:rsidRPr="00C216A7">
        <w:rPr>
          <w:rFonts w:cs="Calibri"/>
        </w:rPr>
        <w:t>Weinzierl</w:t>
      </w:r>
      <w:proofErr w:type="spellEnd"/>
      <w:r w:rsidRPr="00C216A7">
        <w:rPr>
          <w:rFonts w:cs="Calibri"/>
        </w:rPr>
        <w:t xml:space="preserve"> is the Joseph and Jacqueline </w:t>
      </w:r>
      <w:proofErr w:type="spellStart"/>
      <w:r w:rsidRPr="00C216A7">
        <w:rPr>
          <w:rFonts w:cs="Calibri"/>
        </w:rPr>
        <w:t>Elbling</w:t>
      </w:r>
      <w:proofErr w:type="spellEnd"/>
      <w:r w:rsidRPr="00C216A7">
        <w:rPr>
          <w:rFonts w:cs="Calibri"/>
        </w:rPr>
        <w:t xml:space="preserve"> Professor of Business Administration in the Business, Government, and the International Economy Unit at Harvard Business School and a Research Associate at the National Bureau of Economic Research. Mehak Sarang works with the Space Exploration Initiative and a Research Associate at the National Bureau of Economic Research, 2-12-21, “The Commercial Space Age Is Here”, Harvard Business Review, </w:t>
      </w:r>
      <w:hyperlink r:id="rId17" w:history="1">
        <w:r w:rsidRPr="00C216A7">
          <w:rPr>
            <w:rStyle w:val="Hyperlink"/>
            <w:rFonts w:cs="Calibri"/>
          </w:rPr>
          <w:t>https://hbr.org/2021/02/the-commercial-space-age-is-here</w:t>
        </w:r>
      </w:hyperlink>
      <w:r w:rsidRPr="00C216A7">
        <w:rPr>
          <w:rFonts w:cs="Calibri"/>
        </w:rPr>
        <w:t>] kelvin</w:t>
      </w:r>
    </w:p>
    <w:p w14:paraId="55034A6E" w14:textId="77777777" w:rsidR="00491C63" w:rsidRPr="00C216A7" w:rsidRDefault="00491C63" w:rsidP="00491C63">
      <w:pPr>
        <w:rPr>
          <w:rFonts w:cs="Calibri"/>
          <w:sz w:val="16"/>
        </w:rPr>
      </w:pPr>
      <w:r w:rsidRPr="00C216A7">
        <w:rPr>
          <w:rFonts w:cs="Calibri"/>
          <w:sz w:val="16"/>
        </w:rPr>
        <w:t xml:space="preserve">Today, however, </w:t>
      </w:r>
      <w:r w:rsidRPr="00C216A7">
        <w:rPr>
          <w:rStyle w:val="StyleUnderline"/>
          <w:rFonts w:cs="Calibri"/>
        </w:rPr>
        <w:t xml:space="preserve">there is reason to think that we may finally be reaching the </w:t>
      </w:r>
      <w:r w:rsidRPr="00C216A7">
        <w:rPr>
          <w:rStyle w:val="StyleUnderline"/>
          <w:rFonts w:cs="Calibri"/>
          <w:highlight w:val="green"/>
        </w:rPr>
        <w:t>first stages of a true space-for-space econ</w:t>
      </w:r>
      <w:r w:rsidRPr="00C216A7">
        <w:rPr>
          <w:rStyle w:val="StyleUnderline"/>
          <w:rFonts w:cs="Calibri"/>
        </w:rPr>
        <w:t>omy</w:t>
      </w:r>
      <w:r w:rsidRPr="00C216A7">
        <w:rPr>
          <w:rStyle w:val="Emphasis"/>
        </w:rPr>
        <w:t>. SpaceX’s recent achievements</w:t>
      </w:r>
      <w:r w:rsidRPr="00C216A7">
        <w:rPr>
          <w:rFonts w:cs="Calibri"/>
          <w:sz w:val="16"/>
        </w:rPr>
        <w:t xml:space="preserve"> (in cooperation with NASA), </w:t>
      </w:r>
      <w:r w:rsidRPr="00C216A7">
        <w:rPr>
          <w:rStyle w:val="Emphasis"/>
        </w:rPr>
        <w:t xml:space="preserve">as well as upcoming </w:t>
      </w:r>
      <w:r w:rsidRPr="00C216A7">
        <w:rPr>
          <w:rStyle w:val="Emphasis"/>
          <w:highlight w:val="green"/>
        </w:rPr>
        <w:t>efforts</w:t>
      </w:r>
      <w:r w:rsidRPr="00C216A7">
        <w:rPr>
          <w:rStyle w:val="Emphasis"/>
        </w:rPr>
        <w:t xml:space="preserve"> by Boeing, Blue Origin, and Virgin Galactic </w:t>
      </w:r>
      <w:r w:rsidRPr="00C216A7">
        <w:rPr>
          <w:rStyle w:val="Emphasis"/>
          <w:highlight w:val="green"/>
        </w:rPr>
        <w:t>to put people in space sustainably</w:t>
      </w:r>
      <w:r w:rsidRPr="00C216A7">
        <w:rPr>
          <w:rStyle w:val="Emphasis"/>
        </w:rPr>
        <w:t xml:space="preserve"> and</w:t>
      </w:r>
      <w:r w:rsidRPr="00C216A7">
        <w:rPr>
          <w:rFonts w:cs="Calibri"/>
          <w:sz w:val="16"/>
        </w:rPr>
        <w:t xml:space="preserve"> at scale, </w:t>
      </w:r>
      <w:r w:rsidRPr="00C216A7">
        <w:rPr>
          <w:rStyle w:val="Emphasis"/>
          <w:highlight w:val="green"/>
        </w:rPr>
        <w:t>mark the opening of a new chapter of spaceflight led by private firms</w:t>
      </w:r>
      <w:r w:rsidRPr="00C216A7">
        <w:rPr>
          <w:rStyle w:val="Emphasis"/>
        </w:rPr>
        <w:t>.</w:t>
      </w:r>
      <w:r w:rsidRPr="00C216A7">
        <w:rPr>
          <w:rFonts w:cs="Calibri"/>
          <w:sz w:val="16"/>
        </w:rPr>
        <w:t xml:space="preserve"> These firms have both the intention and capability to bring private citizens to space as passengers, tourists, and — eventually — settlers, </w:t>
      </w:r>
      <w:r w:rsidRPr="00C216A7">
        <w:rPr>
          <w:rStyle w:val="StyleUnderline"/>
          <w:rFonts w:cs="Calibri"/>
        </w:rPr>
        <w:t>opening the door for businesses to start meeting the demand those people create</w:t>
      </w:r>
      <w:r w:rsidRPr="00C216A7">
        <w:rPr>
          <w:rFonts w:cs="Calibri"/>
          <w:sz w:val="16"/>
        </w:rPr>
        <w:t xml:space="preserve"> over the next several decades with an array of space-for-space goods and services.</w:t>
      </w:r>
    </w:p>
    <w:p w14:paraId="7A4B42E3" w14:textId="77777777" w:rsidR="00491C63" w:rsidRPr="00C216A7" w:rsidRDefault="00491C63" w:rsidP="00491C63">
      <w:pPr>
        <w:rPr>
          <w:rFonts w:cs="Calibri"/>
          <w:sz w:val="16"/>
          <w:szCs w:val="16"/>
        </w:rPr>
      </w:pPr>
      <w:r w:rsidRPr="00C216A7">
        <w:rPr>
          <w:rFonts w:cs="Calibri"/>
          <w:sz w:val="16"/>
          <w:szCs w:val="16"/>
        </w:rPr>
        <w:t>Welcome to the (Commercial) Space Age</w:t>
      </w:r>
    </w:p>
    <w:p w14:paraId="3451F201" w14:textId="77777777" w:rsidR="00491C63" w:rsidRPr="00C216A7" w:rsidRDefault="00491C63" w:rsidP="00491C63">
      <w:pPr>
        <w:rPr>
          <w:rFonts w:cs="Calibri"/>
          <w:sz w:val="16"/>
          <w:szCs w:val="16"/>
        </w:rPr>
      </w:pPr>
      <w:r w:rsidRPr="00C216A7">
        <w:rPr>
          <w:rFonts w:cs="Calibri"/>
          <w:sz w:val="16"/>
          <w:szCs w:val="16"/>
        </w:rPr>
        <w:t>In our recent research, we examined how the model of centralized, government-directed human space activity born in the 1960s has, over the last two decades, made way for a new model, in which public initiatives in space increasingly share the stage with private priorities. 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w:t>
      </w:r>
    </w:p>
    <w:p w14:paraId="46BDEDCC" w14:textId="77777777" w:rsidR="00491C63" w:rsidRPr="00C216A7" w:rsidRDefault="00491C63" w:rsidP="00491C63">
      <w:pPr>
        <w:rPr>
          <w:rFonts w:cs="Calibri"/>
          <w:sz w:val="16"/>
        </w:rPr>
      </w:pPr>
      <w:r w:rsidRPr="00C216A7">
        <w:rPr>
          <w:rStyle w:val="Emphasis"/>
          <w:highlight w:val="green"/>
        </w:rPr>
        <w:t>In contrast</w:t>
      </w:r>
      <w:r w:rsidRPr="00C216A7">
        <w:rPr>
          <w:rStyle w:val="Emphasis"/>
        </w:rPr>
        <w:t xml:space="preserve"> to governments,</w:t>
      </w:r>
      <w:r w:rsidRPr="00C216A7">
        <w:rPr>
          <w:rFonts w:cs="Calibri"/>
          <w:sz w:val="16"/>
        </w:rPr>
        <w:t xml:space="preserve"> </w:t>
      </w:r>
      <w:r w:rsidRPr="00C216A7">
        <w:rPr>
          <w:rStyle w:val="StyleUnderline"/>
          <w:rFonts w:cs="Calibri"/>
        </w:rPr>
        <w:t xml:space="preserve">the </w:t>
      </w:r>
      <w:r w:rsidRPr="00C216A7">
        <w:rPr>
          <w:rStyle w:val="StyleUnderline"/>
          <w:rFonts w:cs="Calibri"/>
          <w:highlight w:val="green"/>
        </w:rPr>
        <w:t>private sector is eager to put people in space</w:t>
      </w:r>
      <w:r w:rsidRPr="00C216A7">
        <w:rPr>
          <w:rStyle w:val="StyleUnderline"/>
          <w:rFonts w:cs="Calibri"/>
        </w:rPr>
        <w:t xml:space="preserve"> to pursue their own personal interests, </w:t>
      </w:r>
      <w:r w:rsidRPr="00C216A7">
        <w:rPr>
          <w:rFonts w:cs="Calibri"/>
          <w:sz w:val="16"/>
        </w:rPr>
        <w:t xml:space="preserve">not the state’s — and </w:t>
      </w:r>
      <w:r w:rsidRPr="00C216A7">
        <w:rPr>
          <w:rStyle w:val="StyleUnderline"/>
          <w:rFonts w:cs="Calibri"/>
        </w:rPr>
        <w:t>then supply the demand</w:t>
      </w:r>
      <w:r w:rsidRPr="00C216A7">
        <w:rPr>
          <w:rFonts w:cs="Calibri"/>
          <w:sz w:val="16"/>
        </w:rPr>
        <w:t xml:space="preserve"> they create. </w:t>
      </w:r>
      <w:r w:rsidRPr="00C216A7">
        <w:rPr>
          <w:rStyle w:val="StyleUnderline"/>
          <w:rFonts w:cs="Calibri"/>
        </w:rPr>
        <w:t xml:space="preserve">This is the </w:t>
      </w:r>
      <w:r w:rsidRPr="00C216A7">
        <w:rPr>
          <w:rStyle w:val="StyleUnderline"/>
          <w:rFonts w:cs="Calibri"/>
          <w:highlight w:val="green"/>
        </w:rPr>
        <w:t>vision driving SpaceX</w:t>
      </w:r>
      <w:r w:rsidRPr="00C216A7">
        <w:rPr>
          <w:rStyle w:val="StyleUnderline"/>
          <w:rFonts w:cs="Calibri"/>
        </w:rPr>
        <w:t>, which</w:t>
      </w:r>
      <w:r w:rsidRPr="00C216A7">
        <w:rPr>
          <w:rFonts w:cs="Calibri"/>
          <w:sz w:val="16"/>
        </w:rPr>
        <w:t xml:space="preserve"> in its first twenty years </w:t>
      </w:r>
      <w:r w:rsidRPr="00C216A7">
        <w:rPr>
          <w:rStyle w:val="StyleUnderline"/>
          <w:rFonts w:cs="Calibri"/>
        </w:rPr>
        <w:t>ha</w:t>
      </w:r>
      <w:r w:rsidRPr="00C216A7">
        <w:rPr>
          <w:rFonts w:cs="Calibri"/>
          <w:sz w:val="16"/>
        </w:rPr>
        <w:t xml:space="preserve">s </w:t>
      </w:r>
      <w:r w:rsidRPr="00C216A7">
        <w:rPr>
          <w:rStyle w:val="StyleUnderline"/>
          <w:rFonts w:cs="Calibri"/>
        </w:rPr>
        <w:t>entirely upended the rocket launch industry, securing 60% of the global commercial launch market and building ever-larger spacecraft</w:t>
      </w:r>
      <w:r w:rsidRPr="00C216A7">
        <w:rPr>
          <w:rFonts w:cs="Calibri"/>
          <w:sz w:val="16"/>
        </w:rPr>
        <w:t xml:space="preserve"> designed to ferry passengers not just to the International Space Station (ISS), but also to its own promised settlement on Mars.</w:t>
      </w:r>
    </w:p>
    <w:p w14:paraId="7F58985A" w14:textId="77777777" w:rsidR="00491C63" w:rsidRPr="00C216A7" w:rsidRDefault="00491C63" w:rsidP="00491C63">
      <w:pPr>
        <w:rPr>
          <w:rStyle w:val="Emphasis"/>
        </w:rPr>
      </w:pPr>
      <w:r w:rsidRPr="00C216A7">
        <w:rPr>
          <w:rFonts w:cs="Calibri"/>
          <w:sz w:val="16"/>
        </w:rPr>
        <w:t xml:space="preserve">Today, </w:t>
      </w:r>
      <w:r w:rsidRPr="00C216A7">
        <w:rPr>
          <w:rStyle w:val="StyleUnderline"/>
          <w:rFonts w:cs="Calibri"/>
        </w:rPr>
        <w:t>the space-for-space market is limited to supplying the people who are already in space</w:t>
      </w:r>
      <w:r w:rsidRPr="00C216A7">
        <w:rPr>
          <w:rFonts w:cs="Calibri"/>
          <w:sz w:val="16"/>
        </w:rPr>
        <w:t xml:space="preserv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w:t>
      </w:r>
      <w:r w:rsidRPr="00C216A7">
        <w:rPr>
          <w:rStyle w:val="StyleUnderline"/>
          <w:rFonts w:cs="Calibri"/>
        </w:rPr>
        <w:t xml:space="preserve">as </w:t>
      </w:r>
      <w:r w:rsidRPr="00C216A7">
        <w:rPr>
          <w:rStyle w:val="StyleUnderline"/>
          <w:rFonts w:cs="Calibri"/>
          <w:highlight w:val="green"/>
        </w:rPr>
        <w:t>decreasing launch costs enable companies</w:t>
      </w:r>
      <w:r w:rsidRPr="00C216A7">
        <w:rPr>
          <w:rStyle w:val="StyleUnderline"/>
          <w:rFonts w:cs="Calibri"/>
        </w:rPr>
        <w:t xml:space="preserve"> like SpaceX </w:t>
      </w:r>
      <w:r w:rsidRPr="00C216A7">
        <w:rPr>
          <w:rStyle w:val="StyleUnderline"/>
          <w:rFonts w:cs="Calibri"/>
          <w:highlight w:val="green"/>
        </w:rPr>
        <w:t>to leverage economies of scale and put more people into space, growing private sector demand</w:t>
      </w:r>
      <w:r w:rsidRPr="00C216A7">
        <w:rPr>
          <w:rFonts w:cs="Calibri"/>
          <w:sz w:val="16"/>
        </w:rPr>
        <w:t xml:space="preserve"> (that is, tourists and settlers, rather than government employees) </w:t>
      </w:r>
      <w:r w:rsidRPr="00C216A7">
        <w:rPr>
          <w:rStyle w:val="Emphasis"/>
          <w:highlight w:val="green"/>
        </w:rPr>
        <w:t>could turn these</w:t>
      </w:r>
      <w:r w:rsidRPr="00C216A7">
        <w:rPr>
          <w:rStyle w:val="Emphasis"/>
        </w:rPr>
        <w:t xml:space="preserve"> proof-of-concept </w:t>
      </w:r>
      <w:r w:rsidRPr="00C216A7">
        <w:rPr>
          <w:rStyle w:val="Emphasis"/>
          <w:highlight w:val="green"/>
        </w:rPr>
        <w:t>initiatives into a sustainable, large-scale industry</w:t>
      </w:r>
      <w:r w:rsidRPr="00C216A7">
        <w:rPr>
          <w:rStyle w:val="Emphasis"/>
        </w:rPr>
        <w:t>.</w:t>
      </w:r>
    </w:p>
    <w:p w14:paraId="04D9AE75" w14:textId="77777777" w:rsidR="00491C63" w:rsidRPr="00C216A7" w:rsidRDefault="00491C63" w:rsidP="00491C63">
      <w:pPr>
        <w:rPr>
          <w:rFonts w:cs="Calibri"/>
          <w:sz w:val="16"/>
        </w:rPr>
      </w:pPr>
      <w:r w:rsidRPr="00C216A7">
        <w:rPr>
          <w:rFonts w:cs="Calibri"/>
          <w:sz w:val="16"/>
        </w:rPr>
        <w:t xml:space="preserve">This model — of selling to NASA with the hopes of eventually creating and expanding into a larger private market — is exemplified by SpaceX, but </w:t>
      </w:r>
      <w:r w:rsidRPr="00C216A7">
        <w:rPr>
          <w:rStyle w:val="Emphasis"/>
        </w:rPr>
        <w:t>the company is by no means the only player</w:t>
      </w:r>
      <w:r w:rsidRPr="00C216A7">
        <w:rPr>
          <w:rFonts w:cs="Calibri"/>
          <w:sz w:val="16"/>
        </w:rPr>
        <w:t xml:space="preserve"> taking this approach. For instance, while SpaceX is focused on space-for-space transportation, </w:t>
      </w:r>
      <w:r w:rsidRPr="00C216A7">
        <w:rPr>
          <w:rStyle w:val="StyleUnderline"/>
          <w:rFonts w:cs="Calibri"/>
        </w:rPr>
        <w:t>another key component</w:t>
      </w:r>
      <w:r w:rsidRPr="00C216A7">
        <w:rPr>
          <w:rFonts w:cs="Calibri"/>
          <w:sz w:val="16"/>
        </w:rPr>
        <w:t xml:space="preserve"> of this burgeoning industry will be </w:t>
      </w:r>
      <w:r w:rsidRPr="00C216A7">
        <w:rPr>
          <w:rStyle w:val="StyleUnderline"/>
          <w:rFonts w:cs="Calibri"/>
        </w:rPr>
        <w:t>manufacturing.</w:t>
      </w:r>
    </w:p>
    <w:p w14:paraId="2E06786D" w14:textId="77777777" w:rsidR="00491C63" w:rsidRPr="00C216A7" w:rsidRDefault="00491C63" w:rsidP="00491C63">
      <w:pPr>
        <w:rPr>
          <w:rFonts w:cs="Calibri"/>
          <w:u w:val="single"/>
        </w:rPr>
      </w:pPr>
      <w:r w:rsidRPr="00C216A7">
        <w:rPr>
          <w:rStyle w:val="StyleUnderline"/>
          <w:rFonts w:cs="Calibri"/>
        </w:rPr>
        <w:t xml:space="preserve">Made </w:t>
      </w:r>
      <w:proofErr w:type="gramStart"/>
      <w:r w:rsidRPr="00C216A7">
        <w:rPr>
          <w:rStyle w:val="StyleUnderline"/>
          <w:rFonts w:cs="Calibri"/>
        </w:rPr>
        <w:t>In</w:t>
      </w:r>
      <w:proofErr w:type="gramEnd"/>
      <w:r w:rsidRPr="00C216A7">
        <w:rPr>
          <w:rStyle w:val="StyleUnderline"/>
          <w:rFonts w:cs="Calibri"/>
        </w:rPr>
        <w:t xml:space="preserve"> Space, Inc</w:t>
      </w:r>
      <w:r w:rsidRPr="00C216A7">
        <w:rPr>
          <w:rFonts w:cs="Calibri"/>
          <w:sz w:val="16"/>
        </w:rPr>
        <w:t xml:space="preserve">. has been at the forefront of manufacturing “in space, for space” since 2014, when it 3D-printed a wrench onboard the ISS. Today, the company is </w:t>
      </w:r>
      <w:r w:rsidRPr="00C216A7">
        <w:rPr>
          <w:rStyle w:val="StyleUnderline"/>
          <w:rFonts w:cs="Calibri"/>
        </w:rPr>
        <w:t>exploring other products,</w:t>
      </w:r>
      <w:r w:rsidRPr="00C216A7">
        <w:rPr>
          <w:rFonts w:cs="Calibri"/>
          <w:sz w:val="16"/>
        </w:rPr>
        <w:t xml:space="preserve"> such as high-quality fiber-optic cable, that terrestrial </w:t>
      </w:r>
      <w:r w:rsidRPr="00C216A7">
        <w:rPr>
          <w:rFonts w:cs="Calibri"/>
          <w:sz w:val="16"/>
        </w:rPr>
        <w:lastRenderedPageBreak/>
        <w:t xml:space="preserve">customers may be willing to pay to have manufactured in zero-gravity. But the </w:t>
      </w:r>
      <w:r w:rsidRPr="00C216A7">
        <w:rPr>
          <w:rStyle w:val="StyleUnderline"/>
          <w:rFonts w:cs="Calibri"/>
        </w:rPr>
        <w:t>company also recently received a $74 million contract</w:t>
      </w:r>
      <w:r w:rsidRPr="00C216A7">
        <w:rPr>
          <w:rFonts w:cs="Calibri"/>
          <w:sz w:val="16"/>
        </w:rPr>
        <w:t xml:space="preserve"> to 3D-print large metal beams in space for use on NASA spacecraft, and future private sector spacecraft will certainly have similar manufacturing needs which Made </w:t>
      </w:r>
      <w:proofErr w:type="gramStart"/>
      <w:r w:rsidRPr="00C216A7">
        <w:rPr>
          <w:rFonts w:cs="Calibri"/>
          <w:sz w:val="16"/>
        </w:rPr>
        <w:t>In</w:t>
      </w:r>
      <w:proofErr w:type="gramEnd"/>
      <w:r w:rsidRPr="00C216A7">
        <w:rPr>
          <w:rFonts w:cs="Calibri"/>
          <w:sz w:val="16"/>
        </w:rPr>
        <w:t xml:space="preserve"> Space hopes to be well-positioned to fulfill. Just as SpaceX has begun by supplying NASA but hopes to eventually serve a much larger, private-sector market, </w:t>
      </w:r>
      <w:r w:rsidRPr="00C216A7">
        <w:rPr>
          <w:rStyle w:val="StyleUnderline"/>
          <w:rFonts w:cs="Calibri"/>
        </w:rPr>
        <w:t>Made In Space’s current work with NASA could be the first step along a path towards supporting a variety of private-sector manufacturing applications for which the costs of manufacturing on earth and transporting into space would be prohibitive.</w:t>
      </w:r>
    </w:p>
    <w:p w14:paraId="4946B0BC" w14:textId="77777777" w:rsidR="00491C63" w:rsidRPr="00C216A7" w:rsidRDefault="00491C63" w:rsidP="00491C63">
      <w:pPr>
        <w:rPr>
          <w:rFonts w:cs="Calibri"/>
          <w:sz w:val="16"/>
        </w:rPr>
      </w:pPr>
      <w:r w:rsidRPr="00C216A7">
        <w:rPr>
          <w:rStyle w:val="StyleUnderline"/>
          <w:rFonts w:cs="Calibri"/>
        </w:rPr>
        <w:t>Another major area of space-for-space investment is in building and operating space infrastructure such as habitats, laboratories, and factories. Axiom Space</w:t>
      </w:r>
      <w:r w:rsidRPr="00C216A7">
        <w:rPr>
          <w:rFonts w:cs="Calibri"/>
          <w:sz w:val="16"/>
        </w:rPr>
        <w:t xml:space="preserve">, a current leader in this field, recently </w:t>
      </w:r>
      <w:r w:rsidRPr="00C216A7">
        <w:rPr>
          <w:rStyle w:val="StyleUnderline"/>
          <w:rFonts w:cs="Calibri"/>
        </w:rPr>
        <w:t>announced that it would be flying the “first fully private commercial mission to space</w:t>
      </w:r>
      <w:r w:rsidRPr="00C216A7">
        <w:rPr>
          <w:rFonts w:cs="Calibri"/>
          <w:sz w:val="16"/>
        </w:rPr>
        <w:t>” in 2022 onboard SpaceX’s Crew Dragon Capsule. Axiom was also awarded a contract for exclusive access to a module of the ISS, facilitating its plans to develop modules for commercial activity on the station (and eventually, beyond it).</w:t>
      </w:r>
    </w:p>
    <w:p w14:paraId="37F6EC8C" w14:textId="77777777" w:rsidR="00491C63" w:rsidRPr="00C216A7" w:rsidRDefault="00491C63" w:rsidP="00491C63">
      <w:pPr>
        <w:rPr>
          <w:rStyle w:val="StyleUnderline"/>
          <w:rFonts w:cs="Calibri"/>
        </w:rPr>
      </w:pPr>
      <w:r w:rsidRPr="00C216A7">
        <w:rPr>
          <w:rFonts w:cs="Calibri"/>
          <w:sz w:val="16"/>
        </w:rPr>
        <w:t xml:space="preserve">This </w:t>
      </w:r>
      <w:r w:rsidRPr="00C216A7">
        <w:rPr>
          <w:rStyle w:val="StyleUnderline"/>
          <w:rFonts w:cs="Calibri"/>
          <w:highlight w:val="green"/>
        </w:rPr>
        <w:t>infrastructure is likely to spur investment</w:t>
      </w:r>
      <w:r w:rsidRPr="00C216A7">
        <w:rPr>
          <w:rStyle w:val="StyleUnderline"/>
          <w:rFonts w:cs="Calibri"/>
        </w:rPr>
        <w:t xml:space="preserve"> in a wide array of complementary services to supply the demand of the people living and working within it</w:t>
      </w:r>
      <w:r w:rsidRPr="00C216A7">
        <w:rPr>
          <w:rFonts w:cs="Calibri"/>
          <w:sz w:val="16"/>
        </w:rPr>
        <w:t xml:space="preserve">. For example, in February 2020, </w:t>
      </w:r>
      <w:proofErr w:type="spellStart"/>
      <w:r w:rsidRPr="00C216A7">
        <w:rPr>
          <w:rFonts w:cs="Calibri"/>
          <w:sz w:val="16"/>
        </w:rPr>
        <w:t>Maxar</w:t>
      </w:r>
      <w:proofErr w:type="spellEnd"/>
      <w:r w:rsidRPr="00C216A7">
        <w:rPr>
          <w:rFonts w:cs="Calibri"/>
          <w:sz w:val="16"/>
        </w:rPr>
        <w:t xml:space="preserve"> Technologies was awarded a $142 million contract from NASA to develop a robotic construction tool that would be assembled in space for use on low-Earth orbit spacecraft. </w:t>
      </w:r>
      <w:r w:rsidRPr="00C216A7">
        <w:rPr>
          <w:rStyle w:val="StyleUnderline"/>
          <w:rFonts w:cs="Calibri"/>
        </w:rPr>
        <w:t>Private sector spacecraft or settlements will no doubt have need for a variety of similar construction and repair tools.</w:t>
      </w:r>
      <w:bookmarkEnd w:id="1"/>
    </w:p>
    <w:p w14:paraId="16DD7EF1" w14:textId="77777777" w:rsidR="00491C63" w:rsidRPr="00C216A7" w:rsidRDefault="00491C63" w:rsidP="00491C63">
      <w:pPr>
        <w:rPr>
          <w:rFonts w:cs="Calibri"/>
          <w:u w:val="single"/>
        </w:rPr>
      </w:pPr>
    </w:p>
    <w:p w14:paraId="4A5BB359" w14:textId="77777777" w:rsidR="00491C63" w:rsidRPr="00C216A7" w:rsidRDefault="00491C63" w:rsidP="00491C63">
      <w:pPr>
        <w:pStyle w:val="Heading4"/>
        <w:rPr>
          <w:rFonts w:cs="Calibri"/>
        </w:rPr>
      </w:pPr>
      <w:r w:rsidRPr="00C216A7">
        <w:rPr>
          <w:rFonts w:cs="Calibri"/>
        </w:rPr>
        <w:t xml:space="preserve">The plan </w:t>
      </w:r>
      <w:r w:rsidRPr="00C216A7">
        <w:rPr>
          <w:rFonts w:cs="Calibri"/>
          <w:u w:val="single"/>
        </w:rPr>
        <w:t>upends</w:t>
      </w:r>
      <w:r w:rsidRPr="00C216A7">
        <w:rPr>
          <w:rFonts w:cs="Calibri"/>
        </w:rPr>
        <w:t xml:space="preserve"> a foundation for US economic competitiveness---the space-value chain touches all sectors of the economy.</w:t>
      </w:r>
    </w:p>
    <w:p w14:paraId="3AFC4855" w14:textId="77777777" w:rsidR="00491C63" w:rsidRPr="00C216A7" w:rsidRDefault="00491C63" w:rsidP="00491C63">
      <w:pPr>
        <w:rPr>
          <w:rFonts w:cs="Calibri"/>
        </w:rPr>
      </w:pPr>
      <w:r w:rsidRPr="00C216A7">
        <w:rPr>
          <w:rFonts w:cs="Calibri"/>
        </w:rPr>
        <w:t>---includes satellites.</w:t>
      </w:r>
    </w:p>
    <w:p w14:paraId="7B6FA70A" w14:textId="77777777" w:rsidR="00491C63" w:rsidRPr="00C216A7" w:rsidRDefault="00491C63" w:rsidP="00491C63">
      <w:pPr>
        <w:rPr>
          <w:rFonts w:cs="Calibri"/>
        </w:rPr>
      </w:pPr>
      <w:r w:rsidRPr="00C216A7">
        <w:rPr>
          <w:rStyle w:val="Style13ptBold"/>
          <w:rFonts w:cs="Calibri"/>
        </w:rPr>
        <w:t>George 19</w:t>
      </w:r>
      <w:r w:rsidRPr="00C216A7">
        <w:rPr>
          <w:rFonts w:cs="Calibri"/>
        </w:rPr>
        <w:t xml:space="preserve"> [Kelly, Professor, Embry-Riddle Aeronautical University. “The Economic Impacts of the Commercial Space Industry.” Space Policy 47: 181-186.] </w:t>
      </w:r>
      <w:proofErr w:type="spellStart"/>
      <w:r w:rsidRPr="00C216A7">
        <w:rPr>
          <w:rFonts w:cs="Calibri"/>
        </w:rPr>
        <w:t>brett</w:t>
      </w:r>
      <w:proofErr w:type="spellEnd"/>
    </w:p>
    <w:p w14:paraId="05681363" w14:textId="77777777" w:rsidR="00491C63" w:rsidRPr="00C216A7" w:rsidRDefault="00491C63" w:rsidP="00491C63">
      <w:pPr>
        <w:rPr>
          <w:rFonts w:cs="Calibri"/>
          <w:sz w:val="16"/>
        </w:rPr>
      </w:pPr>
      <w:r w:rsidRPr="00C216A7">
        <w:rPr>
          <w:rFonts w:cs="Calibri"/>
          <w:sz w:val="16"/>
        </w:rPr>
        <w:t xml:space="preserve">As the 1960s was known as the height of the space race propelled by government funding, </w:t>
      </w:r>
      <w:r w:rsidRPr="00C216A7">
        <w:rPr>
          <w:rStyle w:val="StyleUnderline"/>
          <w:rFonts w:cs="Calibri"/>
          <w:highlight w:val="green"/>
        </w:rPr>
        <w:t xml:space="preserve">the </w:t>
      </w:r>
      <w:r w:rsidRPr="00C216A7">
        <w:rPr>
          <w:rStyle w:val="Emphasis"/>
          <w:highlight w:val="green"/>
        </w:rPr>
        <w:t>21st century</w:t>
      </w:r>
      <w:r w:rsidRPr="00C216A7">
        <w:rPr>
          <w:rStyle w:val="StyleUnderline"/>
          <w:rFonts w:cs="Calibri"/>
          <w:highlight w:val="green"/>
        </w:rPr>
        <w:t xml:space="preserve"> may be known as the </w:t>
      </w:r>
      <w:r w:rsidRPr="00C216A7">
        <w:rPr>
          <w:rStyle w:val="Emphasis"/>
          <w:highlight w:val="green"/>
        </w:rPr>
        <w:t>commercial space race</w:t>
      </w:r>
      <w:r w:rsidRPr="00C216A7">
        <w:rPr>
          <w:rFonts w:cs="Calibri"/>
          <w:sz w:val="16"/>
        </w:rPr>
        <w:t xml:space="preserve"> </w:t>
      </w:r>
      <w:r w:rsidRPr="00C216A7">
        <w:rPr>
          <w:rStyle w:val="StyleUnderline"/>
          <w:rFonts w:cs="Calibri"/>
        </w:rPr>
        <w:t>propelled by private investors</w:t>
      </w:r>
      <w:r w:rsidRPr="00C216A7">
        <w:rPr>
          <w:rFonts w:cs="Calibri"/>
          <w:sz w:val="16"/>
        </w:rPr>
        <w:t xml:space="preserve"> that will lend to stimulus to the U.S. and Florida's economy's future structure. Continued domination by government investment in the space industry is a topic of debate as new commercial companies began working in and acting as disruptors to the commercial space sector [3], [21], [24]. Those that may have thought there would not be a stand-alone commercial space industry were surely dealt a blow with the visual of Elon Musk's red sports car driven by Spaceman past the earth that had been launched into orbit by SpaceX on February 6, 2018 [23]. However, </w:t>
      </w:r>
      <w:r w:rsidRPr="00C216A7">
        <w:rPr>
          <w:rStyle w:val="StyleUnderline"/>
          <w:rFonts w:cs="Calibri"/>
        </w:rPr>
        <w:t>in recent years, more evidence of advancements in the commercial space industry have been fulfilled by other private commercial space companies</w:t>
      </w:r>
      <w:r w:rsidRPr="00C216A7">
        <w:rPr>
          <w:rFonts w:cs="Calibri"/>
          <w:sz w:val="16"/>
        </w:rPr>
        <w:t>, most notably Blue Origin, Virgin Galactic, Moon Express, and Orbital ATK [8]. The U.S. government policy intentionally embarked on a direction intended to speed innovation and drive costs down by expanding the role of commercial space companies in manufacturing and launch activities [2]; hence, the orbiting sports car. Yet more importantly, reusable rockets, satellites, and associated services have developed as a result of the deliberate shift in federal policy initiated by the Commercial Space Launch Act of 1984 and follow-on public private partnerships that supported launch efforts and satellites [4], [24]. This analysis chose the United States and then more narrowly, the state of Florida as the region to study because of the importance of the industry to the U.S. and the state's specific geographical characteristics and its economy: specifically, the launch/landing facilities and support resources. Also, Florida's governor appointed a commission on space and aeronautics whose goals include advancing the state's economic development across the global aerospace enterprise further emphasizing the role of commercial space in the economy.</w:t>
      </w:r>
    </w:p>
    <w:p w14:paraId="04BC6E0C" w14:textId="77777777" w:rsidR="00491C63" w:rsidRPr="00C216A7" w:rsidRDefault="00491C63" w:rsidP="00491C63">
      <w:pPr>
        <w:rPr>
          <w:rFonts w:cs="Calibri"/>
          <w:sz w:val="16"/>
        </w:rPr>
      </w:pPr>
      <w:r w:rsidRPr="00C216A7">
        <w:rPr>
          <w:rStyle w:val="StyleUnderline"/>
          <w:rFonts w:cs="Calibri"/>
          <w:highlight w:val="green"/>
        </w:rPr>
        <w:t>Various bodies forecast</w:t>
      </w:r>
      <w:r w:rsidRPr="00C216A7">
        <w:rPr>
          <w:rStyle w:val="StyleUnderline"/>
          <w:rFonts w:cs="Calibri"/>
        </w:rPr>
        <w:t xml:space="preserve"> significant future </w:t>
      </w:r>
      <w:r w:rsidRPr="00C216A7">
        <w:rPr>
          <w:rStyle w:val="StyleUnderline"/>
          <w:rFonts w:cs="Calibri"/>
          <w:highlight w:val="green"/>
        </w:rPr>
        <w:t>growth in commercialization of</w:t>
      </w:r>
      <w:r w:rsidRPr="00C216A7">
        <w:rPr>
          <w:rStyle w:val="StyleUnderline"/>
          <w:rFonts w:cs="Calibri"/>
        </w:rPr>
        <w:t xml:space="preserve"> the </w:t>
      </w:r>
      <w:r w:rsidRPr="00C216A7">
        <w:rPr>
          <w:rStyle w:val="StyleUnderline"/>
          <w:rFonts w:cs="Calibri"/>
          <w:highlight w:val="green"/>
        </w:rPr>
        <w:t>space</w:t>
      </w:r>
      <w:r w:rsidRPr="00C216A7">
        <w:rPr>
          <w:rStyle w:val="StyleUnderline"/>
          <w:rFonts w:cs="Calibri"/>
        </w:rPr>
        <w:t xml:space="preserve"> industry </w:t>
      </w:r>
      <w:r w:rsidRPr="00C216A7">
        <w:rPr>
          <w:rStyle w:val="StyleUnderline"/>
          <w:rFonts w:cs="Calibri"/>
          <w:highlight w:val="green"/>
        </w:rPr>
        <w:t xml:space="preserve">and its </w:t>
      </w:r>
      <w:r w:rsidRPr="00C216A7">
        <w:rPr>
          <w:rStyle w:val="Emphasis"/>
          <w:highlight w:val="green"/>
        </w:rPr>
        <w:t>importance for</w:t>
      </w:r>
      <w:r w:rsidRPr="00C216A7">
        <w:rPr>
          <w:rStyle w:val="Emphasis"/>
        </w:rPr>
        <w:t xml:space="preserve"> the U.S. economic </w:t>
      </w:r>
      <w:r w:rsidRPr="00C216A7">
        <w:rPr>
          <w:rStyle w:val="Emphasis"/>
          <w:highlight w:val="green"/>
        </w:rPr>
        <w:t>competitiveness</w:t>
      </w:r>
      <w:r w:rsidRPr="00C216A7">
        <w:rPr>
          <w:rFonts w:cs="Calibri"/>
          <w:sz w:val="16"/>
        </w:rPr>
        <w:t xml:space="preserve"> </w:t>
      </w:r>
      <w:r w:rsidRPr="00C216A7">
        <w:rPr>
          <w:rStyle w:val="StyleUnderline"/>
          <w:rFonts w:cs="Calibri"/>
        </w:rPr>
        <w:t>within the global market</w:t>
      </w:r>
      <w:r w:rsidRPr="00C216A7">
        <w:rPr>
          <w:rFonts w:cs="Calibri"/>
          <w:sz w:val="16"/>
        </w:rPr>
        <w:t xml:space="preserve">. </w:t>
      </w:r>
      <w:r w:rsidRPr="00C216A7">
        <w:rPr>
          <w:rStyle w:val="StyleUnderline"/>
          <w:rFonts w:cs="Calibri"/>
        </w:rPr>
        <w:t xml:space="preserve">The </w:t>
      </w:r>
      <w:r w:rsidRPr="00C216A7">
        <w:rPr>
          <w:rStyle w:val="StyleUnderline"/>
          <w:rFonts w:cs="Calibri"/>
          <w:highlight w:val="green"/>
        </w:rPr>
        <w:t>space</w:t>
      </w:r>
      <w:r w:rsidRPr="00C216A7">
        <w:rPr>
          <w:rStyle w:val="StyleUnderline"/>
          <w:rFonts w:cs="Calibri"/>
        </w:rPr>
        <w:t xml:space="preserve"> sector </w:t>
      </w:r>
      <w:r w:rsidRPr="00C216A7">
        <w:rPr>
          <w:rStyle w:val="StyleUnderline"/>
          <w:rFonts w:cs="Calibri"/>
          <w:highlight w:val="green"/>
        </w:rPr>
        <w:t>is</w:t>
      </w:r>
      <w:r w:rsidRPr="00C216A7">
        <w:rPr>
          <w:rStyle w:val="StyleUnderline"/>
          <w:rFonts w:cs="Calibri"/>
        </w:rPr>
        <w:t xml:space="preserve"> </w:t>
      </w:r>
      <w:r w:rsidRPr="00C216A7">
        <w:rPr>
          <w:rStyle w:val="Emphasis"/>
        </w:rPr>
        <w:t>not solely</w:t>
      </w:r>
      <w:r w:rsidRPr="00C216A7">
        <w:rPr>
          <w:rStyle w:val="StyleUnderline"/>
          <w:rFonts w:cs="Calibri"/>
        </w:rPr>
        <w:t xml:space="preserve"> comprised of </w:t>
      </w:r>
      <w:r w:rsidRPr="00C216A7">
        <w:rPr>
          <w:rStyle w:val="Emphasis"/>
          <w:highlight w:val="green"/>
        </w:rPr>
        <w:t>launches</w:t>
      </w:r>
      <w:r w:rsidRPr="00C216A7">
        <w:rPr>
          <w:rStyle w:val="StyleUnderline"/>
          <w:rFonts w:cs="Calibri"/>
        </w:rPr>
        <w:t xml:space="preserve"> and </w:t>
      </w:r>
      <w:r w:rsidRPr="00C216A7">
        <w:rPr>
          <w:rStyle w:val="Emphasis"/>
          <w:highlight w:val="green"/>
        </w:rPr>
        <w:t>sat</w:t>
      </w:r>
      <w:r w:rsidRPr="00C216A7">
        <w:rPr>
          <w:rStyle w:val="StyleUnderline"/>
          <w:rFonts w:cs="Calibri"/>
        </w:rPr>
        <w:t xml:space="preserve">ellites </w:t>
      </w:r>
      <w:r w:rsidRPr="00C216A7">
        <w:rPr>
          <w:rStyle w:val="Emphasis"/>
          <w:highlight w:val="green"/>
        </w:rPr>
        <w:t>but now includes</w:t>
      </w:r>
      <w:r w:rsidRPr="00C216A7">
        <w:rPr>
          <w:rStyle w:val="StyleUnderline"/>
          <w:rFonts w:cs="Calibri"/>
        </w:rPr>
        <w:t xml:space="preserve"> direct </w:t>
      </w:r>
      <w:r w:rsidRPr="00C216A7">
        <w:rPr>
          <w:rStyle w:val="StyleUnderline"/>
          <w:rFonts w:cs="Calibri"/>
          <w:highlight w:val="green"/>
        </w:rPr>
        <w:t>consumer applications and</w:t>
      </w:r>
      <w:r w:rsidRPr="00C216A7">
        <w:rPr>
          <w:rStyle w:val="StyleUnderline"/>
          <w:rFonts w:cs="Calibri"/>
        </w:rPr>
        <w:t xml:space="preserve"> personal </w:t>
      </w:r>
      <w:r w:rsidRPr="00C216A7">
        <w:rPr>
          <w:rStyle w:val="StyleUnderline"/>
          <w:rFonts w:cs="Calibri"/>
          <w:highlight w:val="green"/>
        </w:rPr>
        <w:t>entertainment</w:t>
      </w:r>
      <w:r w:rsidRPr="00C216A7">
        <w:rPr>
          <w:rFonts w:cs="Calibri"/>
          <w:sz w:val="16"/>
        </w:rPr>
        <w:t xml:space="preserve">. As the commercial space industry has some history of </w:t>
      </w:r>
      <w:r w:rsidRPr="00C216A7">
        <w:rPr>
          <w:rFonts w:cs="Calibri"/>
          <w:sz w:val="16"/>
        </w:rPr>
        <w:lastRenderedPageBreak/>
        <w:t xml:space="preserve">growth and its growth is expected to accelerate, input-output (IO) analysis is useful to help predict what industries will benefit from its growth and inform the government that may want to use this information in their policy or public investment decisions [27], [28], [29]. Discussions regarding expansion of industries often led to polarizing aspects of the debate. This analysis can be useful for researchers, practitioners, and </w:t>
      </w:r>
      <w:proofErr w:type="gramStart"/>
      <w:r w:rsidRPr="00C216A7">
        <w:rPr>
          <w:rFonts w:cs="Calibri"/>
          <w:sz w:val="16"/>
        </w:rPr>
        <w:t>policy-makers</w:t>
      </w:r>
      <w:proofErr w:type="gramEnd"/>
      <w:r w:rsidRPr="00C216A7">
        <w:rPr>
          <w:rFonts w:cs="Calibri"/>
          <w:sz w:val="16"/>
        </w:rPr>
        <w:t xml:space="preserve"> in mitigating debate or enhancing discussions by contributing unbiased, accurate quantitative data about the economic impacts of the expansion of an industry.</w:t>
      </w:r>
    </w:p>
    <w:p w14:paraId="4BD674DC" w14:textId="77777777" w:rsidR="00491C63" w:rsidRPr="00C216A7" w:rsidRDefault="00491C63" w:rsidP="00491C63">
      <w:pPr>
        <w:rPr>
          <w:rFonts w:cs="Calibri"/>
          <w:sz w:val="16"/>
        </w:rPr>
      </w:pPr>
      <w:r w:rsidRPr="00C216A7">
        <w:rPr>
          <w:rFonts w:cs="Calibri"/>
          <w:sz w:val="16"/>
        </w:rPr>
        <w:t xml:space="preserve">The Space Project Team of the Organization for Economic Cooperation and Development International Futures Program (IFP) determined that </w:t>
      </w:r>
      <w:r w:rsidRPr="00C216A7">
        <w:rPr>
          <w:rStyle w:val="StyleUnderline"/>
          <w:rFonts w:cs="Calibri"/>
        </w:rPr>
        <w:t xml:space="preserve">the </w:t>
      </w:r>
      <w:r w:rsidRPr="00C216A7">
        <w:rPr>
          <w:rStyle w:val="Emphasis"/>
          <w:highlight w:val="green"/>
        </w:rPr>
        <w:t>future demand</w:t>
      </w:r>
      <w:r w:rsidRPr="00C216A7">
        <w:rPr>
          <w:rStyle w:val="StyleUnderline"/>
          <w:rFonts w:cs="Calibri"/>
        </w:rPr>
        <w:t xml:space="preserve"> for commercial space applications </w:t>
      </w:r>
      <w:r w:rsidRPr="00C216A7">
        <w:rPr>
          <w:rStyle w:val="StyleUnderline"/>
          <w:rFonts w:cs="Calibri"/>
          <w:highlight w:val="green"/>
        </w:rPr>
        <w:t>is</w:t>
      </w:r>
      <w:r w:rsidRPr="00C216A7">
        <w:rPr>
          <w:rStyle w:val="StyleUnderline"/>
          <w:rFonts w:cs="Calibri"/>
        </w:rPr>
        <w:t xml:space="preserve"> likely to be </w:t>
      </w:r>
      <w:r w:rsidRPr="00C216A7">
        <w:rPr>
          <w:rStyle w:val="Emphasis"/>
          <w:highlight w:val="green"/>
        </w:rPr>
        <w:t>substantial</w:t>
      </w:r>
      <w:r w:rsidRPr="00C216A7">
        <w:rPr>
          <w:rFonts w:cs="Calibri"/>
          <w:sz w:val="16"/>
        </w:rPr>
        <w:t xml:space="preserve">. They presented 3 likely scenarios that have different geopolitical, socio-economic, and energy and environment characteristics. Using the 3 IFP scenarios for Space 2030 and the presented cost of access to space, </w:t>
      </w:r>
      <w:r w:rsidRPr="00C216A7">
        <w:rPr>
          <w:rStyle w:val="StyleUnderline"/>
          <w:rFonts w:cs="Calibri"/>
        </w:rPr>
        <w:t>this research determines a potential impact from the change in final demand of the space value chain to the U.S. economy</w:t>
      </w:r>
      <w:r w:rsidRPr="00C216A7">
        <w:rPr>
          <w:rFonts w:cs="Calibri"/>
          <w:sz w:val="16"/>
        </w:rPr>
        <w:t xml:space="preserve">. The </w:t>
      </w:r>
      <w:r w:rsidRPr="00C216A7">
        <w:rPr>
          <w:rStyle w:val="StyleUnderline"/>
          <w:rFonts w:cs="Calibri"/>
        </w:rPr>
        <w:t>IFP's estimates spanned a range of 18–40% growth in the industry from 2004 to 2030</w:t>
      </w:r>
      <w:r w:rsidRPr="00C216A7">
        <w:rPr>
          <w:rFonts w:cs="Calibri"/>
          <w:sz w:val="16"/>
        </w:rPr>
        <w:t xml:space="preserve"> [17]. </w:t>
      </w:r>
      <w:r w:rsidRPr="00C216A7">
        <w:rPr>
          <w:rStyle w:val="StyleUnderline"/>
          <w:rFonts w:cs="Calibri"/>
        </w:rPr>
        <w:t>These projections appear to be on track with a $</w:t>
      </w:r>
      <w:r w:rsidRPr="00C216A7">
        <w:rPr>
          <w:rStyle w:val="Emphasis"/>
        </w:rPr>
        <w:t>339 billion</w:t>
      </w:r>
      <w:r w:rsidRPr="00C216A7">
        <w:rPr>
          <w:rStyle w:val="StyleUnderline"/>
          <w:rFonts w:cs="Calibri"/>
        </w:rPr>
        <w:t xml:space="preserve"> in </w:t>
      </w:r>
      <w:r w:rsidRPr="00C216A7">
        <w:rPr>
          <w:rStyle w:val="Emphasis"/>
        </w:rPr>
        <w:t>economic activity</w:t>
      </w:r>
      <w:r w:rsidRPr="00C216A7">
        <w:rPr>
          <w:rFonts w:cs="Calibri"/>
          <w:sz w:val="16"/>
        </w:rPr>
        <w:t xml:space="preserve"> according to a June 2017 Satellite Industry Association report showing growth of 7% from 2013 to 2016. </w:t>
      </w:r>
      <w:r w:rsidRPr="00C216A7">
        <w:rPr>
          <w:rStyle w:val="StyleUnderline"/>
          <w:rFonts w:cs="Calibri"/>
        </w:rPr>
        <w:t xml:space="preserve">This estimate is a conservative one as </w:t>
      </w:r>
      <w:r w:rsidRPr="00C216A7">
        <w:rPr>
          <w:rStyle w:val="Emphasis"/>
          <w:highlight w:val="green"/>
        </w:rPr>
        <w:t>Morgan Stanley</w:t>
      </w:r>
      <w:r w:rsidRPr="00C216A7">
        <w:rPr>
          <w:rStyle w:val="StyleUnderline"/>
          <w:rFonts w:cs="Calibri"/>
        </w:rPr>
        <w:t xml:space="preserve"> </w:t>
      </w:r>
      <w:r w:rsidRPr="00C216A7">
        <w:rPr>
          <w:rStyle w:val="StyleUnderline"/>
          <w:rFonts w:cs="Calibri"/>
          <w:highlight w:val="green"/>
        </w:rPr>
        <w:t>estimates the industry to be over</w:t>
      </w:r>
      <w:r w:rsidRPr="00C216A7">
        <w:rPr>
          <w:rStyle w:val="StyleUnderline"/>
          <w:rFonts w:cs="Calibri"/>
        </w:rPr>
        <w:t xml:space="preserve"> $</w:t>
      </w:r>
      <w:r w:rsidRPr="00C216A7">
        <w:rPr>
          <w:rStyle w:val="Emphasis"/>
          <w:highlight w:val="green"/>
        </w:rPr>
        <w:t>1 trillion</w:t>
      </w:r>
      <w:r w:rsidRPr="00C216A7">
        <w:rPr>
          <w:rStyle w:val="Emphasis"/>
        </w:rPr>
        <w:t xml:space="preserve"> by 2040</w:t>
      </w:r>
      <w:r w:rsidRPr="00C216A7">
        <w:rPr>
          <w:rFonts w:cs="Calibri"/>
          <w:sz w:val="16"/>
        </w:rPr>
        <w:t xml:space="preserve"> [24]. </w:t>
      </w:r>
      <w:r w:rsidRPr="00C216A7">
        <w:rPr>
          <w:rStyle w:val="StyleUnderline"/>
          <w:rFonts w:cs="Calibri"/>
          <w:highlight w:val="green"/>
        </w:rPr>
        <w:t>Because of</w:t>
      </w:r>
      <w:r w:rsidRPr="00C216A7">
        <w:rPr>
          <w:rStyle w:val="StyleUnderline"/>
          <w:rFonts w:cs="Calibri"/>
        </w:rPr>
        <w:t xml:space="preserve"> the </w:t>
      </w:r>
      <w:r w:rsidRPr="00C216A7">
        <w:rPr>
          <w:rStyle w:val="Emphasis"/>
          <w:highlight w:val="green"/>
        </w:rPr>
        <w:t>interrelations of applications</w:t>
      </w:r>
      <w:r w:rsidRPr="00C216A7">
        <w:rPr>
          <w:rStyle w:val="StyleUnderline"/>
          <w:rFonts w:cs="Calibri"/>
          <w:highlight w:val="green"/>
        </w:rPr>
        <w:t xml:space="preserve">, the </w:t>
      </w:r>
      <w:r w:rsidRPr="00C216A7">
        <w:rPr>
          <w:rStyle w:val="Emphasis"/>
          <w:highlight w:val="green"/>
        </w:rPr>
        <w:t>space-value chain</w:t>
      </w:r>
      <w:r w:rsidRPr="00C216A7">
        <w:rPr>
          <w:rStyle w:val="StyleUnderline"/>
          <w:rFonts w:cs="Calibri"/>
          <w:highlight w:val="green"/>
        </w:rPr>
        <w:t xml:space="preserve"> is</w:t>
      </w:r>
      <w:r w:rsidRPr="00C216A7">
        <w:rPr>
          <w:rStyle w:val="StyleUnderline"/>
          <w:rFonts w:cs="Calibri"/>
        </w:rPr>
        <w:t xml:space="preserve"> made up of </w:t>
      </w:r>
      <w:r w:rsidRPr="00C216A7">
        <w:rPr>
          <w:rStyle w:val="Emphasis"/>
          <w:highlight w:val="green"/>
        </w:rPr>
        <w:t>4 broad categories</w:t>
      </w:r>
      <w:r w:rsidRPr="00C216A7">
        <w:rPr>
          <w:rStyle w:val="StyleUnderline"/>
          <w:rFonts w:cs="Calibri"/>
        </w:rPr>
        <w:t>: ground equipment, launch industry and satellite manufacturing which make up the core of the space industrial base, and satellite services</w:t>
      </w:r>
      <w:r w:rsidRPr="00C216A7">
        <w:rPr>
          <w:rFonts w:cs="Calibri"/>
          <w:sz w:val="16"/>
        </w:rPr>
        <w:t xml:space="preserve"> [22].</w:t>
      </w:r>
    </w:p>
    <w:p w14:paraId="7D4E0618" w14:textId="77777777" w:rsidR="00491C63" w:rsidRPr="00C216A7" w:rsidRDefault="00491C63" w:rsidP="00491C63">
      <w:pPr>
        <w:rPr>
          <w:rFonts w:cs="Calibri"/>
          <w:sz w:val="16"/>
        </w:rPr>
      </w:pPr>
    </w:p>
    <w:p w14:paraId="354CAF52" w14:textId="77777777" w:rsidR="00491C63" w:rsidRPr="00C216A7" w:rsidRDefault="00491C63" w:rsidP="00491C63">
      <w:pPr>
        <w:pStyle w:val="Heading4"/>
        <w:rPr>
          <w:rFonts w:cs="Calibri"/>
        </w:rPr>
      </w:pPr>
      <w:r w:rsidRPr="00C216A7">
        <w:rPr>
          <w:rFonts w:cs="Calibri"/>
        </w:rPr>
        <w:t xml:space="preserve">US competitiveness underwrites </w:t>
      </w:r>
      <w:r w:rsidRPr="00C216A7">
        <w:rPr>
          <w:rFonts w:cs="Calibri"/>
          <w:u w:val="single"/>
        </w:rPr>
        <w:t>global stability</w:t>
      </w:r>
      <w:r w:rsidRPr="00C216A7">
        <w:rPr>
          <w:rFonts w:cs="Calibri"/>
        </w:rPr>
        <w:t xml:space="preserve"> and </w:t>
      </w:r>
      <w:r w:rsidRPr="00C216A7">
        <w:rPr>
          <w:rFonts w:cs="Calibri"/>
          <w:u w:val="single"/>
        </w:rPr>
        <w:t>non-</w:t>
      </w:r>
      <w:proofErr w:type="spellStart"/>
      <w:r w:rsidRPr="00C216A7">
        <w:rPr>
          <w:rFonts w:cs="Calibri"/>
          <w:u w:val="single"/>
        </w:rPr>
        <w:t>prolif</w:t>
      </w:r>
      <w:proofErr w:type="spellEnd"/>
      <w:r w:rsidRPr="00C216A7">
        <w:rPr>
          <w:rFonts w:cs="Calibri"/>
        </w:rPr>
        <w:t>---</w:t>
      </w:r>
      <w:r w:rsidRPr="00C216A7">
        <w:rPr>
          <w:rFonts w:cs="Calibri"/>
          <w:u w:val="single"/>
        </w:rPr>
        <w:t>great power war</w:t>
      </w:r>
      <w:r w:rsidRPr="00C216A7">
        <w:rPr>
          <w:rFonts w:cs="Calibri"/>
        </w:rPr>
        <w:t>.</w:t>
      </w:r>
    </w:p>
    <w:p w14:paraId="59EEA625" w14:textId="77777777" w:rsidR="00491C63" w:rsidRPr="00C216A7" w:rsidRDefault="00491C63" w:rsidP="00491C63">
      <w:pPr>
        <w:rPr>
          <w:rFonts w:cs="Calibri"/>
        </w:rPr>
      </w:pPr>
      <w:r w:rsidRPr="00C216A7">
        <w:rPr>
          <w:rFonts w:cs="Calibri"/>
        </w:rPr>
        <w:t xml:space="preserve">Daniel </w:t>
      </w:r>
      <w:proofErr w:type="spellStart"/>
      <w:r w:rsidRPr="00C216A7">
        <w:rPr>
          <w:rStyle w:val="Style13ptBold"/>
          <w:rFonts w:cs="Calibri"/>
        </w:rPr>
        <w:t>Bessner</w:t>
      </w:r>
      <w:proofErr w:type="spellEnd"/>
      <w:r w:rsidRPr="00C216A7">
        <w:rPr>
          <w:rStyle w:val="Style13ptBold"/>
          <w:rFonts w:cs="Calibri"/>
        </w:rPr>
        <w:t xml:space="preserve"> 17</w:t>
      </w:r>
      <w:r w:rsidRPr="00C216A7">
        <w:rPr>
          <w:rFonts w:cs="Calibri"/>
        </w:rPr>
        <w:t xml:space="preserve"> [**Assistant Professor in American Foreign Policy, University of Washington. **Jim McDermott, Representative for Washington’s 7th District. **Francis Wilson, BA, International Studies, University of Washington. “Redefining American Leadership for an Internationalized Era.” The Henry M. Jackson School of International Studies, University of Washington. Task Force Report. </w:t>
      </w:r>
      <w:hyperlink r:id="rId18" w:history="1">
        <w:r w:rsidRPr="00C216A7">
          <w:rPr>
            <w:rStyle w:val="Hyperlink"/>
            <w:rFonts w:cs="Calibri"/>
          </w:rPr>
          <w:t>https://digital.lib.washington.edu/researchworks/bitstream/handle/1773/38693/TaskForceC-Bessner.pdf?sequence=1&amp;isAllowed=y</w:t>
        </w:r>
      </w:hyperlink>
      <w:r w:rsidRPr="00C216A7">
        <w:rPr>
          <w:rStyle w:val="Hyperlink"/>
          <w:rFonts w:cs="Calibri"/>
        </w:rPr>
        <w:t xml:space="preserve">] </w:t>
      </w:r>
      <w:proofErr w:type="spellStart"/>
      <w:r w:rsidRPr="00C216A7">
        <w:rPr>
          <w:rStyle w:val="Hyperlink"/>
          <w:rFonts w:cs="Calibri"/>
        </w:rPr>
        <w:t>brett</w:t>
      </w:r>
      <w:proofErr w:type="spellEnd"/>
    </w:p>
    <w:p w14:paraId="3368AC9D" w14:textId="77777777" w:rsidR="00491C63" w:rsidRPr="00C216A7" w:rsidRDefault="00491C63" w:rsidP="00491C63">
      <w:pPr>
        <w:rPr>
          <w:rFonts w:cs="Calibri"/>
          <w:sz w:val="16"/>
        </w:rPr>
      </w:pPr>
      <w:r w:rsidRPr="00C216A7">
        <w:rPr>
          <w:rFonts w:cs="Calibri"/>
          <w:highlight w:val="green"/>
          <w:u w:val="single"/>
        </w:rPr>
        <w:t>America’s status</w:t>
      </w:r>
      <w:r w:rsidRPr="00C216A7">
        <w:rPr>
          <w:rFonts w:cs="Calibri"/>
          <w:u w:val="single"/>
        </w:rPr>
        <w:t xml:space="preserve"> as the world’s most vital nation </w:t>
      </w:r>
      <w:r w:rsidRPr="00C216A7">
        <w:rPr>
          <w:rFonts w:cs="Calibri"/>
          <w:highlight w:val="green"/>
          <w:u w:val="single"/>
        </w:rPr>
        <w:t>is</w:t>
      </w:r>
      <w:r w:rsidRPr="00C216A7">
        <w:rPr>
          <w:rFonts w:cs="Calibri"/>
          <w:u w:val="single"/>
        </w:rPr>
        <w:t xml:space="preserve"> as </w:t>
      </w:r>
      <w:r w:rsidRPr="00C216A7">
        <w:rPr>
          <w:rStyle w:val="Emphasis"/>
          <w:highlight w:val="green"/>
        </w:rPr>
        <w:t>dependent on</w:t>
      </w:r>
      <w:r w:rsidRPr="00C216A7">
        <w:rPr>
          <w:rStyle w:val="Emphasis"/>
        </w:rPr>
        <w:t xml:space="preserve"> its </w:t>
      </w:r>
      <w:r w:rsidRPr="00C216A7">
        <w:rPr>
          <w:rStyle w:val="Emphasis"/>
          <w:highlight w:val="green"/>
        </w:rPr>
        <w:t>prosperity</w:t>
      </w:r>
      <w:r w:rsidRPr="00C216A7">
        <w:rPr>
          <w:rFonts w:cs="Calibri"/>
          <w:u w:val="single"/>
        </w:rPr>
        <w:t xml:space="preserve"> as it is on its military might</w:t>
      </w:r>
      <w:r w:rsidRPr="00C216A7">
        <w:rPr>
          <w:rFonts w:cs="Calibri"/>
          <w:sz w:val="16"/>
        </w:rPr>
        <w:t xml:space="preserve"> and ability to project power worldwide. </w:t>
      </w:r>
      <w:r w:rsidRPr="00C216A7">
        <w:rPr>
          <w:rFonts w:cs="Calibri"/>
          <w:u w:val="single"/>
        </w:rPr>
        <w:t xml:space="preserve">The federal </w:t>
      </w:r>
      <w:r w:rsidRPr="00C216A7">
        <w:rPr>
          <w:rStyle w:val="Emphasis"/>
        </w:rPr>
        <w:t xml:space="preserve">government’s </w:t>
      </w:r>
      <w:r w:rsidRPr="00C216A7">
        <w:rPr>
          <w:rStyle w:val="Emphasis"/>
          <w:highlight w:val="green"/>
        </w:rPr>
        <w:t>capacity</w:t>
      </w:r>
      <w:r w:rsidRPr="00C216A7">
        <w:rPr>
          <w:rFonts w:cs="Calibri"/>
          <w:highlight w:val="green"/>
          <w:u w:val="single"/>
        </w:rPr>
        <w:t xml:space="preserve"> to allocate resources to</w:t>
      </w:r>
      <w:r w:rsidRPr="00C216A7">
        <w:rPr>
          <w:rFonts w:cs="Calibri"/>
          <w:u w:val="single"/>
        </w:rPr>
        <w:t xml:space="preserve"> our armed </w:t>
      </w:r>
      <w:r w:rsidRPr="00C216A7">
        <w:rPr>
          <w:rFonts w:cs="Calibri"/>
          <w:highlight w:val="green"/>
          <w:u w:val="single"/>
        </w:rPr>
        <w:t>forces</w:t>
      </w:r>
      <w:r w:rsidRPr="00C216A7">
        <w:rPr>
          <w:rFonts w:cs="Calibri"/>
          <w:u w:val="single"/>
        </w:rPr>
        <w:t xml:space="preserve">, the </w:t>
      </w:r>
      <w:r w:rsidRPr="00C216A7">
        <w:rPr>
          <w:rStyle w:val="Emphasis"/>
        </w:rPr>
        <w:t>private sector’s</w:t>
      </w:r>
      <w:r w:rsidRPr="00C216A7">
        <w:rPr>
          <w:rFonts w:cs="Calibri"/>
          <w:u w:val="single"/>
        </w:rPr>
        <w:t xml:space="preserve"> </w:t>
      </w:r>
      <w:r w:rsidRPr="00C216A7">
        <w:rPr>
          <w:rFonts w:cs="Calibri"/>
          <w:highlight w:val="green"/>
          <w:u w:val="single"/>
        </w:rPr>
        <w:t>ability to develop</w:t>
      </w:r>
      <w:r w:rsidRPr="00C216A7">
        <w:rPr>
          <w:rFonts w:cs="Calibri"/>
          <w:u w:val="single"/>
        </w:rPr>
        <w:t xml:space="preserve"> beneficial products and </w:t>
      </w:r>
      <w:r w:rsidRPr="00C216A7">
        <w:rPr>
          <w:rStyle w:val="StyleUnderline"/>
          <w:rFonts w:cs="Calibri"/>
          <w:highlight w:val="green"/>
        </w:rPr>
        <w:t>tech</w:t>
      </w:r>
      <w:r w:rsidRPr="00C216A7">
        <w:rPr>
          <w:rFonts w:cs="Calibri"/>
          <w:u w:val="single"/>
        </w:rPr>
        <w:t xml:space="preserve">nologies, </w:t>
      </w:r>
      <w:r w:rsidRPr="00C216A7">
        <w:rPr>
          <w:rFonts w:cs="Calibri"/>
          <w:highlight w:val="green"/>
          <w:u w:val="single"/>
        </w:rPr>
        <w:t>and</w:t>
      </w:r>
      <w:r w:rsidRPr="00C216A7">
        <w:rPr>
          <w:rFonts w:cs="Calibri"/>
          <w:u w:val="single"/>
        </w:rPr>
        <w:t xml:space="preserve"> the satisfaction of </w:t>
      </w:r>
      <w:r w:rsidRPr="00C216A7">
        <w:rPr>
          <w:rFonts w:cs="Calibri"/>
          <w:highlight w:val="green"/>
          <w:u w:val="single"/>
        </w:rPr>
        <w:t>the</w:t>
      </w:r>
      <w:r w:rsidRPr="00C216A7">
        <w:rPr>
          <w:rFonts w:cs="Calibri"/>
          <w:sz w:val="16"/>
        </w:rPr>
        <w:t xml:space="preserve"> domestic </w:t>
      </w:r>
      <w:r w:rsidRPr="00C216A7">
        <w:rPr>
          <w:rFonts w:cs="Calibri"/>
          <w:highlight w:val="green"/>
          <w:u w:val="single"/>
        </w:rPr>
        <w:t>public are</w:t>
      </w:r>
      <w:r w:rsidRPr="00C216A7">
        <w:rPr>
          <w:rFonts w:cs="Calibri"/>
          <w:u w:val="single"/>
        </w:rPr>
        <w:t xml:space="preserve"> all </w:t>
      </w:r>
      <w:r w:rsidRPr="00C216A7">
        <w:rPr>
          <w:rStyle w:val="Emphasis"/>
          <w:highlight w:val="green"/>
        </w:rPr>
        <w:t>closely tied</w:t>
      </w:r>
      <w:r w:rsidRPr="00C216A7">
        <w:rPr>
          <w:rFonts w:cs="Calibri"/>
          <w:highlight w:val="green"/>
          <w:u w:val="single"/>
        </w:rPr>
        <w:t xml:space="preserve"> to</w:t>
      </w:r>
      <w:r w:rsidRPr="00C216A7">
        <w:rPr>
          <w:rFonts w:cs="Calibri"/>
          <w:u w:val="single"/>
        </w:rPr>
        <w:t xml:space="preserve"> the continued </w:t>
      </w:r>
      <w:r w:rsidRPr="00C216A7">
        <w:rPr>
          <w:rFonts w:cs="Calibri"/>
          <w:highlight w:val="green"/>
          <w:u w:val="single"/>
        </w:rPr>
        <w:t>growth</w:t>
      </w:r>
      <w:r w:rsidRPr="00C216A7">
        <w:rPr>
          <w:rFonts w:cs="Calibri"/>
          <w:u w:val="single"/>
        </w:rPr>
        <w:t xml:space="preserve"> of American wealth</w:t>
      </w:r>
      <w:r w:rsidRPr="00C216A7">
        <w:rPr>
          <w:rFonts w:cs="Calibri"/>
          <w:sz w:val="16"/>
        </w:rPr>
        <w:t xml:space="preserve"> at home and abroad. </w:t>
      </w:r>
      <w:r w:rsidRPr="00C216A7">
        <w:rPr>
          <w:rFonts w:cs="Calibri"/>
          <w:u w:val="single"/>
        </w:rPr>
        <w:t>This has been proven repeatedly during periods where the</w:t>
      </w:r>
      <w:r w:rsidRPr="00C216A7">
        <w:rPr>
          <w:rFonts w:cs="Calibri"/>
          <w:sz w:val="16"/>
        </w:rPr>
        <w:t xml:space="preserve"> </w:t>
      </w:r>
      <w:r w:rsidRPr="00C216A7">
        <w:rPr>
          <w:rFonts w:cs="Calibri"/>
          <w:u w:val="single"/>
        </w:rPr>
        <w:t>U</w:t>
      </w:r>
      <w:r w:rsidRPr="00C216A7">
        <w:rPr>
          <w:rFonts w:cs="Calibri"/>
          <w:sz w:val="16"/>
        </w:rPr>
        <w:t xml:space="preserve">nited </w:t>
      </w:r>
      <w:r w:rsidRPr="00C216A7">
        <w:rPr>
          <w:rFonts w:cs="Calibri"/>
          <w:u w:val="single"/>
        </w:rPr>
        <w:t>S</w:t>
      </w:r>
      <w:r w:rsidRPr="00C216A7">
        <w:rPr>
          <w:rFonts w:cs="Calibri"/>
          <w:sz w:val="16"/>
        </w:rPr>
        <w:t xml:space="preserve">tates has </w:t>
      </w:r>
      <w:r w:rsidRPr="00C216A7">
        <w:rPr>
          <w:rFonts w:cs="Calibri"/>
          <w:u w:val="single"/>
        </w:rPr>
        <w:t xml:space="preserve">faced its greatest </w:t>
      </w:r>
      <w:r w:rsidRPr="00C216A7">
        <w:rPr>
          <w:rStyle w:val="Emphasis"/>
        </w:rPr>
        <w:t>existential threats</w:t>
      </w:r>
      <w:r w:rsidRPr="00C216A7">
        <w:rPr>
          <w:rFonts w:cs="Calibri"/>
          <w:u w:val="single"/>
        </w:rPr>
        <w:t>: Nazi Germany and Imperial Japan were unable to keep up with the</w:t>
      </w:r>
      <w:r w:rsidRPr="00C216A7">
        <w:rPr>
          <w:rFonts w:cs="Calibri"/>
          <w:sz w:val="16"/>
        </w:rPr>
        <w:t xml:space="preserve"> sheer industrial </w:t>
      </w:r>
      <w:r w:rsidRPr="00C216A7">
        <w:rPr>
          <w:rFonts w:cs="Calibri"/>
          <w:u w:val="single"/>
        </w:rPr>
        <w:t>output of the American heartland, while the Soviet Empire lost control of its satellites</w:t>
      </w:r>
      <w:r w:rsidRPr="00C216A7">
        <w:rPr>
          <w:rFonts w:cs="Calibri"/>
          <w:sz w:val="16"/>
        </w:rPr>
        <w:t xml:space="preserve"> in great part </w:t>
      </w:r>
      <w:r w:rsidRPr="00C216A7">
        <w:rPr>
          <w:rFonts w:cs="Calibri"/>
          <w:u w:val="single"/>
        </w:rPr>
        <w:t>due to their desire to benefit from the Western free market system</w:t>
      </w:r>
      <w:r w:rsidRPr="00C216A7">
        <w:rPr>
          <w:rFonts w:cs="Calibri"/>
          <w:sz w:val="16"/>
        </w:rPr>
        <w:t>.</w:t>
      </w:r>
    </w:p>
    <w:p w14:paraId="51B2CE56" w14:textId="77777777" w:rsidR="00491C63" w:rsidRPr="00C216A7" w:rsidRDefault="00491C63" w:rsidP="00491C63">
      <w:pPr>
        <w:rPr>
          <w:rFonts w:cs="Calibri"/>
          <w:sz w:val="16"/>
        </w:rPr>
      </w:pPr>
      <w:r w:rsidRPr="00C216A7">
        <w:rPr>
          <w:rFonts w:cs="Calibri"/>
          <w:sz w:val="16"/>
        </w:rPr>
        <w:t xml:space="preserve">Therefore, </w:t>
      </w:r>
      <w:r w:rsidRPr="00C216A7">
        <w:rPr>
          <w:rFonts w:cs="Calibri"/>
          <w:u w:val="single"/>
        </w:rPr>
        <w:t xml:space="preserve">the </w:t>
      </w:r>
      <w:r w:rsidRPr="00C216A7">
        <w:rPr>
          <w:rFonts w:cs="Calibri"/>
          <w:highlight w:val="green"/>
          <w:u w:val="single"/>
        </w:rPr>
        <w:t>formulation of</w:t>
      </w:r>
      <w:r w:rsidRPr="00C216A7">
        <w:rPr>
          <w:rFonts w:cs="Calibri"/>
          <w:u w:val="single"/>
        </w:rPr>
        <w:t xml:space="preserve"> a </w:t>
      </w:r>
      <w:r w:rsidRPr="00C216A7">
        <w:rPr>
          <w:rStyle w:val="Emphasis"/>
        </w:rPr>
        <w:t xml:space="preserve">long-term </w:t>
      </w:r>
      <w:r w:rsidRPr="00C216A7">
        <w:rPr>
          <w:rStyle w:val="Emphasis"/>
          <w:highlight w:val="green"/>
        </w:rPr>
        <w:t>strategy</w:t>
      </w:r>
      <w:r w:rsidRPr="00C216A7">
        <w:rPr>
          <w:rFonts w:cs="Calibri"/>
          <w:u w:val="single"/>
        </w:rPr>
        <w:t xml:space="preserve"> that anticipates the potential disruptions and opportunities of the new global economy is as important as questions of diplomacy and military strategy</w:t>
      </w:r>
      <w:r w:rsidRPr="00C216A7">
        <w:rPr>
          <w:rFonts w:cs="Calibri"/>
          <w:sz w:val="16"/>
        </w:rPr>
        <w:t xml:space="preserve">. As </w:t>
      </w:r>
      <w:r w:rsidRPr="00C216A7">
        <w:rPr>
          <w:rFonts w:cs="Calibri"/>
          <w:u w:val="single"/>
        </w:rPr>
        <w:t>the</w:t>
      </w:r>
      <w:r w:rsidRPr="00C216A7">
        <w:rPr>
          <w:rFonts w:cs="Calibri"/>
          <w:sz w:val="16"/>
        </w:rPr>
        <w:t xml:space="preserve"> </w:t>
      </w:r>
      <w:r w:rsidRPr="00C216A7">
        <w:rPr>
          <w:rFonts w:cs="Calibri"/>
          <w:u w:val="single"/>
        </w:rPr>
        <w:t>U</w:t>
      </w:r>
      <w:r w:rsidRPr="00C216A7">
        <w:rPr>
          <w:rFonts w:cs="Calibri"/>
          <w:sz w:val="16"/>
        </w:rPr>
        <w:t xml:space="preserve">nited </w:t>
      </w:r>
      <w:r w:rsidRPr="00C216A7">
        <w:rPr>
          <w:rFonts w:cs="Calibri"/>
          <w:u w:val="single"/>
        </w:rPr>
        <w:t>S</w:t>
      </w:r>
      <w:r w:rsidRPr="00C216A7">
        <w:rPr>
          <w:rFonts w:cs="Calibri"/>
          <w:sz w:val="16"/>
        </w:rPr>
        <w:t xml:space="preserve">tates evaluates how it will face the rapidly changing and increasingly interconnected world </w:t>
      </w:r>
      <w:r w:rsidRPr="00C216A7">
        <w:rPr>
          <w:rFonts w:cs="Calibri"/>
          <w:sz w:val="16"/>
        </w:rPr>
        <w:lastRenderedPageBreak/>
        <w:t xml:space="preserve">of the 21st century, it </w:t>
      </w:r>
      <w:r w:rsidRPr="00C216A7">
        <w:rPr>
          <w:rStyle w:val="Emphasis"/>
          <w:highlight w:val="green"/>
        </w:rPr>
        <w:t>must</w:t>
      </w:r>
      <w:r w:rsidRPr="00C216A7">
        <w:rPr>
          <w:rFonts w:cs="Calibri"/>
          <w:highlight w:val="green"/>
          <w:u w:val="single"/>
        </w:rPr>
        <w:t xml:space="preserve"> take into account</w:t>
      </w:r>
      <w:r w:rsidRPr="00C216A7">
        <w:rPr>
          <w:rFonts w:cs="Calibri"/>
          <w:u w:val="single"/>
        </w:rPr>
        <w:t xml:space="preserve"> its </w:t>
      </w:r>
      <w:r w:rsidRPr="00C216A7">
        <w:rPr>
          <w:rStyle w:val="Emphasis"/>
          <w:highlight w:val="green"/>
        </w:rPr>
        <w:t>economic interests</w:t>
      </w:r>
      <w:r w:rsidRPr="00C216A7">
        <w:rPr>
          <w:rFonts w:cs="Calibri"/>
          <w:u w:val="single"/>
        </w:rPr>
        <w:t xml:space="preserve"> as well as the potential economic costs associated with achieving its political objectives</w:t>
      </w:r>
      <w:r w:rsidRPr="00C216A7">
        <w:rPr>
          <w:rFonts w:cs="Calibri"/>
          <w:sz w:val="16"/>
        </w:rPr>
        <w:t>.</w:t>
      </w:r>
    </w:p>
    <w:p w14:paraId="53A2A823" w14:textId="77777777" w:rsidR="00491C63" w:rsidRPr="00C216A7" w:rsidRDefault="00491C63" w:rsidP="00491C63">
      <w:pPr>
        <w:rPr>
          <w:rFonts w:cs="Calibri"/>
          <w:sz w:val="16"/>
        </w:rPr>
      </w:pPr>
      <w:r w:rsidRPr="00C216A7">
        <w:rPr>
          <w:rFonts w:cs="Calibri"/>
          <w:sz w:val="16"/>
        </w:rPr>
        <w:t xml:space="preserve">Since the beginning of the Cold War, </w:t>
      </w:r>
      <w:r w:rsidRPr="00C216A7">
        <w:rPr>
          <w:rFonts w:cs="Calibri"/>
          <w:highlight w:val="green"/>
          <w:u w:val="single"/>
        </w:rPr>
        <w:t xml:space="preserve">America’s </w:t>
      </w:r>
      <w:r w:rsidRPr="00C216A7">
        <w:rPr>
          <w:rStyle w:val="Emphasis"/>
          <w:highlight w:val="green"/>
        </w:rPr>
        <w:t>unparalleled</w:t>
      </w:r>
      <w:r w:rsidRPr="00C216A7">
        <w:rPr>
          <w:rFonts w:cs="Calibri"/>
          <w:highlight w:val="green"/>
          <w:u w:val="single"/>
        </w:rPr>
        <w:t xml:space="preserve"> ability to influence countries</w:t>
      </w:r>
      <w:r w:rsidRPr="00C216A7">
        <w:rPr>
          <w:rFonts w:cs="Calibri"/>
          <w:u w:val="single"/>
        </w:rPr>
        <w:t xml:space="preserve"> through nonviolent means </w:t>
      </w:r>
      <w:r w:rsidRPr="00C216A7">
        <w:rPr>
          <w:rFonts w:cs="Calibri"/>
          <w:highlight w:val="green"/>
          <w:u w:val="single"/>
        </w:rPr>
        <w:t xml:space="preserve">has been </w:t>
      </w:r>
      <w:r w:rsidRPr="00C216A7">
        <w:rPr>
          <w:rStyle w:val="Emphasis"/>
          <w:highlight w:val="green"/>
        </w:rPr>
        <w:t>critical</w:t>
      </w:r>
      <w:r w:rsidRPr="00C216A7">
        <w:rPr>
          <w:rFonts w:cs="Calibri"/>
          <w:highlight w:val="green"/>
          <w:u w:val="single"/>
        </w:rPr>
        <w:t xml:space="preserve"> to</w:t>
      </w:r>
      <w:r w:rsidRPr="00C216A7">
        <w:rPr>
          <w:rFonts w:cs="Calibri"/>
          <w:u w:val="single"/>
        </w:rPr>
        <w:t xml:space="preserve"> the </w:t>
      </w:r>
      <w:r w:rsidRPr="00C216A7">
        <w:rPr>
          <w:rStyle w:val="Emphasis"/>
        </w:rPr>
        <w:t xml:space="preserve">preservation of </w:t>
      </w:r>
      <w:r w:rsidRPr="00C216A7">
        <w:rPr>
          <w:rStyle w:val="Emphasis"/>
          <w:highlight w:val="green"/>
        </w:rPr>
        <w:t>global stability</w:t>
      </w:r>
      <w:r w:rsidRPr="00C216A7">
        <w:rPr>
          <w:rFonts w:cs="Calibri"/>
          <w:sz w:val="16"/>
        </w:rPr>
        <w:t xml:space="preserve">. The most relevant example of this in our history is the Marshall Plan, which leveraged American capital to provide a devastated post-War Europe with almost 120 billion dollars (adjusted for inflation) in aid. This aid was critical to preventing the spread of Soviet influence into Western </w:t>
      </w:r>
      <w:proofErr w:type="gramStart"/>
      <w:r w:rsidRPr="00C216A7">
        <w:rPr>
          <w:rFonts w:cs="Calibri"/>
          <w:sz w:val="16"/>
        </w:rPr>
        <w:t>Europe, and</w:t>
      </w:r>
      <w:proofErr w:type="gramEnd"/>
      <w:r w:rsidRPr="00C216A7">
        <w:rPr>
          <w:rFonts w:cs="Calibri"/>
          <w:sz w:val="16"/>
        </w:rPr>
        <w:t xml:space="preserve"> laid the foundation for an economically strong region stretching from Portugal to Austria that has been free from inter-state conflict since 1945. </w:t>
      </w:r>
      <w:r w:rsidRPr="00C216A7">
        <w:rPr>
          <w:rFonts w:cs="Calibri"/>
          <w:u w:val="single"/>
        </w:rPr>
        <w:t>Because of the pragmatic exercise of economic influence, the</w:t>
      </w:r>
      <w:r w:rsidRPr="00C216A7">
        <w:rPr>
          <w:rFonts w:cs="Calibri"/>
          <w:sz w:val="16"/>
        </w:rPr>
        <w:t xml:space="preserve"> </w:t>
      </w:r>
      <w:r w:rsidRPr="00C216A7">
        <w:rPr>
          <w:rFonts w:cs="Calibri"/>
          <w:u w:val="single"/>
        </w:rPr>
        <w:t>E</w:t>
      </w:r>
      <w:r w:rsidRPr="00C216A7">
        <w:rPr>
          <w:rFonts w:cs="Calibri"/>
          <w:sz w:val="16"/>
        </w:rPr>
        <w:t xml:space="preserve">uropean </w:t>
      </w:r>
      <w:r w:rsidRPr="00C216A7">
        <w:rPr>
          <w:rFonts w:cs="Calibri"/>
          <w:u w:val="single"/>
        </w:rPr>
        <w:t>U</w:t>
      </w:r>
      <w:r w:rsidRPr="00C216A7">
        <w:rPr>
          <w:rFonts w:cs="Calibri"/>
          <w:sz w:val="16"/>
        </w:rPr>
        <w:t xml:space="preserve">nion </w:t>
      </w:r>
      <w:r w:rsidRPr="00C216A7">
        <w:rPr>
          <w:rFonts w:cs="Calibri"/>
          <w:u w:val="single"/>
        </w:rPr>
        <w:t>is now our strongest ally as well as our largest trading partner</w:t>
      </w:r>
      <w:r w:rsidRPr="00C216A7">
        <w:rPr>
          <w:rFonts w:cs="Calibri"/>
          <w:sz w:val="16"/>
        </w:rPr>
        <w:t>.</w:t>
      </w:r>
    </w:p>
    <w:p w14:paraId="221919F6" w14:textId="77777777" w:rsidR="00491C63" w:rsidRPr="00C216A7" w:rsidRDefault="00491C63" w:rsidP="00491C63">
      <w:pPr>
        <w:rPr>
          <w:rFonts w:cs="Calibri"/>
          <w:sz w:val="6"/>
          <w:szCs w:val="16"/>
        </w:rPr>
      </w:pPr>
      <w:r w:rsidRPr="00C216A7">
        <w:rPr>
          <w:rFonts w:cs="Calibri"/>
          <w:sz w:val="16"/>
          <w:szCs w:val="16"/>
        </w:rPr>
        <w:t>Worldwide, the liberal economic system that the United States has promoted through international trade organizations like the WTO has contributed to unprecedented economic cohesion between states. When countries are tied together in the mutually beneficial exchange of goods, the opportunity cost of war goes up significantly, making political leaders much more likely to de-escalate and rely on nonviolent means to resolve conflicts.</w:t>
      </w:r>
    </w:p>
    <w:p w14:paraId="3805C4A4" w14:textId="77777777" w:rsidR="00491C63" w:rsidRPr="00C216A7" w:rsidRDefault="00491C63" w:rsidP="00491C63">
      <w:pPr>
        <w:rPr>
          <w:rFonts w:cs="Calibri"/>
          <w:sz w:val="16"/>
        </w:rPr>
      </w:pPr>
      <w:r w:rsidRPr="00C216A7">
        <w:rPr>
          <w:rStyle w:val="StyleUnderline"/>
          <w:rFonts w:cs="Calibri"/>
        </w:rPr>
        <w:t xml:space="preserve">Our </w:t>
      </w:r>
      <w:r w:rsidRPr="00C216A7">
        <w:rPr>
          <w:rStyle w:val="Emphasis"/>
        </w:rPr>
        <w:t>economy</w:t>
      </w:r>
      <w:r w:rsidRPr="00C216A7">
        <w:rPr>
          <w:rFonts w:cs="Calibri"/>
          <w:sz w:val="16"/>
        </w:rPr>
        <w:t xml:space="preserve"> also </w:t>
      </w:r>
      <w:r w:rsidRPr="00C216A7">
        <w:rPr>
          <w:rStyle w:val="StyleUnderline"/>
          <w:rFonts w:cs="Calibri"/>
        </w:rPr>
        <w:t>plays a</w:t>
      </w:r>
      <w:r w:rsidRPr="00C216A7">
        <w:rPr>
          <w:rFonts w:cs="Calibri"/>
          <w:sz w:val="16"/>
        </w:rPr>
        <w:t xml:space="preserve"> </w:t>
      </w:r>
      <w:r w:rsidRPr="00C216A7">
        <w:rPr>
          <w:rStyle w:val="Emphasis"/>
        </w:rPr>
        <w:t>key role</w:t>
      </w:r>
      <w:r w:rsidRPr="00C216A7">
        <w:rPr>
          <w:rFonts w:cs="Calibri"/>
          <w:sz w:val="16"/>
        </w:rPr>
        <w:t xml:space="preserve"> </w:t>
      </w:r>
      <w:r w:rsidRPr="00C216A7">
        <w:rPr>
          <w:rStyle w:val="StyleUnderline"/>
          <w:rFonts w:cs="Calibri"/>
        </w:rPr>
        <w:t>in</w:t>
      </w:r>
      <w:r w:rsidRPr="00C216A7">
        <w:rPr>
          <w:rFonts w:cs="Calibri"/>
          <w:sz w:val="16"/>
        </w:rPr>
        <w:t xml:space="preserve"> </w:t>
      </w:r>
      <w:r w:rsidRPr="00C216A7">
        <w:rPr>
          <w:rStyle w:val="StyleUnderline"/>
          <w:rFonts w:cs="Calibri"/>
        </w:rPr>
        <w:t>helping</w:t>
      </w:r>
      <w:r w:rsidRPr="00C216A7">
        <w:rPr>
          <w:rFonts w:cs="Calibri"/>
          <w:sz w:val="16"/>
        </w:rPr>
        <w:t xml:space="preserve"> the United States </w:t>
      </w:r>
      <w:r w:rsidRPr="00C216A7">
        <w:rPr>
          <w:rStyle w:val="Emphasis"/>
        </w:rPr>
        <w:t>deal with states that threaten stability</w:t>
      </w:r>
      <w:r w:rsidRPr="00C216A7">
        <w:rPr>
          <w:rFonts w:cs="Calibri"/>
          <w:sz w:val="16"/>
        </w:rPr>
        <w:t xml:space="preserve">. The American </w:t>
      </w:r>
      <w:r w:rsidRPr="00C216A7">
        <w:rPr>
          <w:rStyle w:val="Emphasis"/>
        </w:rPr>
        <w:t xml:space="preserve">ability to impose </w:t>
      </w:r>
      <w:r w:rsidRPr="00C216A7">
        <w:rPr>
          <w:rStyle w:val="Emphasis"/>
          <w:highlight w:val="green"/>
        </w:rPr>
        <w:t>sanctions</w:t>
      </w:r>
      <w:r w:rsidRPr="00C216A7">
        <w:rPr>
          <w:rFonts w:cs="Calibri"/>
          <w:sz w:val="16"/>
          <w:highlight w:val="green"/>
        </w:rPr>
        <w:t xml:space="preserve"> </w:t>
      </w:r>
      <w:r w:rsidRPr="00C216A7">
        <w:rPr>
          <w:rFonts w:cs="Calibri"/>
          <w:sz w:val="16"/>
        </w:rPr>
        <w:t xml:space="preserve">has been a </w:t>
      </w:r>
      <w:r w:rsidRPr="00C216A7">
        <w:rPr>
          <w:rStyle w:val="Emphasis"/>
        </w:rPr>
        <w:t>formidable tool</w:t>
      </w:r>
      <w:r w:rsidRPr="00C216A7">
        <w:rPr>
          <w:rFonts w:cs="Calibri"/>
          <w:sz w:val="16"/>
        </w:rPr>
        <w:t xml:space="preserve"> for </w:t>
      </w:r>
      <w:r w:rsidRPr="00C216A7">
        <w:rPr>
          <w:rStyle w:val="StyleUnderline"/>
          <w:rFonts w:cs="Calibri"/>
          <w:highlight w:val="green"/>
        </w:rPr>
        <w:t>discouraging</w:t>
      </w:r>
      <w:r w:rsidRPr="00C216A7">
        <w:rPr>
          <w:rFonts w:cs="Calibri"/>
          <w:sz w:val="16"/>
        </w:rPr>
        <w:t xml:space="preserve"> </w:t>
      </w:r>
      <w:r w:rsidRPr="00C216A7">
        <w:rPr>
          <w:rStyle w:val="Emphasis"/>
        </w:rPr>
        <w:t xml:space="preserve">nuclear </w:t>
      </w:r>
      <w:r w:rsidRPr="00C216A7">
        <w:rPr>
          <w:rStyle w:val="Emphasis"/>
          <w:highlight w:val="green"/>
        </w:rPr>
        <w:t>prolif</w:t>
      </w:r>
      <w:r w:rsidRPr="00C216A7">
        <w:rPr>
          <w:rStyle w:val="Emphasis"/>
        </w:rPr>
        <w:t>eration</w:t>
      </w:r>
      <w:r w:rsidRPr="00C216A7">
        <w:rPr>
          <w:rFonts w:cs="Calibri"/>
          <w:sz w:val="16"/>
        </w:rPr>
        <w:t xml:space="preserve"> and punishing violators of international norms. When more direct means of coercion are required, </w:t>
      </w:r>
      <w:r w:rsidRPr="00C216A7">
        <w:rPr>
          <w:rStyle w:val="StyleUnderline"/>
          <w:rFonts w:cs="Calibri"/>
          <w:highlight w:val="green"/>
        </w:rPr>
        <w:t>a powerful</w:t>
      </w:r>
      <w:r w:rsidRPr="00C216A7">
        <w:rPr>
          <w:rFonts w:cs="Calibri"/>
          <w:sz w:val="16"/>
        </w:rPr>
        <w:t xml:space="preserve"> industrial and </w:t>
      </w:r>
      <w:r w:rsidRPr="00C216A7">
        <w:rPr>
          <w:rStyle w:val="StyleUnderline"/>
          <w:rFonts w:cs="Calibri"/>
          <w:highlight w:val="green"/>
        </w:rPr>
        <w:t>tech</w:t>
      </w:r>
      <w:r w:rsidRPr="00C216A7">
        <w:rPr>
          <w:rStyle w:val="StyleUnderline"/>
          <w:rFonts w:cs="Calibri"/>
        </w:rPr>
        <w:t>nological</w:t>
      </w:r>
      <w:r w:rsidRPr="00C216A7">
        <w:rPr>
          <w:rFonts w:cs="Calibri"/>
          <w:sz w:val="16"/>
        </w:rPr>
        <w:t xml:space="preserve"> </w:t>
      </w:r>
      <w:r w:rsidRPr="00C216A7">
        <w:rPr>
          <w:rStyle w:val="StyleUnderline"/>
          <w:rFonts w:cs="Calibri"/>
          <w:highlight w:val="green"/>
        </w:rPr>
        <w:t>base</w:t>
      </w:r>
      <w:r w:rsidRPr="00C216A7">
        <w:rPr>
          <w:rFonts w:cs="Calibri"/>
          <w:sz w:val="16"/>
        </w:rPr>
        <w:t xml:space="preserve"> </w:t>
      </w:r>
      <w:r w:rsidRPr="00C216A7">
        <w:rPr>
          <w:rStyle w:val="Emphasis"/>
          <w:highlight w:val="green"/>
        </w:rPr>
        <w:t>enables</w:t>
      </w:r>
      <w:r w:rsidRPr="00C216A7">
        <w:rPr>
          <w:rFonts w:cs="Calibri"/>
          <w:sz w:val="16"/>
        </w:rPr>
        <w:t xml:space="preserve"> the maintenance of a well-funded and </w:t>
      </w:r>
      <w:r w:rsidRPr="00C216A7">
        <w:rPr>
          <w:rStyle w:val="StyleUnderline"/>
          <w:rFonts w:cs="Calibri"/>
        </w:rPr>
        <w:t>technologically</w:t>
      </w:r>
      <w:r w:rsidRPr="00C216A7">
        <w:rPr>
          <w:rFonts w:cs="Calibri"/>
          <w:sz w:val="16"/>
        </w:rPr>
        <w:t xml:space="preserve"> </w:t>
      </w:r>
      <w:r w:rsidRPr="00C216A7">
        <w:rPr>
          <w:rStyle w:val="Emphasis"/>
          <w:highlight w:val="green"/>
        </w:rPr>
        <w:t>advanced military</w:t>
      </w:r>
      <w:r w:rsidRPr="00C216A7">
        <w:rPr>
          <w:rFonts w:cs="Calibri"/>
          <w:sz w:val="16"/>
        </w:rPr>
        <w:t>.</w:t>
      </w:r>
    </w:p>
    <w:p w14:paraId="50558BFD" w14:textId="77777777" w:rsidR="00491C63" w:rsidRPr="00C216A7" w:rsidRDefault="00491C63" w:rsidP="00491C63">
      <w:pPr>
        <w:rPr>
          <w:rFonts w:cs="Calibri"/>
          <w:sz w:val="16"/>
        </w:rPr>
      </w:pPr>
      <w:r w:rsidRPr="00C216A7">
        <w:rPr>
          <w:rFonts w:cs="Calibri"/>
          <w:u w:val="single"/>
        </w:rPr>
        <w:t>America’s advanced 17 trillion-dollar economy has allowed it to exert the influence that it does in the world today</w:t>
      </w:r>
      <w:r w:rsidRPr="00C216A7">
        <w:rPr>
          <w:rFonts w:cs="Calibri"/>
          <w:sz w:val="16"/>
        </w:rPr>
        <w:t xml:space="preserve">. </w:t>
      </w:r>
      <w:r w:rsidRPr="00C216A7">
        <w:rPr>
          <w:rFonts w:cs="Calibri"/>
          <w:u w:val="single"/>
        </w:rPr>
        <w:t xml:space="preserve">However, our </w:t>
      </w:r>
      <w:r w:rsidRPr="00C216A7">
        <w:rPr>
          <w:rStyle w:val="Emphasis"/>
        </w:rPr>
        <w:t>economic strength</w:t>
      </w:r>
      <w:r w:rsidRPr="00C216A7">
        <w:rPr>
          <w:rFonts w:cs="Calibri"/>
          <w:u w:val="single"/>
        </w:rPr>
        <w:t xml:space="preserve"> and the skill of our workforce, which have always underwritten our international influence, </w:t>
      </w:r>
      <w:r w:rsidRPr="00C216A7">
        <w:rPr>
          <w:rStyle w:val="Emphasis"/>
        </w:rPr>
        <w:t>should not be taken for granted</w:t>
      </w:r>
      <w:r w:rsidRPr="00C216A7">
        <w:rPr>
          <w:rFonts w:cs="Calibri"/>
          <w:sz w:val="16"/>
        </w:rPr>
        <w:t xml:space="preserve">. </w:t>
      </w:r>
      <w:r w:rsidRPr="00C216A7">
        <w:rPr>
          <w:rStyle w:val="Emphasis"/>
        </w:rPr>
        <w:t xml:space="preserve">Rapid </w:t>
      </w:r>
      <w:r w:rsidRPr="00C216A7">
        <w:rPr>
          <w:rStyle w:val="Emphasis"/>
          <w:highlight w:val="green"/>
        </w:rPr>
        <w:t>growth in the developing world</w:t>
      </w:r>
      <w:r w:rsidRPr="00C216A7">
        <w:rPr>
          <w:rFonts w:cs="Calibri"/>
          <w:highlight w:val="green"/>
          <w:u w:val="single"/>
        </w:rPr>
        <w:t xml:space="preserve"> means</w:t>
      </w:r>
      <w:r w:rsidRPr="00C216A7">
        <w:rPr>
          <w:rFonts w:cs="Calibri"/>
          <w:u w:val="single"/>
        </w:rPr>
        <w:t xml:space="preserve"> that </w:t>
      </w:r>
      <w:r w:rsidRPr="00C216A7">
        <w:rPr>
          <w:rStyle w:val="Emphasis"/>
        </w:rPr>
        <w:t>American companies</w:t>
      </w:r>
      <w:r w:rsidRPr="00C216A7">
        <w:rPr>
          <w:rFonts w:cs="Calibri"/>
          <w:u w:val="single"/>
        </w:rPr>
        <w:t xml:space="preserve"> and workers must now contend in </w:t>
      </w:r>
      <w:r w:rsidRPr="00C216A7">
        <w:rPr>
          <w:rFonts w:cs="Calibri"/>
          <w:highlight w:val="green"/>
          <w:u w:val="single"/>
        </w:rPr>
        <w:t>a</w:t>
      </w:r>
      <w:r w:rsidRPr="00C216A7">
        <w:rPr>
          <w:rFonts w:cs="Calibri"/>
          <w:u w:val="single"/>
        </w:rPr>
        <w:t xml:space="preserve">n </w:t>
      </w:r>
      <w:r w:rsidRPr="00C216A7">
        <w:rPr>
          <w:rStyle w:val="Emphasis"/>
        </w:rPr>
        <w:t xml:space="preserve">increasingly </w:t>
      </w:r>
      <w:r w:rsidRPr="00C216A7">
        <w:rPr>
          <w:rStyle w:val="Emphasis"/>
          <w:highlight w:val="green"/>
        </w:rPr>
        <w:t>crowded</w:t>
      </w:r>
      <w:r w:rsidRPr="00C216A7">
        <w:rPr>
          <w:rStyle w:val="Emphasis"/>
        </w:rPr>
        <w:t xml:space="preserve"> global </w:t>
      </w:r>
      <w:r w:rsidRPr="00C216A7">
        <w:rPr>
          <w:rStyle w:val="Emphasis"/>
          <w:highlight w:val="green"/>
        </w:rPr>
        <w:t>market</w:t>
      </w:r>
      <w:r w:rsidRPr="00C216A7">
        <w:rPr>
          <w:rStyle w:val="Emphasis"/>
        </w:rPr>
        <w:t>place</w:t>
      </w:r>
      <w:r w:rsidRPr="00C216A7">
        <w:rPr>
          <w:rFonts w:cs="Calibri"/>
          <w:sz w:val="16"/>
        </w:rPr>
        <w:t xml:space="preserve">. In the new “knowledge economy,” educating America’s workers and </w:t>
      </w:r>
      <w:r w:rsidRPr="00C216A7">
        <w:rPr>
          <w:rFonts w:cs="Calibri"/>
          <w:u w:val="single"/>
        </w:rPr>
        <w:t xml:space="preserve">ensuring that the </w:t>
      </w:r>
      <w:r w:rsidRPr="00C216A7">
        <w:rPr>
          <w:rStyle w:val="Emphasis"/>
        </w:rPr>
        <w:t>U</w:t>
      </w:r>
      <w:r w:rsidRPr="00C216A7">
        <w:rPr>
          <w:rFonts w:cs="Calibri"/>
          <w:sz w:val="16"/>
        </w:rPr>
        <w:t xml:space="preserve">nited </w:t>
      </w:r>
      <w:r w:rsidRPr="00C216A7">
        <w:rPr>
          <w:rStyle w:val="Emphasis"/>
        </w:rPr>
        <w:t>S</w:t>
      </w:r>
      <w:r w:rsidRPr="00C216A7">
        <w:rPr>
          <w:rFonts w:cs="Calibri"/>
          <w:sz w:val="16"/>
        </w:rPr>
        <w:t xml:space="preserve">tates </w:t>
      </w:r>
      <w:r w:rsidRPr="00C216A7">
        <w:rPr>
          <w:rStyle w:val="Emphasis"/>
        </w:rPr>
        <w:t>retains its role as an innovation capital must take the highest priority</w:t>
      </w:r>
      <w:r w:rsidRPr="00C216A7">
        <w:rPr>
          <w:rFonts w:cs="Calibri"/>
          <w:sz w:val="16"/>
        </w:rPr>
        <w:t xml:space="preserve">. On the business side, reforming America’s institutions and </w:t>
      </w:r>
      <w:r w:rsidRPr="00C216A7">
        <w:rPr>
          <w:rFonts w:cs="Calibri"/>
          <w:u w:val="single"/>
        </w:rPr>
        <w:t>removing barriers to expansion and innovation will encourage the companies of the future to make their start here</w:t>
      </w:r>
      <w:r w:rsidRPr="00C216A7">
        <w:rPr>
          <w:rFonts w:cs="Calibri"/>
          <w:sz w:val="16"/>
        </w:rPr>
        <w:t>.</w:t>
      </w:r>
    </w:p>
    <w:p w14:paraId="7CE83C87" w14:textId="77777777" w:rsidR="00491C63" w:rsidRPr="00C216A7" w:rsidRDefault="00491C63" w:rsidP="00491C63">
      <w:pPr>
        <w:rPr>
          <w:rFonts w:cs="Calibri"/>
        </w:rPr>
      </w:pPr>
    </w:p>
    <w:p w14:paraId="7466FC27" w14:textId="77777777" w:rsidR="00491C63" w:rsidRPr="00C216A7" w:rsidRDefault="00491C63" w:rsidP="00491C63">
      <w:pPr>
        <w:rPr>
          <w:rStyle w:val="StyleUnderline"/>
          <w:rFonts w:cs="Calibri"/>
          <w:u w:val="none"/>
        </w:rPr>
      </w:pPr>
    </w:p>
    <w:p w14:paraId="312358EB" w14:textId="77777777" w:rsidR="00491C63" w:rsidRPr="00C216A7" w:rsidRDefault="00491C63" w:rsidP="00491C63">
      <w:pPr>
        <w:rPr>
          <w:rFonts w:cs="Calibri"/>
        </w:rPr>
      </w:pPr>
    </w:p>
    <w:p w14:paraId="4A2F7FA5" w14:textId="585FD9B9" w:rsidR="00B4176B" w:rsidRPr="00C216A7" w:rsidRDefault="008C25B3" w:rsidP="00026569">
      <w:pPr>
        <w:pStyle w:val="Heading2"/>
        <w:rPr>
          <w:rFonts w:cs="Calibri"/>
        </w:rPr>
      </w:pPr>
      <w:r w:rsidRPr="00C216A7">
        <w:rPr>
          <w:rFonts w:cs="Calibri"/>
        </w:rPr>
        <w:lastRenderedPageBreak/>
        <w:t>Off</w:t>
      </w:r>
    </w:p>
    <w:p w14:paraId="0145154C" w14:textId="77777777" w:rsidR="008C25B3" w:rsidRPr="00C216A7" w:rsidRDefault="008C25B3" w:rsidP="008C25B3">
      <w:pPr>
        <w:rPr>
          <w:rFonts w:cs="Calibri"/>
        </w:rPr>
      </w:pPr>
    </w:p>
    <w:p w14:paraId="126A2AFF" w14:textId="48CE8FE0" w:rsidR="0038734C" w:rsidRDefault="00026569" w:rsidP="00026569">
      <w:pPr>
        <w:pStyle w:val="Heading2"/>
        <w:rPr>
          <w:rFonts w:cs="Calibri"/>
        </w:rPr>
      </w:pPr>
      <w:r w:rsidRPr="00C216A7">
        <w:rPr>
          <w:rFonts w:cs="Calibri"/>
        </w:rPr>
        <w:lastRenderedPageBreak/>
        <w:t>Case</w:t>
      </w:r>
    </w:p>
    <w:p w14:paraId="7E7AEBEE" w14:textId="7ED39B33" w:rsidR="002C5A3E" w:rsidRPr="002C5A3E" w:rsidRDefault="0019774B" w:rsidP="00997A20">
      <w:pPr>
        <w:pStyle w:val="Heading3"/>
      </w:pPr>
      <w:proofErr w:type="spellStart"/>
      <w:r>
        <w:lastRenderedPageBreak/>
        <w:t>Underview</w:t>
      </w:r>
      <w:proofErr w:type="spellEnd"/>
    </w:p>
    <w:p w14:paraId="4CFDBCAE" w14:textId="07727BC6" w:rsidR="0019774B" w:rsidRDefault="0019774B" w:rsidP="0019774B">
      <w:r>
        <w:t>AT AFC</w:t>
      </w:r>
    </w:p>
    <w:p w14:paraId="130DC33A" w14:textId="77777777" w:rsidR="0019774B" w:rsidRPr="0019774B" w:rsidRDefault="0019774B" w:rsidP="0019774B">
      <w:pPr>
        <w:pStyle w:val="Heading4"/>
        <w:rPr>
          <w:rFonts w:ascii="Times New Roman" w:hAnsi="Times New Roman"/>
          <w:lang w:eastAsia="zh-TW"/>
        </w:rPr>
      </w:pPr>
      <w:r w:rsidRPr="0019774B">
        <w:rPr>
          <w:lang w:eastAsia="zh-TW"/>
        </w:rPr>
        <w:t xml:space="preserve">CI- The violation 1] Negative testing- we should get to test the affirmative from multiple angles and sides that o/w’s since it’s the constitutive and inescapable role of the negative 2] Phil Ed- Reading an alternative framework is key to clashing over core philosophical issues and learning the nuances of them. That outweighs A] Uniqueness- it’s the only thing unique to LD debate B] Time frame- philosophical knowledge helps us make ethical decisions in the future outside debate. </w:t>
      </w:r>
    </w:p>
    <w:p w14:paraId="4E031D34" w14:textId="77777777" w:rsidR="0019774B" w:rsidRPr="0019774B" w:rsidRDefault="0019774B" w:rsidP="0019774B"/>
    <w:p w14:paraId="7DC6C11F" w14:textId="4AA57CCA" w:rsidR="00C640DD" w:rsidRPr="00C216A7" w:rsidRDefault="00C640DD" w:rsidP="00C640DD">
      <w:pPr>
        <w:pStyle w:val="Heading3"/>
        <w:rPr>
          <w:rFonts w:cs="Calibri"/>
        </w:rPr>
      </w:pPr>
      <w:r w:rsidRPr="00C216A7">
        <w:rPr>
          <w:rFonts w:cs="Calibri"/>
        </w:rPr>
        <w:lastRenderedPageBreak/>
        <w:t>Framing</w:t>
      </w:r>
    </w:p>
    <w:p w14:paraId="49B122AE" w14:textId="6A13AD56" w:rsidR="00C640DD" w:rsidRPr="00C216A7" w:rsidRDefault="00C640DD" w:rsidP="00C640DD">
      <w:pPr>
        <w:pStyle w:val="Heading4"/>
        <w:rPr>
          <w:rFonts w:cs="Calibri"/>
        </w:rPr>
      </w:pPr>
      <w:r w:rsidRPr="00C216A7">
        <w:rPr>
          <w:rFonts w:cs="Calibri"/>
        </w:rPr>
        <w:t xml:space="preserve">Collapses to </w:t>
      </w:r>
      <w:proofErr w:type="spellStart"/>
      <w:r w:rsidRPr="00C216A7">
        <w:rPr>
          <w:rFonts w:cs="Calibri"/>
        </w:rPr>
        <w:t>Util</w:t>
      </w:r>
      <w:proofErr w:type="spellEnd"/>
      <w:r w:rsidRPr="00C216A7">
        <w:rPr>
          <w:rFonts w:cs="Calibri"/>
        </w:rPr>
        <w:t xml:space="preserve"> </w:t>
      </w:r>
    </w:p>
    <w:p w14:paraId="0FEDBA20" w14:textId="25671102" w:rsidR="00C640DD" w:rsidRPr="00C216A7" w:rsidRDefault="00C640DD" w:rsidP="00C640DD">
      <w:pPr>
        <w:pStyle w:val="Heading4"/>
        <w:numPr>
          <w:ilvl w:val="0"/>
          <w:numId w:val="12"/>
        </w:numPr>
        <w:rPr>
          <w:rFonts w:cs="Calibri"/>
        </w:rPr>
      </w:pPr>
      <w:r w:rsidRPr="00C216A7">
        <w:rPr>
          <w:rFonts w:cs="Calibri"/>
        </w:rPr>
        <w:t xml:space="preserve">Hijacks – lives </w:t>
      </w:r>
      <w:proofErr w:type="gramStart"/>
      <w:r w:rsidRPr="00C216A7">
        <w:rPr>
          <w:rFonts w:cs="Calibri"/>
        </w:rPr>
        <w:t>is</w:t>
      </w:r>
      <w:proofErr w:type="gramEnd"/>
      <w:r w:rsidRPr="00C216A7">
        <w:rPr>
          <w:rFonts w:cs="Calibri"/>
        </w:rPr>
        <w:t xml:space="preserve"> a pre-req to moral inclusion </w:t>
      </w:r>
    </w:p>
    <w:p w14:paraId="7E044F84" w14:textId="1A24452F" w:rsidR="00C640DD" w:rsidRPr="00C216A7" w:rsidRDefault="00C640DD" w:rsidP="00C640DD">
      <w:pPr>
        <w:pStyle w:val="Heading4"/>
        <w:numPr>
          <w:ilvl w:val="0"/>
          <w:numId w:val="12"/>
        </w:numPr>
        <w:rPr>
          <w:rFonts w:cs="Calibri"/>
        </w:rPr>
      </w:pPr>
      <w:r w:rsidRPr="00C216A7">
        <w:rPr>
          <w:rFonts w:cs="Calibri"/>
        </w:rPr>
        <w:t xml:space="preserve">Collapses to </w:t>
      </w:r>
      <w:proofErr w:type="spellStart"/>
      <w:r w:rsidRPr="00C216A7">
        <w:rPr>
          <w:rFonts w:cs="Calibri"/>
        </w:rPr>
        <w:t>util</w:t>
      </w:r>
      <w:proofErr w:type="spellEnd"/>
      <w:r w:rsidRPr="00C216A7">
        <w:rPr>
          <w:rFonts w:cs="Calibri"/>
        </w:rPr>
        <w:t xml:space="preserve"> – it includes all people, its better either us including future lives proves inclusivity or you exclude it and </w:t>
      </w:r>
      <w:proofErr w:type="spellStart"/>
      <w:r w:rsidRPr="00C216A7">
        <w:rPr>
          <w:rFonts w:cs="Calibri"/>
        </w:rPr>
        <w:t>ur</w:t>
      </w:r>
      <w:proofErr w:type="spellEnd"/>
      <w:r w:rsidRPr="00C216A7">
        <w:rPr>
          <w:rFonts w:cs="Calibri"/>
        </w:rPr>
        <w:t xml:space="preserve"> theory is oppressive</w:t>
      </w:r>
      <w:r w:rsidR="00980834" w:rsidRPr="00C216A7">
        <w:rPr>
          <w:rFonts w:cs="Calibri"/>
        </w:rPr>
        <w:t xml:space="preserve">. and is based on consequences </w:t>
      </w:r>
    </w:p>
    <w:p w14:paraId="05630BF3" w14:textId="6E1C9911" w:rsidR="00C640DD" w:rsidRPr="00C216A7" w:rsidRDefault="00C640DD" w:rsidP="00C640DD">
      <w:pPr>
        <w:pStyle w:val="Heading4"/>
        <w:numPr>
          <w:ilvl w:val="0"/>
          <w:numId w:val="12"/>
        </w:numPr>
        <w:rPr>
          <w:rFonts w:cs="Calibri"/>
        </w:rPr>
      </w:pPr>
      <w:r w:rsidRPr="00C216A7">
        <w:rPr>
          <w:rFonts w:cs="Calibri"/>
        </w:rPr>
        <w:t xml:space="preserve">No </w:t>
      </w:r>
      <w:proofErr w:type="spellStart"/>
      <w:r w:rsidRPr="00C216A7">
        <w:rPr>
          <w:rFonts w:cs="Calibri"/>
        </w:rPr>
        <w:t>apriori</w:t>
      </w:r>
      <w:proofErr w:type="spellEnd"/>
      <w:r w:rsidRPr="00C216A7">
        <w:rPr>
          <w:rFonts w:cs="Calibri"/>
        </w:rPr>
        <w:t xml:space="preserve"> – oppression is bad </w:t>
      </w:r>
      <w:proofErr w:type="spellStart"/>
      <w:r w:rsidRPr="00C216A7">
        <w:rPr>
          <w:rFonts w:cs="Calibri"/>
        </w:rPr>
        <w:t>bc</w:t>
      </w:r>
      <w:proofErr w:type="spellEnd"/>
      <w:r w:rsidRPr="00C216A7">
        <w:rPr>
          <w:rFonts w:cs="Calibri"/>
        </w:rPr>
        <w:t xml:space="preserve"> it creates pain – means </w:t>
      </w:r>
      <w:proofErr w:type="spellStart"/>
      <w:r w:rsidRPr="00C216A7">
        <w:rPr>
          <w:rFonts w:cs="Calibri"/>
        </w:rPr>
        <w:t>util</w:t>
      </w:r>
      <w:proofErr w:type="spellEnd"/>
      <w:r w:rsidRPr="00C216A7">
        <w:rPr>
          <w:rFonts w:cs="Calibri"/>
        </w:rPr>
        <w:t xml:space="preserve"> is a pre-req to structural violence</w:t>
      </w:r>
    </w:p>
    <w:p w14:paraId="5A29050E" w14:textId="21053BF2" w:rsidR="00C640DD" w:rsidRPr="00C216A7" w:rsidRDefault="00C640DD" w:rsidP="00C640DD">
      <w:pPr>
        <w:pStyle w:val="Heading4"/>
        <w:numPr>
          <w:ilvl w:val="0"/>
          <w:numId w:val="12"/>
        </w:numPr>
        <w:rPr>
          <w:rFonts w:cs="Calibri"/>
        </w:rPr>
      </w:pPr>
      <w:r w:rsidRPr="00C216A7">
        <w:rPr>
          <w:rFonts w:cs="Calibri"/>
        </w:rPr>
        <w:t xml:space="preserve">The probability weighing </w:t>
      </w:r>
      <w:proofErr w:type="spellStart"/>
      <w:r w:rsidRPr="00C216A7">
        <w:rPr>
          <w:rFonts w:cs="Calibri"/>
        </w:rPr>
        <w:t>args</w:t>
      </w:r>
      <w:proofErr w:type="spellEnd"/>
      <w:r w:rsidRPr="00C216A7">
        <w:rPr>
          <w:rFonts w:cs="Calibri"/>
        </w:rPr>
        <w:t xml:space="preserve"> – we’ll prove high probability, weighing solves – we should still debate high magnitude impacts and weigh between the probability</w:t>
      </w:r>
      <w:r w:rsidR="002D69CC" w:rsidRPr="00C216A7">
        <w:rPr>
          <w:rFonts w:cs="Calibri"/>
        </w:rPr>
        <w:t xml:space="preserve"> and weighing takes out the freeze action warrant</w:t>
      </w:r>
    </w:p>
    <w:p w14:paraId="722DC9C4" w14:textId="4A275C24" w:rsidR="00026569" w:rsidRPr="00C216A7" w:rsidRDefault="00026569" w:rsidP="00026569">
      <w:pPr>
        <w:pStyle w:val="Heading3"/>
        <w:rPr>
          <w:rFonts w:cs="Calibri"/>
        </w:rPr>
      </w:pPr>
      <w:r w:rsidRPr="00C216A7">
        <w:rPr>
          <w:rFonts w:cs="Calibri"/>
        </w:rPr>
        <w:lastRenderedPageBreak/>
        <w:t>Offense</w:t>
      </w:r>
    </w:p>
    <w:p w14:paraId="6306A2F9" w14:textId="3FF0B6A5" w:rsidR="00026569" w:rsidRPr="00C216A7" w:rsidRDefault="00026569" w:rsidP="00026569">
      <w:pPr>
        <w:pStyle w:val="Heading4"/>
        <w:rPr>
          <w:rFonts w:cs="Calibri"/>
        </w:rPr>
      </w:pPr>
      <w:r w:rsidRPr="00C216A7">
        <w:rPr>
          <w:rFonts w:cs="Calibri"/>
        </w:rPr>
        <w:t xml:space="preserve">[1] the wasting money </w:t>
      </w:r>
      <w:proofErr w:type="spellStart"/>
      <w:r w:rsidRPr="00C216A7">
        <w:rPr>
          <w:rFonts w:cs="Calibri"/>
        </w:rPr>
        <w:t>arg</w:t>
      </w:r>
      <w:proofErr w:type="spellEnd"/>
      <w:r w:rsidRPr="00C216A7">
        <w:rPr>
          <w:rFonts w:cs="Calibri"/>
        </w:rPr>
        <w:t xml:space="preserve"> – no general welfare </w:t>
      </w:r>
      <w:proofErr w:type="gramStart"/>
      <w:r w:rsidRPr="00C216A7">
        <w:rPr>
          <w:rFonts w:cs="Calibri"/>
        </w:rPr>
        <w:t>are</w:t>
      </w:r>
      <w:proofErr w:type="gramEnd"/>
      <w:r w:rsidRPr="00C216A7">
        <w:rPr>
          <w:rFonts w:cs="Calibri"/>
        </w:rPr>
        <w:t xml:space="preserve"> usually gov founding – </w:t>
      </w:r>
      <w:proofErr w:type="spellStart"/>
      <w:r w:rsidRPr="00C216A7">
        <w:rPr>
          <w:rFonts w:cs="Calibri"/>
        </w:rPr>
        <w:t>billionares</w:t>
      </w:r>
      <w:proofErr w:type="spellEnd"/>
      <w:r w:rsidRPr="00C216A7">
        <w:rPr>
          <w:rFonts w:cs="Calibri"/>
        </w:rPr>
        <w:t xml:space="preserve"> putting their money in space doesn’t directly trade off </w:t>
      </w:r>
      <w:proofErr w:type="spellStart"/>
      <w:r w:rsidRPr="00C216A7">
        <w:rPr>
          <w:rFonts w:cs="Calibri"/>
        </w:rPr>
        <w:t>bc</w:t>
      </w:r>
      <w:proofErr w:type="spellEnd"/>
      <w:r w:rsidRPr="00C216A7">
        <w:rPr>
          <w:rFonts w:cs="Calibri"/>
        </w:rPr>
        <w:t xml:space="preserve"> u </w:t>
      </w:r>
      <w:proofErr w:type="spellStart"/>
      <w:r w:rsidRPr="00C216A7">
        <w:rPr>
          <w:rFonts w:cs="Calibri"/>
        </w:rPr>
        <w:t>havent</w:t>
      </w:r>
      <w:proofErr w:type="spellEnd"/>
      <w:r w:rsidRPr="00C216A7">
        <w:rPr>
          <w:rFonts w:cs="Calibri"/>
        </w:rPr>
        <w:t xml:space="preserve"> proven an incentive for </w:t>
      </w:r>
      <w:proofErr w:type="spellStart"/>
      <w:r w:rsidRPr="00C216A7">
        <w:rPr>
          <w:rFonts w:cs="Calibri"/>
        </w:rPr>
        <w:t>billionares</w:t>
      </w:r>
      <w:proofErr w:type="spellEnd"/>
      <w:r w:rsidRPr="00C216A7">
        <w:rPr>
          <w:rFonts w:cs="Calibri"/>
        </w:rPr>
        <w:t xml:space="preserve"> to fund welfare in the </w:t>
      </w:r>
      <w:proofErr w:type="spellStart"/>
      <w:r w:rsidRPr="00C216A7">
        <w:rPr>
          <w:rFonts w:cs="Calibri"/>
        </w:rPr>
        <w:t>aff</w:t>
      </w:r>
      <w:proofErr w:type="spellEnd"/>
    </w:p>
    <w:p w14:paraId="109BB12F" w14:textId="3FE9185D" w:rsidR="00026569" w:rsidRPr="00C216A7" w:rsidRDefault="00026569" w:rsidP="00026569">
      <w:pPr>
        <w:rPr>
          <w:rFonts w:cs="Calibri"/>
        </w:rPr>
      </w:pPr>
    </w:p>
    <w:p w14:paraId="6C587BC7" w14:textId="083BC363" w:rsidR="00026569" w:rsidRPr="00C216A7" w:rsidRDefault="00026569" w:rsidP="00026569">
      <w:pPr>
        <w:pStyle w:val="Heading4"/>
        <w:rPr>
          <w:rFonts w:cs="Calibri"/>
        </w:rPr>
      </w:pPr>
      <w:r w:rsidRPr="00C216A7">
        <w:rPr>
          <w:rFonts w:cs="Calibri"/>
        </w:rPr>
        <w:t xml:space="preserve">[2] the colonialist mindset </w:t>
      </w:r>
      <w:proofErr w:type="spellStart"/>
      <w:r w:rsidRPr="00C216A7">
        <w:rPr>
          <w:rFonts w:cs="Calibri"/>
        </w:rPr>
        <w:t>arg</w:t>
      </w:r>
      <w:proofErr w:type="spellEnd"/>
      <w:r w:rsidRPr="00C216A7">
        <w:rPr>
          <w:rFonts w:cs="Calibri"/>
        </w:rPr>
        <w:t xml:space="preserve"> – </w:t>
      </w:r>
    </w:p>
    <w:p w14:paraId="77C3508D" w14:textId="359D65C3" w:rsidR="00026569" w:rsidRPr="00C216A7" w:rsidRDefault="00026569" w:rsidP="00026569">
      <w:pPr>
        <w:pStyle w:val="Heading4"/>
        <w:rPr>
          <w:rFonts w:cs="Calibri"/>
        </w:rPr>
      </w:pPr>
      <w:r w:rsidRPr="00C216A7">
        <w:rPr>
          <w:rFonts w:cs="Calibri"/>
        </w:rPr>
        <w:t xml:space="preserve">Won’t go </w:t>
      </w:r>
      <w:proofErr w:type="spellStart"/>
      <w:r w:rsidRPr="00C216A7">
        <w:rPr>
          <w:rFonts w:cs="Calibri"/>
        </w:rPr>
        <w:t>commerical</w:t>
      </w:r>
      <w:proofErr w:type="spellEnd"/>
      <w:r w:rsidRPr="00C216A7">
        <w:rPr>
          <w:rFonts w:cs="Calibri"/>
        </w:rPr>
        <w:t xml:space="preserve"> – so either it just doesn’t </w:t>
      </w:r>
      <w:proofErr w:type="gramStart"/>
      <w:r w:rsidRPr="00C216A7">
        <w:rPr>
          <w:rFonts w:cs="Calibri"/>
        </w:rPr>
        <w:t>happen</w:t>
      </w:r>
      <w:proofErr w:type="gramEnd"/>
      <w:r w:rsidRPr="00C216A7">
        <w:rPr>
          <w:rFonts w:cs="Calibri"/>
        </w:rPr>
        <w:t xml:space="preserve"> or your offense is </w:t>
      </w:r>
      <w:proofErr w:type="spellStart"/>
      <w:r w:rsidRPr="00C216A7">
        <w:rPr>
          <w:rFonts w:cs="Calibri"/>
        </w:rPr>
        <w:t>inevitble</w:t>
      </w:r>
      <w:proofErr w:type="spellEnd"/>
      <w:r w:rsidRPr="00C216A7">
        <w:rPr>
          <w:rFonts w:cs="Calibri"/>
        </w:rPr>
        <w:t xml:space="preserve"> </w:t>
      </w:r>
      <w:proofErr w:type="spellStart"/>
      <w:r w:rsidRPr="00C216A7">
        <w:rPr>
          <w:rFonts w:cs="Calibri"/>
        </w:rPr>
        <w:t>bc</w:t>
      </w:r>
      <w:proofErr w:type="spellEnd"/>
      <w:r w:rsidRPr="00C216A7">
        <w:rPr>
          <w:rFonts w:cs="Calibri"/>
        </w:rPr>
        <w:t xml:space="preserve"> of the public sector </w:t>
      </w:r>
    </w:p>
    <w:p w14:paraId="1AF63C24" w14:textId="77777777" w:rsidR="00026569" w:rsidRPr="00C216A7" w:rsidRDefault="00026569" w:rsidP="00026569">
      <w:pPr>
        <w:rPr>
          <w:rFonts w:cs="Calibri"/>
        </w:rPr>
      </w:pPr>
      <w:proofErr w:type="spellStart"/>
      <w:r w:rsidRPr="00C216A7">
        <w:rPr>
          <w:rStyle w:val="Style13ptBold"/>
          <w:rFonts w:cs="Calibri"/>
        </w:rPr>
        <w:t>Szocik</w:t>
      </w:r>
      <w:proofErr w:type="spellEnd"/>
      <w:r w:rsidRPr="00C216A7">
        <w:rPr>
          <w:rStyle w:val="Style13ptBold"/>
          <w:rFonts w:cs="Calibri"/>
        </w:rPr>
        <w:t xml:space="preserve"> 18</w:t>
      </w:r>
      <w:r w:rsidRPr="00C216A7">
        <w:rPr>
          <w:rFonts w:cs="Calibri"/>
        </w:rPr>
        <w:t xml:space="preserve"> (Konrad </w:t>
      </w:r>
      <w:proofErr w:type="spellStart"/>
      <w:r w:rsidRPr="00C216A7">
        <w:rPr>
          <w:rFonts w:cs="Calibri"/>
        </w:rPr>
        <w:t>Szocik</w:t>
      </w:r>
      <w:proofErr w:type="spellEnd"/>
      <w:r w:rsidRPr="00C216A7">
        <w:rPr>
          <w:rFonts w:cs="Calibri"/>
        </w:rPr>
        <w:t xml:space="preserve">, Assistant Professor at the University of Information Technology and Management in Rzeszow, Poland (Department of Philosophy and Cognitive Science), 2018. “Should and could humans go to Mars? Yes, but not now and not in the near future”. Futures. </w:t>
      </w:r>
      <w:proofErr w:type="gramStart"/>
      <w:r w:rsidRPr="00C216A7">
        <w:rPr>
          <w:rFonts w:cs="Calibri"/>
        </w:rPr>
        <w:t>doi:10.1016/j.futures</w:t>
      </w:r>
      <w:proofErr w:type="gramEnd"/>
      <w:r w:rsidRPr="00C216A7">
        <w:rPr>
          <w:rFonts w:cs="Calibri"/>
        </w:rPr>
        <w:t>.2018.08.004)</w:t>
      </w:r>
    </w:p>
    <w:p w14:paraId="736E01EC" w14:textId="77777777" w:rsidR="00026569" w:rsidRPr="00C216A7" w:rsidRDefault="00026569" w:rsidP="00026569">
      <w:pPr>
        <w:rPr>
          <w:rStyle w:val="StyleUnderline"/>
          <w:rFonts w:cs="Calibri"/>
        </w:rPr>
      </w:pPr>
      <w:r w:rsidRPr="00C216A7">
        <w:rPr>
          <w:rFonts w:cs="Calibri"/>
        </w:rPr>
        <w:t xml:space="preserve">7. </w:t>
      </w:r>
      <w:r w:rsidRPr="00C216A7">
        <w:rPr>
          <w:rStyle w:val="StyleUnderline"/>
          <w:rFonts w:cs="Calibri"/>
          <w:highlight w:val="green"/>
        </w:rPr>
        <w:t>Commercial exploration of space is not a workable alternative</w:t>
      </w:r>
    </w:p>
    <w:p w14:paraId="5E4CBA8F" w14:textId="77777777" w:rsidR="00026569" w:rsidRPr="00C216A7" w:rsidRDefault="00026569" w:rsidP="00026569">
      <w:pPr>
        <w:rPr>
          <w:rFonts w:cs="Calibri"/>
          <w:sz w:val="16"/>
        </w:rPr>
      </w:pPr>
      <w:r w:rsidRPr="00C216A7">
        <w:rPr>
          <w:rFonts w:cs="Calibri"/>
          <w:sz w:val="16"/>
        </w:rPr>
        <w:t xml:space="preserve">Risk of funding the wall might be avoided by commercial exploration of space (Crawford 2016). According to Crawford, some space projects such as next generation of large telescopes or crewed mission to Mars are non-profitable. While they are a governmental duty, they could be funded partially by profits from commercial exploration of space (for instance, space mining). </w:t>
      </w:r>
      <w:r w:rsidRPr="00C216A7">
        <w:rPr>
          <w:rStyle w:val="StyleUnderline"/>
          <w:rFonts w:cs="Calibri"/>
          <w:highlight w:val="green"/>
        </w:rPr>
        <w:t>Hope</w:t>
      </w:r>
      <w:r w:rsidRPr="00C216A7">
        <w:rPr>
          <w:rStyle w:val="StyleUnderline"/>
          <w:rFonts w:cs="Calibri"/>
        </w:rPr>
        <w:t xml:space="preserve"> for private exploration sounds reasonable but </w:t>
      </w:r>
      <w:r w:rsidRPr="00C216A7">
        <w:rPr>
          <w:rStyle w:val="StyleUnderline"/>
          <w:rFonts w:cs="Calibri"/>
          <w:highlight w:val="green"/>
        </w:rPr>
        <w:t>is counterbalanced by</w:t>
      </w:r>
      <w:r w:rsidRPr="00C216A7">
        <w:rPr>
          <w:rStyle w:val="StyleUnderline"/>
          <w:rFonts w:cs="Calibri"/>
        </w:rPr>
        <w:t xml:space="preserve"> commercial </w:t>
      </w:r>
      <w:r w:rsidRPr="00C216A7">
        <w:rPr>
          <w:rStyle w:val="StyleUnderline"/>
          <w:rFonts w:cs="Calibri"/>
          <w:highlight w:val="green"/>
        </w:rPr>
        <w:t>focus on profits</w:t>
      </w:r>
      <w:r w:rsidRPr="00C216A7">
        <w:rPr>
          <w:rFonts w:cs="Calibri"/>
          <w:sz w:val="16"/>
        </w:rPr>
        <w:t xml:space="preserve">. </w:t>
      </w:r>
      <w:r w:rsidRPr="00C216A7">
        <w:rPr>
          <w:rStyle w:val="StyleUnderline"/>
          <w:rFonts w:cs="Calibri"/>
        </w:rPr>
        <w:t>Because mission to Mars has only scientific profits</w:t>
      </w:r>
      <w:r w:rsidRPr="00C216A7">
        <w:rPr>
          <w:rFonts w:cs="Calibri"/>
          <w:sz w:val="16"/>
        </w:rPr>
        <w:t xml:space="preserve">, </w:t>
      </w:r>
      <w:r w:rsidRPr="00C216A7">
        <w:rPr>
          <w:rStyle w:val="Emphasis"/>
          <w:highlight w:val="green"/>
        </w:rPr>
        <w:t>only public sponsors will be invested in this project</w:t>
      </w:r>
      <w:r w:rsidRPr="00C216A7">
        <w:rPr>
          <w:rFonts w:cs="Calibri"/>
          <w:sz w:val="16"/>
        </w:rPr>
        <w:t xml:space="preserve">. James S. J. Schwartz (2014) adds that two of the possible reasons for human space mission, such as improving human welfare and progress in scientific exploration, are well beyond interests of private companies. Christopher J. Newman and Mark Williamson (2018) quite similarly expect that </w:t>
      </w:r>
      <w:r w:rsidRPr="00C216A7">
        <w:rPr>
          <w:rStyle w:val="StyleUnderline"/>
          <w:rFonts w:cs="Calibri"/>
        </w:rPr>
        <w:t>private</w:t>
      </w:r>
      <w:r w:rsidRPr="00C216A7">
        <w:rPr>
          <w:rFonts w:cs="Calibri"/>
          <w:sz w:val="16"/>
        </w:rPr>
        <w:t xml:space="preserve"> </w:t>
      </w:r>
      <w:r w:rsidRPr="00C216A7">
        <w:rPr>
          <w:rStyle w:val="StyleUnderline"/>
          <w:rFonts w:cs="Calibri"/>
        </w:rPr>
        <w:t>space exploration will be focused on financial profits more than on environmental sustainability</w:t>
      </w:r>
      <w:r w:rsidRPr="00C216A7">
        <w:rPr>
          <w:rFonts w:cs="Calibri"/>
          <w:sz w:val="16"/>
        </w:rPr>
        <w:t xml:space="preserve">. </w:t>
      </w:r>
      <w:r w:rsidRPr="00C216A7">
        <w:rPr>
          <w:rStyle w:val="StyleUnderline"/>
          <w:rFonts w:cs="Calibri"/>
          <w:highlight w:val="green"/>
        </w:rPr>
        <w:t>Private investors are not obliged to act altruistically</w:t>
      </w:r>
      <w:r w:rsidRPr="00C216A7">
        <w:rPr>
          <w:rStyle w:val="StyleUnderline"/>
          <w:rFonts w:cs="Calibri"/>
        </w:rPr>
        <w:t xml:space="preserve"> and to sacrifice their business for uncertain idea</w:t>
      </w:r>
      <w:r w:rsidRPr="00C216A7">
        <w:rPr>
          <w:rFonts w:cs="Calibri"/>
          <w:sz w:val="16"/>
        </w:rPr>
        <w:t xml:space="preserve">. W. Henry Lambright (2017) adds that </w:t>
      </w:r>
      <w:r w:rsidRPr="00C216A7">
        <w:rPr>
          <w:rStyle w:val="StyleUnderline"/>
          <w:rFonts w:cs="Calibri"/>
        </w:rPr>
        <w:t>private companies at least at first stages of Mars space program will not be able to fund it</w:t>
      </w:r>
      <w:r w:rsidRPr="00C216A7">
        <w:rPr>
          <w:rFonts w:cs="Calibri"/>
          <w:sz w:val="16"/>
        </w:rPr>
        <w:t xml:space="preserve">. For this reason, </w:t>
      </w:r>
      <w:r w:rsidRPr="00C216A7">
        <w:rPr>
          <w:rStyle w:val="StyleUnderline"/>
          <w:rFonts w:cs="Calibri"/>
          <w:highlight w:val="green"/>
        </w:rPr>
        <w:t>Mars space program requires multi-generational effort</w:t>
      </w:r>
      <w:r w:rsidRPr="00C216A7">
        <w:rPr>
          <w:rStyle w:val="StyleUnderline"/>
          <w:rFonts w:cs="Calibri"/>
        </w:rPr>
        <w:t xml:space="preserve"> </w:t>
      </w:r>
      <w:r w:rsidRPr="00C216A7">
        <w:rPr>
          <w:rStyle w:val="StyleUnderline"/>
          <w:rFonts w:cs="Calibri"/>
          <w:highlight w:val="green"/>
        </w:rPr>
        <w:t>and political stabilization</w:t>
      </w:r>
      <w:r w:rsidRPr="00C216A7">
        <w:rPr>
          <w:rFonts w:cs="Calibri"/>
          <w:sz w:val="16"/>
        </w:rPr>
        <w:t xml:space="preserve">. </w:t>
      </w:r>
    </w:p>
    <w:p w14:paraId="409DFBA8" w14:textId="77777777" w:rsidR="00026569" w:rsidRPr="00C216A7" w:rsidRDefault="00026569" w:rsidP="00026569">
      <w:pPr>
        <w:rPr>
          <w:rFonts w:cs="Calibri"/>
          <w:sz w:val="16"/>
        </w:rPr>
      </w:pPr>
      <w:r w:rsidRPr="00C216A7">
        <w:rPr>
          <w:rFonts w:cs="Calibri"/>
          <w:sz w:val="16"/>
        </w:rPr>
        <w:t xml:space="preserve">The challenge of safety works against private investors in space program. Public space agencies have achieved high standards of safety. They behave in careful and conservative ways. Commercial, private projects do not have the same advanced technology, the large number of scientists and support staff, and the generous budgets. </w:t>
      </w:r>
      <w:r w:rsidRPr="00C216A7">
        <w:rPr>
          <w:rStyle w:val="StyleUnderline"/>
          <w:rFonts w:cs="Calibri"/>
          <w:highlight w:val="green"/>
        </w:rPr>
        <w:t>Catastrophe would likely break a private space program</w:t>
      </w:r>
      <w:r w:rsidRPr="00C216A7">
        <w:rPr>
          <w:rFonts w:cs="Calibri"/>
          <w:sz w:val="16"/>
        </w:rPr>
        <w:t xml:space="preserve">. </w:t>
      </w:r>
      <w:r w:rsidRPr="00C216A7">
        <w:rPr>
          <w:rStyle w:val="StyleUnderline"/>
          <w:rFonts w:cs="Calibri"/>
        </w:rPr>
        <w:t xml:space="preserve">The </w:t>
      </w:r>
      <w:r w:rsidRPr="00C216A7">
        <w:rPr>
          <w:rStyle w:val="StyleUnderline"/>
          <w:rFonts w:cs="Calibri"/>
          <w:highlight w:val="green"/>
        </w:rPr>
        <w:t>lack of experience</w:t>
      </w:r>
      <w:r w:rsidRPr="00C216A7">
        <w:rPr>
          <w:rFonts w:cs="Calibri"/>
          <w:sz w:val="16"/>
        </w:rPr>
        <w:t xml:space="preserve"> of private companies in space exploration </w:t>
      </w:r>
      <w:r w:rsidRPr="00C216A7">
        <w:rPr>
          <w:rStyle w:val="StyleUnderline"/>
          <w:rFonts w:cs="Calibri"/>
          <w:highlight w:val="green"/>
        </w:rPr>
        <w:t>is</w:t>
      </w:r>
      <w:r w:rsidRPr="00C216A7">
        <w:rPr>
          <w:rFonts w:cs="Calibri"/>
          <w:sz w:val="16"/>
        </w:rPr>
        <w:t xml:space="preserve"> </w:t>
      </w:r>
      <w:r w:rsidRPr="00C216A7">
        <w:rPr>
          <w:rStyle w:val="StyleUnderline"/>
          <w:rFonts w:cs="Calibri"/>
        </w:rPr>
        <w:t xml:space="preserve">partially </w:t>
      </w:r>
      <w:r w:rsidRPr="00C216A7">
        <w:rPr>
          <w:rStyle w:val="StyleUnderline"/>
          <w:rFonts w:cs="Calibri"/>
          <w:highlight w:val="green"/>
        </w:rPr>
        <w:t>responsible for higher risk of</w:t>
      </w:r>
      <w:r w:rsidRPr="00C216A7">
        <w:rPr>
          <w:rStyle w:val="StyleUnderline"/>
          <w:rFonts w:cs="Calibri"/>
        </w:rPr>
        <w:t xml:space="preserve"> technological </w:t>
      </w:r>
      <w:r w:rsidRPr="00C216A7">
        <w:rPr>
          <w:rStyle w:val="StyleUnderline"/>
          <w:rFonts w:cs="Calibri"/>
          <w:highlight w:val="green"/>
        </w:rPr>
        <w:t>failures</w:t>
      </w:r>
      <w:r w:rsidRPr="00C216A7">
        <w:rPr>
          <w:rStyle w:val="StyleUnderline"/>
          <w:rFonts w:cs="Calibri"/>
        </w:rPr>
        <w:t xml:space="preserve"> even in relatively easy tasks as crash of Momo-2 rocket</w:t>
      </w:r>
      <w:r w:rsidRPr="00C216A7">
        <w:rPr>
          <w:rFonts w:cs="Calibri"/>
          <w:sz w:val="16"/>
        </w:rPr>
        <w:t xml:space="preserve"> launched by Japanese start-up on 30 June 2018 several seconds after launch. </w:t>
      </w:r>
    </w:p>
    <w:p w14:paraId="22121C1F" w14:textId="77777777" w:rsidR="00026569" w:rsidRPr="00C216A7" w:rsidRDefault="00026569" w:rsidP="00026569">
      <w:pPr>
        <w:rPr>
          <w:rFonts w:cs="Calibri"/>
        </w:rPr>
      </w:pPr>
    </w:p>
    <w:p w14:paraId="0C0BB491" w14:textId="62C6C23F" w:rsidR="00E42E4C" w:rsidRPr="00C216A7" w:rsidRDefault="00026569" w:rsidP="00026569">
      <w:pPr>
        <w:pStyle w:val="Heading4"/>
        <w:rPr>
          <w:rFonts w:cs="Calibri"/>
        </w:rPr>
      </w:pPr>
      <w:r w:rsidRPr="00C216A7">
        <w:rPr>
          <w:rFonts w:cs="Calibri"/>
        </w:rPr>
        <w:t xml:space="preserve">Mining warrant – that’s turned by the DA – resource scarcity is NU </w:t>
      </w:r>
      <w:proofErr w:type="spellStart"/>
      <w:r w:rsidRPr="00C216A7">
        <w:rPr>
          <w:rFonts w:cs="Calibri"/>
        </w:rPr>
        <w:t>bc</w:t>
      </w:r>
      <w:proofErr w:type="spellEnd"/>
      <w:r w:rsidRPr="00C216A7">
        <w:rPr>
          <w:rFonts w:cs="Calibri"/>
        </w:rPr>
        <w:t xml:space="preserve"> of mining on Earth </w:t>
      </w:r>
    </w:p>
    <w:p w14:paraId="7E16D1FC" w14:textId="4C82AE5A" w:rsidR="006F66CF" w:rsidRPr="00C216A7" w:rsidRDefault="006F66CF" w:rsidP="006F66CF">
      <w:pPr>
        <w:rPr>
          <w:rFonts w:cs="Calibri"/>
        </w:rPr>
      </w:pPr>
    </w:p>
    <w:p w14:paraId="4C678BA2" w14:textId="6396FE5C" w:rsidR="006F66CF" w:rsidRPr="00C216A7" w:rsidRDefault="006F66CF" w:rsidP="006F66CF">
      <w:pPr>
        <w:pStyle w:val="Heading4"/>
        <w:rPr>
          <w:rFonts w:cs="Calibri"/>
        </w:rPr>
      </w:pPr>
      <w:r w:rsidRPr="00C216A7">
        <w:rPr>
          <w:rFonts w:cs="Calibri"/>
        </w:rPr>
        <w:t xml:space="preserve">Our </w:t>
      </w:r>
      <w:proofErr w:type="spellStart"/>
      <w:r w:rsidRPr="00C216A7">
        <w:rPr>
          <w:rFonts w:cs="Calibri"/>
        </w:rPr>
        <w:t>ev</w:t>
      </w:r>
      <w:proofErr w:type="spellEnd"/>
      <w:r w:rsidRPr="00C216A7">
        <w:rPr>
          <w:rFonts w:cs="Calibri"/>
        </w:rPr>
        <w:t xml:space="preserve"> says governments will contract </w:t>
      </w:r>
      <w:proofErr w:type="spellStart"/>
      <w:r w:rsidRPr="00C216A7">
        <w:rPr>
          <w:rFonts w:cs="Calibri"/>
        </w:rPr>
        <w:t>commerical</w:t>
      </w:r>
      <w:proofErr w:type="spellEnd"/>
      <w:r w:rsidRPr="00C216A7">
        <w:rPr>
          <w:rFonts w:cs="Calibri"/>
        </w:rPr>
        <w:t xml:space="preserve"> sector – means the goods are brought back to earth, and gets redistributed like how earth mining works</w:t>
      </w:r>
    </w:p>
    <w:p w14:paraId="432D2A30" w14:textId="36B848EE" w:rsidR="00026569" w:rsidRPr="00C216A7" w:rsidRDefault="00026569" w:rsidP="00026569">
      <w:pPr>
        <w:rPr>
          <w:rFonts w:cs="Calibri"/>
        </w:rPr>
      </w:pPr>
    </w:p>
    <w:p w14:paraId="56D2B5F7" w14:textId="4C01DEE9" w:rsidR="00026569" w:rsidRDefault="00026569" w:rsidP="00026569">
      <w:pPr>
        <w:pStyle w:val="Heading4"/>
        <w:rPr>
          <w:rFonts w:cs="Calibri"/>
        </w:rPr>
      </w:pPr>
      <w:r w:rsidRPr="00C216A7">
        <w:rPr>
          <w:rFonts w:cs="Calibri"/>
        </w:rPr>
        <w:lastRenderedPageBreak/>
        <w:t xml:space="preserve">[3] On the cap/ inequality offense </w:t>
      </w:r>
    </w:p>
    <w:p w14:paraId="7ED179B1" w14:textId="45366E77" w:rsidR="000305CD" w:rsidRDefault="000305CD" w:rsidP="000305CD"/>
    <w:p w14:paraId="5438AC1D" w14:textId="77777777" w:rsidR="000305CD" w:rsidRPr="000305CD" w:rsidRDefault="000305CD" w:rsidP="000305CD"/>
    <w:p w14:paraId="6C49CBED" w14:textId="66213523" w:rsidR="00026569" w:rsidRPr="00C216A7" w:rsidRDefault="00026569" w:rsidP="00026569">
      <w:pPr>
        <w:rPr>
          <w:rFonts w:cs="Calibri"/>
        </w:rPr>
      </w:pPr>
    </w:p>
    <w:p w14:paraId="621ECFBC" w14:textId="77777777" w:rsidR="00026569" w:rsidRPr="00C216A7" w:rsidRDefault="00026569" w:rsidP="00026569">
      <w:pPr>
        <w:pStyle w:val="Heading4"/>
        <w:rPr>
          <w:rFonts w:cs="Calibri"/>
        </w:rPr>
      </w:pPr>
      <w:r w:rsidRPr="00C216A7">
        <w:rPr>
          <w:rFonts w:cs="Calibri"/>
        </w:rPr>
        <w:t>Capitalism solves war.</w:t>
      </w:r>
    </w:p>
    <w:p w14:paraId="53145190" w14:textId="77777777" w:rsidR="00026569" w:rsidRPr="00C216A7" w:rsidRDefault="00026569" w:rsidP="00026569">
      <w:pPr>
        <w:rPr>
          <w:rFonts w:cs="Calibri"/>
        </w:rPr>
      </w:pPr>
      <w:r w:rsidRPr="00C216A7">
        <w:rPr>
          <w:rFonts w:cs="Calibri"/>
        </w:rPr>
        <w:t xml:space="preserve">Mina E. </w:t>
      </w:r>
      <w:proofErr w:type="spellStart"/>
      <w:r w:rsidRPr="00C216A7">
        <w:rPr>
          <w:rStyle w:val="Style13ptBold"/>
          <w:rFonts w:cs="Calibri"/>
        </w:rPr>
        <w:t>Tanious</w:t>
      </w:r>
      <w:proofErr w:type="spellEnd"/>
      <w:r w:rsidRPr="00C216A7">
        <w:rPr>
          <w:rStyle w:val="Style13ptBold"/>
          <w:rFonts w:cs="Calibri"/>
        </w:rPr>
        <w:t xml:space="preserve"> 18</w:t>
      </w:r>
      <w:r w:rsidRPr="00C216A7">
        <w:rPr>
          <w:rFonts w:cs="Calibri"/>
        </w:rPr>
        <w:t xml:space="preserve">, General Authority for Investment and Free Zones (GAFI), Giza, Egypt and Faculty of Economics and Political Science, Cairo University, Giza, Egypt. REPS 4,1, July 7, 2018. “The impact of economic interdependence on the probability of conflict between states” </w:t>
      </w:r>
      <w:hyperlink r:id="rId19" w:history="1">
        <w:r w:rsidRPr="00C216A7">
          <w:rPr>
            <w:rStyle w:val="Hyperlink"/>
            <w:rFonts w:cs="Calibri"/>
          </w:rPr>
          <w:t>https://www.emerald.com/insight/content/doi/10.1108/REPS-10-2018-010/full/pdf</w:t>
        </w:r>
      </w:hyperlink>
      <w:r w:rsidRPr="00C216A7">
        <w:rPr>
          <w:rFonts w:cs="Calibri"/>
        </w:rPr>
        <w:t xml:space="preserve"> </w:t>
      </w:r>
      <w:proofErr w:type="spellStart"/>
      <w:r w:rsidRPr="00C216A7">
        <w:rPr>
          <w:rFonts w:cs="Calibri"/>
        </w:rPr>
        <w:t>brett</w:t>
      </w:r>
      <w:proofErr w:type="spellEnd"/>
    </w:p>
    <w:p w14:paraId="4D89DB3A" w14:textId="77777777" w:rsidR="00026569" w:rsidRPr="00C216A7" w:rsidRDefault="00026569" w:rsidP="00026569">
      <w:pPr>
        <w:rPr>
          <w:rFonts w:cs="Calibri"/>
          <w:sz w:val="16"/>
        </w:rPr>
      </w:pPr>
      <w:r w:rsidRPr="00C216A7">
        <w:rPr>
          <w:rFonts w:cs="Calibri"/>
          <w:sz w:val="16"/>
        </w:rPr>
        <w:t xml:space="preserve">Liberals view that </w:t>
      </w:r>
      <w:r w:rsidRPr="00C216A7">
        <w:rPr>
          <w:rStyle w:val="StyleUnderline"/>
          <w:rFonts w:cs="Calibri"/>
        </w:rPr>
        <w:t xml:space="preserve">increasing </w:t>
      </w:r>
      <w:r w:rsidRPr="00C216A7">
        <w:rPr>
          <w:rStyle w:val="StyleUnderline"/>
          <w:rFonts w:cs="Calibri"/>
          <w:highlight w:val="green"/>
        </w:rPr>
        <w:t>ties between countries</w:t>
      </w:r>
      <w:r w:rsidRPr="00C216A7">
        <w:rPr>
          <w:rFonts w:cs="Calibri"/>
          <w:sz w:val="16"/>
        </w:rPr>
        <w:t xml:space="preserve"> in some fields </w:t>
      </w:r>
      <w:r w:rsidRPr="00C216A7">
        <w:rPr>
          <w:rStyle w:val="StyleUnderline"/>
          <w:rFonts w:cs="Calibri"/>
          <w:highlight w:val="green"/>
        </w:rPr>
        <w:t>encourages</w:t>
      </w:r>
      <w:r w:rsidRPr="00C216A7">
        <w:rPr>
          <w:rStyle w:val="StyleUnderline"/>
          <w:rFonts w:cs="Calibri"/>
        </w:rPr>
        <w:t xml:space="preserve"> them to achieve greater </w:t>
      </w:r>
      <w:r w:rsidRPr="00C216A7">
        <w:rPr>
          <w:rStyle w:val="StyleUnderline"/>
          <w:rFonts w:cs="Calibri"/>
          <w:highlight w:val="green"/>
        </w:rPr>
        <w:t>cooperation</w:t>
      </w:r>
      <w:r w:rsidRPr="00C216A7">
        <w:rPr>
          <w:rFonts w:cs="Calibri"/>
          <w:sz w:val="16"/>
        </w:rPr>
        <w:t xml:space="preserve"> in other fields. These </w:t>
      </w:r>
      <w:r w:rsidRPr="00C216A7">
        <w:rPr>
          <w:rStyle w:val="StyleUnderline"/>
          <w:rFonts w:cs="Calibri"/>
        </w:rPr>
        <w:t>linkages</w:t>
      </w:r>
      <w:r w:rsidRPr="00C216A7">
        <w:rPr>
          <w:rFonts w:cs="Calibri"/>
          <w:sz w:val="16"/>
        </w:rPr>
        <w:t xml:space="preserve"> are supposed to </w:t>
      </w:r>
      <w:r w:rsidRPr="00C216A7">
        <w:rPr>
          <w:rStyle w:val="StyleUnderline"/>
          <w:rFonts w:cs="Calibri"/>
        </w:rPr>
        <w:t xml:space="preserve">strengthen </w:t>
      </w:r>
      <w:r w:rsidRPr="00C216A7">
        <w:rPr>
          <w:rStyle w:val="StyleUnderline"/>
          <w:rFonts w:cs="Calibri"/>
          <w:highlight w:val="green"/>
        </w:rPr>
        <w:t xml:space="preserve">communication and </w:t>
      </w:r>
      <w:r w:rsidRPr="00C216A7">
        <w:rPr>
          <w:rStyle w:val="StyleUnderline"/>
          <w:rFonts w:cs="Calibri"/>
        </w:rPr>
        <w:t xml:space="preserve">reduce misunderstandings which may cause tension and </w:t>
      </w:r>
      <w:r w:rsidRPr="00C216A7">
        <w:rPr>
          <w:rStyle w:val="StyleUnderline"/>
          <w:rFonts w:cs="Calibri"/>
          <w:highlight w:val="green"/>
        </w:rPr>
        <w:t>creates</w:t>
      </w:r>
      <w:r w:rsidRPr="00C216A7">
        <w:rPr>
          <w:rFonts w:cs="Calibri"/>
          <w:sz w:val="16"/>
        </w:rPr>
        <w:t xml:space="preserve"> cultural and </w:t>
      </w:r>
      <w:r w:rsidRPr="00C216A7">
        <w:rPr>
          <w:rStyle w:val="StyleUnderline"/>
          <w:rFonts w:cs="Calibri"/>
          <w:highlight w:val="green"/>
        </w:rPr>
        <w:t>institutional mechanisms capable of mediating conflicts</w:t>
      </w:r>
      <w:r w:rsidRPr="00C216A7">
        <w:rPr>
          <w:rStyle w:val="StyleUnderline"/>
          <w:rFonts w:cs="Calibri"/>
        </w:rPr>
        <w:t xml:space="preserve"> that may arise</w:t>
      </w:r>
      <w:r w:rsidRPr="00C216A7">
        <w:rPr>
          <w:rFonts w:cs="Calibri"/>
          <w:sz w:val="16"/>
        </w:rPr>
        <w:t xml:space="preserve"> between them. At the same time, mutual recognition of mutual benefits enhances peace.</w:t>
      </w:r>
    </w:p>
    <w:p w14:paraId="3CAC18B6" w14:textId="77777777" w:rsidR="00026569" w:rsidRPr="00C216A7" w:rsidRDefault="00026569" w:rsidP="00026569">
      <w:pPr>
        <w:rPr>
          <w:rFonts w:cs="Calibri"/>
          <w:sz w:val="16"/>
        </w:rPr>
      </w:pPr>
      <w:r w:rsidRPr="00C216A7">
        <w:rPr>
          <w:rFonts w:cs="Calibri"/>
          <w:sz w:val="16"/>
        </w:rPr>
        <w:t xml:space="preserve">Liberals believe that </w:t>
      </w:r>
      <w:r w:rsidRPr="00C216A7">
        <w:rPr>
          <w:rStyle w:val="StyleUnderline"/>
          <w:rFonts w:cs="Calibri"/>
        </w:rPr>
        <w:t>economic relations</w:t>
      </w:r>
      <w:r w:rsidRPr="00C216A7">
        <w:rPr>
          <w:rFonts w:cs="Calibri"/>
          <w:sz w:val="16"/>
        </w:rPr>
        <w:t xml:space="preserve"> between nations </w:t>
      </w:r>
      <w:r w:rsidRPr="00C216A7">
        <w:rPr>
          <w:rStyle w:val="StyleUnderline"/>
          <w:rFonts w:cs="Calibri"/>
        </w:rPr>
        <w:t>lead to peace, with</w:t>
      </w:r>
      <w:r w:rsidRPr="00C216A7">
        <w:rPr>
          <w:rFonts w:cs="Calibri"/>
          <w:sz w:val="16"/>
        </w:rPr>
        <w:t xml:space="preserve"> liberals pointing to </w:t>
      </w:r>
      <w:r w:rsidRPr="00C216A7">
        <w:rPr>
          <w:rStyle w:val="StyleUnderline"/>
          <w:rFonts w:cs="Calibri"/>
        </w:rPr>
        <w:t xml:space="preserve">three important points </w:t>
      </w:r>
      <w:r w:rsidRPr="00C216A7">
        <w:rPr>
          <w:rFonts w:cs="Calibri"/>
          <w:sz w:val="16"/>
        </w:rPr>
        <w:t>(Korbel and Chen, 2009, p. 15):</w:t>
      </w:r>
    </w:p>
    <w:p w14:paraId="313CD363" w14:textId="77777777" w:rsidR="00026569" w:rsidRPr="00C216A7" w:rsidRDefault="00026569" w:rsidP="00026569">
      <w:pPr>
        <w:rPr>
          <w:rFonts w:cs="Calibri"/>
          <w:sz w:val="16"/>
        </w:rPr>
      </w:pPr>
      <w:r w:rsidRPr="00C216A7">
        <w:rPr>
          <w:rStyle w:val="Emphasis"/>
        </w:rPr>
        <w:t>(1)</w:t>
      </w:r>
      <w:r w:rsidRPr="00C216A7">
        <w:rPr>
          <w:rFonts w:cs="Calibri"/>
          <w:sz w:val="16"/>
        </w:rPr>
        <w:t xml:space="preserve"> The </w:t>
      </w:r>
      <w:r w:rsidRPr="00C216A7">
        <w:rPr>
          <w:rStyle w:val="StyleUnderline"/>
          <w:rFonts w:cs="Calibri"/>
          <w:highlight w:val="green"/>
        </w:rPr>
        <w:t>costs of</w:t>
      </w:r>
      <w:r w:rsidRPr="00C216A7">
        <w:rPr>
          <w:rStyle w:val="StyleUnderline"/>
          <w:rFonts w:cs="Calibri"/>
        </w:rPr>
        <w:t xml:space="preserve"> waging a </w:t>
      </w:r>
      <w:r w:rsidRPr="00C216A7">
        <w:rPr>
          <w:rStyle w:val="StyleUnderline"/>
          <w:rFonts w:cs="Calibri"/>
          <w:highlight w:val="green"/>
        </w:rPr>
        <w:t>war against</w:t>
      </w:r>
      <w:r w:rsidRPr="00C216A7">
        <w:rPr>
          <w:rStyle w:val="StyleUnderline"/>
          <w:rFonts w:cs="Calibri"/>
        </w:rPr>
        <w:t xml:space="preserve"> state’s </w:t>
      </w:r>
      <w:r w:rsidRPr="00C216A7">
        <w:rPr>
          <w:rStyle w:val="StyleUnderline"/>
          <w:rFonts w:cs="Calibri"/>
          <w:highlight w:val="green"/>
        </w:rPr>
        <w:t xml:space="preserve">economic partner are </w:t>
      </w:r>
      <w:r w:rsidRPr="00C216A7">
        <w:rPr>
          <w:rStyle w:val="Emphasis"/>
          <w:highlight w:val="green"/>
        </w:rPr>
        <w:t>very high</w:t>
      </w:r>
      <w:r w:rsidRPr="00C216A7">
        <w:rPr>
          <w:rStyle w:val="StyleUnderline"/>
          <w:rFonts w:cs="Calibri"/>
        </w:rPr>
        <w:t xml:space="preserve"> because fighting against a partner with which the state trade and invest,</w:t>
      </w:r>
      <w:r w:rsidRPr="00C216A7">
        <w:rPr>
          <w:rFonts w:cs="Calibri"/>
          <w:sz w:val="16"/>
        </w:rPr>
        <w:t xml:space="preserve"> the state actually </w:t>
      </w:r>
      <w:r w:rsidRPr="00C216A7">
        <w:rPr>
          <w:rStyle w:val="StyleUnderline"/>
          <w:rFonts w:cs="Calibri"/>
        </w:rPr>
        <w:t xml:space="preserve">fights against itself </w:t>
      </w:r>
      <w:r w:rsidRPr="00C216A7">
        <w:rPr>
          <w:rStyle w:val="StyleUnderline"/>
          <w:rFonts w:cs="Calibri"/>
          <w:highlight w:val="green"/>
        </w:rPr>
        <w:t>because</w:t>
      </w:r>
      <w:r w:rsidRPr="00C216A7">
        <w:rPr>
          <w:rStyle w:val="StyleUnderline"/>
          <w:rFonts w:cs="Calibri"/>
        </w:rPr>
        <w:t xml:space="preserve"> a war between </w:t>
      </w:r>
      <w:r w:rsidRPr="00C216A7">
        <w:rPr>
          <w:rStyle w:val="StyleUnderline"/>
          <w:rFonts w:cs="Calibri"/>
          <w:highlight w:val="green"/>
        </w:rPr>
        <w:t>the</w:t>
      </w:r>
      <w:r w:rsidRPr="00C216A7">
        <w:rPr>
          <w:rStyle w:val="StyleUnderline"/>
          <w:rFonts w:cs="Calibri"/>
        </w:rPr>
        <w:t xml:space="preserve"> state and its partner must have a </w:t>
      </w:r>
      <w:r w:rsidRPr="00C216A7">
        <w:rPr>
          <w:rStyle w:val="StyleUnderline"/>
          <w:rFonts w:cs="Calibri"/>
          <w:highlight w:val="green"/>
        </w:rPr>
        <w:t>negative effect on the</w:t>
      </w:r>
      <w:r w:rsidRPr="00C216A7">
        <w:rPr>
          <w:rStyle w:val="StyleUnderline"/>
          <w:rFonts w:cs="Calibri"/>
        </w:rPr>
        <w:t xml:space="preserve"> state’s </w:t>
      </w:r>
      <w:r w:rsidRPr="00C216A7">
        <w:rPr>
          <w:rStyle w:val="StyleUnderline"/>
          <w:rFonts w:cs="Calibri"/>
          <w:highlight w:val="green"/>
        </w:rPr>
        <w:t>economy</w:t>
      </w:r>
      <w:r w:rsidRPr="00C216A7">
        <w:rPr>
          <w:rFonts w:cs="Calibri"/>
          <w:sz w:val="16"/>
        </w:rPr>
        <w:t>.</w:t>
      </w:r>
    </w:p>
    <w:p w14:paraId="05864B92" w14:textId="77777777" w:rsidR="00026569" w:rsidRPr="00C216A7" w:rsidRDefault="00026569" w:rsidP="00026569">
      <w:pPr>
        <w:rPr>
          <w:rFonts w:cs="Calibri"/>
          <w:sz w:val="16"/>
        </w:rPr>
      </w:pPr>
      <w:r w:rsidRPr="00C216A7">
        <w:rPr>
          <w:rStyle w:val="Emphasis"/>
        </w:rPr>
        <w:t>(2)</w:t>
      </w:r>
      <w:r w:rsidRPr="00C216A7">
        <w:rPr>
          <w:rFonts w:cs="Calibri"/>
          <w:sz w:val="16"/>
        </w:rPr>
        <w:t xml:space="preserve"> </w:t>
      </w:r>
      <w:r w:rsidRPr="00C216A7">
        <w:rPr>
          <w:rStyle w:val="StyleUnderline"/>
          <w:rFonts w:cs="Calibri"/>
        </w:rPr>
        <w:t xml:space="preserve">Economic ties change states’ preferences </w:t>
      </w:r>
      <w:r w:rsidRPr="00C216A7">
        <w:rPr>
          <w:rStyle w:val="StyleUnderline"/>
          <w:rFonts w:cs="Calibri"/>
          <w:highlight w:val="green"/>
        </w:rPr>
        <w:t>when</w:t>
      </w:r>
      <w:r w:rsidRPr="00C216A7">
        <w:rPr>
          <w:rStyle w:val="StyleUnderline"/>
          <w:rFonts w:cs="Calibri"/>
        </w:rPr>
        <w:t xml:space="preserve"> economic ties between two states become stronger and these two </w:t>
      </w:r>
      <w:r w:rsidRPr="00C216A7">
        <w:rPr>
          <w:rStyle w:val="StyleUnderline"/>
          <w:rFonts w:cs="Calibri"/>
          <w:highlight w:val="green"/>
        </w:rPr>
        <w:t>states become more</w:t>
      </w:r>
      <w:r w:rsidRPr="00C216A7">
        <w:rPr>
          <w:rStyle w:val="StyleUnderline"/>
          <w:rFonts w:cs="Calibri"/>
        </w:rPr>
        <w:t xml:space="preserve"> economically </w:t>
      </w:r>
      <w:r w:rsidRPr="00C216A7">
        <w:rPr>
          <w:rStyle w:val="StyleUnderline"/>
          <w:rFonts w:cs="Calibri"/>
          <w:highlight w:val="green"/>
        </w:rPr>
        <w:t>interdependent</w:t>
      </w:r>
      <w:r w:rsidRPr="00C216A7">
        <w:rPr>
          <w:rFonts w:cs="Calibri"/>
          <w:sz w:val="16"/>
        </w:rPr>
        <w:t xml:space="preserve"> or even integrated, </w:t>
      </w:r>
      <w:r w:rsidRPr="00C216A7">
        <w:rPr>
          <w:rStyle w:val="StyleUnderline"/>
          <w:rFonts w:cs="Calibri"/>
          <w:highlight w:val="green"/>
        </w:rPr>
        <w:t>economic interests</w:t>
      </w:r>
      <w:r w:rsidRPr="00C216A7">
        <w:rPr>
          <w:rFonts w:cs="Calibri"/>
          <w:sz w:val="16"/>
        </w:rPr>
        <w:t xml:space="preserve"> – </w:t>
      </w:r>
      <w:r w:rsidRPr="00C216A7">
        <w:rPr>
          <w:rStyle w:val="StyleUnderline"/>
          <w:rFonts w:cs="Calibri"/>
        </w:rPr>
        <w:t xml:space="preserve">compared with other national interests such as military buildup – </w:t>
      </w:r>
      <w:r w:rsidRPr="00C216A7">
        <w:rPr>
          <w:rStyle w:val="StyleUnderline"/>
          <w:rFonts w:cs="Calibri"/>
          <w:highlight w:val="green"/>
        </w:rPr>
        <w:t>become the most important</w:t>
      </w:r>
      <w:r w:rsidRPr="00C216A7">
        <w:rPr>
          <w:rFonts w:cs="Calibri"/>
          <w:sz w:val="16"/>
        </w:rPr>
        <w:t>.</w:t>
      </w:r>
    </w:p>
    <w:p w14:paraId="0C0DC1E9" w14:textId="77777777" w:rsidR="00026569" w:rsidRPr="00C216A7" w:rsidRDefault="00026569" w:rsidP="00026569">
      <w:pPr>
        <w:rPr>
          <w:rFonts w:cs="Calibri"/>
          <w:sz w:val="16"/>
        </w:rPr>
      </w:pPr>
      <w:r w:rsidRPr="00C216A7">
        <w:rPr>
          <w:rStyle w:val="Emphasis"/>
        </w:rPr>
        <w:t>(3)</w:t>
      </w:r>
      <w:r w:rsidRPr="00C216A7">
        <w:rPr>
          <w:rFonts w:cs="Calibri"/>
          <w:sz w:val="16"/>
        </w:rPr>
        <w:t xml:space="preserve"> </w:t>
      </w:r>
      <w:r w:rsidRPr="00C216A7">
        <w:rPr>
          <w:rStyle w:val="StyleUnderline"/>
          <w:rFonts w:cs="Calibri"/>
        </w:rPr>
        <w:t xml:space="preserve">Strong economic </w:t>
      </w:r>
      <w:r w:rsidRPr="00C216A7">
        <w:rPr>
          <w:rStyle w:val="StyleUnderline"/>
          <w:rFonts w:cs="Calibri"/>
          <w:highlight w:val="green"/>
        </w:rPr>
        <w:t>ties make non-military threats</w:t>
      </w:r>
      <w:r w:rsidRPr="00C216A7">
        <w:rPr>
          <w:rStyle w:val="StyleUnderline"/>
          <w:rFonts w:cs="Calibri"/>
        </w:rPr>
        <w:t xml:space="preserve"> such as economic sanctions </w:t>
      </w:r>
      <w:r w:rsidRPr="00C216A7">
        <w:rPr>
          <w:rStyle w:val="StyleUnderline"/>
          <w:rFonts w:cs="Calibri"/>
          <w:highlight w:val="green"/>
        </w:rPr>
        <w:t>credible</w:t>
      </w:r>
      <w:r w:rsidRPr="00C216A7">
        <w:rPr>
          <w:rFonts w:cs="Calibri"/>
          <w:sz w:val="16"/>
        </w:rPr>
        <w:t xml:space="preserve">. </w:t>
      </w:r>
      <w:r w:rsidRPr="00C216A7">
        <w:rPr>
          <w:rStyle w:val="StyleUnderline"/>
          <w:rFonts w:cs="Calibri"/>
        </w:rPr>
        <w:t xml:space="preserve">Therefore, </w:t>
      </w:r>
      <w:r w:rsidRPr="00C216A7">
        <w:rPr>
          <w:rStyle w:val="StyleUnderline"/>
          <w:rFonts w:cs="Calibri"/>
          <w:highlight w:val="green"/>
        </w:rPr>
        <w:t>when there is</w:t>
      </w:r>
      <w:r w:rsidRPr="00C216A7">
        <w:rPr>
          <w:rFonts w:cs="Calibri"/>
          <w:sz w:val="16"/>
        </w:rPr>
        <w:t xml:space="preserve"> a </w:t>
      </w:r>
      <w:r w:rsidRPr="00C216A7">
        <w:rPr>
          <w:rStyle w:val="StyleUnderline"/>
          <w:rFonts w:cs="Calibri"/>
          <w:highlight w:val="green"/>
        </w:rPr>
        <w:t>conflict</w:t>
      </w:r>
      <w:r w:rsidRPr="00C216A7">
        <w:rPr>
          <w:rFonts w:cs="Calibri"/>
          <w:sz w:val="16"/>
        </w:rPr>
        <w:t xml:space="preserve"> between two states that have strong economic ties, </w:t>
      </w:r>
      <w:r w:rsidRPr="00C216A7">
        <w:rPr>
          <w:rStyle w:val="StyleUnderline"/>
          <w:rFonts w:cs="Calibri"/>
        </w:rPr>
        <w:t xml:space="preserve">a </w:t>
      </w:r>
      <w:r w:rsidRPr="00C216A7">
        <w:rPr>
          <w:rStyle w:val="Emphasis"/>
          <w:highlight w:val="green"/>
        </w:rPr>
        <w:t>non-military threat</w:t>
      </w:r>
      <w:r w:rsidRPr="00C216A7">
        <w:rPr>
          <w:rStyle w:val="StyleUnderline"/>
          <w:rFonts w:cs="Calibri"/>
          <w:highlight w:val="green"/>
        </w:rPr>
        <w:t xml:space="preserve"> is more likely</w:t>
      </w:r>
      <w:r w:rsidRPr="00C216A7">
        <w:rPr>
          <w:rStyle w:val="StyleUnderline"/>
          <w:rFonts w:cs="Calibri"/>
        </w:rPr>
        <w:t xml:space="preserve"> to be the choice</w:t>
      </w:r>
      <w:r w:rsidRPr="00C216A7">
        <w:rPr>
          <w:rFonts w:cs="Calibri"/>
          <w:sz w:val="16"/>
        </w:rPr>
        <w:t xml:space="preserve">. </w:t>
      </w:r>
    </w:p>
    <w:p w14:paraId="06D4BF05" w14:textId="77777777" w:rsidR="00026569" w:rsidRPr="00C216A7" w:rsidRDefault="00026569" w:rsidP="00026569">
      <w:pPr>
        <w:rPr>
          <w:rFonts w:cs="Calibri"/>
          <w:sz w:val="16"/>
        </w:rPr>
      </w:pPr>
      <w:r w:rsidRPr="00C216A7">
        <w:rPr>
          <w:rFonts w:cs="Calibri"/>
          <w:sz w:val="16"/>
        </w:rPr>
        <w:t xml:space="preserve">Liberals, assuming that states seek to maximize absolute welfare, maintain that situations of </w:t>
      </w:r>
      <w:r w:rsidRPr="00C216A7">
        <w:rPr>
          <w:rStyle w:val="Emphasis"/>
          <w:highlight w:val="green"/>
        </w:rPr>
        <w:t>high trade</w:t>
      </w:r>
      <w:r w:rsidRPr="00C216A7">
        <w:rPr>
          <w:rStyle w:val="StyleUnderline"/>
          <w:rFonts w:cs="Calibri"/>
          <w:highlight w:val="green"/>
        </w:rPr>
        <w:t xml:space="preserve"> should continue</w:t>
      </w:r>
      <w:r w:rsidRPr="00C216A7">
        <w:rPr>
          <w:rStyle w:val="StyleUnderline"/>
          <w:rFonts w:cs="Calibri"/>
        </w:rPr>
        <w:t xml:space="preserve"> into the foreseeable future</w:t>
      </w:r>
      <w:r w:rsidRPr="00C216A7">
        <w:rPr>
          <w:rFonts w:cs="Calibri"/>
          <w:sz w:val="16"/>
        </w:rPr>
        <w:t xml:space="preserve"> as long as states are rational; such </w:t>
      </w:r>
      <w:r w:rsidRPr="00C216A7">
        <w:rPr>
          <w:rStyle w:val="StyleUnderline"/>
          <w:rFonts w:cs="Calibri"/>
          <w:highlight w:val="green"/>
        </w:rPr>
        <w:t>actors have no reason to forsake</w:t>
      </w:r>
      <w:r w:rsidRPr="00C216A7">
        <w:rPr>
          <w:rStyle w:val="StyleUnderline"/>
          <w:rFonts w:cs="Calibri"/>
        </w:rPr>
        <w:t xml:space="preserve"> the </w:t>
      </w:r>
      <w:r w:rsidRPr="00C216A7">
        <w:rPr>
          <w:rStyle w:val="StyleUnderline"/>
          <w:rFonts w:cs="Calibri"/>
          <w:highlight w:val="green"/>
        </w:rPr>
        <w:t>benefits</w:t>
      </w:r>
      <w:r w:rsidRPr="00C216A7">
        <w:rPr>
          <w:rStyle w:val="StyleUnderline"/>
          <w:rFonts w:cs="Calibri"/>
        </w:rPr>
        <w:t xml:space="preserve"> from trade, especially defection from the trading arrangement will only lead to retaliation</w:t>
      </w:r>
      <w:r w:rsidRPr="00C216A7">
        <w:rPr>
          <w:rFonts w:cs="Calibri"/>
          <w:sz w:val="16"/>
        </w:rPr>
        <w:t xml:space="preserve">. Liberals can argue that </w:t>
      </w:r>
      <w:r w:rsidRPr="00C216A7">
        <w:rPr>
          <w:rStyle w:val="StyleUnderline"/>
          <w:rFonts w:cs="Calibri"/>
        </w:rPr>
        <w:t>interdependence as reflected in high trade at any particular moment in time-will foster peace, given the benefits of trade over war</w:t>
      </w:r>
      <w:r w:rsidRPr="00C216A7">
        <w:rPr>
          <w:rFonts w:cs="Calibri"/>
          <w:sz w:val="16"/>
        </w:rPr>
        <w:t xml:space="preserve"> (Copeland, 1996, p. 16).</w:t>
      </w:r>
    </w:p>
    <w:p w14:paraId="2AB0DF36" w14:textId="77777777" w:rsidR="00026569" w:rsidRPr="00C216A7" w:rsidRDefault="00026569" w:rsidP="00026569">
      <w:pPr>
        <w:rPr>
          <w:rFonts w:cs="Calibri"/>
          <w:sz w:val="16"/>
        </w:rPr>
      </w:pPr>
      <w:r w:rsidRPr="00C216A7">
        <w:rPr>
          <w:rFonts w:cs="Calibri"/>
          <w:sz w:val="16"/>
        </w:rPr>
        <w:t xml:space="preserve">The core liberal position is straightforward trade provides valuable benefits, or “gains from trade,” to any particular state. </w:t>
      </w:r>
      <w:r w:rsidRPr="00C216A7">
        <w:rPr>
          <w:rStyle w:val="StyleUnderline"/>
          <w:rFonts w:cs="Calibri"/>
        </w:rPr>
        <w:t>A dependent state should therefore seek to avoid war, as peaceful trading gives it all the benefits of close ties without any of the costs and risks of war. Trade pays more than war, so dependent states should prefer to trade not invade</w:t>
      </w:r>
      <w:r w:rsidRPr="00C216A7">
        <w:rPr>
          <w:rFonts w:cs="Calibri"/>
          <w:sz w:val="16"/>
        </w:rPr>
        <w:t xml:space="preserve"> (Copeland, 1996, p. 8).</w:t>
      </w:r>
    </w:p>
    <w:p w14:paraId="5E6FDD87" w14:textId="77777777" w:rsidR="00026569" w:rsidRPr="00C216A7" w:rsidRDefault="00026569" w:rsidP="00026569">
      <w:pPr>
        <w:rPr>
          <w:rFonts w:cs="Calibri"/>
        </w:rPr>
      </w:pPr>
    </w:p>
    <w:p w14:paraId="049265C1" w14:textId="77777777" w:rsidR="00026569" w:rsidRPr="00C216A7" w:rsidRDefault="00026569" w:rsidP="00026569">
      <w:pPr>
        <w:pStyle w:val="Heading4"/>
        <w:rPr>
          <w:rFonts w:cs="Calibri"/>
        </w:rPr>
      </w:pPr>
      <w:r w:rsidRPr="00C216A7">
        <w:rPr>
          <w:rFonts w:cs="Calibri"/>
        </w:rPr>
        <w:lastRenderedPageBreak/>
        <w:t>[Optional] Studies prove.</w:t>
      </w:r>
    </w:p>
    <w:p w14:paraId="7F564B31" w14:textId="77777777" w:rsidR="00026569" w:rsidRPr="00C216A7" w:rsidRDefault="00026569" w:rsidP="00026569">
      <w:pPr>
        <w:rPr>
          <w:rFonts w:cs="Calibri"/>
        </w:rPr>
      </w:pPr>
      <w:r w:rsidRPr="00C216A7">
        <w:rPr>
          <w:rStyle w:val="Style13ptBold"/>
          <w:rFonts w:cs="Calibri"/>
        </w:rPr>
        <w:t>Dafoe 14</w:t>
      </w:r>
      <w:r w:rsidRPr="00C216A7">
        <w:rPr>
          <w:rFonts w:cs="Calibri"/>
        </w:rPr>
        <w:t>, Political Science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2C8F8BD7" w14:textId="77777777" w:rsidR="00026569" w:rsidRPr="00C216A7" w:rsidRDefault="00026569" w:rsidP="00026569">
      <w:pPr>
        <w:rPr>
          <w:rFonts w:cs="Calibri"/>
          <w:sz w:val="10"/>
        </w:rPr>
      </w:pPr>
      <w:r w:rsidRPr="00C216A7">
        <w:rPr>
          <w:rStyle w:val="IntenseEmphasis"/>
          <w:rFonts w:cs="Calibri"/>
        </w:rPr>
        <w:t xml:space="preserve">Countries with </w:t>
      </w:r>
      <w:r w:rsidRPr="00C216A7">
        <w:rPr>
          <w:rStyle w:val="IntenseEmphasis"/>
          <w:rFonts w:cs="Calibri"/>
          <w:highlight w:val="green"/>
        </w:rPr>
        <w:t>liberal</w:t>
      </w:r>
      <w:r w:rsidRPr="00C216A7">
        <w:rPr>
          <w:rStyle w:val="IntenseEmphasis"/>
          <w:rFonts w:cs="Calibri"/>
        </w:rPr>
        <w:t xml:space="preserve"> political and economic </w:t>
      </w:r>
      <w:r w:rsidRPr="00C216A7">
        <w:rPr>
          <w:rStyle w:val="IntenseEmphasis"/>
          <w:rFonts w:cs="Calibri"/>
          <w:highlight w:val="green"/>
        </w:rPr>
        <w:t xml:space="preserve">systems </w:t>
      </w:r>
      <w:r w:rsidRPr="00C216A7">
        <w:rPr>
          <w:rStyle w:val="Emphasis"/>
          <w:highlight w:val="green"/>
        </w:rPr>
        <w:t>rarely use military force</w:t>
      </w:r>
      <w:r w:rsidRPr="00C216A7">
        <w:rPr>
          <w:rStyle w:val="IntenseEmphasis"/>
          <w:rFonts w:cs="Calibri"/>
        </w:rPr>
        <w:t xml:space="preserve"> against each other.</w:t>
      </w:r>
      <w:r w:rsidRPr="00C216A7">
        <w:rPr>
          <w:rFonts w:cs="Calibri"/>
          <w:sz w:val="10"/>
        </w:rPr>
        <w:t xml:space="preserve"> This anomalous </w:t>
      </w:r>
      <w:r w:rsidRPr="00C216A7">
        <w:rPr>
          <w:rStyle w:val="IntenseEmphasis"/>
          <w:rFonts w:cs="Calibri"/>
        </w:rPr>
        <w:t>peace has been most prominently attributed to the ‘democratic peace’</w:t>
      </w:r>
      <w:r w:rsidRPr="00C216A7">
        <w:rPr>
          <w:rFonts w:cs="Calibri"/>
          <w:sz w:val="10"/>
        </w:rPr>
        <w:t xml:space="preserve"> – the apparent tendency for democratic countries to avoid militarized conflict with each other (</w:t>
      </w:r>
      <w:proofErr w:type="spellStart"/>
      <w:r w:rsidRPr="00C216A7">
        <w:rPr>
          <w:rFonts w:cs="Calibri"/>
          <w:sz w:val="10"/>
        </w:rPr>
        <w:t>Maoz</w:t>
      </w:r>
      <w:proofErr w:type="spellEnd"/>
      <w:r w:rsidRPr="00C216A7">
        <w:rPr>
          <w:rFonts w:cs="Calibri"/>
          <w:sz w:val="10"/>
        </w:rPr>
        <w:t xml:space="preserve"> &amp; </w:t>
      </w:r>
      <w:proofErr w:type="spellStart"/>
      <w:r w:rsidRPr="00C216A7">
        <w:rPr>
          <w:rFonts w:cs="Calibri"/>
          <w:sz w:val="10"/>
        </w:rPr>
        <w:t>Russett</w:t>
      </w:r>
      <w:proofErr w:type="spellEnd"/>
      <w:r w:rsidRPr="00C216A7">
        <w:rPr>
          <w:rFonts w:cs="Calibri"/>
          <w:sz w:val="10"/>
        </w:rPr>
        <w:t xml:space="preserve">, 1993; Ray, 1995; Dafoe, </w:t>
      </w:r>
      <w:proofErr w:type="spellStart"/>
      <w:r w:rsidRPr="00C216A7">
        <w:rPr>
          <w:rFonts w:cs="Calibri"/>
          <w:sz w:val="10"/>
        </w:rPr>
        <w:t>Oneal</w:t>
      </w:r>
      <w:proofErr w:type="spellEnd"/>
      <w:r w:rsidRPr="00C216A7">
        <w:rPr>
          <w:rFonts w:cs="Calibri"/>
          <w:sz w:val="10"/>
        </w:rPr>
        <w:t xml:space="preserve"> &amp; </w:t>
      </w:r>
      <w:proofErr w:type="spellStart"/>
      <w:r w:rsidRPr="00C216A7">
        <w:rPr>
          <w:rFonts w:cs="Calibri"/>
          <w:sz w:val="10"/>
        </w:rPr>
        <w:t>Russett</w:t>
      </w:r>
      <w:proofErr w:type="spellEnd"/>
      <w:r w:rsidRPr="00C216A7">
        <w:rPr>
          <w:rFonts w:cs="Calibri"/>
          <w:sz w:val="10"/>
        </w:rPr>
        <w:t xml:space="preserve">, 2013).More recently, however, </w:t>
      </w:r>
      <w:r w:rsidRPr="00C216A7">
        <w:rPr>
          <w:rStyle w:val="IntenseEmphasis"/>
          <w:rFonts w:cs="Calibri"/>
        </w:rPr>
        <w:t xml:space="preserve">scholars have proposed that the liberal </w:t>
      </w:r>
      <w:r w:rsidRPr="00C216A7">
        <w:rPr>
          <w:rStyle w:val="IntenseEmphasis"/>
          <w:rFonts w:cs="Calibri"/>
          <w:highlight w:val="green"/>
        </w:rPr>
        <w:t>peace</w:t>
      </w:r>
      <w:r w:rsidRPr="00C216A7">
        <w:rPr>
          <w:rStyle w:val="IntenseEmphasis"/>
          <w:rFonts w:cs="Calibri"/>
        </w:rPr>
        <w:t xml:space="preserve"> could be</w:t>
      </w:r>
      <w:r w:rsidRPr="00C216A7">
        <w:rPr>
          <w:rFonts w:cs="Calibri"/>
          <w:sz w:val="10"/>
        </w:rPr>
        <w:t xml:space="preserve"> partly (</w:t>
      </w:r>
      <w:proofErr w:type="spellStart"/>
      <w:r w:rsidRPr="00C216A7">
        <w:rPr>
          <w:rFonts w:cs="Calibri"/>
          <w:sz w:val="10"/>
        </w:rPr>
        <w:t>Russett</w:t>
      </w:r>
      <w:proofErr w:type="spellEnd"/>
      <w:r w:rsidRPr="00C216A7">
        <w:rPr>
          <w:rFonts w:cs="Calibri"/>
          <w:sz w:val="10"/>
        </w:rPr>
        <w:t xml:space="preserve"> &amp; </w:t>
      </w:r>
      <w:proofErr w:type="spellStart"/>
      <w:r w:rsidRPr="00C216A7">
        <w:rPr>
          <w:rFonts w:cs="Calibri"/>
          <w:sz w:val="10"/>
        </w:rPr>
        <w:t>Oneal</w:t>
      </w:r>
      <w:proofErr w:type="spellEnd"/>
      <w:r w:rsidRPr="00C216A7">
        <w:rPr>
          <w:rFonts w:cs="Calibri"/>
          <w:sz w:val="10"/>
        </w:rPr>
        <w:t xml:space="preserve">, 2001) or </w:t>
      </w:r>
      <w:r w:rsidRPr="00C216A7">
        <w:rPr>
          <w:rStyle w:val="IntenseEmphasis"/>
          <w:rFonts w:cs="Calibri"/>
        </w:rPr>
        <w:t>primarily</w:t>
      </w:r>
      <w:r w:rsidRPr="00C216A7">
        <w:rPr>
          <w:rFonts w:cs="Calibri"/>
          <w:sz w:val="10"/>
        </w:rPr>
        <w:t xml:space="preserve"> (Gartzke, 2007; but see Dafoe, 2011) </w:t>
      </w:r>
      <w:r w:rsidRPr="00C216A7">
        <w:rPr>
          <w:rStyle w:val="Emphasis"/>
          <w:highlight w:val="green"/>
        </w:rPr>
        <w:t xml:space="preserve">attributed to </w:t>
      </w:r>
      <w:r w:rsidRPr="00C216A7">
        <w:rPr>
          <w:rStyle w:val="Emphasis"/>
        </w:rPr>
        <w:t>liberal economic factors</w:t>
      </w:r>
      <w:r w:rsidRPr="00C216A7">
        <w:rPr>
          <w:rFonts w:cs="Calibri"/>
          <w:sz w:val="10"/>
        </w:rPr>
        <w:t xml:space="preserve">, </w:t>
      </w:r>
      <w:r w:rsidRPr="00C216A7">
        <w:rPr>
          <w:rStyle w:val="Emphasis"/>
        </w:rPr>
        <w:t xml:space="preserve">such as commercial and financial </w:t>
      </w:r>
      <w:r w:rsidRPr="00C216A7">
        <w:rPr>
          <w:rStyle w:val="Emphasis"/>
          <w:highlight w:val="green"/>
        </w:rPr>
        <w:t>interdependence</w:t>
      </w:r>
      <w:r w:rsidRPr="00C216A7">
        <w:rPr>
          <w:rFonts w:cs="Calibri"/>
          <w:sz w:val="10"/>
        </w:rPr>
        <w:t xml:space="preserve">. In particular, Erik Gartzke, Quan Li &amp; Charles Boehmer (2001), henceforth referred to as GLB, have demonstrated that </w:t>
      </w:r>
      <w:r w:rsidRPr="00C216A7">
        <w:rPr>
          <w:rStyle w:val="IntenseEmphasis"/>
          <w:rFonts w:cs="Calibri"/>
        </w:rPr>
        <w:t xml:space="preserve">measures of </w:t>
      </w:r>
      <w:r w:rsidRPr="00C216A7">
        <w:rPr>
          <w:rStyle w:val="IntenseEmphasis"/>
          <w:rFonts w:cs="Calibri"/>
          <w:highlight w:val="green"/>
        </w:rPr>
        <w:t xml:space="preserve">capital openness </w:t>
      </w:r>
      <w:r w:rsidRPr="00C216A7">
        <w:rPr>
          <w:rStyle w:val="IntenseEmphasis"/>
          <w:rFonts w:cs="Calibri"/>
        </w:rPr>
        <w:t xml:space="preserve">have a substantial and </w:t>
      </w:r>
      <w:r w:rsidRPr="00C216A7">
        <w:rPr>
          <w:rStyle w:val="Emphasis"/>
        </w:rPr>
        <w:t xml:space="preserve">statistically significant </w:t>
      </w:r>
      <w:r w:rsidRPr="00C216A7">
        <w:rPr>
          <w:rStyle w:val="Emphasis"/>
          <w:highlight w:val="green"/>
        </w:rPr>
        <w:t>association with peace</w:t>
      </w:r>
      <w:r w:rsidRPr="00C216A7">
        <w:rPr>
          <w:rStyle w:val="Emphasis"/>
        </w:rPr>
        <w:t>ful</w:t>
      </w:r>
      <w:r w:rsidRPr="00C216A7">
        <w:rPr>
          <w:rStyle w:val="IntenseEmphasis"/>
          <w:rFonts w:cs="Calibri"/>
        </w:rPr>
        <w:t xml:space="preserve"> dyadic relations</w:t>
      </w:r>
      <w:r w:rsidRPr="00C216A7">
        <w:rPr>
          <w:rFonts w:cs="Calibri"/>
          <w:sz w:val="10"/>
        </w:rPr>
        <w:t>. Gartzke (2007</w:t>
      </w:r>
      <w:r w:rsidRPr="00C216A7">
        <w:rPr>
          <w:rStyle w:val="IntenseEmphasis"/>
          <w:rFonts w:cs="Calibri"/>
        </w:rPr>
        <w:t xml:space="preserve">) confirms that this association is robust to a large variety of model specifications. </w:t>
      </w:r>
      <w:r w:rsidRPr="00C216A7">
        <w:rPr>
          <w:rFonts w:cs="Calibri"/>
          <w:sz w:val="10"/>
        </w:rPr>
        <w:t xml:space="preserve">To explain this correlation, GLB propose that countries </w:t>
      </w:r>
      <w:r w:rsidRPr="00C216A7">
        <w:rPr>
          <w:rStyle w:val="IntenseEmphasis"/>
          <w:rFonts w:cs="Calibri"/>
        </w:rPr>
        <w:t xml:space="preserve">with </w:t>
      </w:r>
      <w:r w:rsidRPr="00C216A7">
        <w:rPr>
          <w:rStyle w:val="IntenseEmphasis"/>
          <w:rFonts w:cs="Calibri"/>
          <w:highlight w:val="green"/>
        </w:rPr>
        <w:t xml:space="preserve">open </w:t>
      </w:r>
      <w:r w:rsidRPr="00C216A7">
        <w:rPr>
          <w:rStyle w:val="IntenseEmphasis"/>
          <w:rFonts w:cs="Calibri"/>
        </w:rPr>
        <w:t xml:space="preserve">capital </w:t>
      </w:r>
      <w:r w:rsidRPr="00C216A7">
        <w:rPr>
          <w:rStyle w:val="IntenseEmphasis"/>
          <w:rFonts w:cs="Calibri"/>
          <w:highlight w:val="green"/>
        </w:rPr>
        <w:t>markets</w:t>
      </w:r>
      <w:r w:rsidRPr="00C216A7">
        <w:rPr>
          <w:rStyle w:val="IntenseEmphasis"/>
          <w:rFonts w:cs="Calibri"/>
        </w:rPr>
        <w:t xml:space="preserve"> are more able to credibly </w:t>
      </w:r>
      <w:r w:rsidRPr="00C216A7">
        <w:rPr>
          <w:rStyle w:val="IntenseEmphasis"/>
          <w:rFonts w:cs="Calibri"/>
          <w:highlight w:val="green"/>
        </w:rPr>
        <w:t>signal</w:t>
      </w:r>
      <w:r w:rsidRPr="00C216A7">
        <w:rPr>
          <w:rStyle w:val="IntenseEmphasis"/>
          <w:rFonts w:cs="Calibri"/>
        </w:rPr>
        <w:t xml:space="preserve"> their </w:t>
      </w:r>
      <w:r w:rsidRPr="00C216A7">
        <w:rPr>
          <w:rStyle w:val="IntenseEmphasis"/>
          <w:rFonts w:cs="Calibri"/>
          <w:highlight w:val="green"/>
        </w:rPr>
        <w:t>resolve through</w:t>
      </w:r>
      <w:r w:rsidRPr="00C216A7">
        <w:rPr>
          <w:rStyle w:val="IntenseEmphasis"/>
          <w:rFonts w:cs="Calibri"/>
        </w:rPr>
        <w:t xml:space="preserve"> </w:t>
      </w:r>
      <w:r w:rsidRPr="00C216A7">
        <w:rPr>
          <w:rStyle w:val="Emphasis"/>
        </w:rPr>
        <w:t xml:space="preserve">the bearing of greater </w:t>
      </w:r>
      <w:r w:rsidRPr="00C216A7">
        <w:rPr>
          <w:rStyle w:val="Emphasis"/>
          <w:highlight w:val="green"/>
        </w:rPr>
        <w:t>economic costs prior to</w:t>
      </w:r>
      <w:r w:rsidRPr="00C216A7">
        <w:rPr>
          <w:rStyle w:val="Emphasis"/>
        </w:rPr>
        <w:t xml:space="preserve"> the outbreak of </w:t>
      </w:r>
      <w:r w:rsidRPr="00C216A7">
        <w:rPr>
          <w:rStyle w:val="Emphasis"/>
          <w:highlight w:val="green"/>
        </w:rPr>
        <w:t>militarized conflict</w:t>
      </w:r>
      <w:r w:rsidRPr="00C216A7">
        <w:rPr>
          <w:rStyle w:val="Emphasis"/>
        </w:rPr>
        <w:t xml:space="preserve">. </w:t>
      </w:r>
      <w:r w:rsidRPr="00C216A7">
        <w:rPr>
          <w:rFonts w:cs="Calibri"/>
          <w:sz w:val="10"/>
        </w:rPr>
        <w:t xml:space="preserve">This explanation is novel and </w:t>
      </w:r>
      <w:proofErr w:type="gramStart"/>
      <w:r w:rsidRPr="00C216A7">
        <w:rPr>
          <w:rFonts w:cs="Calibri"/>
          <w:sz w:val="10"/>
        </w:rPr>
        <w:t>plausible, and</w:t>
      </w:r>
      <w:proofErr w:type="gramEnd"/>
      <w:r w:rsidRPr="00C216A7">
        <w:rPr>
          <w:rFonts w:cs="Calibri"/>
          <w:sz w:val="10"/>
        </w:rPr>
        <w:t xml:space="preserve"> resonates with the rationalist view of asymmetric information as a cause of conflict (Fearon, 1995). Moreover, it implies clear testable predictions on evidential domains different from those examined by GLB. In this article </w:t>
      </w:r>
      <w:r w:rsidRPr="00C216A7">
        <w:rPr>
          <w:rStyle w:val="IntenseEmphasis"/>
          <w:rFonts w:cs="Calibri"/>
          <w:highlight w:val="green"/>
        </w:rPr>
        <w:t>we</w:t>
      </w:r>
      <w:r w:rsidRPr="00C216A7">
        <w:rPr>
          <w:rStyle w:val="IntenseEmphasis"/>
          <w:rFonts w:cs="Calibri"/>
        </w:rPr>
        <w:t xml:space="preserve"> exploit this opportunity by constructing a confirmatory </w:t>
      </w:r>
      <w:r w:rsidRPr="00C216A7">
        <w:rPr>
          <w:rStyle w:val="IntenseEmphasis"/>
          <w:rFonts w:cs="Calibri"/>
          <w:highlight w:val="green"/>
        </w:rPr>
        <w:t>test</w:t>
      </w:r>
      <w:r w:rsidRPr="00C216A7">
        <w:rPr>
          <w:rStyle w:val="IntenseEmphasis"/>
          <w:rFonts w:cs="Calibri"/>
        </w:rPr>
        <w:t xml:space="preserve"> of GLB’s theory of </w:t>
      </w:r>
      <w:r w:rsidRPr="00C216A7">
        <w:rPr>
          <w:rStyle w:val="Emphasis"/>
          <w:highlight w:val="green"/>
        </w:rPr>
        <w:t>market-mediated signaling</w:t>
      </w:r>
      <w:r w:rsidRPr="00C216A7">
        <w:rPr>
          <w:rStyle w:val="IntenseEmphasis"/>
          <w:rFonts w:cs="Calibri"/>
        </w:rPr>
        <w:t>. We first develop an innovative quantitative case selection technique to identify crucial cases where the mechanism of market-mediated signaling should be most easily observed</w:t>
      </w:r>
      <w:r w:rsidRPr="00C216A7">
        <w:rPr>
          <w:rFonts w:cs="Calibri"/>
          <w:sz w:val="10"/>
        </w:rPr>
        <w:t xml:space="preserve">. Specifically, we employ quantitative data and the statistical models used to support the theory we are probing to create an impartial and </w:t>
      </w:r>
      <w:proofErr w:type="spellStart"/>
      <w:r w:rsidRPr="00C216A7">
        <w:rPr>
          <w:rFonts w:cs="Calibri"/>
          <w:sz w:val="10"/>
        </w:rPr>
        <w:t>transparentmeans</w:t>
      </w:r>
      <w:proofErr w:type="spellEnd"/>
      <w:r w:rsidRPr="00C216A7">
        <w:rPr>
          <w:rFonts w:cs="Calibri"/>
          <w:sz w:val="10"/>
        </w:rPr>
        <w:t xml:space="preserve"> of selecting cases in which the theory – as specified by the theory’s creators –makes its most confident </w:t>
      </w:r>
      <w:proofErr w:type="spellStart"/>
      <w:r w:rsidRPr="00C216A7">
        <w:rPr>
          <w:rFonts w:cs="Calibri"/>
          <w:sz w:val="10"/>
        </w:rPr>
        <w:t>predictions.We</w:t>
      </w:r>
      <w:proofErr w:type="spellEnd"/>
      <w:r w:rsidRPr="00C216A7">
        <w:rPr>
          <w:rFonts w:cs="Calibri"/>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C216A7">
        <w:rPr>
          <w:rFonts w:cs="Calibri"/>
          <w:sz w:val="10"/>
        </w:rPr>
        <w:t>signaling:</w:t>
      </w:r>
      <w:proofErr w:type="gramEnd"/>
      <w:r w:rsidRPr="00C216A7">
        <w:rPr>
          <w:rFonts w:cs="Calibri"/>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C216A7">
        <w:rPr>
          <w:rStyle w:val="IntenseEmphasis"/>
          <w:rFonts w:cs="Calibri"/>
        </w:rPr>
        <w:t xml:space="preserve">our confirmatory test finds that while </w:t>
      </w:r>
      <w:r w:rsidRPr="00C216A7">
        <w:rPr>
          <w:rStyle w:val="Emphasis"/>
        </w:rPr>
        <w:t xml:space="preserve">market-mediated signaling may be operative in the most serious disputes, it was largely absent in the less serious disputes </w:t>
      </w:r>
      <w:r w:rsidRPr="00C216A7">
        <w:rPr>
          <w:rStyle w:val="IntenseEmphasis"/>
          <w:rFonts w:cs="Calibri"/>
        </w:rPr>
        <w:t xml:space="preserve">that characterize most of the sample of militarized interstate disputes </w:t>
      </w:r>
      <w:r w:rsidRPr="00C216A7">
        <w:rPr>
          <w:rFonts w:cs="Calibri"/>
          <w:sz w:val="10"/>
        </w:rPr>
        <w:t xml:space="preserve">(MIDs). </w:t>
      </w:r>
      <w:r w:rsidRPr="00C216A7">
        <w:rPr>
          <w:rStyle w:val="IntenseEmphasis"/>
          <w:rFonts w:cs="Calibri"/>
        </w:rPr>
        <w:t>This suggests either that other mechanisms account for the correlation between capital openness and peace, or that the scope conditions for market-mediated signaling are restrictive</w:t>
      </w:r>
      <w:r w:rsidRPr="00C216A7">
        <w:rPr>
          <w:rFonts w:cs="Calibri"/>
          <w:sz w:val="10"/>
        </w:rPr>
        <w:t xml:space="preserve">. Of the signals that we observed, </w:t>
      </w:r>
      <w:r w:rsidRPr="00C216A7">
        <w:rPr>
          <w:rStyle w:val="Emphasis"/>
        </w:rPr>
        <w:t xml:space="preserve">strategic </w:t>
      </w:r>
      <w:r w:rsidRPr="00C216A7">
        <w:rPr>
          <w:rStyle w:val="Emphasis"/>
          <w:highlight w:val="green"/>
        </w:rPr>
        <w:t>market</w:t>
      </w:r>
      <w:r w:rsidRPr="00C216A7">
        <w:rPr>
          <w:rStyle w:val="Emphasis"/>
        </w:rPr>
        <w:t xml:space="preserve">-mediated </w:t>
      </w:r>
      <w:r w:rsidRPr="00C216A7">
        <w:rPr>
          <w:rStyle w:val="Emphasis"/>
          <w:highlight w:val="green"/>
        </w:rPr>
        <w:t xml:space="preserve">signals were </w:t>
      </w:r>
      <w:r w:rsidRPr="00C216A7">
        <w:rPr>
          <w:rStyle w:val="Emphasis"/>
        </w:rPr>
        <w:t xml:space="preserve">relatively more </w:t>
      </w:r>
      <w:r w:rsidRPr="00C216A7">
        <w:rPr>
          <w:rStyle w:val="Emphasis"/>
          <w:highlight w:val="green"/>
        </w:rPr>
        <w:t xml:space="preserve">important </w:t>
      </w:r>
      <w:r w:rsidRPr="00C216A7">
        <w:rPr>
          <w:rStyle w:val="Emphasis"/>
        </w:rPr>
        <w:t xml:space="preserve">than automatic market-mediated signals </w:t>
      </w:r>
      <w:r w:rsidRPr="00C216A7">
        <w:rPr>
          <w:rStyle w:val="Emphasis"/>
          <w:highlight w:val="green"/>
        </w:rPr>
        <w:t xml:space="preserve">in </w:t>
      </w:r>
      <w:r w:rsidRPr="00C216A7">
        <w:rPr>
          <w:rStyle w:val="Emphasis"/>
        </w:rPr>
        <w:t xml:space="preserve">the most </w:t>
      </w:r>
      <w:r w:rsidRPr="00C216A7">
        <w:rPr>
          <w:rStyle w:val="Emphasis"/>
          <w:highlight w:val="green"/>
        </w:rPr>
        <w:t>serious conflicts</w:t>
      </w:r>
      <w:r w:rsidRPr="00C216A7">
        <w:rPr>
          <w:rStyle w:val="Emphasis"/>
        </w:rPr>
        <w:t>.</w:t>
      </w:r>
      <w:r w:rsidRPr="00C216A7">
        <w:rPr>
          <w:rFonts w:cs="Calibri"/>
          <w:sz w:val="10"/>
        </w:rPr>
        <w:t xml:space="preserve"> </w:t>
      </w:r>
      <w:r w:rsidRPr="00C216A7">
        <w:rPr>
          <w:rStyle w:val="IntenseEmphasis"/>
          <w:rFonts w:cs="Calibri"/>
        </w:rPr>
        <w:t>We identify</w:t>
      </w:r>
      <w:r w:rsidRPr="00C216A7">
        <w:rPr>
          <w:rFonts w:cs="Calibri"/>
          <w:sz w:val="10"/>
        </w:rPr>
        <w:t xml:space="preserve"> a number of potential scope conditions, such as that (1) </w:t>
      </w:r>
      <w:r w:rsidRPr="00C216A7">
        <w:rPr>
          <w:rStyle w:val="IntenseEmphasis"/>
          <w:rFonts w:cs="Calibri"/>
        </w:rPr>
        <w:t>the conflict must be driven by bargaining failure arising from uncertainty and (2) the economic costs need to escalate gradually and need to be substantial, but less than the expected military costs of conflict</w:t>
      </w:r>
      <w:r w:rsidRPr="00C216A7">
        <w:rPr>
          <w:rFonts w:cs="Calibri"/>
          <w:sz w:val="10"/>
        </w:rPr>
        <w:t xml:space="preserve">. Finally, there were a number of other explanations that seemed present in the cases we examined and could account for the capitalist peace: </w:t>
      </w:r>
      <w:r w:rsidRPr="00C216A7">
        <w:rPr>
          <w:rStyle w:val="Emphasis"/>
        </w:rPr>
        <w:t>capital openness is associated with greater anticipated economic costs of conflict</w:t>
      </w:r>
      <w:r w:rsidRPr="00C216A7">
        <w:rPr>
          <w:rFonts w:cs="Calibri"/>
          <w:sz w:val="10"/>
        </w:rPr>
        <w:t xml:space="preserve">; </w:t>
      </w:r>
      <w:r w:rsidRPr="00C216A7">
        <w:rPr>
          <w:rStyle w:val="IntenseEmphasis"/>
          <w:rFonts w:cs="Calibri"/>
        </w:rPr>
        <w:t xml:space="preserve">capital openness leads </w:t>
      </w:r>
      <w:r w:rsidRPr="00C216A7">
        <w:rPr>
          <w:rStyle w:val="Emphasis"/>
        </w:rPr>
        <w:t>third parties</w:t>
      </w:r>
      <w:r w:rsidRPr="00C216A7">
        <w:rPr>
          <w:rStyle w:val="IntenseEmphasis"/>
          <w:rFonts w:cs="Calibri"/>
        </w:rPr>
        <w:t xml:space="preserve"> to have a greater stake in the conflict and therefore be more willing to intervene; </w:t>
      </w:r>
      <w:r w:rsidRPr="00C216A7">
        <w:rPr>
          <w:rFonts w:cs="Calibri"/>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The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w:t>
      </w:r>
      <w:r w:rsidRPr="00C216A7">
        <w:rPr>
          <w:rFonts w:cs="Calibri"/>
          <w:sz w:val="10"/>
        </w:rPr>
        <w:lastRenderedPageBreak/>
        <w:t xml:space="preserve">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C216A7">
        <w:rPr>
          <w:rStyle w:val="IntenseEmphasis"/>
          <w:rFonts w:cs="Calibri"/>
        </w:rPr>
        <w:t xml:space="preserve">that financial interdependence could promote peace by facilitating the sending of </w:t>
      </w:r>
      <w:r w:rsidRPr="00C216A7">
        <w:rPr>
          <w:rStyle w:val="Emphasis"/>
        </w:rPr>
        <w:t>costly signals</w:t>
      </w:r>
      <w:r w:rsidRPr="00C216A7">
        <w:rPr>
          <w:rStyle w:val="IntenseEmphasis"/>
          <w:rFonts w:cs="Calibri"/>
        </w:rPr>
        <w:t>. As the probability of militarized conflict increases, states incur a variety of automatic and strategically imposed economic costs as a consequence of escalation toward conflict.</w:t>
      </w:r>
      <w:r w:rsidRPr="00C216A7">
        <w:rPr>
          <w:rFonts w:cs="Calibri"/>
          <w:sz w:val="10"/>
        </w:rPr>
        <w:t xml:space="preserve"> </w:t>
      </w:r>
      <w:r w:rsidRPr="00C216A7">
        <w:rPr>
          <w:rStyle w:val="IntenseEmphasis"/>
          <w:rFonts w:cs="Calibri"/>
        </w:rPr>
        <w:t xml:space="preserve">Those states that persist in a dispute despite these costs will reveal their willingness to tolerate them, and </w:t>
      </w:r>
      <w:r w:rsidRPr="00C216A7">
        <w:rPr>
          <w:rStyle w:val="Emphasis"/>
        </w:rPr>
        <w:t>hence signal resolve</w:t>
      </w:r>
      <w:r w:rsidRPr="00C216A7">
        <w:rPr>
          <w:rFonts w:cs="Calibri"/>
          <w:sz w:val="10"/>
        </w:rPr>
        <w:t xml:space="preserve">. </w:t>
      </w:r>
      <w:r w:rsidRPr="00C216A7">
        <w:rPr>
          <w:rStyle w:val="IntenseEmphasis"/>
          <w:rFonts w:cs="Calibri"/>
        </w:rPr>
        <w:t xml:space="preserve">The greater the degree of economic interdependence, the more a resolved country could demonstrate its willingness to suffer costs ex ante to militarized conflict. </w:t>
      </w:r>
      <w:r w:rsidRPr="00C216A7">
        <w:rPr>
          <w:rFonts w:cs="Calibri"/>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C216A7">
        <w:rPr>
          <w:rStyle w:val="IntenseEmphasis"/>
          <w:rFonts w:cs="Calibri"/>
        </w:rPr>
        <w:t xml:space="preserve">This theory predicts that these visible signals must arise in any escalating conflict, involving countries with high capital openness, in which this mechanism is operative </w:t>
      </w:r>
      <w:r w:rsidRPr="00C216A7">
        <w:rPr>
          <w:rFonts w:cs="Calibri"/>
          <w:sz w:val="10"/>
        </w:rPr>
        <w:t xml:space="preserve">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w:t>
      </w:r>
      <w:r w:rsidRPr="00C216A7">
        <w:rPr>
          <w:rStyle w:val="IntenseEmphasis"/>
          <w:rFonts w:cs="Calibri"/>
        </w:rPr>
        <w:t xml:space="preserve">A conceptual classification of costly signals </w:t>
      </w:r>
      <w:proofErr w:type="gramStart"/>
      <w:r w:rsidRPr="00C216A7">
        <w:rPr>
          <w:rStyle w:val="IntenseEmphasis"/>
          <w:rFonts w:cs="Calibri"/>
        </w:rPr>
        <w:t>The</w:t>
      </w:r>
      <w:proofErr w:type="gramEnd"/>
      <w:r w:rsidRPr="00C216A7">
        <w:rPr>
          <w:rStyle w:val="IntenseEmphasis"/>
          <w:rFonts w:cs="Calibri"/>
        </w:rPr>
        <w:t xml:space="preserve"> term signaling connotes an intentional communicative act by one party directed towards another</w:t>
      </w:r>
      <w:r w:rsidRPr="00C216A7">
        <w:rPr>
          <w:rFonts w:cs="Calibri"/>
          <w:sz w:val="10"/>
        </w:rPr>
        <w:t xml:space="preserve">. Because the term signaling thus suggests a willful act, and </w:t>
      </w:r>
      <w:r w:rsidRPr="00C216A7">
        <w:rPr>
          <w:rStyle w:val="Emphasis"/>
          <w:highlight w:val="green"/>
        </w:rPr>
        <w:t>a signal of resolve is only credible if it is costly</w:t>
      </w:r>
      <w:r w:rsidRPr="00C216A7">
        <w:rPr>
          <w:rFonts w:cs="Calibri"/>
          <w:sz w:val="10"/>
          <w:highlight w:val="green"/>
        </w:rPr>
        <w:t>,</w:t>
      </w:r>
      <w:r w:rsidRPr="00C216A7">
        <w:rPr>
          <w:rFonts w:cs="Calibri"/>
          <w:sz w:val="10"/>
        </w:rPr>
        <w:t xml:space="preserve"> </w:t>
      </w:r>
      <w:r w:rsidRPr="00C216A7">
        <w:rPr>
          <w:rStyle w:val="IntenseEmphasis"/>
          <w:rFonts w:cs="Calibri"/>
        </w:rPr>
        <w:t>scholars have sometimes concluded that states involved in bargaining under incomplete information could advance their interests by imposing costs on themselves and thereby signaling their resolve</w:t>
      </w:r>
      <w:r w:rsidRPr="00C216A7">
        <w:rPr>
          <w:rFonts w:cs="Calibri"/>
          <w:sz w:val="10"/>
        </w:rPr>
        <w:t xml:space="preserve"> (e.g. </w:t>
      </w:r>
      <w:proofErr w:type="spellStart"/>
      <w:r w:rsidRPr="00C216A7">
        <w:rPr>
          <w:rFonts w:cs="Calibri"/>
          <w:sz w:val="10"/>
        </w:rPr>
        <w:t>Lektzian</w:t>
      </w:r>
      <w:proofErr w:type="spellEnd"/>
      <w:r w:rsidRPr="00C216A7">
        <w:rPr>
          <w:rFonts w:cs="Calibri"/>
          <w:sz w:val="10"/>
        </w:rPr>
        <w:t xml:space="preserve"> &amp; Sprecher, 2007). However, the game-theoretic concept of signaling refers more generally to any situation in which an actor’s behavior reveals information about her private information. In fact, </w:t>
      </w:r>
      <w:r w:rsidRPr="00C216A7">
        <w:rPr>
          <w:rStyle w:val="IntenseEmphasis"/>
          <w:rFonts w:cs="Calibri"/>
        </w:rPr>
        <w:t>states frequently adopt sanctions with low costs to themselves and high costs to their rivals because doing so is often a rational bargaining tactic on other grounds: they are trying to coerce their rival to concede the issue.</w:t>
      </w:r>
      <w:r w:rsidRPr="00C216A7">
        <w:rPr>
          <w:rFonts w:cs="Calibri"/>
          <w:sz w:val="10"/>
        </w:rPr>
        <w:t xml:space="preserve"> </w:t>
      </w:r>
      <w:r w:rsidRPr="00C216A7">
        <w:rPr>
          <w:rStyle w:val="IntenseEmphasis"/>
          <w:rFonts w:cs="Calibri"/>
        </w:rPr>
        <w:t xml:space="preserve">Bargaining encounters of this type can be conceptualized as a type of war-of-attrition game in which each </w:t>
      </w:r>
      <w:r w:rsidRPr="00C216A7">
        <w:rPr>
          <w:rStyle w:val="Emphasis"/>
        </w:rPr>
        <w:t>actor attempts to coerce the other through the imposition of escalating costs</w:t>
      </w:r>
      <w:r w:rsidRPr="00C216A7">
        <w:rPr>
          <w:rStyle w:val="IntenseEmphasis"/>
          <w:rFonts w:cs="Calibri"/>
        </w:rPr>
        <w:t>.</w:t>
      </w:r>
      <w:r w:rsidRPr="00C216A7">
        <w:rPr>
          <w:rFonts w:cs="Calibri"/>
          <w:sz w:val="10"/>
        </w:rPr>
        <w:t xml:space="preserve"> </w:t>
      </w:r>
      <w:r w:rsidRPr="00C216A7">
        <w:rPr>
          <w:rStyle w:val="IntenseEmphasis"/>
          <w:rFonts w:cs="Calibri"/>
        </w:rPr>
        <w:t xml:space="preserve">Such encounters also provide the opportunity for </w:t>
      </w:r>
      <w:proofErr w:type="gramStart"/>
      <w:r w:rsidRPr="00C216A7">
        <w:rPr>
          <w:rStyle w:val="IntenseEmphasis"/>
          <w:rFonts w:cs="Calibri"/>
        </w:rPr>
        <w:t>signaling:</w:t>
      </w:r>
      <w:proofErr w:type="gramEnd"/>
      <w:r w:rsidRPr="00C216A7">
        <w:rPr>
          <w:rStyle w:val="IntenseEmphasis"/>
          <w:rFonts w:cs="Calibri"/>
        </w:rPr>
        <w:t xml:space="preserve"> when states resist the costs imposed by their rivals, </w:t>
      </w:r>
      <w:r w:rsidRPr="00C216A7">
        <w:rPr>
          <w:rStyle w:val="Emphasis"/>
        </w:rPr>
        <w:t xml:space="preserve">they ‘signal’ their resolve. </w:t>
      </w:r>
      <w:r w:rsidRPr="00C216A7">
        <w:rPr>
          <w:rFonts w:cs="Calibri"/>
          <w:sz w:val="10"/>
        </w:rPr>
        <w:t xml:space="preserve">If at some point one party perceives the conflict to have become too costly and steps back, that party ‘signals’ a lack of resolve. Thus, </w:t>
      </w:r>
      <w:r w:rsidRPr="00C216A7">
        <w:rPr>
          <w:rStyle w:val="IntenseEmphasis"/>
          <w:rFonts w:cs="Calibri"/>
        </w:rPr>
        <w:t>this kind of signaling arises as a by-product of another’s coercive attempts.</w:t>
      </w:r>
      <w:r w:rsidRPr="00C216A7">
        <w:rPr>
          <w:rFonts w:cs="Calibri"/>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C216A7">
        <w:rPr>
          <w:rStyle w:val="IntenseEmphasis"/>
          <w:rFonts w:cs="Calibri"/>
        </w:rPr>
        <w:t xml:space="preserve">costs may arise as an automatic byproduct of escalation towards military </w:t>
      </w:r>
      <w:r w:rsidRPr="00C216A7">
        <w:rPr>
          <w:rStyle w:val="IntenseEmphasis"/>
          <w:rFonts w:cs="Calibri"/>
          <w:highlight w:val="green"/>
        </w:rPr>
        <w:t>conflict</w:t>
      </w:r>
      <w:r w:rsidRPr="00C216A7">
        <w:rPr>
          <w:rStyle w:val="IntenseEmphasis"/>
          <w:rFonts w:cs="Calibri"/>
        </w:rPr>
        <w:t xml:space="preserve"> or may be a tool of statecraft that is strategically </w:t>
      </w:r>
      <w:r w:rsidRPr="00C216A7">
        <w:rPr>
          <w:rStyle w:val="IntenseEmphasis"/>
          <w:rFonts w:cs="Calibri"/>
          <w:highlight w:val="green"/>
        </w:rPr>
        <w:t>employ</w:t>
      </w:r>
      <w:r w:rsidRPr="00C216A7">
        <w:rPr>
          <w:rStyle w:val="IntenseEmphasis"/>
          <w:rFonts w:cs="Calibri"/>
        </w:rPr>
        <w:t>ed during a conflict.</w:t>
      </w:r>
      <w:r w:rsidRPr="00C216A7">
        <w:rPr>
          <w:rFonts w:cs="Calibri"/>
          <w:sz w:val="10"/>
        </w:rPr>
        <w:t xml:space="preserve"> The automatic mechanism stipulates that as the probability of conflict increases, </w:t>
      </w:r>
      <w:r w:rsidRPr="00C216A7">
        <w:rPr>
          <w:rStyle w:val="Emphasis"/>
        </w:rPr>
        <w:t xml:space="preserve">various economic assets will </w:t>
      </w:r>
      <w:r w:rsidRPr="00C216A7">
        <w:rPr>
          <w:rStyle w:val="Emphasis"/>
          <w:highlight w:val="green"/>
        </w:rPr>
        <w:t>lose value</w:t>
      </w:r>
      <w:r w:rsidRPr="00C216A7">
        <w:rPr>
          <w:rStyle w:val="Emphasis"/>
        </w:rPr>
        <w:t xml:space="preserve"> due to the risk of conflict </w:t>
      </w:r>
      <w:r w:rsidRPr="00C216A7">
        <w:rPr>
          <w:rStyle w:val="Emphasis"/>
          <w:highlight w:val="green"/>
        </w:rPr>
        <w:t>and investor flight</w:t>
      </w:r>
      <w:r w:rsidRPr="00C216A7">
        <w:rPr>
          <w:rStyle w:val="Emphasis"/>
        </w:rPr>
        <w:t xml:space="preserve">. </w:t>
      </w:r>
      <w:r w:rsidRPr="00C216A7">
        <w:rPr>
          <w:rFonts w:cs="Calibri"/>
          <w:sz w:val="10"/>
        </w:rPr>
        <w:t xml:space="preserve">However, the occurrence of these costs may also be intentional outcomes of specific escalatory decisions of the states, as in the case of deliberate sanctions; in this case they are strategic. </w:t>
      </w:r>
      <w:r w:rsidRPr="00C216A7">
        <w:rPr>
          <w:rStyle w:val="IntenseEmphasis"/>
          <w:rFonts w:cs="Calibri"/>
        </w:rPr>
        <w:t xml:space="preserve">Finally, at a practical level, we identify three different potential kinds of economic costs of militarized conflict </w:t>
      </w:r>
      <w:r w:rsidRPr="00C216A7">
        <w:rPr>
          <w:rFonts w:cs="Calibri"/>
          <w:sz w:val="10"/>
        </w:rPr>
        <w:t xml:space="preserve">that may be mediated by open capital markets: </w:t>
      </w:r>
      <w:r w:rsidRPr="00C216A7">
        <w:rPr>
          <w:rStyle w:val="Emphasis"/>
        </w:rPr>
        <w:t>capital costs from political risk, monetary coercion, and business sanctions.</w:t>
      </w:r>
      <w:r w:rsidRPr="00C216A7">
        <w:rPr>
          <w:rFonts w:cs="Calibri"/>
          <w:sz w:val="10"/>
        </w:rPr>
        <w:t xml:space="preserve"> </w:t>
      </w:r>
    </w:p>
    <w:p w14:paraId="19F48675" w14:textId="77777777" w:rsidR="00026569" w:rsidRPr="003356CA" w:rsidRDefault="00026569" w:rsidP="00026569">
      <w:pPr>
        <w:pStyle w:val="Heading4"/>
        <w:rPr>
          <w:rFonts w:cs="Calibri"/>
          <w:highlight w:val="red"/>
        </w:rPr>
      </w:pPr>
      <w:r w:rsidRPr="003356CA">
        <w:rPr>
          <w:rFonts w:cs="Calibri"/>
          <w:highlight w:val="red"/>
        </w:rPr>
        <w:t>Capitalism is sustainable</w:t>
      </w:r>
    </w:p>
    <w:p w14:paraId="54D6F7B1" w14:textId="77777777" w:rsidR="00026569" w:rsidRPr="003356CA" w:rsidRDefault="00026569" w:rsidP="00026569">
      <w:pPr>
        <w:rPr>
          <w:rFonts w:cs="Calibri"/>
          <w:highlight w:val="red"/>
        </w:rPr>
      </w:pPr>
      <w:r w:rsidRPr="003356CA">
        <w:rPr>
          <w:rStyle w:val="Style13ptBold"/>
          <w:rFonts w:cs="Calibri"/>
          <w:highlight w:val="red"/>
        </w:rPr>
        <w:t>Bailey ’18</w:t>
      </w:r>
      <w:r w:rsidRPr="003356CA">
        <w:rPr>
          <w:rFonts w:cs="Calibri"/>
          <w:highlight w:val="red"/>
        </w:rPr>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20" w:history="1">
        <w:r w:rsidRPr="003356CA">
          <w:rPr>
            <w:rStyle w:val="Hyperlink"/>
            <w:rFonts w:cs="Calibri"/>
            <w:highlight w:val="red"/>
          </w:rPr>
          <w:t>https://reason.com/2018/03/12/climate-change-problems-will-be-solved-t</w:t>
        </w:r>
      </w:hyperlink>
      <w:r w:rsidRPr="003356CA">
        <w:rPr>
          <w:rFonts w:cs="Calibri"/>
          <w:highlight w:val="red"/>
        </w:rPr>
        <w:t>; RP]</w:t>
      </w:r>
    </w:p>
    <w:p w14:paraId="55E91C30" w14:textId="77777777" w:rsidR="00026569" w:rsidRPr="00C216A7" w:rsidRDefault="00026569" w:rsidP="00026569">
      <w:pPr>
        <w:rPr>
          <w:rFonts w:cs="Calibri"/>
          <w:sz w:val="16"/>
        </w:rPr>
      </w:pPr>
      <w:r w:rsidRPr="003356CA">
        <w:rPr>
          <w:rFonts w:cs="Calibri"/>
          <w:sz w:val="16"/>
          <w:highlight w:val="red"/>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w:t>
      </w:r>
      <w:r w:rsidRPr="003356CA">
        <w:rPr>
          <w:rFonts w:cs="Calibri"/>
          <w:sz w:val="16"/>
          <w:highlight w:val="red"/>
        </w:rPr>
        <w:lastRenderedPageBreak/>
        <w:t xml:space="preserve">Temperatures will become scalding, crops will wither, and rising seas will inundate coastal cities, Wallace-Wells warns. But toward the end of his screed, he somewhat dismissively observes that "by and large, the </w:t>
      </w:r>
      <w:r w:rsidRPr="003356CA">
        <w:rPr>
          <w:rStyle w:val="StyleUnderline"/>
          <w:rFonts w:cs="Calibri"/>
          <w:highlight w:val="red"/>
        </w:rPr>
        <w:t xml:space="preserve">scientists have an </w:t>
      </w:r>
      <w:r w:rsidRPr="003356CA">
        <w:rPr>
          <w:rStyle w:val="Emphasis"/>
          <w:highlight w:val="red"/>
        </w:rPr>
        <w:t>enormous confidence</w:t>
      </w:r>
      <w:r w:rsidRPr="003356CA">
        <w:rPr>
          <w:rStyle w:val="StyleUnderline"/>
          <w:rFonts w:cs="Calibri"/>
          <w:highlight w:val="red"/>
        </w:rPr>
        <w:t xml:space="preserve"> in the </w:t>
      </w:r>
      <w:r w:rsidRPr="003356CA">
        <w:rPr>
          <w:rStyle w:val="Emphasis"/>
          <w:highlight w:val="red"/>
        </w:rPr>
        <w:t>ingenuity</w:t>
      </w:r>
      <w:r w:rsidRPr="003356CA">
        <w:rPr>
          <w:rFonts w:cs="Calibri"/>
          <w:sz w:val="16"/>
          <w:highlight w:val="red"/>
        </w:rPr>
        <w:t xml:space="preserve"> of humans….Now </w:t>
      </w:r>
      <w:r w:rsidRPr="003356CA">
        <w:rPr>
          <w:rStyle w:val="StyleUnderline"/>
          <w:rFonts w:cs="Calibri"/>
          <w:highlight w:val="red"/>
        </w:rPr>
        <w:t>we've found a way to engineer our own doomsday, and</w:t>
      </w:r>
      <w:r w:rsidRPr="003356CA">
        <w:rPr>
          <w:rFonts w:cs="Calibri"/>
          <w:sz w:val="16"/>
          <w:highlight w:val="red"/>
        </w:rPr>
        <w:t xml:space="preserve"> surely </w:t>
      </w:r>
      <w:r w:rsidRPr="003356CA">
        <w:rPr>
          <w:rStyle w:val="StyleUnderline"/>
          <w:rFonts w:cs="Calibri"/>
          <w:highlight w:val="red"/>
        </w:rPr>
        <w:t xml:space="preserve">we will find a way to </w:t>
      </w:r>
      <w:r w:rsidRPr="003356CA">
        <w:rPr>
          <w:rStyle w:val="Emphasis"/>
          <w:highlight w:val="red"/>
        </w:rPr>
        <w:t>engineer our way out of it</w:t>
      </w:r>
      <w:r w:rsidRPr="003356CA">
        <w:rPr>
          <w:rFonts w:cs="Calibri"/>
          <w:sz w:val="16"/>
          <w:highlight w:val="red"/>
        </w:rPr>
        <w:t xml:space="preserve">, one way or another." Over at Scientific American, John </w:t>
      </w:r>
      <w:r w:rsidRPr="003356CA">
        <w:rPr>
          <w:rStyle w:val="StyleUnderline"/>
          <w:rFonts w:cs="Calibri"/>
          <w:highlight w:val="red"/>
        </w:rPr>
        <w:t>Horgan considers</w:t>
      </w:r>
      <w:r w:rsidRPr="003356CA">
        <w:rPr>
          <w:rFonts w:cs="Calibri"/>
          <w:sz w:val="16"/>
          <w:highlight w:val="red"/>
        </w:rPr>
        <w:t xml:space="preserve"> some eco</w:t>
      </w:r>
      <w:r w:rsidRPr="003356CA">
        <w:rPr>
          <w:rStyle w:val="StyleUnderline"/>
          <w:rFonts w:cs="Calibri"/>
          <w:highlight w:val="red"/>
        </w:rPr>
        <w:t>-modernist views on how humanity will</w:t>
      </w:r>
      <w:r w:rsidRPr="003356CA">
        <w:rPr>
          <w:rFonts w:cs="Calibri"/>
          <w:sz w:val="16"/>
          <w:highlight w:val="red"/>
        </w:rPr>
        <w:t xml:space="preserve"> indeed </w:t>
      </w:r>
      <w:r w:rsidRPr="003356CA">
        <w:rPr>
          <w:rStyle w:val="StyleUnderline"/>
          <w:rFonts w:cs="Calibri"/>
          <w:highlight w:val="red"/>
        </w:rPr>
        <w:t>go about engineering our way out of</w:t>
      </w:r>
      <w:r w:rsidRPr="003356CA">
        <w:rPr>
          <w:rFonts w:cs="Calibri"/>
          <w:sz w:val="16"/>
          <w:highlight w:val="red"/>
        </w:rPr>
        <w:t xml:space="preserve"> the problems that </w:t>
      </w:r>
      <w:r w:rsidRPr="003356CA">
        <w:rPr>
          <w:rStyle w:val="StyleUnderline"/>
          <w:rFonts w:cs="Calibri"/>
          <w:highlight w:val="red"/>
        </w:rPr>
        <w:t>climate change</w:t>
      </w:r>
      <w:r w:rsidRPr="003356CA">
        <w:rPr>
          <w:rFonts w:cs="Calibri"/>
          <w:sz w:val="16"/>
          <w:highlight w:val="red"/>
        </w:rPr>
        <w:t xml:space="preserve"> may pose. In an essay called "Should We Chill Out About Global </w:t>
      </w:r>
      <w:proofErr w:type="gramStart"/>
      <w:r w:rsidRPr="003356CA">
        <w:rPr>
          <w:rFonts w:cs="Calibri"/>
          <w:sz w:val="16"/>
          <w:highlight w:val="red"/>
        </w:rPr>
        <w:t>Warming?,</w:t>
      </w:r>
      <w:proofErr w:type="gramEnd"/>
      <w:r w:rsidRPr="003356CA">
        <w:rPr>
          <w:rFonts w:cs="Calibri"/>
          <w:sz w:val="16"/>
          <w:highlight w:val="red"/>
        </w:rPr>
        <w:t xml:space="preserve">" Horgan reports the more dynamic and positive analyses of two eco-modernist thinkers, Harvard psychologist Steven Pinker and science journalist Will Boisvert. In an essay for The Breakthrough Journal, </w:t>
      </w:r>
      <w:r w:rsidRPr="003356CA">
        <w:rPr>
          <w:rStyle w:val="StyleUnderline"/>
          <w:rFonts w:cs="Calibri"/>
          <w:highlight w:val="red"/>
        </w:rPr>
        <w:t>Pinker notes that</w:t>
      </w:r>
      <w:r w:rsidRPr="003356CA">
        <w:rPr>
          <w:rFonts w:cs="Calibri"/>
          <w:sz w:val="16"/>
          <w:highlight w:val="red"/>
        </w:rPr>
        <w:t xml:space="preserve"> such </w:t>
      </w:r>
      <w:r w:rsidRPr="003356CA">
        <w:rPr>
          <w:rStyle w:val="StyleUnderline"/>
          <w:rFonts w:cs="Calibri"/>
          <w:highlight w:val="red"/>
        </w:rPr>
        <w:t xml:space="preserve">optimism "is </w:t>
      </w:r>
      <w:r w:rsidRPr="003356CA">
        <w:rPr>
          <w:rFonts w:cs="Calibri"/>
          <w:sz w:val="16"/>
          <w:highlight w:val="red"/>
        </w:rPr>
        <w:t xml:space="preserve">commonly </w:t>
      </w:r>
      <w:r w:rsidRPr="003356CA">
        <w:rPr>
          <w:rStyle w:val="StyleUnderline"/>
          <w:rFonts w:cs="Calibri"/>
          <w:highlight w:val="red"/>
        </w:rPr>
        <w:t xml:space="preserve">dismissed as the 'faith that </w:t>
      </w:r>
      <w:r w:rsidRPr="003356CA">
        <w:rPr>
          <w:rStyle w:val="Emphasis"/>
          <w:highlight w:val="red"/>
        </w:rPr>
        <w:t>technology</w:t>
      </w:r>
      <w:r w:rsidRPr="003356CA">
        <w:rPr>
          <w:rStyle w:val="StyleUnderline"/>
          <w:rFonts w:cs="Calibri"/>
          <w:highlight w:val="red"/>
        </w:rPr>
        <w:t xml:space="preserve"> will save us</w:t>
      </w:r>
      <w:r w:rsidRPr="003356CA">
        <w:rPr>
          <w:rFonts w:cs="Calibri"/>
          <w:sz w:val="16"/>
          <w:highlight w:val="red"/>
        </w:rPr>
        <w:t xml:space="preserve">.' In fact, </w:t>
      </w:r>
      <w:r w:rsidRPr="003356CA">
        <w:rPr>
          <w:rStyle w:val="StyleUnderline"/>
          <w:rFonts w:cs="Calibri"/>
          <w:highlight w:val="red"/>
        </w:rPr>
        <w:t xml:space="preserve">it is a </w:t>
      </w:r>
      <w:r w:rsidRPr="003356CA">
        <w:rPr>
          <w:rStyle w:val="Emphasis"/>
          <w:highlight w:val="red"/>
        </w:rPr>
        <w:t>skepticism</w:t>
      </w:r>
      <w:r w:rsidRPr="003356CA">
        <w:rPr>
          <w:rStyle w:val="StyleUnderline"/>
          <w:rFonts w:cs="Calibri"/>
          <w:highlight w:val="red"/>
        </w:rPr>
        <w:t xml:space="preserve"> that the status quo will doom us—that knowledge</w:t>
      </w:r>
      <w:r w:rsidRPr="003356CA">
        <w:rPr>
          <w:rFonts w:cs="Calibri"/>
          <w:sz w:val="16"/>
          <w:highlight w:val="red"/>
        </w:rPr>
        <w:t xml:space="preserve"> and behavior </w:t>
      </w:r>
      <w:r w:rsidRPr="003356CA">
        <w:rPr>
          <w:rStyle w:val="StyleUnderline"/>
          <w:rFonts w:cs="Calibri"/>
          <w:highlight w:val="red"/>
        </w:rPr>
        <w:t xml:space="preserve">will remain </w:t>
      </w:r>
      <w:r w:rsidRPr="003356CA">
        <w:rPr>
          <w:rStyle w:val="Emphasis"/>
          <w:highlight w:val="red"/>
        </w:rPr>
        <w:t>frozen</w:t>
      </w:r>
      <w:r w:rsidRPr="003356CA">
        <w:rPr>
          <w:rStyle w:val="StyleUnderline"/>
          <w:rFonts w:cs="Calibri"/>
          <w:highlight w:val="red"/>
        </w:rPr>
        <w:t xml:space="preserve"> in their </w:t>
      </w:r>
      <w:r w:rsidRPr="003356CA">
        <w:rPr>
          <w:rStyle w:val="Emphasis"/>
          <w:highlight w:val="red"/>
        </w:rPr>
        <w:t>current state</w:t>
      </w:r>
      <w:r w:rsidRPr="003356CA">
        <w:rPr>
          <w:rStyle w:val="StyleUnderline"/>
          <w:rFonts w:cs="Calibri"/>
          <w:highlight w:val="red"/>
        </w:rPr>
        <w:t xml:space="preserve"> for perpetuity</w:t>
      </w:r>
      <w:r w:rsidRPr="003356CA">
        <w:rPr>
          <w:rFonts w:cs="Calibri"/>
          <w:sz w:val="16"/>
          <w:highlight w:val="red"/>
        </w:rPr>
        <w:t xml:space="preserve">. Indeed, </w:t>
      </w:r>
      <w:r w:rsidRPr="003356CA">
        <w:rPr>
          <w:rStyle w:val="StyleUnderline"/>
          <w:rFonts w:cs="Calibri"/>
          <w:highlight w:val="red"/>
        </w:rPr>
        <w:t>a naive faith in stasis</w:t>
      </w:r>
      <w:r w:rsidRPr="003356CA">
        <w:rPr>
          <w:rFonts w:cs="Calibri"/>
          <w:sz w:val="16"/>
          <w:highlight w:val="red"/>
        </w:rPr>
        <w:t xml:space="preserve"> has repeatedly </w:t>
      </w:r>
      <w:r w:rsidRPr="003356CA">
        <w:rPr>
          <w:rStyle w:val="StyleUnderline"/>
          <w:rFonts w:cs="Calibri"/>
          <w:highlight w:val="red"/>
        </w:rPr>
        <w:t xml:space="preserve">led to prophecies of environmental doomsdays that </w:t>
      </w:r>
      <w:r w:rsidRPr="003356CA">
        <w:rPr>
          <w:rStyle w:val="Emphasis"/>
          <w:highlight w:val="red"/>
        </w:rPr>
        <w:t>never happened</w:t>
      </w:r>
      <w:r w:rsidRPr="003356CA">
        <w:rPr>
          <w:rStyle w:val="StyleUnderline"/>
          <w:rFonts w:cs="Calibri"/>
          <w:highlight w:val="red"/>
        </w:rPr>
        <w:t>."</w:t>
      </w:r>
      <w:r w:rsidRPr="003356CA">
        <w:rPr>
          <w:rFonts w:cs="Calibri"/>
          <w:sz w:val="16"/>
          <w:highlight w:val="red"/>
        </w:rPr>
        <w:t xml:space="preserve"> In his new book, Enlightenment Now, Pinker points out that </w:t>
      </w:r>
      <w:r w:rsidRPr="003356CA">
        <w:rPr>
          <w:rStyle w:val="StyleUnderline"/>
          <w:rFonts w:cs="Calibri"/>
          <w:highlight w:val="red"/>
        </w:rPr>
        <w:t xml:space="preserve">"as the world gets </w:t>
      </w:r>
      <w:r w:rsidRPr="003356CA">
        <w:rPr>
          <w:rStyle w:val="Emphasis"/>
          <w:highlight w:val="red"/>
        </w:rPr>
        <w:t>richer</w:t>
      </w:r>
      <w:r w:rsidRPr="003356CA">
        <w:rPr>
          <w:rStyle w:val="StyleUnderline"/>
          <w:rFonts w:cs="Calibri"/>
          <w:highlight w:val="red"/>
        </w:rPr>
        <w:t xml:space="preserve"> and more </w:t>
      </w:r>
      <w:r w:rsidRPr="003356CA">
        <w:rPr>
          <w:rStyle w:val="Emphasis"/>
          <w:highlight w:val="red"/>
        </w:rPr>
        <w:t>tech-savvy</w:t>
      </w:r>
      <w:r w:rsidRPr="003356CA">
        <w:rPr>
          <w:rStyle w:val="StyleUnderline"/>
          <w:rFonts w:cs="Calibri"/>
          <w:highlight w:val="red"/>
        </w:rPr>
        <w:t xml:space="preserve">, it dematerializes, </w:t>
      </w:r>
      <w:r w:rsidRPr="003356CA">
        <w:rPr>
          <w:rStyle w:val="Emphasis"/>
          <w:highlight w:val="red"/>
        </w:rPr>
        <w:t>decarbonizes</w:t>
      </w:r>
      <w:r w:rsidRPr="003356CA">
        <w:rPr>
          <w:rStyle w:val="StyleUnderline"/>
          <w:rFonts w:cs="Calibri"/>
          <w:highlight w:val="red"/>
        </w:rPr>
        <w:t xml:space="preserve">, and densifies, sparing land and species." Economic </w:t>
      </w:r>
      <w:r w:rsidRPr="003356CA">
        <w:rPr>
          <w:rStyle w:val="Emphasis"/>
          <w:highlight w:val="red"/>
        </w:rPr>
        <w:t>growth</w:t>
      </w:r>
      <w:r w:rsidRPr="003356CA">
        <w:rPr>
          <w:rStyle w:val="StyleUnderline"/>
          <w:rFonts w:cs="Calibri"/>
          <w:highlight w:val="red"/>
        </w:rPr>
        <w:t xml:space="preserve"> and </w:t>
      </w:r>
      <w:r w:rsidRPr="003356CA">
        <w:rPr>
          <w:rStyle w:val="Emphasis"/>
          <w:highlight w:val="red"/>
        </w:rPr>
        <w:t>technological progress</w:t>
      </w:r>
      <w:r w:rsidRPr="003356CA">
        <w:rPr>
          <w:rStyle w:val="StyleUnderline"/>
          <w:rFonts w:cs="Calibri"/>
          <w:highlight w:val="red"/>
        </w:rPr>
        <w:t xml:space="preserve"> are the solutions not only to climate</w:t>
      </w:r>
      <w:r w:rsidRPr="003356CA">
        <w:rPr>
          <w:rFonts w:cs="Calibri"/>
          <w:sz w:val="16"/>
          <w:highlight w:val="red"/>
        </w:rPr>
        <w:t xml:space="preserve"> change </w:t>
      </w:r>
      <w:r w:rsidRPr="003356CA">
        <w:rPr>
          <w:rStyle w:val="StyleUnderline"/>
          <w:rFonts w:cs="Calibri"/>
          <w:highlight w:val="red"/>
        </w:rPr>
        <w:t>but to</w:t>
      </w:r>
      <w:r w:rsidRPr="003356CA">
        <w:rPr>
          <w:rFonts w:cs="Calibri"/>
          <w:sz w:val="16"/>
          <w:highlight w:val="red"/>
        </w:rPr>
        <w:t xml:space="preserve"> most of the </w:t>
      </w:r>
      <w:r w:rsidRPr="003356CA">
        <w:rPr>
          <w:rStyle w:val="StyleUnderline"/>
          <w:rFonts w:cs="Calibri"/>
          <w:highlight w:val="red"/>
        </w:rPr>
        <w:t>problems</w:t>
      </w:r>
      <w:r w:rsidRPr="003356CA">
        <w:rPr>
          <w:rFonts w:cs="Calibri"/>
          <w:sz w:val="16"/>
          <w:highlight w:val="red"/>
        </w:rPr>
        <w:t xml:space="preserve"> that bedevil humanity. </w:t>
      </w:r>
      <w:r w:rsidRPr="003356CA">
        <w:rPr>
          <w:rStyle w:val="StyleUnderline"/>
          <w:rFonts w:cs="Calibri"/>
          <w:highlight w:val="red"/>
        </w:rPr>
        <w:t>Boisvert</w:t>
      </w:r>
      <w:r w:rsidRPr="003356CA">
        <w:rPr>
          <w:rFonts w:cs="Calibri"/>
          <w:sz w:val="16"/>
          <w:highlight w:val="red"/>
        </w:rPr>
        <w:t xml:space="preserve">, meanwhile, tackles and </w:t>
      </w:r>
      <w:r w:rsidRPr="003356CA">
        <w:rPr>
          <w:rStyle w:val="StyleUnderline"/>
          <w:rFonts w:cs="Calibri"/>
          <w:highlight w:val="red"/>
        </w:rPr>
        <w:t xml:space="preserve">rebuts the </w:t>
      </w:r>
      <w:r w:rsidRPr="003356CA">
        <w:rPr>
          <w:rStyle w:val="Emphasis"/>
          <w:highlight w:val="red"/>
        </w:rPr>
        <w:t>apocalyptic prophecies</w:t>
      </w:r>
      <w:r w:rsidRPr="003356CA">
        <w:rPr>
          <w:rStyle w:val="StyleUnderline"/>
          <w:rFonts w:cs="Calibri"/>
          <w:highlight w:val="red"/>
        </w:rPr>
        <w:t xml:space="preserve"> made by eco-pessimists</w:t>
      </w:r>
      <w:r w:rsidRPr="003356CA">
        <w:rPr>
          <w:rFonts w:cs="Calibri"/>
          <w:sz w:val="16"/>
          <w:highlight w:val="red"/>
        </w:rPr>
        <w:t xml:space="preserve"> like Wallace-Wells, specifically </w:t>
      </w:r>
      <w:r w:rsidRPr="003356CA">
        <w:rPr>
          <w:rStyle w:val="StyleUnderline"/>
          <w:rFonts w:cs="Calibri"/>
          <w:highlight w:val="red"/>
        </w:rPr>
        <w:t>with regard to food production</w:t>
      </w:r>
      <w:r w:rsidRPr="003356CA">
        <w:rPr>
          <w:rFonts w:cs="Calibri"/>
          <w:sz w:val="16"/>
          <w:highlight w:val="red"/>
        </w:rPr>
        <w:t xml:space="preserve"> and </w:t>
      </w:r>
      <w:proofErr w:type="spellStart"/>
      <w:r w:rsidRPr="003356CA">
        <w:rPr>
          <w:rFonts w:cs="Calibri"/>
          <w:sz w:val="16"/>
          <w:highlight w:val="red"/>
        </w:rPr>
        <w:t>availabilty</w:t>
      </w:r>
      <w:proofErr w:type="spellEnd"/>
      <w:r w:rsidRPr="003356CA">
        <w:rPr>
          <w:rFonts w:cs="Calibri"/>
          <w:sz w:val="16"/>
          <w:highlight w:val="red"/>
        </w:rPr>
        <w:t xml:space="preserve">, </w:t>
      </w:r>
      <w:r w:rsidRPr="003356CA">
        <w:rPr>
          <w:rStyle w:val="StyleUnderline"/>
          <w:rFonts w:cs="Calibri"/>
          <w:highlight w:val="red"/>
        </w:rPr>
        <w:t>water supplies, heat</w:t>
      </w:r>
      <w:r w:rsidRPr="003356CA">
        <w:rPr>
          <w:rFonts w:cs="Calibri"/>
          <w:sz w:val="16"/>
          <w:highlight w:val="red"/>
        </w:rPr>
        <w:t xml:space="preserve"> waves, </w:t>
      </w:r>
      <w:r w:rsidRPr="003356CA">
        <w:rPr>
          <w:rStyle w:val="StyleUnderline"/>
          <w:rFonts w:cs="Calibri"/>
          <w:highlight w:val="red"/>
        </w:rPr>
        <w:t>and rising seas</w:t>
      </w:r>
      <w:r w:rsidRPr="003356CA">
        <w:rPr>
          <w:rFonts w:cs="Calibri"/>
          <w:sz w:val="16"/>
          <w:highlight w:val="red"/>
        </w:rPr>
        <w:t>.</w:t>
      </w:r>
      <w:r w:rsidRPr="003356CA">
        <w:rPr>
          <w:rStyle w:val="StyleUnderline"/>
          <w:rFonts w:cs="Calibri"/>
          <w:highlight w:val="red"/>
        </w:rPr>
        <w:t xml:space="preserve"> </w:t>
      </w:r>
      <w:r w:rsidRPr="003356CA">
        <w:rPr>
          <w:rFonts w:cs="Calibri"/>
          <w:sz w:val="16"/>
          <w:highlight w:val="red"/>
        </w:rPr>
        <w:t xml:space="preserve">"No, </w:t>
      </w:r>
      <w:r w:rsidRPr="003356CA">
        <w:rPr>
          <w:rStyle w:val="StyleUnderline"/>
          <w:rFonts w:cs="Calibri"/>
          <w:highlight w:val="red"/>
        </w:rPr>
        <w:t xml:space="preserve">this </w:t>
      </w:r>
      <w:r w:rsidRPr="003356CA">
        <w:rPr>
          <w:rStyle w:val="Emphasis"/>
          <w:highlight w:val="red"/>
        </w:rPr>
        <w:t>isn't</w:t>
      </w:r>
      <w:r w:rsidRPr="003356CA">
        <w:rPr>
          <w:rFonts w:cs="Calibri"/>
          <w:sz w:val="16"/>
          <w:highlight w:val="red"/>
        </w:rPr>
        <w:t xml:space="preserve"> a </w:t>
      </w:r>
      <w:r w:rsidRPr="003356CA">
        <w:rPr>
          <w:rStyle w:val="Emphasis"/>
          <w:highlight w:val="red"/>
        </w:rPr>
        <w:t>denialist</w:t>
      </w:r>
      <w:r w:rsidRPr="003356CA">
        <w:rPr>
          <w:rFonts w:cs="Calibri"/>
          <w:sz w:val="16"/>
          <w:highlight w:val="red"/>
        </w:rPr>
        <w:t xml:space="preserve"> screed," Boisvert writes. </w:t>
      </w:r>
      <w:r w:rsidRPr="003356CA">
        <w:rPr>
          <w:rStyle w:val="StyleUnderline"/>
          <w:rFonts w:cs="Calibri"/>
          <w:highlight w:val="red"/>
        </w:rPr>
        <w:t>"Human</w:t>
      </w:r>
      <w:r w:rsidRPr="003356CA">
        <w:rPr>
          <w:rFonts w:cs="Calibri"/>
          <w:sz w:val="16"/>
          <w:highlight w:val="red"/>
        </w:rPr>
        <w:t xml:space="preserve"> greenhouse </w:t>
      </w:r>
      <w:r w:rsidRPr="003356CA">
        <w:rPr>
          <w:rStyle w:val="StyleUnderline"/>
          <w:rFonts w:cs="Calibri"/>
          <w:highlight w:val="red"/>
        </w:rPr>
        <w:t>emissions will warm the planet</w:t>
      </w:r>
      <w:r w:rsidRPr="003356CA">
        <w:rPr>
          <w:rFonts w:cs="Calibri"/>
          <w:sz w:val="16"/>
          <w:highlight w:val="red"/>
        </w:rPr>
        <w:t xml:space="preserve">, raise the seas and </w:t>
      </w:r>
      <w:r w:rsidRPr="003356CA">
        <w:rPr>
          <w:rStyle w:val="StyleUnderline"/>
          <w:rFonts w:cs="Calibri"/>
          <w:highlight w:val="red"/>
        </w:rPr>
        <w:t>derange</w:t>
      </w:r>
      <w:r w:rsidRPr="003356CA">
        <w:rPr>
          <w:rFonts w:cs="Calibri"/>
          <w:sz w:val="16"/>
          <w:highlight w:val="red"/>
        </w:rPr>
        <w:t xml:space="preserve"> the </w:t>
      </w:r>
      <w:r w:rsidRPr="003356CA">
        <w:rPr>
          <w:rStyle w:val="StyleUnderline"/>
          <w:rFonts w:cs="Calibri"/>
          <w:highlight w:val="red"/>
        </w:rPr>
        <w:t>weather, and</w:t>
      </w:r>
      <w:r w:rsidRPr="003356CA">
        <w:rPr>
          <w:rFonts w:cs="Calibri"/>
          <w:sz w:val="16"/>
          <w:highlight w:val="red"/>
        </w:rPr>
        <w:t xml:space="preserve"> the resulting heat, flood and drought will </w:t>
      </w:r>
      <w:r w:rsidRPr="003356CA">
        <w:rPr>
          <w:rStyle w:val="StyleUnderline"/>
          <w:rFonts w:cs="Calibri"/>
          <w:highlight w:val="red"/>
        </w:rPr>
        <w:t>be cataclysmic</w:t>
      </w:r>
      <w:r w:rsidRPr="003356CA">
        <w:rPr>
          <w:rFonts w:cs="Calibri"/>
          <w:sz w:val="16"/>
          <w:highlight w:val="red"/>
        </w:rPr>
        <w:t>. Cataclysmic—</w:t>
      </w:r>
      <w:r w:rsidRPr="003356CA">
        <w:rPr>
          <w:rStyle w:val="StyleUnderline"/>
          <w:rFonts w:cs="Calibri"/>
          <w:highlight w:val="red"/>
        </w:rPr>
        <w:t xml:space="preserve">but </w:t>
      </w:r>
      <w:r w:rsidRPr="003356CA">
        <w:rPr>
          <w:rStyle w:val="Emphasis"/>
          <w:highlight w:val="red"/>
        </w:rPr>
        <w:t>not apocalyptic</w:t>
      </w:r>
      <w:r w:rsidRPr="003356CA">
        <w:rPr>
          <w:rStyle w:val="StyleUnderline"/>
          <w:rFonts w:cs="Calibri"/>
          <w:highlight w:val="red"/>
        </w:rPr>
        <w:t>. While</w:t>
      </w:r>
      <w:r w:rsidRPr="003356CA">
        <w:rPr>
          <w:rFonts w:cs="Calibri"/>
          <w:sz w:val="16"/>
          <w:highlight w:val="red"/>
        </w:rPr>
        <w:t xml:space="preserve"> the </w:t>
      </w:r>
      <w:r w:rsidRPr="003356CA">
        <w:rPr>
          <w:rStyle w:val="StyleUnderline"/>
          <w:rFonts w:cs="Calibri"/>
          <w:highlight w:val="red"/>
        </w:rPr>
        <w:t>climate upheaval will be large, the consequences for</w:t>
      </w:r>
      <w:r w:rsidRPr="003356CA">
        <w:rPr>
          <w:rFonts w:cs="Calibri"/>
          <w:sz w:val="16"/>
          <w:highlight w:val="red"/>
        </w:rPr>
        <w:t xml:space="preserve"> human </w:t>
      </w:r>
      <w:r w:rsidRPr="003356CA">
        <w:rPr>
          <w:rStyle w:val="StyleUnderline"/>
          <w:rFonts w:cs="Calibri"/>
          <w:highlight w:val="red"/>
        </w:rPr>
        <w:t>well-being will be small</w:t>
      </w:r>
      <w:r w:rsidRPr="003356CA">
        <w:rPr>
          <w:rFonts w:cs="Calibri"/>
          <w:sz w:val="16"/>
          <w:highlight w:val="red"/>
        </w:rPr>
        <w:t xml:space="preserve">. Looked at </w:t>
      </w:r>
      <w:r w:rsidRPr="003356CA">
        <w:rPr>
          <w:rStyle w:val="StyleUnderline"/>
          <w:rFonts w:cs="Calibri"/>
          <w:highlight w:val="red"/>
        </w:rPr>
        <w:t xml:space="preserve">in the </w:t>
      </w:r>
      <w:r w:rsidRPr="003356CA">
        <w:rPr>
          <w:rStyle w:val="Emphasis"/>
          <w:highlight w:val="red"/>
        </w:rPr>
        <w:t>broader context</w:t>
      </w:r>
      <w:r w:rsidRPr="003356CA">
        <w:rPr>
          <w:rStyle w:val="StyleUnderline"/>
          <w:rFonts w:cs="Calibri"/>
          <w:highlight w:val="red"/>
        </w:rPr>
        <w:t xml:space="preserve"> of economic development, climate change will </w:t>
      </w:r>
      <w:r w:rsidRPr="003356CA">
        <w:rPr>
          <w:rStyle w:val="Emphasis"/>
          <w:highlight w:val="red"/>
        </w:rPr>
        <w:t>barely slow</w:t>
      </w:r>
      <w:r w:rsidRPr="003356CA">
        <w:rPr>
          <w:rStyle w:val="StyleUnderline"/>
          <w:rFonts w:cs="Calibri"/>
          <w:highlight w:val="red"/>
        </w:rPr>
        <w:t xml:space="preserve"> our progress</w:t>
      </w:r>
      <w:r w:rsidRPr="003356CA">
        <w:rPr>
          <w:rFonts w:cs="Calibri"/>
          <w:sz w:val="16"/>
          <w:highlight w:val="red"/>
        </w:rPr>
        <w:t xml:space="preserve"> in the effort </w:t>
      </w:r>
      <w:r w:rsidRPr="003356CA">
        <w:rPr>
          <w:rStyle w:val="StyleUnderline"/>
          <w:rFonts w:cs="Calibri"/>
          <w:highlight w:val="red"/>
        </w:rPr>
        <w:t xml:space="preserve">to raise </w:t>
      </w:r>
      <w:r w:rsidRPr="003356CA">
        <w:rPr>
          <w:rStyle w:val="Emphasis"/>
          <w:highlight w:val="red"/>
        </w:rPr>
        <w:t>living standards</w:t>
      </w:r>
      <w:r w:rsidRPr="003356CA">
        <w:rPr>
          <w:rStyle w:val="StyleUnderline"/>
          <w:rFonts w:cs="Calibri"/>
          <w:highlight w:val="red"/>
        </w:rPr>
        <w:t>."</w:t>
      </w:r>
      <w:r w:rsidRPr="003356CA">
        <w:rPr>
          <w:rFonts w:cs="Calibri"/>
          <w:sz w:val="16"/>
          <w:highlight w:val="red"/>
        </w:rPr>
        <w:t xml:space="preserve"> Boisvert proceeds to show how </w:t>
      </w:r>
      <w:r w:rsidRPr="003356CA">
        <w:rPr>
          <w:rStyle w:val="StyleUnderline"/>
          <w:rFonts w:cs="Calibri"/>
          <w:highlight w:val="red"/>
        </w:rPr>
        <w:t>a series of technologies—</w:t>
      </w:r>
      <w:r w:rsidRPr="003356CA">
        <w:rPr>
          <w:rStyle w:val="Emphasis"/>
          <w:highlight w:val="red"/>
        </w:rPr>
        <w:t>drought-resistant</w:t>
      </w:r>
      <w:r w:rsidRPr="003356CA">
        <w:rPr>
          <w:rStyle w:val="StyleUnderline"/>
          <w:rFonts w:cs="Calibri"/>
          <w:highlight w:val="red"/>
        </w:rPr>
        <w:t xml:space="preserve"> crops, cheap </w:t>
      </w:r>
      <w:r w:rsidRPr="003356CA">
        <w:rPr>
          <w:rStyle w:val="Emphasis"/>
          <w:highlight w:val="red"/>
        </w:rPr>
        <w:t>desalination</w:t>
      </w:r>
      <w:r w:rsidRPr="003356CA">
        <w:rPr>
          <w:rStyle w:val="StyleUnderline"/>
          <w:rFonts w:cs="Calibri"/>
          <w:highlight w:val="red"/>
        </w:rPr>
        <w:t>, widespread</w:t>
      </w:r>
      <w:r w:rsidRPr="003356CA">
        <w:rPr>
          <w:rFonts w:cs="Calibri"/>
          <w:sz w:val="16"/>
          <w:highlight w:val="red"/>
        </w:rPr>
        <w:t xml:space="preserve"> adoption of air-</w:t>
      </w:r>
      <w:r w:rsidRPr="003356CA">
        <w:rPr>
          <w:rStyle w:val="StyleUnderline"/>
          <w:rFonts w:cs="Calibri"/>
          <w:highlight w:val="red"/>
        </w:rPr>
        <w:t>conditioning, modern construction</w:t>
      </w:r>
      <w:r w:rsidRPr="003356CA">
        <w:rPr>
          <w:rFonts w:cs="Calibri"/>
          <w:sz w:val="16"/>
          <w:highlight w:val="red"/>
        </w:rPr>
        <w:t xml:space="preserve"> techniques—</w:t>
      </w:r>
      <w:r w:rsidRPr="003356CA">
        <w:rPr>
          <w:rStyle w:val="StyleUnderline"/>
          <w:rFonts w:cs="Calibri"/>
          <w:highlight w:val="red"/>
        </w:rPr>
        <w:t xml:space="preserve">will ameliorate and </w:t>
      </w:r>
      <w:r w:rsidRPr="003356CA">
        <w:rPr>
          <w:rStyle w:val="Emphasis"/>
          <w:highlight w:val="red"/>
        </w:rPr>
        <w:t>overcome the problems</w:t>
      </w:r>
      <w:r w:rsidRPr="003356CA">
        <w:rPr>
          <w:rStyle w:val="StyleUnderline"/>
          <w:rFonts w:cs="Calibri"/>
          <w:highlight w:val="red"/>
        </w:rPr>
        <w:t xml:space="preserve"> caused by</w:t>
      </w:r>
      <w:r w:rsidRPr="003356CA">
        <w:rPr>
          <w:rFonts w:cs="Calibri"/>
          <w:sz w:val="16"/>
          <w:highlight w:val="red"/>
        </w:rPr>
        <w:t xml:space="preserve"> rising </w:t>
      </w:r>
      <w:r w:rsidRPr="003356CA">
        <w:rPr>
          <w:rStyle w:val="StyleUnderline"/>
          <w:rFonts w:cs="Calibri"/>
          <w:highlight w:val="red"/>
        </w:rPr>
        <w:t>temperatures. He is entirely correct when he notes, "The most inexorable feature of</w:t>
      </w:r>
      <w:r w:rsidRPr="003356CA">
        <w:rPr>
          <w:rFonts w:cs="Calibri"/>
          <w:sz w:val="16"/>
          <w:highlight w:val="red"/>
        </w:rPr>
        <w:t xml:space="preserve"> climate-change </w:t>
      </w:r>
      <w:r w:rsidRPr="003356CA">
        <w:rPr>
          <w:rStyle w:val="Emphasis"/>
          <w:highlight w:val="red"/>
        </w:rPr>
        <w:t>modeling</w:t>
      </w:r>
      <w:r w:rsidRPr="003356CA">
        <w:rPr>
          <w:rStyle w:val="StyleUnderline"/>
          <w:rFonts w:cs="Calibri"/>
          <w:highlight w:val="red"/>
        </w:rPr>
        <w:t xml:space="preserve"> isn't the</w:t>
      </w:r>
      <w:r w:rsidRPr="003356CA">
        <w:rPr>
          <w:rFonts w:cs="Calibri"/>
          <w:sz w:val="16"/>
          <w:highlight w:val="red"/>
        </w:rPr>
        <w:t xml:space="preserve"> advance of the </w:t>
      </w:r>
      <w:r w:rsidRPr="003356CA">
        <w:rPr>
          <w:rStyle w:val="StyleUnderline"/>
          <w:rFonts w:cs="Calibri"/>
          <w:highlight w:val="red"/>
        </w:rPr>
        <w:t xml:space="preserve">sea but the </w:t>
      </w:r>
      <w:r w:rsidRPr="003356CA">
        <w:rPr>
          <w:rStyle w:val="Emphasis"/>
          <w:highlight w:val="red"/>
        </w:rPr>
        <w:t>steady economic growth</w:t>
      </w:r>
      <w:r w:rsidRPr="003356CA">
        <w:rPr>
          <w:rStyle w:val="StyleUnderline"/>
          <w:rFonts w:cs="Calibri"/>
          <w:highlight w:val="red"/>
        </w:rPr>
        <w:t xml:space="preserve"> that will make life better despite</w:t>
      </w:r>
      <w:r w:rsidRPr="003356CA">
        <w:rPr>
          <w:rFonts w:cs="Calibri"/>
          <w:sz w:val="16"/>
          <w:highlight w:val="red"/>
        </w:rPr>
        <w:t xml:space="preserve"> global </w:t>
      </w:r>
      <w:r w:rsidRPr="003356CA">
        <w:rPr>
          <w:rStyle w:val="StyleUnderline"/>
          <w:rFonts w:cs="Calibri"/>
          <w:highlight w:val="red"/>
        </w:rPr>
        <w:t>warming."</w:t>
      </w:r>
      <w:r w:rsidRPr="003356CA">
        <w:rPr>
          <w:rFonts w:cs="Calibri"/>
          <w:sz w:val="16"/>
          <w:highlight w:val="red"/>
        </w:rPr>
        <w:t xml:space="preserve"> Horgan, Pinker, and Boisvert are all essentially endorsing what I have called </w:t>
      </w:r>
      <w:r w:rsidRPr="003356CA">
        <w:rPr>
          <w:rStyle w:val="StyleUnderline"/>
          <w:rFonts w:cs="Calibri"/>
          <w:highlight w:val="red"/>
        </w:rPr>
        <w:t xml:space="preserve">"the </w:t>
      </w:r>
      <w:r w:rsidRPr="003356CA">
        <w:rPr>
          <w:rStyle w:val="Emphasis"/>
          <w:highlight w:val="red"/>
        </w:rPr>
        <w:t>progress solution</w:t>
      </w:r>
      <w:r w:rsidRPr="003356CA">
        <w:rPr>
          <w:rStyle w:val="StyleUnderline"/>
          <w:rFonts w:cs="Calibri"/>
          <w:highlight w:val="red"/>
        </w:rPr>
        <w:t>" to climate change</w:t>
      </w:r>
      <w:r w:rsidRPr="003356CA">
        <w:rPr>
          <w:rFonts w:cs="Calibri"/>
          <w:sz w:val="16"/>
          <w:highlight w:val="red"/>
        </w:rPr>
        <w:t xml:space="preserve">. As I wrote in 2009, </w:t>
      </w:r>
      <w:r w:rsidRPr="003356CA">
        <w:rPr>
          <w:rStyle w:val="StyleUnderline"/>
          <w:rFonts w:cs="Calibri"/>
          <w:highlight w:val="red"/>
        </w:rPr>
        <w:t>"It is</w:t>
      </w:r>
      <w:r w:rsidRPr="003356CA">
        <w:rPr>
          <w:rFonts w:cs="Calibri"/>
          <w:sz w:val="16"/>
          <w:highlight w:val="red"/>
        </w:rPr>
        <w:t xml:space="preserve"> surely </w:t>
      </w:r>
      <w:r w:rsidRPr="003356CA">
        <w:rPr>
          <w:rStyle w:val="StyleUnderline"/>
          <w:rFonts w:cs="Calibri"/>
          <w:highlight w:val="red"/>
        </w:rPr>
        <w:t>not unreasonable</w:t>
      </w:r>
      <w:r w:rsidRPr="003356CA">
        <w:rPr>
          <w:rFonts w:cs="Calibri"/>
          <w:sz w:val="16"/>
          <w:highlight w:val="red"/>
        </w:rPr>
        <w:t xml:space="preserve"> to argue </w:t>
      </w:r>
      <w:r w:rsidRPr="003356CA">
        <w:rPr>
          <w:rStyle w:val="StyleUnderline"/>
          <w:rFonts w:cs="Calibri"/>
          <w:highlight w:val="red"/>
        </w:rPr>
        <w:t>that if one wants to help future generations deal with climate change, the best policies would be</w:t>
      </w:r>
      <w:r w:rsidRPr="003356CA">
        <w:rPr>
          <w:rFonts w:cs="Calibri"/>
          <w:sz w:val="16"/>
          <w:highlight w:val="red"/>
        </w:rPr>
        <w:t xml:space="preserve"> those that encourage </w:t>
      </w:r>
      <w:r w:rsidRPr="003356CA">
        <w:rPr>
          <w:rStyle w:val="StyleUnderline"/>
          <w:rFonts w:cs="Calibri"/>
          <w:highlight w:val="red"/>
        </w:rPr>
        <w:t xml:space="preserve">rapid </w:t>
      </w:r>
      <w:r w:rsidRPr="003356CA">
        <w:rPr>
          <w:rStyle w:val="Emphasis"/>
          <w:highlight w:val="red"/>
        </w:rPr>
        <w:t>economic growth</w:t>
      </w:r>
      <w:r w:rsidRPr="003356CA">
        <w:rPr>
          <w:rStyle w:val="StyleUnderline"/>
          <w:rFonts w:cs="Calibri"/>
          <w:highlight w:val="red"/>
        </w:rPr>
        <w:t>. This would endow</w:t>
      </w:r>
      <w:r w:rsidRPr="003356CA">
        <w:rPr>
          <w:rFonts w:cs="Calibri"/>
          <w:sz w:val="16"/>
          <w:highlight w:val="red"/>
        </w:rPr>
        <w:t xml:space="preserve"> future </w:t>
      </w:r>
      <w:r w:rsidRPr="003356CA">
        <w:rPr>
          <w:rStyle w:val="StyleUnderline"/>
          <w:rFonts w:cs="Calibri"/>
          <w:highlight w:val="red"/>
        </w:rPr>
        <w:t>generations with</w:t>
      </w:r>
      <w:r w:rsidRPr="003356CA">
        <w:rPr>
          <w:rFonts w:cs="Calibri"/>
          <w:sz w:val="16"/>
          <w:highlight w:val="red"/>
        </w:rPr>
        <w:t xml:space="preserve"> the </w:t>
      </w:r>
      <w:r w:rsidRPr="003356CA">
        <w:rPr>
          <w:rStyle w:val="StyleUnderline"/>
          <w:rFonts w:cs="Calibri"/>
          <w:highlight w:val="red"/>
        </w:rPr>
        <w:t xml:space="preserve">wealth and </w:t>
      </w:r>
      <w:r w:rsidRPr="003356CA">
        <w:rPr>
          <w:rStyle w:val="Emphasis"/>
          <w:highlight w:val="red"/>
        </w:rPr>
        <w:t>superior technologies</w:t>
      </w:r>
      <w:r w:rsidRPr="003356CA">
        <w:rPr>
          <w:rFonts w:cs="Calibri"/>
          <w:sz w:val="16"/>
          <w:highlight w:val="red"/>
        </w:rPr>
        <w:t xml:space="preserve"> that could be used </w:t>
      </w:r>
      <w:r w:rsidRPr="003356CA">
        <w:rPr>
          <w:rStyle w:val="StyleUnderline"/>
          <w:rFonts w:cs="Calibri"/>
          <w:highlight w:val="red"/>
        </w:rPr>
        <w:t>to handle whatever comes at them including climate change."</w:t>
      </w:r>
      <w:r w:rsidRPr="003356CA">
        <w:rPr>
          <w:rFonts w:cs="Calibri"/>
          <w:sz w:val="16"/>
          <w:highlight w:val="red"/>
        </w:rPr>
        <w:t xml:space="preserve"> Six years later I added that that </w:t>
      </w:r>
      <w:r w:rsidRPr="003356CA">
        <w:rPr>
          <w:rStyle w:val="StyleUnderline"/>
          <w:rFonts w:cs="Calibri"/>
          <w:highlight w:val="red"/>
        </w:rPr>
        <w:t xml:space="preserve">"richer is more </w:t>
      </w:r>
      <w:r w:rsidRPr="003356CA">
        <w:rPr>
          <w:rStyle w:val="Emphasis"/>
          <w:highlight w:val="red"/>
        </w:rPr>
        <w:t>climate-friendly</w:t>
      </w:r>
      <w:r w:rsidRPr="003356CA">
        <w:rPr>
          <w:rStyle w:val="StyleUnderline"/>
          <w:rFonts w:cs="Calibri"/>
          <w:highlight w:val="red"/>
        </w:rPr>
        <w:t xml:space="preserve">, especially for </w:t>
      </w:r>
      <w:r w:rsidRPr="003356CA">
        <w:rPr>
          <w:rStyle w:val="Emphasis"/>
          <w:highlight w:val="red"/>
        </w:rPr>
        <w:t>developing countries</w:t>
      </w:r>
      <w:r w:rsidRPr="003356CA">
        <w:rPr>
          <w:rFonts w:cs="Calibri"/>
          <w:sz w:val="16"/>
          <w:highlight w:val="red"/>
        </w:rPr>
        <w:t xml:space="preserve">. Why? Because </w:t>
      </w:r>
      <w:r w:rsidRPr="003356CA">
        <w:rPr>
          <w:rStyle w:val="StyleUnderline"/>
          <w:rFonts w:cs="Calibri"/>
          <w:highlight w:val="red"/>
        </w:rPr>
        <w:t xml:space="preserve">faster growth means </w:t>
      </w:r>
      <w:r w:rsidRPr="003356CA">
        <w:rPr>
          <w:rStyle w:val="Emphasis"/>
          <w:highlight w:val="red"/>
        </w:rPr>
        <w:t>higher incomes</w:t>
      </w:r>
      <w:r w:rsidRPr="003356CA">
        <w:rPr>
          <w:rStyle w:val="StyleUnderline"/>
          <w:rFonts w:cs="Calibri"/>
          <w:highlight w:val="red"/>
        </w:rPr>
        <w:t>, which correlate with lower population growth</w:t>
      </w:r>
      <w:r w:rsidRPr="003356CA">
        <w:rPr>
          <w:rFonts w:cs="Calibri"/>
          <w:sz w:val="16"/>
          <w:highlight w:val="red"/>
        </w:rPr>
        <w:t xml:space="preserve">. Greater </w:t>
      </w:r>
      <w:r w:rsidRPr="003356CA">
        <w:rPr>
          <w:rStyle w:val="StyleUnderline"/>
          <w:rFonts w:cs="Calibri"/>
          <w:highlight w:val="red"/>
        </w:rPr>
        <w:t>wealth also means</w:t>
      </w:r>
      <w:r w:rsidRPr="003356CA">
        <w:rPr>
          <w:rFonts w:cs="Calibri"/>
          <w:sz w:val="16"/>
          <w:highlight w:val="red"/>
        </w:rPr>
        <w:t xml:space="preserve"> higher </w:t>
      </w:r>
      <w:r w:rsidRPr="003356CA">
        <w:rPr>
          <w:rStyle w:val="Emphasis"/>
          <w:highlight w:val="red"/>
        </w:rPr>
        <w:t>agricultural productivity</w:t>
      </w:r>
      <w:r w:rsidRPr="003356CA">
        <w:rPr>
          <w:rStyle w:val="StyleUnderline"/>
          <w:rFonts w:cs="Calibri"/>
          <w:highlight w:val="red"/>
        </w:rPr>
        <w:t>, freeing up land for forests to grow as well as</w:t>
      </w:r>
      <w:r w:rsidRPr="003356CA">
        <w:rPr>
          <w:rFonts w:cs="Calibri"/>
          <w:sz w:val="16"/>
          <w:highlight w:val="red"/>
        </w:rPr>
        <w:t xml:space="preserve"> speedier </w:t>
      </w:r>
      <w:r w:rsidRPr="003356CA">
        <w:rPr>
          <w:rStyle w:val="StyleUnderline"/>
          <w:rFonts w:cs="Calibri"/>
          <w:highlight w:val="red"/>
        </w:rPr>
        <w:t>progress toward</w:t>
      </w:r>
      <w:r w:rsidRPr="003356CA">
        <w:rPr>
          <w:rFonts w:cs="Calibri"/>
          <w:sz w:val="16"/>
          <w:highlight w:val="red"/>
        </w:rPr>
        <w:t xml:space="preserve"> developing and </w:t>
      </w:r>
      <w:r w:rsidRPr="003356CA">
        <w:rPr>
          <w:rStyle w:val="StyleUnderline"/>
          <w:rFonts w:cs="Calibri"/>
          <w:highlight w:val="red"/>
        </w:rPr>
        <w:t xml:space="preserve">deploying cheaper </w:t>
      </w:r>
      <w:r w:rsidRPr="003356CA">
        <w:rPr>
          <w:rStyle w:val="Emphasis"/>
          <w:highlight w:val="red"/>
        </w:rPr>
        <w:t>non–fossil fuel</w:t>
      </w:r>
      <w:r w:rsidRPr="003356CA">
        <w:rPr>
          <w:rStyle w:val="StyleUnderline"/>
          <w:rFonts w:cs="Calibri"/>
          <w:highlight w:val="red"/>
        </w:rPr>
        <w:t xml:space="preserve"> energy technologies. These trends</w:t>
      </w:r>
      <w:r w:rsidRPr="003356CA">
        <w:rPr>
          <w:rFonts w:cs="Calibri"/>
          <w:sz w:val="16"/>
          <w:highlight w:val="red"/>
        </w:rPr>
        <w:t xml:space="preserve"> can </w:t>
      </w:r>
      <w:r w:rsidRPr="003356CA">
        <w:rPr>
          <w:rStyle w:val="StyleUnderline"/>
          <w:rFonts w:cs="Calibri"/>
          <w:highlight w:val="red"/>
        </w:rPr>
        <w:t xml:space="preserve">act </w:t>
      </w:r>
      <w:r w:rsidRPr="003356CA">
        <w:rPr>
          <w:rStyle w:val="Emphasis"/>
          <w:highlight w:val="red"/>
        </w:rPr>
        <w:t>synergistically</w:t>
      </w:r>
      <w:r w:rsidRPr="003356CA">
        <w:rPr>
          <w:rStyle w:val="StyleUnderline"/>
          <w:rFonts w:cs="Calibri"/>
          <w:highlight w:val="red"/>
        </w:rPr>
        <w:t xml:space="preserve"> to ameliorate</w:t>
      </w:r>
      <w:r w:rsidRPr="003356CA">
        <w:rPr>
          <w:rFonts w:cs="Calibri"/>
          <w:sz w:val="16"/>
          <w:highlight w:val="red"/>
        </w:rPr>
        <w:t xml:space="preserve"> man-made </w:t>
      </w:r>
      <w:r w:rsidRPr="003356CA">
        <w:rPr>
          <w:rStyle w:val="StyleUnderline"/>
          <w:rFonts w:cs="Calibri"/>
          <w:highlight w:val="red"/>
        </w:rPr>
        <w:t>climate change."</w:t>
      </w:r>
      <w:r w:rsidRPr="003356CA">
        <w:rPr>
          <w:rFonts w:cs="Calibri"/>
          <w:sz w:val="16"/>
          <w:highlight w:val="red"/>
        </w:rPr>
        <w:t xml:space="preserve"> Horgan concludes, </w:t>
      </w:r>
      <w:r w:rsidRPr="003356CA">
        <w:rPr>
          <w:rStyle w:val="StyleUnderline"/>
          <w:rFonts w:cs="Calibri"/>
          <w:highlight w:val="red"/>
        </w:rPr>
        <w:t>"Greens fear</w:t>
      </w:r>
      <w:r w:rsidRPr="003356CA">
        <w:rPr>
          <w:rFonts w:cs="Calibri"/>
          <w:sz w:val="16"/>
          <w:highlight w:val="red"/>
        </w:rPr>
        <w:t xml:space="preserve"> that </w:t>
      </w:r>
      <w:r w:rsidRPr="003356CA">
        <w:rPr>
          <w:rStyle w:val="StyleUnderline"/>
          <w:rFonts w:cs="Calibri"/>
          <w:highlight w:val="red"/>
        </w:rPr>
        <w:t>optimism will foster complacency</w:t>
      </w:r>
      <w:r w:rsidRPr="003356CA">
        <w:rPr>
          <w:rFonts w:cs="Calibri"/>
          <w:sz w:val="16"/>
          <w:highlight w:val="red"/>
        </w:rPr>
        <w:t xml:space="preserve"> and hence undermine activism. </w:t>
      </w:r>
      <w:r w:rsidRPr="003356CA">
        <w:rPr>
          <w:rStyle w:val="StyleUnderline"/>
          <w:rFonts w:cs="Calibri"/>
          <w:highlight w:val="red"/>
        </w:rPr>
        <w:t>But I find</w:t>
      </w:r>
      <w:r w:rsidRPr="003356CA">
        <w:rPr>
          <w:rFonts w:cs="Calibri"/>
          <w:sz w:val="16"/>
          <w:highlight w:val="red"/>
        </w:rPr>
        <w:t xml:space="preserve"> the </w:t>
      </w:r>
      <w:r w:rsidRPr="003356CA">
        <w:rPr>
          <w:rStyle w:val="StyleUnderline"/>
          <w:rFonts w:cs="Calibri"/>
          <w:highlight w:val="red"/>
        </w:rPr>
        <w:t>essays</w:t>
      </w:r>
      <w:r w:rsidRPr="003356CA">
        <w:rPr>
          <w:rFonts w:cs="Calibri"/>
          <w:sz w:val="16"/>
          <w:highlight w:val="red"/>
        </w:rPr>
        <w:t xml:space="preserve"> of Pinker and Boisvert </w:t>
      </w:r>
      <w:r w:rsidRPr="003356CA">
        <w:rPr>
          <w:rStyle w:val="Emphasis"/>
          <w:highlight w:val="red"/>
        </w:rPr>
        <w:t>inspiring</w:t>
      </w:r>
      <w:r w:rsidRPr="003356CA">
        <w:rPr>
          <w:rStyle w:val="StyleUnderline"/>
          <w:rFonts w:cs="Calibri"/>
          <w:highlight w:val="red"/>
        </w:rPr>
        <w:t>, not enervating</w:t>
      </w:r>
      <w:proofErr w:type="gramStart"/>
      <w:r w:rsidRPr="003356CA">
        <w:rPr>
          <w:rFonts w:cs="Calibri"/>
          <w:sz w:val="16"/>
          <w:highlight w:val="red"/>
        </w:rPr>
        <w:t>….These</w:t>
      </w:r>
      <w:proofErr w:type="gramEnd"/>
      <w:r w:rsidRPr="003356CA">
        <w:rPr>
          <w:rFonts w:cs="Calibri"/>
          <w:sz w:val="16"/>
          <w:highlight w:val="red"/>
        </w:rPr>
        <w:t xml:space="preserve"> days, </w:t>
      </w:r>
      <w:r w:rsidRPr="003356CA">
        <w:rPr>
          <w:rStyle w:val="StyleUnderline"/>
          <w:rFonts w:cs="Calibri"/>
          <w:highlight w:val="red"/>
        </w:rPr>
        <w:t xml:space="preserve">despair is a </w:t>
      </w:r>
      <w:r w:rsidRPr="003356CA">
        <w:rPr>
          <w:rStyle w:val="Emphasis"/>
          <w:highlight w:val="red"/>
        </w:rPr>
        <w:t>bigger problem</w:t>
      </w:r>
      <w:r w:rsidRPr="003356CA">
        <w:rPr>
          <w:rStyle w:val="StyleUnderline"/>
          <w:rFonts w:cs="Calibri"/>
          <w:highlight w:val="red"/>
        </w:rPr>
        <w:t xml:space="preserve"> than optimism." Counseling despair has </w:t>
      </w:r>
      <w:r w:rsidRPr="003356CA">
        <w:rPr>
          <w:rStyle w:val="Emphasis"/>
          <w:highlight w:val="red"/>
        </w:rPr>
        <w:lastRenderedPageBreak/>
        <w:t>always been wrong</w:t>
      </w:r>
      <w:r w:rsidRPr="003356CA">
        <w:rPr>
          <w:rStyle w:val="StyleUnderline"/>
          <w:rFonts w:cs="Calibri"/>
          <w:highlight w:val="red"/>
        </w:rPr>
        <w:t xml:space="preserve"> when</w:t>
      </w:r>
      <w:r w:rsidRPr="003356CA">
        <w:rPr>
          <w:rFonts w:cs="Calibri"/>
          <w:sz w:val="16"/>
          <w:highlight w:val="red"/>
        </w:rPr>
        <w:t xml:space="preserve"> human </w:t>
      </w:r>
      <w:r w:rsidRPr="003356CA">
        <w:rPr>
          <w:rStyle w:val="StyleUnderline"/>
          <w:rFonts w:cs="Calibri"/>
          <w:highlight w:val="red"/>
        </w:rPr>
        <w:t>ingenuity is left free to solve problems, and that will prove</w:t>
      </w:r>
      <w:r w:rsidRPr="003356CA">
        <w:rPr>
          <w:rFonts w:cs="Calibri"/>
          <w:sz w:val="16"/>
          <w:highlight w:val="red"/>
        </w:rPr>
        <w:t xml:space="preserve"> to be </w:t>
      </w:r>
      <w:r w:rsidRPr="003356CA">
        <w:rPr>
          <w:rStyle w:val="StyleUnderline"/>
          <w:rFonts w:cs="Calibri"/>
          <w:highlight w:val="red"/>
        </w:rPr>
        <w:t>the case with climate change</w:t>
      </w:r>
      <w:r w:rsidRPr="003356CA">
        <w:rPr>
          <w:rFonts w:cs="Calibri"/>
          <w:sz w:val="16"/>
          <w:highlight w:val="red"/>
        </w:rPr>
        <w:t xml:space="preserve"> as well.</w:t>
      </w:r>
      <w:bookmarkStart w:id="2" w:name="_GoBack"/>
      <w:bookmarkEnd w:id="2"/>
    </w:p>
    <w:p w14:paraId="23006B3D" w14:textId="77777777" w:rsidR="00026569" w:rsidRPr="00C216A7" w:rsidRDefault="00026569" w:rsidP="00026569">
      <w:pPr>
        <w:rPr>
          <w:rFonts w:cs="Calibri"/>
        </w:rPr>
      </w:pPr>
    </w:p>
    <w:p w14:paraId="30C23D5E" w14:textId="2CE1279F" w:rsidR="00026569" w:rsidRPr="00C216A7" w:rsidRDefault="00026569" w:rsidP="00026569">
      <w:pPr>
        <w:pStyle w:val="Heading4"/>
        <w:rPr>
          <w:rFonts w:cs="Calibri"/>
        </w:rPr>
      </w:pPr>
      <w:r w:rsidRPr="00C216A7">
        <w:rPr>
          <w:rFonts w:cs="Calibri"/>
        </w:rPr>
        <w:t>Turning it – cap good</w:t>
      </w:r>
    </w:p>
    <w:p w14:paraId="7428521F" w14:textId="77777777" w:rsidR="00026569" w:rsidRPr="00C216A7" w:rsidRDefault="00026569" w:rsidP="00026569">
      <w:pPr>
        <w:pStyle w:val="Heading4"/>
        <w:rPr>
          <w:rFonts w:cs="Calibri"/>
        </w:rPr>
      </w:pPr>
      <w:r w:rsidRPr="00C216A7">
        <w:rPr>
          <w:rFonts w:cs="Calibri"/>
        </w:rPr>
        <w:t xml:space="preserve">Capitalism solves domestic and global poverty – </w:t>
      </w:r>
      <w:r w:rsidRPr="00C216A7">
        <w:rPr>
          <w:rFonts w:cs="Calibri"/>
          <w:i/>
        </w:rPr>
        <w:t>you need wealth before you can redistribute it</w:t>
      </w:r>
      <w:r w:rsidRPr="00C216A7">
        <w:rPr>
          <w:rFonts w:cs="Calibri"/>
        </w:rPr>
        <w:t>.</w:t>
      </w:r>
    </w:p>
    <w:p w14:paraId="49E3602E" w14:textId="77777777" w:rsidR="00026569" w:rsidRPr="00C216A7" w:rsidRDefault="00026569" w:rsidP="00026569">
      <w:pPr>
        <w:rPr>
          <w:rFonts w:cs="Calibri"/>
        </w:rPr>
      </w:pPr>
      <w:proofErr w:type="spellStart"/>
      <w:r w:rsidRPr="00C216A7">
        <w:rPr>
          <w:rStyle w:val="Style13ptBold"/>
          <w:rFonts w:cs="Calibri"/>
        </w:rPr>
        <w:t>Pethokoukis</w:t>
      </w:r>
      <w:proofErr w:type="spellEnd"/>
      <w:r w:rsidRPr="00C216A7">
        <w:rPr>
          <w:rStyle w:val="Style13ptBold"/>
          <w:rFonts w:cs="Calibri"/>
        </w:rPr>
        <w:t xml:space="preserve"> ’18</w:t>
      </w:r>
      <w:r w:rsidRPr="00C216A7">
        <w:rPr>
          <w:rFonts w:cs="Calibri"/>
        </w:rPr>
        <w:t xml:space="preserve"> (James; a columnist and policy analyst, is the Dewitt Wallace Fellow at the American Enterprise Institute; October 18th; “Ending poverty by ‘ending capitalism’ is absolute nonsense. Just so, so wrong”; </w:t>
      </w:r>
      <w:hyperlink r:id="rId21" w:history="1">
        <w:r w:rsidRPr="00C216A7">
          <w:rPr>
            <w:rStyle w:val="Hyperlink"/>
            <w:rFonts w:cs="Calibri"/>
          </w:rPr>
          <w:t>http://www.aei.org/publication/ending-poverty-by-ending-capitalism-is-absolute-nonsense-just-so-so-wrong/</w:t>
        </w:r>
      </w:hyperlink>
      <w:r w:rsidRPr="00C216A7">
        <w:rPr>
          <w:rFonts w:cs="Calibri"/>
        </w:rPr>
        <w:t>; accessed 1/12/19; MSCOTT)</w:t>
      </w:r>
    </w:p>
    <w:p w14:paraId="32ED945C" w14:textId="77777777" w:rsidR="00026569" w:rsidRPr="00C216A7" w:rsidRDefault="00026569" w:rsidP="00026569">
      <w:pPr>
        <w:shd w:val="clear" w:color="auto" w:fill="F9F9F9"/>
        <w:rPr>
          <w:rFonts w:cs="Calibri"/>
          <w:color w:val="161818"/>
          <w:sz w:val="21"/>
          <w:szCs w:val="21"/>
        </w:rPr>
      </w:pPr>
      <w:r w:rsidRPr="00C216A7">
        <w:rPr>
          <w:rFonts w:cs="Calibri"/>
          <w:noProof/>
          <w:color w:val="161818"/>
          <w:sz w:val="21"/>
          <w:szCs w:val="21"/>
        </w:rPr>
        <w:drawing>
          <wp:inline distT="0" distB="0" distL="0" distR="0" wp14:anchorId="2386823C" wp14:editId="7A3F0652">
            <wp:extent cx="4342347" cy="1419179"/>
            <wp:effectExtent l="0" t="0" r="1270" b="0"/>
            <wp:docPr id="7" name="Picture 7" descr="http://cdn.static-economist.com/sites/default/files/images/print-edition/20130601_LDP002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static-economist.com/sites/default/files/images/print-edition/20130601_LDP002_0.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14553" cy="1442777"/>
                    </a:xfrm>
                    <a:prstGeom prst="rect">
                      <a:avLst/>
                    </a:prstGeom>
                    <a:noFill/>
                    <a:ln>
                      <a:noFill/>
                    </a:ln>
                  </pic:spPr>
                </pic:pic>
              </a:graphicData>
            </a:graphic>
          </wp:inline>
        </w:drawing>
      </w:r>
    </w:p>
    <w:p w14:paraId="5F616A7B" w14:textId="77777777" w:rsidR="00026569" w:rsidRPr="00C216A7" w:rsidRDefault="00026569" w:rsidP="00026569">
      <w:pPr>
        <w:rPr>
          <w:rFonts w:cs="Calibri"/>
        </w:rPr>
      </w:pPr>
      <w:r w:rsidRPr="00C216A7">
        <w:rPr>
          <w:rFonts w:cs="Calibri"/>
        </w:rPr>
        <w:t>It’s hardly to Teen Vogue’s credit that its dreadful story “</w:t>
      </w:r>
      <w:hyperlink r:id="rId23" w:tgtFrame="_blank" w:history="1">
        <w:r w:rsidRPr="00C216A7">
          <w:rPr>
            <w:rStyle w:val="Hyperlink"/>
            <w:rFonts w:cs="Calibri"/>
          </w:rPr>
          <w:t>What ‘Capitalism’ Is and How It Affects People</w:t>
        </w:r>
      </w:hyperlink>
      <w:r w:rsidRPr="00C216A7">
        <w:rPr>
          <w:rFonts w:cs="Calibri"/>
        </w:rPr>
        <w:t>” isn’t nearly as wrongheaded and offensive as the viral </w:t>
      </w:r>
      <w:hyperlink r:id="rId24" w:tgtFrame="_blank" w:history="1">
        <w:r w:rsidRPr="00C216A7">
          <w:rPr>
            <w:rStyle w:val="Hyperlink"/>
            <w:rFonts w:cs="Calibri"/>
          </w:rPr>
          <w:t>tweet</w:t>
        </w:r>
      </w:hyperlink>
      <w:r w:rsidRPr="00C216A7">
        <w:rPr>
          <w:rFonts w:cs="Calibri"/>
        </w:rPr>
        <w:t> promoting it: “</w:t>
      </w:r>
      <w:r w:rsidRPr="00C216A7">
        <w:rPr>
          <w:rStyle w:val="Emphasis"/>
        </w:rPr>
        <w:t>Can’t</w:t>
      </w:r>
      <w:hyperlink r:id="rId25" w:tgtFrame="_blank" w:history="1">
        <w:r w:rsidRPr="00C216A7">
          <w:rPr>
            <w:rStyle w:val="Emphasis"/>
          </w:rPr>
          <w:t> #</w:t>
        </w:r>
        <w:proofErr w:type="spellStart"/>
        <w:r w:rsidRPr="00C216A7">
          <w:rPr>
            <w:rStyle w:val="Emphasis"/>
          </w:rPr>
          <w:t>endpoverty</w:t>
        </w:r>
      </w:hyperlink>
      <w:r w:rsidRPr="00C216A7">
        <w:rPr>
          <w:rStyle w:val="Emphasis"/>
        </w:rPr>
        <w:t>without</w:t>
      </w:r>
      <w:proofErr w:type="spellEnd"/>
      <w:r w:rsidRPr="00C216A7">
        <w:rPr>
          <w:rStyle w:val="Emphasis"/>
        </w:rPr>
        <w:t xml:space="preserve"> ending capitalism</w:t>
      </w:r>
      <w:r w:rsidRPr="00C216A7">
        <w:rPr>
          <w:rFonts w:cs="Calibri"/>
        </w:rPr>
        <w:t xml:space="preserve">!” </w:t>
      </w:r>
      <w:r w:rsidRPr="00C216A7">
        <w:rPr>
          <w:rStyle w:val="StyleUnderline"/>
          <w:rFonts w:cs="Calibri"/>
        </w:rPr>
        <w:t xml:space="preserve">But let’s start with the grotesque, </w:t>
      </w:r>
      <w:proofErr w:type="spellStart"/>
      <w:r w:rsidRPr="00C216A7">
        <w:rPr>
          <w:rStyle w:val="StyleUnderline"/>
          <w:rFonts w:cs="Calibri"/>
        </w:rPr>
        <w:t>clickbaity</w:t>
      </w:r>
      <w:proofErr w:type="spellEnd"/>
      <w:r w:rsidRPr="00C216A7">
        <w:rPr>
          <w:rStyle w:val="StyleUnderline"/>
          <w:rFonts w:cs="Calibri"/>
        </w:rPr>
        <w:t xml:space="preserve"> tweet. End poverty where, exactly?</w:t>
      </w:r>
      <w:r w:rsidRPr="00C216A7">
        <w:rPr>
          <w:rFonts w:cs="Calibri"/>
        </w:rPr>
        <w:t xml:space="preserve"> Is Teen Vogue referring to the United States, which it identifies as an example of a “modern capitalist” country along with Britain and Germany?</w:t>
      </w:r>
    </w:p>
    <w:p w14:paraId="373EE174" w14:textId="77777777" w:rsidR="00026569" w:rsidRPr="00C216A7" w:rsidRDefault="00026569" w:rsidP="00026569">
      <w:pPr>
        <w:rPr>
          <w:rFonts w:cs="Calibri"/>
        </w:rPr>
      </w:pPr>
      <w:r w:rsidRPr="00C216A7">
        <w:rPr>
          <w:rStyle w:val="StyleUnderline"/>
          <w:rFonts w:cs="Calibri"/>
        </w:rPr>
        <w:t xml:space="preserve">First of all, the </w:t>
      </w:r>
      <w:r w:rsidRPr="00C216A7">
        <w:rPr>
          <w:rStyle w:val="Emphasis"/>
          <w:highlight w:val="green"/>
        </w:rPr>
        <w:t>median income</w:t>
      </w:r>
      <w:r w:rsidRPr="00C216A7">
        <w:rPr>
          <w:rFonts w:cs="Calibri"/>
          <w:highlight w:val="green"/>
        </w:rPr>
        <w:t xml:space="preserve"> </w:t>
      </w:r>
      <w:r w:rsidRPr="00C216A7">
        <w:rPr>
          <w:rStyle w:val="StyleUnderline"/>
          <w:rFonts w:cs="Calibri"/>
          <w:highlight w:val="green"/>
        </w:rPr>
        <w:t xml:space="preserve">of the </w:t>
      </w:r>
      <w:r w:rsidRPr="00C216A7">
        <w:rPr>
          <w:rStyle w:val="Emphasis"/>
          <w:highlight w:val="green"/>
        </w:rPr>
        <w:t>bottom</w:t>
      </w:r>
      <w:r w:rsidRPr="00C216A7">
        <w:rPr>
          <w:rStyle w:val="Emphasis"/>
        </w:rPr>
        <w:t xml:space="preserve"> 20 percent</w:t>
      </w:r>
      <w:r w:rsidRPr="00C216A7">
        <w:rPr>
          <w:rFonts w:cs="Calibri"/>
        </w:rPr>
        <w:t xml:space="preserve"> of households </w:t>
      </w:r>
      <w:r w:rsidRPr="00C216A7">
        <w:rPr>
          <w:rStyle w:val="StyleUnderline"/>
          <w:rFonts w:cs="Calibri"/>
          <w:highlight w:val="green"/>
        </w:rPr>
        <w:t xml:space="preserve">is </w:t>
      </w:r>
      <w:r w:rsidRPr="00C216A7">
        <w:rPr>
          <w:rStyle w:val="Emphasis"/>
          <w:highlight w:val="green"/>
        </w:rPr>
        <w:t>up</w:t>
      </w:r>
      <w:r w:rsidRPr="00C216A7">
        <w:rPr>
          <w:rStyle w:val="Emphasis"/>
        </w:rPr>
        <w:t xml:space="preserve"> more than </w:t>
      </w:r>
      <w:r w:rsidRPr="00C216A7">
        <w:rPr>
          <w:rStyle w:val="Emphasis"/>
          <w:highlight w:val="green"/>
        </w:rPr>
        <w:t>70 percent</w:t>
      </w:r>
      <w:r w:rsidRPr="00C216A7">
        <w:rPr>
          <w:rFonts w:cs="Calibri"/>
        </w:rPr>
        <w:t xml:space="preserve"> </w:t>
      </w:r>
      <w:r w:rsidRPr="00C216A7">
        <w:rPr>
          <w:rStyle w:val="StyleUnderline"/>
          <w:rFonts w:cs="Calibri"/>
        </w:rPr>
        <w:t>since 1979 in real terms</w:t>
      </w:r>
      <w:r w:rsidRPr="00C216A7">
        <w:rPr>
          <w:rFonts w:cs="Calibri"/>
        </w:rPr>
        <w:t>, according to the </w:t>
      </w:r>
      <w:hyperlink r:id="rId26" w:tgtFrame="_blank" w:history="1">
        <w:r w:rsidRPr="00C216A7">
          <w:rPr>
            <w:rStyle w:val="Hyperlink"/>
            <w:rFonts w:cs="Calibri"/>
          </w:rPr>
          <w:t>CBO</w:t>
        </w:r>
      </w:hyperlink>
      <w:r w:rsidRPr="00C216A7">
        <w:rPr>
          <w:rFonts w:cs="Calibri"/>
        </w:rPr>
        <w:t xml:space="preserve">. </w:t>
      </w:r>
      <w:r w:rsidRPr="00C216A7">
        <w:rPr>
          <w:rStyle w:val="StyleUnderline"/>
          <w:rFonts w:cs="Calibri"/>
        </w:rPr>
        <w:t xml:space="preserve">More to the point, </w:t>
      </w:r>
      <w:r w:rsidRPr="00C216A7">
        <w:rPr>
          <w:rStyle w:val="Emphasis"/>
          <w:highlight w:val="green"/>
        </w:rPr>
        <w:t>poverty in America has declined</w:t>
      </w:r>
      <w:r w:rsidRPr="00C216A7">
        <w:rPr>
          <w:rStyle w:val="Emphasis"/>
        </w:rPr>
        <w:t xml:space="preserve"> considerably</w:t>
      </w:r>
      <w:r w:rsidRPr="00C216A7">
        <w:rPr>
          <w:rStyle w:val="StyleUnderline"/>
          <w:rFonts w:cs="Calibri"/>
        </w:rPr>
        <w:t xml:space="preserve"> since LBJ declared a War on Poverty in 1964</w:t>
      </w:r>
      <w:r w:rsidRPr="00C216A7">
        <w:rPr>
          <w:rFonts w:cs="Calibri"/>
        </w:rPr>
        <w:t xml:space="preserve">. Like other advanced capitalist economies, </w:t>
      </w:r>
      <w:r w:rsidRPr="00C216A7">
        <w:rPr>
          <w:rStyle w:val="StyleUnderline"/>
          <w:rFonts w:cs="Calibri"/>
        </w:rPr>
        <w:t>the United States redistributes some of its massive, market-generated wealth to improve living standards at the bottom</w:t>
      </w:r>
      <w:r w:rsidRPr="00C216A7">
        <w:rPr>
          <w:rFonts w:cs="Calibri"/>
        </w:rPr>
        <w:t>. According to the Census Bureau’s </w:t>
      </w:r>
      <w:hyperlink r:id="rId27" w:tgtFrame="_blank" w:history="1">
        <w:r w:rsidRPr="00C216A7">
          <w:rPr>
            <w:rStyle w:val="Hyperlink"/>
            <w:rFonts w:cs="Calibri"/>
          </w:rPr>
          <w:t>Supplemental Poverty Measure</w:t>
        </w:r>
      </w:hyperlink>
      <w:r w:rsidRPr="00C216A7">
        <w:rPr>
          <w:rFonts w:cs="Calibri"/>
        </w:rPr>
        <w:t xml:space="preserve"> — which unlike the official poverty measure takes into account key safety net programs such as the Earned Income Tax Credit and the Supplemental Nutrition Assistance Program — </w:t>
      </w:r>
      <w:r w:rsidRPr="00C216A7">
        <w:rPr>
          <w:rStyle w:val="StyleUnderline"/>
          <w:rFonts w:cs="Calibri"/>
        </w:rPr>
        <w:t xml:space="preserve">the poverty rate </w:t>
      </w:r>
      <w:r w:rsidRPr="00C216A7">
        <w:rPr>
          <w:rStyle w:val="Emphasis"/>
        </w:rPr>
        <w:t xml:space="preserve">fell </w:t>
      </w:r>
      <w:r w:rsidRPr="00C216A7">
        <w:rPr>
          <w:rStyle w:val="Emphasis"/>
          <w:highlight w:val="green"/>
        </w:rPr>
        <w:t>to</w:t>
      </w:r>
      <w:r w:rsidRPr="00C216A7">
        <w:rPr>
          <w:rStyle w:val="Emphasis"/>
        </w:rPr>
        <w:t xml:space="preserve"> 13.9 percent</w:t>
      </w:r>
      <w:r w:rsidRPr="00C216A7">
        <w:rPr>
          <w:rStyle w:val="StyleUnderline"/>
          <w:rFonts w:cs="Calibri"/>
        </w:rPr>
        <w:t xml:space="preserve"> in 2017 from 26 percent in 1967</w:t>
      </w:r>
      <w:r w:rsidRPr="00C216A7">
        <w:rPr>
          <w:rFonts w:cs="Calibri"/>
        </w:rPr>
        <w:t xml:space="preserve">. There’s even better news when one looks at “consumption-based” poverty measures, which calculates what a family consumes instead of how much income it earns. </w:t>
      </w:r>
      <w:r w:rsidRPr="00C216A7">
        <w:rPr>
          <w:rStyle w:val="StyleUnderline"/>
          <w:rFonts w:cs="Calibri"/>
        </w:rPr>
        <w:t>The work of visiting AEI scholar Bruce Meyer (along with his colleague James Sullivan) finds consumption-based poverty </w:t>
      </w:r>
      <w:hyperlink r:id="rId28" w:tgtFrame="_blank" w:history="1">
        <w:r w:rsidRPr="00C216A7">
          <w:rPr>
            <w:rStyle w:val="StyleUnderline"/>
            <w:rFonts w:cs="Calibri"/>
          </w:rPr>
          <w:t xml:space="preserve">is </w:t>
        </w:r>
        <w:r w:rsidRPr="00C216A7">
          <w:rPr>
            <w:rStyle w:val="Emphasis"/>
          </w:rPr>
          <w:t xml:space="preserve">more like </w:t>
        </w:r>
        <w:r w:rsidRPr="00C216A7">
          <w:rPr>
            <w:rStyle w:val="Emphasis"/>
            <w:highlight w:val="green"/>
          </w:rPr>
          <w:t>3 percent</w:t>
        </w:r>
      </w:hyperlink>
      <w:r w:rsidRPr="00C216A7">
        <w:rPr>
          <w:rFonts w:cs="Calibri"/>
        </w:rPr>
        <w:t>. Here is a relevant bit from a recent </w:t>
      </w:r>
      <w:hyperlink r:id="rId29" w:tgtFrame="_blank" w:history="1">
        <w:r w:rsidRPr="00C216A7">
          <w:rPr>
            <w:rStyle w:val="Hyperlink"/>
            <w:rFonts w:cs="Calibri"/>
          </w:rPr>
          <w:t>podcast chat</w:t>
        </w:r>
      </w:hyperlink>
      <w:r w:rsidRPr="00C216A7">
        <w:rPr>
          <w:rFonts w:cs="Calibri"/>
        </w:rPr>
        <w:t> we had:</w:t>
      </w:r>
    </w:p>
    <w:p w14:paraId="025BE0C8" w14:textId="77777777" w:rsidR="00026569" w:rsidRPr="00C216A7" w:rsidRDefault="00026569" w:rsidP="00026569">
      <w:pPr>
        <w:rPr>
          <w:rFonts w:cs="Calibri"/>
        </w:rPr>
      </w:pPr>
      <w:proofErr w:type="spellStart"/>
      <w:r w:rsidRPr="00C216A7">
        <w:rPr>
          <w:rFonts w:cs="Calibri"/>
        </w:rPr>
        <w:lastRenderedPageBreak/>
        <w:t>Pethokoukis</w:t>
      </w:r>
      <w:proofErr w:type="spellEnd"/>
      <w:r w:rsidRPr="00C216A7">
        <w:rPr>
          <w:rFonts w:cs="Calibri"/>
        </w:rPr>
        <w:t>: Correct me if I have the numbers wrong, but if you look at just the official poverty rate measure you hear about in the news, since 1980 it seems kind of flat. But if you look at consumption, poverty has gone down fairly considerably. Is that right?</w:t>
      </w:r>
    </w:p>
    <w:p w14:paraId="19CB10A1" w14:textId="77777777" w:rsidR="00026569" w:rsidRPr="00C216A7" w:rsidRDefault="00026569" w:rsidP="00026569">
      <w:pPr>
        <w:rPr>
          <w:rFonts w:cs="Calibri"/>
        </w:rPr>
      </w:pPr>
      <w:r w:rsidRPr="00C216A7">
        <w:rPr>
          <w:rFonts w:cs="Calibri"/>
        </w:rPr>
        <w:t xml:space="preserve">Meyer: Yes, so one of the statistics that I like </w:t>
      </w:r>
      <w:proofErr w:type="gramStart"/>
      <w:r w:rsidRPr="00C216A7">
        <w:rPr>
          <w:rFonts w:cs="Calibri"/>
        </w:rPr>
        <w:t>least</w:t>
      </w:r>
      <w:proofErr w:type="gramEnd"/>
      <w:r w:rsidRPr="00C216A7">
        <w:rPr>
          <w:rFonts w:cs="Calibri"/>
        </w:rPr>
        <w:t xml:space="preserve"> and I think is most misleading is the poverty rate. The official poverty rate says that we are at the same level of poverty now as we were in the 70s, which just does not fit.</w:t>
      </w:r>
    </w:p>
    <w:p w14:paraId="1E49BE45" w14:textId="77777777" w:rsidR="00026569" w:rsidRPr="00C216A7" w:rsidRDefault="00026569" w:rsidP="00026569">
      <w:pPr>
        <w:rPr>
          <w:rFonts w:cs="Calibri"/>
        </w:rPr>
      </w:pPr>
      <w:proofErr w:type="spellStart"/>
      <w:r w:rsidRPr="00C216A7">
        <w:rPr>
          <w:rFonts w:cs="Calibri"/>
        </w:rPr>
        <w:t>Pethokoukis</w:t>
      </w:r>
      <w:proofErr w:type="spellEnd"/>
      <w:r w:rsidRPr="00C216A7">
        <w:rPr>
          <w:rFonts w:cs="Calibri"/>
        </w:rPr>
        <w:t xml:space="preserve">: </w:t>
      </w:r>
      <w:proofErr w:type="gramStart"/>
      <w:r w:rsidRPr="00C216A7">
        <w:rPr>
          <w:rFonts w:cs="Calibri"/>
        </w:rPr>
        <w:t>So</w:t>
      </w:r>
      <w:proofErr w:type="gramEnd"/>
      <w:r w:rsidRPr="00C216A7">
        <w:rPr>
          <w:rFonts w:cs="Calibri"/>
        </w:rPr>
        <w:t xml:space="preserve"> the Great Society failed, we spent all this money and poverty is no better.</w:t>
      </w:r>
    </w:p>
    <w:p w14:paraId="0E151604" w14:textId="77777777" w:rsidR="00026569" w:rsidRPr="00C216A7" w:rsidRDefault="00026569" w:rsidP="00026569">
      <w:pPr>
        <w:rPr>
          <w:rFonts w:cs="Calibri"/>
        </w:rPr>
      </w:pPr>
      <w:r w:rsidRPr="00C216A7">
        <w:rPr>
          <w:rFonts w:cs="Calibri"/>
        </w:rPr>
        <w:t xml:space="preserve">Meyer: </w:t>
      </w:r>
      <w:r w:rsidRPr="00C216A7">
        <w:rPr>
          <w:rStyle w:val="StyleUnderline"/>
          <w:rFonts w:cs="Calibri"/>
        </w:rPr>
        <w:t>That’s essentially what the official statistics say, but you shouldn’t believe them for two main reasons. First, the official statistics don’t count much of what we’ve done to reduce poverty</w:t>
      </w:r>
      <w:r w:rsidRPr="00C216A7">
        <w:rPr>
          <w:rFonts w:cs="Calibri"/>
        </w:rPr>
        <w:t xml:space="preserve">; </w:t>
      </w:r>
      <w:proofErr w:type="gramStart"/>
      <w:r w:rsidRPr="00C216A7">
        <w:rPr>
          <w:rFonts w:cs="Calibri"/>
        </w:rPr>
        <w:t>so</w:t>
      </w:r>
      <w:proofErr w:type="gramEnd"/>
      <w:r w:rsidRPr="00C216A7">
        <w:rPr>
          <w:rFonts w:cs="Calibri"/>
        </w:rPr>
        <w:t xml:space="preserve"> the </w:t>
      </w:r>
      <w:r w:rsidRPr="00C216A7">
        <w:rPr>
          <w:rStyle w:val="StyleUnderline"/>
          <w:rFonts w:cs="Calibri"/>
          <w:highlight w:val="green"/>
        </w:rPr>
        <w:t>official statistics</w:t>
      </w:r>
      <w:r w:rsidRPr="00C216A7">
        <w:rPr>
          <w:rStyle w:val="StyleUnderline"/>
          <w:rFonts w:cs="Calibri"/>
        </w:rPr>
        <w:t xml:space="preserve"> look at pre-tax money income which </w:t>
      </w:r>
      <w:r w:rsidRPr="00C216A7">
        <w:rPr>
          <w:rStyle w:val="Emphasis"/>
          <w:highlight w:val="green"/>
        </w:rPr>
        <w:t>omit</w:t>
      </w:r>
      <w:r w:rsidRPr="00C216A7">
        <w:rPr>
          <w:rStyle w:val="Emphasis"/>
        </w:rPr>
        <w:t xml:space="preserve">s the earned income tax credit, which omits food stamps, it omits housing </w:t>
      </w:r>
      <w:r w:rsidRPr="00C216A7">
        <w:rPr>
          <w:rStyle w:val="Emphasis"/>
          <w:highlight w:val="green"/>
        </w:rPr>
        <w:t>benefits</w:t>
      </w:r>
      <w:r w:rsidRPr="00C216A7">
        <w:rPr>
          <w:rStyle w:val="Emphasis"/>
        </w:rPr>
        <w:t>, it omits Medicaid</w:t>
      </w:r>
      <w:r w:rsidRPr="00C216A7">
        <w:rPr>
          <w:rFonts w:cs="Calibri"/>
        </w:rPr>
        <w:t xml:space="preserve">. </w:t>
      </w:r>
      <w:r w:rsidRPr="00C216A7">
        <w:rPr>
          <w:rStyle w:val="StyleUnderline"/>
          <w:rFonts w:cs="Calibri"/>
        </w:rPr>
        <w:t>So, it gives you a very distorted picture of how those at the bottom are doing</w:t>
      </w:r>
      <w:r w:rsidRPr="00C216A7">
        <w:rPr>
          <w:rFonts w:cs="Calibri"/>
        </w:rPr>
        <w:t>.</w:t>
      </w:r>
    </w:p>
    <w:p w14:paraId="59FA4CBA" w14:textId="77777777" w:rsidR="00026569" w:rsidRPr="00C216A7" w:rsidRDefault="00026569" w:rsidP="00026569">
      <w:pPr>
        <w:rPr>
          <w:rFonts w:cs="Calibri"/>
        </w:rPr>
      </w:pPr>
      <w:r w:rsidRPr="00C216A7">
        <w:rPr>
          <w:rStyle w:val="StyleUnderline"/>
          <w:rFonts w:cs="Calibri"/>
        </w:rPr>
        <w:t xml:space="preserve">The second big reason that the official poverty statistic completely misleads the people taking them at face value is that the </w:t>
      </w:r>
      <w:r w:rsidRPr="00C216A7">
        <w:rPr>
          <w:rStyle w:val="Emphasis"/>
          <w:highlight w:val="green"/>
        </w:rPr>
        <w:t>thresholds</w:t>
      </w:r>
      <w:r w:rsidRPr="00C216A7">
        <w:rPr>
          <w:rStyle w:val="Emphasis"/>
        </w:rPr>
        <w:t xml:space="preserve"> above which you have to be to not be poor go up too fast over time</w:t>
      </w:r>
      <w:r w:rsidRPr="00C216A7">
        <w:rPr>
          <w:rStyle w:val="StyleUnderline"/>
          <w:rFonts w:cs="Calibri"/>
        </w:rPr>
        <w:t xml:space="preserve"> because they are indexed to inflation in a way that</w:t>
      </w:r>
      <w:r w:rsidRPr="00C216A7">
        <w:rPr>
          <w:rFonts w:cs="Calibri"/>
        </w:rPr>
        <w:t xml:space="preserve"> </w:t>
      </w:r>
      <w:r w:rsidRPr="00C216A7">
        <w:rPr>
          <w:rStyle w:val="Emphasis"/>
          <w:highlight w:val="green"/>
        </w:rPr>
        <w:t>overstate</w:t>
      </w:r>
      <w:r w:rsidRPr="00C216A7">
        <w:rPr>
          <w:rStyle w:val="Emphasis"/>
        </w:rPr>
        <w:t xml:space="preserve">s the effects of </w:t>
      </w:r>
      <w:r w:rsidRPr="00C216A7">
        <w:rPr>
          <w:rStyle w:val="Emphasis"/>
          <w:highlight w:val="green"/>
        </w:rPr>
        <w:t>inflation</w:t>
      </w:r>
      <w:r w:rsidRPr="00C216A7">
        <w:rPr>
          <w:rFonts w:cs="Calibri"/>
        </w:rPr>
        <w:t>.</w:t>
      </w:r>
    </w:p>
    <w:p w14:paraId="725E5B07" w14:textId="77777777" w:rsidR="00026569" w:rsidRPr="00C216A7" w:rsidRDefault="00026569" w:rsidP="00026569">
      <w:pPr>
        <w:rPr>
          <w:rFonts w:cs="Calibri"/>
        </w:rPr>
      </w:pPr>
      <w:r w:rsidRPr="00C216A7">
        <w:rPr>
          <w:rFonts w:cs="Calibri"/>
        </w:rPr>
        <w:t xml:space="preserve">And you can see that again if you look at material circumstances in more objective ways of those at the bottom. </w:t>
      </w:r>
      <w:r w:rsidRPr="00C216A7">
        <w:rPr>
          <w:rStyle w:val="StyleUnderline"/>
          <w:rFonts w:cs="Calibri"/>
        </w:rPr>
        <w:t xml:space="preserve">If you look at the </w:t>
      </w:r>
      <w:r w:rsidRPr="00C216A7">
        <w:rPr>
          <w:rStyle w:val="Emphasis"/>
        </w:rPr>
        <w:t>housing conditions</w:t>
      </w:r>
      <w:r w:rsidRPr="00C216A7">
        <w:rPr>
          <w:rStyle w:val="StyleUnderline"/>
          <w:rFonts w:cs="Calibri"/>
        </w:rPr>
        <w:t xml:space="preserve"> of the bottom 20% of the income distribution, they look like the housing conditions of the middle class 30 years ago</w:t>
      </w:r>
      <w:r w:rsidRPr="00C216A7">
        <w:rPr>
          <w:rFonts w:cs="Calibri"/>
        </w:rPr>
        <w:t xml:space="preserve">. So, </w:t>
      </w:r>
      <w:r w:rsidRPr="00C216A7">
        <w:rPr>
          <w:rStyle w:val="StyleUnderline"/>
          <w:rFonts w:cs="Calibri"/>
        </w:rPr>
        <w:t>the rates of air conditioning, central air conditioning, of washers and dryers in the apartment, have gone way up</w:t>
      </w:r>
      <w:r w:rsidRPr="00C216A7">
        <w:rPr>
          <w:rFonts w:cs="Calibri"/>
        </w:rPr>
        <w:t>. The incidents of peeling paint, of water leaks in the ceiling or in the pipes, and the like have gone way down.</w:t>
      </w:r>
    </w:p>
    <w:p w14:paraId="28D7051E" w14:textId="77777777" w:rsidR="00026569" w:rsidRPr="00C216A7" w:rsidRDefault="00026569" w:rsidP="00026569">
      <w:pPr>
        <w:rPr>
          <w:rFonts w:cs="Calibri"/>
        </w:rPr>
      </w:pPr>
      <w:proofErr w:type="spellStart"/>
      <w:r w:rsidRPr="00C216A7">
        <w:rPr>
          <w:rFonts w:cs="Calibri"/>
        </w:rPr>
        <w:t>Pethokoukis</w:t>
      </w:r>
      <w:proofErr w:type="spellEnd"/>
      <w:r w:rsidRPr="00C216A7">
        <w:rPr>
          <w:rFonts w:cs="Calibri"/>
        </w:rPr>
        <w:t>: When I think about the house I grew up in, it was about half the size of my current house, it had no air conditioning, and I remember the leaks in the ceilings. I certainly am sure that my parents considered us a solidly middle-class household. But I guarantee if I drove by that house with my kids, they would say, “We didn’t know you were so poor.”</w:t>
      </w:r>
    </w:p>
    <w:p w14:paraId="5BEC2730" w14:textId="77777777" w:rsidR="00026569" w:rsidRPr="00C216A7" w:rsidRDefault="00026569" w:rsidP="00026569">
      <w:pPr>
        <w:rPr>
          <w:rFonts w:cs="Calibri"/>
        </w:rPr>
      </w:pPr>
      <w:r w:rsidRPr="00C216A7">
        <w:rPr>
          <w:rFonts w:cs="Calibri"/>
        </w:rPr>
        <w:t>Meyer: I think that’s exactly right. I think that’s what a lot of us can see in how our lives have changed, but the official statistics don’t really reflect that, in significant part because of the overstatement of inflation and because of the omission of in-kind transfers and other government benefits.</w:t>
      </w:r>
    </w:p>
    <w:p w14:paraId="0DA84DBC" w14:textId="77777777" w:rsidR="00026569" w:rsidRPr="00C216A7" w:rsidRDefault="00026569" w:rsidP="00026569">
      <w:pPr>
        <w:rPr>
          <w:rFonts w:cs="Calibri"/>
        </w:rPr>
      </w:pPr>
      <w:r w:rsidRPr="00C216A7">
        <w:rPr>
          <w:rFonts w:cs="Calibri"/>
        </w:rPr>
        <w:t xml:space="preserve">And if Teen Vogue doesn’t understand what’s happening in the US, maybe it’s really too much to ask that it understand global trends, like </w:t>
      </w:r>
      <w:r w:rsidRPr="00C216A7">
        <w:rPr>
          <w:rStyle w:val="Emphasis"/>
        </w:rPr>
        <w:t xml:space="preserve">the </w:t>
      </w:r>
      <w:r w:rsidRPr="00C216A7">
        <w:rPr>
          <w:rStyle w:val="Emphasis"/>
          <w:highlight w:val="green"/>
        </w:rPr>
        <w:t>historic</w:t>
      </w:r>
      <w:r w:rsidRPr="00C216A7">
        <w:rPr>
          <w:rStyle w:val="Emphasis"/>
        </w:rPr>
        <w:t xml:space="preserve"> massive </w:t>
      </w:r>
      <w:r w:rsidRPr="00C216A7">
        <w:rPr>
          <w:rStyle w:val="Emphasis"/>
          <w:highlight w:val="green"/>
        </w:rPr>
        <w:t>reduction in global poverty</w:t>
      </w:r>
      <w:r w:rsidRPr="00C216A7">
        <w:rPr>
          <w:rFonts w:cs="Calibri"/>
        </w:rPr>
        <w:t xml:space="preserve"> </w:t>
      </w:r>
      <w:r w:rsidRPr="00C216A7">
        <w:rPr>
          <w:rStyle w:val="StyleUnderline"/>
          <w:rFonts w:cs="Calibri"/>
        </w:rPr>
        <w:t>over recent decades. (</w:t>
      </w:r>
      <w:hyperlink r:id="rId30" w:tgtFrame="_blank" w:history="1">
        <w:r w:rsidRPr="00C216A7">
          <w:rPr>
            <w:rStyle w:val="StyleUnderline"/>
            <w:rFonts w:cs="Calibri"/>
          </w:rPr>
          <w:t>Most Americans have no idea</w:t>
        </w:r>
      </w:hyperlink>
      <w:r w:rsidRPr="00C216A7">
        <w:rPr>
          <w:rFonts w:cs="Calibri"/>
        </w:rPr>
        <w:t xml:space="preserve">.) </w:t>
      </w:r>
      <w:r w:rsidRPr="00C216A7">
        <w:rPr>
          <w:rStyle w:val="StyleUnderline"/>
          <w:rFonts w:cs="Calibri"/>
        </w:rPr>
        <w:t xml:space="preserve">Over the past 30 years, the share of our fellow humans living in extreme poverty has </w:t>
      </w:r>
      <w:r w:rsidRPr="00C216A7">
        <w:rPr>
          <w:rStyle w:val="Emphasis"/>
          <w:highlight w:val="green"/>
        </w:rPr>
        <w:t>decreased to 21 percent from 52</w:t>
      </w:r>
      <w:r w:rsidRPr="00C216A7">
        <w:rPr>
          <w:rStyle w:val="Emphasis"/>
        </w:rPr>
        <w:t xml:space="preserve"> percent. </w:t>
      </w:r>
      <w:r w:rsidRPr="00C216A7">
        <w:rPr>
          <w:rStyle w:val="Emphasis"/>
          <w:highlight w:val="green"/>
        </w:rPr>
        <w:t>That’s a billion fewer people in extreme poverty</w:t>
      </w:r>
      <w:r w:rsidRPr="00C216A7">
        <w:rPr>
          <w:rFonts w:cs="Calibri"/>
        </w:rPr>
        <w:t>, largely in China and India. The Economist magazine — a publication quite willing to address flaws in the world’s capitalist economies — has put it this way:</w:t>
      </w:r>
    </w:p>
    <w:p w14:paraId="0CBACAFD" w14:textId="77777777" w:rsidR="00026569" w:rsidRPr="00C216A7" w:rsidRDefault="00026569" w:rsidP="00026569">
      <w:pPr>
        <w:rPr>
          <w:rFonts w:cs="Calibri"/>
        </w:rPr>
      </w:pPr>
      <w:r w:rsidRPr="00C216A7">
        <w:rPr>
          <w:rStyle w:val="StyleUnderline"/>
          <w:rFonts w:cs="Calibri"/>
        </w:rPr>
        <w:lastRenderedPageBreak/>
        <w:t xml:space="preserve">The </w:t>
      </w:r>
      <w:r w:rsidRPr="00C216A7">
        <w:rPr>
          <w:rStyle w:val="Emphasis"/>
        </w:rPr>
        <w:t>world’s achievement in the field of poverty reduction</w:t>
      </w:r>
      <w:r w:rsidRPr="00C216A7">
        <w:rPr>
          <w:rStyle w:val="StyleUnderline"/>
          <w:rFonts w:cs="Calibri"/>
        </w:rPr>
        <w:t xml:space="preserve"> is, by almost any measure, </w:t>
      </w:r>
      <w:r w:rsidRPr="00C216A7">
        <w:rPr>
          <w:rStyle w:val="Emphasis"/>
        </w:rPr>
        <w:t>impressive</w:t>
      </w:r>
      <w:proofErr w:type="gramStart"/>
      <w:r w:rsidRPr="00C216A7">
        <w:rPr>
          <w:rFonts w:cs="Calibri"/>
        </w:rPr>
        <w:t>. . . .</w:t>
      </w:r>
      <w:proofErr w:type="gramEnd"/>
      <w:r w:rsidRPr="00C216A7">
        <w:rPr>
          <w:rFonts w:cs="Calibri"/>
        </w:rPr>
        <w:t xml:space="preserve"> </w:t>
      </w:r>
      <w:r w:rsidRPr="00C216A7">
        <w:rPr>
          <w:rStyle w:val="StyleUnderline"/>
          <w:rFonts w:cs="Calibri"/>
        </w:rPr>
        <w:t xml:space="preserve">Most of the </w:t>
      </w:r>
      <w:r w:rsidRPr="00C216A7">
        <w:rPr>
          <w:rStyle w:val="Emphasis"/>
          <w:highlight w:val="green"/>
        </w:rPr>
        <w:t>credit</w:t>
      </w:r>
      <w:r w:rsidRPr="00C216A7">
        <w:rPr>
          <w:rStyle w:val="StyleUnderline"/>
          <w:rFonts w:cs="Calibri"/>
        </w:rPr>
        <w:t>, however,</w:t>
      </w:r>
      <w:r w:rsidRPr="00C216A7">
        <w:rPr>
          <w:rFonts w:cs="Calibri"/>
        </w:rPr>
        <w:t xml:space="preserve"> </w:t>
      </w:r>
      <w:r w:rsidRPr="00C216A7">
        <w:rPr>
          <w:rStyle w:val="Emphasis"/>
          <w:highlight w:val="green"/>
        </w:rPr>
        <w:t>must go to capitalism and free trade</w:t>
      </w:r>
      <w:r w:rsidRPr="00C216A7">
        <w:rPr>
          <w:rFonts w:cs="Calibri"/>
          <w:highlight w:val="green"/>
        </w:rPr>
        <w:t>, </w:t>
      </w:r>
      <w:r w:rsidRPr="00C216A7">
        <w:rPr>
          <w:rStyle w:val="StyleUnderline"/>
          <w:rFonts w:cs="Calibri"/>
          <w:highlight w:val="green"/>
        </w:rPr>
        <w:t xml:space="preserve">for they </w:t>
      </w:r>
      <w:r w:rsidRPr="00C216A7">
        <w:rPr>
          <w:rStyle w:val="Emphasis"/>
          <w:highlight w:val="green"/>
        </w:rPr>
        <w:t>enable economies to grow</w:t>
      </w:r>
      <w:r w:rsidRPr="00C216A7">
        <w:rPr>
          <w:rFonts w:cs="Calibri"/>
        </w:rPr>
        <w:t xml:space="preserve"> — </w:t>
      </w:r>
      <w:r w:rsidRPr="00C216A7">
        <w:rPr>
          <w:rStyle w:val="StyleUnderline"/>
          <w:rFonts w:cs="Calibri"/>
        </w:rPr>
        <w:t xml:space="preserve">and it was growth, principally, that has eased destitution. The world now </w:t>
      </w:r>
      <w:r w:rsidRPr="00C216A7">
        <w:rPr>
          <w:rStyle w:val="Emphasis"/>
        </w:rPr>
        <w:t>knows how to reduce poverty</w:t>
      </w:r>
      <w:r w:rsidRPr="00C216A7">
        <w:rPr>
          <w:rFonts w:cs="Calibri"/>
        </w:rPr>
        <w:t>. </w:t>
      </w:r>
      <w:r w:rsidRPr="00C216A7">
        <w:rPr>
          <w:rStyle w:val="StyleUnderline"/>
          <w:rFonts w:cs="Calibri"/>
        </w:rPr>
        <w:t>A lot of targeted policies — basic social safety nets and cash-transfer schemes help</w:t>
      </w:r>
      <w:r w:rsidRPr="00C216A7">
        <w:rPr>
          <w:rFonts w:cs="Calibri"/>
        </w:rPr>
        <w:t xml:space="preserve">. </w:t>
      </w:r>
      <w:proofErr w:type="gramStart"/>
      <w:r w:rsidRPr="00C216A7">
        <w:rPr>
          <w:rFonts w:cs="Calibri"/>
        </w:rPr>
        <w:t>So</w:t>
      </w:r>
      <w:proofErr w:type="gramEnd"/>
      <w:r w:rsidRPr="00C216A7">
        <w:rPr>
          <w:rFonts w:cs="Calibri"/>
        </w:rPr>
        <w:t xml:space="preserve"> does binning policies like fuel subsidies to Indonesia’s middle class and China’s hukou household-registration system that boost inequality. </w:t>
      </w:r>
    </w:p>
    <w:p w14:paraId="750A0D65" w14:textId="77777777" w:rsidR="00026569" w:rsidRPr="00C216A7" w:rsidRDefault="00026569" w:rsidP="00026569">
      <w:pPr>
        <w:rPr>
          <w:rFonts w:cs="Calibri"/>
        </w:rPr>
      </w:pPr>
      <w:r w:rsidRPr="00C216A7">
        <w:rPr>
          <w:rFonts w:cs="Calibri"/>
        </w:rPr>
        <w:t xml:space="preserve">But </w:t>
      </w:r>
      <w:r w:rsidRPr="00C216A7">
        <w:rPr>
          <w:rStyle w:val="StyleUnderline"/>
          <w:rFonts w:cs="Calibri"/>
        </w:rPr>
        <w:t xml:space="preserve">the </w:t>
      </w:r>
      <w:r w:rsidRPr="00C216A7">
        <w:rPr>
          <w:rStyle w:val="Emphasis"/>
        </w:rPr>
        <w:t xml:space="preserve">biggest poverty-reduction measure of all is </w:t>
      </w:r>
      <w:r w:rsidRPr="00C216A7">
        <w:rPr>
          <w:rStyle w:val="Emphasis"/>
          <w:highlight w:val="green"/>
        </w:rPr>
        <w:t>liberalizing markets</w:t>
      </w:r>
      <w:r w:rsidRPr="00C216A7">
        <w:rPr>
          <w:rFonts w:cs="Calibri"/>
        </w:rPr>
        <w:t xml:space="preserve"> t</w:t>
      </w:r>
      <w:r w:rsidRPr="00C216A7">
        <w:rPr>
          <w:rStyle w:val="StyleUnderline"/>
          <w:rFonts w:cs="Calibri"/>
        </w:rPr>
        <w:t xml:space="preserve">o let poor people get richer. That </w:t>
      </w:r>
      <w:r w:rsidRPr="00C216A7">
        <w:rPr>
          <w:rStyle w:val="StyleUnderline"/>
          <w:rFonts w:cs="Calibri"/>
          <w:highlight w:val="green"/>
        </w:rPr>
        <w:t xml:space="preserve">means </w:t>
      </w:r>
      <w:r w:rsidRPr="00C216A7">
        <w:rPr>
          <w:rStyle w:val="Emphasis"/>
          <w:highlight w:val="green"/>
        </w:rPr>
        <w:t>freeing trade</w:t>
      </w:r>
      <w:r w:rsidRPr="00C216A7">
        <w:rPr>
          <w:rFonts w:cs="Calibri"/>
          <w:highlight w:val="green"/>
        </w:rPr>
        <w:t xml:space="preserve"> </w:t>
      </w:r>
      <w:r w:rsidRPr="00C216A7">
        <w:rPr>
          <w:rStyle w:val="StyleUnderline"/>
          <w:rFonts w:cs="Calibri"/>
          <w:highlight w:val="green"/>
        </w:rPr>
        <w:t>between countries</w:t>
      </w:r>
      <w:r w:rsidRPr="00C216A7">
        <w:rPr>
          <w:rFonts w:cs="Calibri"/>
        </w:rPr>
        <w:t xml:space="preserve"> (Africa is still cruelly punished by tariffs) </w:t>
      </w:r>
      <w:r w:rsidRPr="00C216A7">
        <w:rPr>
          <w:rStyle w:val="StyleUnderline"/>
          <w:rFonts w:cs="Calibri"/>
        </w:rPr>
        <w:t>and within them</w:t>
      </w:r>
      <w:r w:rsidRPr="00C216A7">
        <w:rPr>
          <w:rFonts w:cs="Calibri"/>
        </w:rPr>
        <w:t xml:space="preserve"> (China’s real great leap forward occurred because it allowed private business to grow). </w:t>
      </w:r>
      <w:r w:rsidRPr="00C216A7">
        <w:rPr>
          <w:rStyle w:val="StyleUnderline"/>
          <w:rFonts w:cs="Calibri"/>
        </w:rPr>
        <w:t>Both India and Africa are crowded with monopolies and restrictive practices</w:t>
      </w:r>
      <w:r w:rsidRPr="00C216A7">
        <w:rPr>
          <w:rFonts w:cs="Calibri"/>
        </w:rPr>
        <w:t xml:space="preserve">. Many Westerners have reacted to recession by seeking to constrain markets and roll globalization back in their own countries, and they want to export these ideas to the </w:t>
      </w:r>
      <w:r w:rsidRPr="00C216A7">
        <w:rPr>
          <w:rStyle w:val="StyleUnderline"/>
          <w:rFonts w:cs="Calibri"/>
        </w:rPr>
        <w:t>developing world</w:t>
      </w:r>
      <w:r w:rsidRPr="00C216A7">
        <w:rPr>
          <w:rFonts w:cs="Calibri"/>
        </w:rPr>
        <w:t xml:space="preserve">, too. It does not need such advice. It </w:t>
      </w:r>
      <w:r w:rsidRPr="00C216A7">
        <w:rPr>
          <w:rStyle w:val="StyleUnderline"/>
          <w:rFonts w:cs="Calibri"/>
        </w:rPr>
        <w:t xml:space="preserve">is doing quite nicely, largely thanks to the </w:t>
      </w:r>
      <w:r w:rsidRPr="00C216A7">
        <w:rPr>
          <w:rStyle w:val="Emphasis"/>
        </w:rPr>
        <w:t>same economic principles</w:t>
      </w:r>
      <w:r w:rsidRPr="00C216A7">
        <w:rPr>
          <w:rFonts w:cs="Calibri"/>
        </w:rPr>
        <w:t xml:space="preserve"> </w:t>
      </w:r>
      <w:r w:rsidRPr="00C216A7">
        <w:rPr>
          <w:rStyle w:val="StyleUnderline"/>
          <w:rFonts w:cs="Calibri"/>
        </w:rPr>
        <w:t xml:space="preserve">that helped the developed world grow rich and could </w:t>
      </w:r>
      <w:r w:rsidRPr="00C216A7">
        <w:rPr>
          <w:rStyle w:val="Emphasis"/>
          <w:highlight w:val="green"/>
        </w:rPr>
        <w:t>pull the poorest</w:t>
      </w:r>
      <w:r w:rsidRPr="00C216A7">
        <w:rPr>
          <w:rStyle w:val="Emphasis"/>
        </w:rPr>
        <w:t xml:space="preserve"> of the poor </w:t>
      </w:r>
      <w:r w:rsidRPr="00C216A7">
        <w:rPr>
          <w:rStyle w:val="Emphasis"/>
          <w:highlight w:val="green"/>
        </w:rPr>
        <w:t>out of destitution</w:t>
      </w:r>
      <w:r w:rsidRPr="00C216A7">
        <w:rPr>
          <w:rFonts w:cs="Calibri"/>
        </w:rPr>
        <w:t>.</w:t>
      </w:r>
    </w:p>
    <w:p w14:paraId="1DB0D275" w14:textId="77777777" w:rsidR="00026569" w:rsidRPr="00C216A7" w:rsidRDefault="00026569" w:rsidP="00026569">
      <w:pPr>
        <w:rPr>
          <w:rFonts w:cs="Calibri"/>
        </w:rPr>
      </w:pPr>
      <w:r w:rsidRPr="00C216A7">
        <w:rPr>
          <w:rFonts w:cs="Calibri"/>
        </w:rPr>
        <w:t xml:space="preserve">You’ll find none of the above in the Teen Vogue piece, which means they’ve missed the story. Totally. </w:t>
      </w:r>
      <w:r w:rsidRPr="00C216A7">
        <w:rPr>
          <w:rStyle w:val="StyleUnderline"/>
          <w:rFonts w:cs="Calibri"/>
        </w:rPr>
        <w:t xml:space="preserve">Modern advanced economies — whether America, Sweden, the UK, or Germany — combine market-driven economies with social safety nets of one flavor or another. </w:t>
      </w:r>
      <w:r w:rsidRPr="00C216A7">
        <w:rPr>
          <w:rStyle w:val="StyleUnderline"/>
          <w:rFonts w:cs="Calibri"/>
          <w:highlight w:val="green"/>
        </w:rPr>
        <w:t xml:space="preserve">The result is </w:t>
      </w:r>
      <w:r w:rsidRPr="00C216A7">
        <w:rPr>
          <w:rStyle w:val="Emphasis"/>
          <w:highlight w:val="green"/>
        </w:rPr>
        <w:t>high living standards</w:t>
      </w:r>
      <w:r w:rsidRPr="00C216A7">
        <w:rPr>
          <w:rFonts w:cs="Calibri"/>
          <w:highlight w:val="green"/>
        </w:rPr>
        <w:t xml:space="preserve"> </w:t>
      </w:r>
      <w:r w:rsidRPr="00C216A7">
        <w:rPr>
          <w:rStyle w:val="StyleUnderline"/>
          <w:rFonts w:cs="Calibri"/>
          <w:highlight w:val="green"/>
        </w:rPr>
        <w:t xml:space="preserve">and a </w:t>
      </w:r>
      <w:r w:rsidRPr="00C216A7">
        <w:rPr>
          <w:rStyle w:val="Emphasis"/>
          <w:highlight w:val="green"/>
        </w:rPr>
        <w:t>low poverty level</w:t>
      </w:r>
      <w:r w:rsidRPr="00C216A7">
        <w:rPr>
          <w:rFonts w:cs="Calibri"/>
        </w:rPr>
        <w:t xml:space="preserve">. </w:t>
      </w:r>
      <w:r w:rsidRPr="00C216A7">
        <w:rPr>
          <w:rStyle w:val="StyleUnderline"/>
          <w:rFonts w:cs="Calibri"/>
        </w:rPr>
        <w:t xml:space="preserve">But </w:t>
      </w:r>
      <w:r w:rsidRPr="00C216A7">
        <w:rPr>
          <w:rStyle w:val="Emphasis"/>
          <w:highlight w:val="green"/>
        </w:rPr>
        <w:t>you can’t redistribute wealth without creating it</w:t>
      </w:r>
      <w:r w:rsidRPr="00C216A7">
        <w:rPr>
          <w:rStyle w:val="StyleUnderline"/>
          <w:rFonts w:cs="Calibri"/>
        </w:rPr>
        <w:t xml:space="preserve">. And that is what </w:t>
      </w:r>
      <w:r w:rsidRPr="00C216A7">
        <w:rPr>
          <w:rStyle w:val="Emphasis"/>
        </w:rPr>
        <w:t>innovation-driven capitalism has done really well</w:t>
      </w:r>
      <w:r w:rsidRPr="00C216A7">
        <w:rPr>
          <w:rFonts w:cs="Calibri"/>
        </w:rPr>
        <w:t xml:space="preserve"> </w:t>
      </w:r>
      <w:r w:rsidRPr="00C216A7">
        <w:rPr>
          <w:rStyle w:val="StyleUnderline"/>
          <w:rFonts w:cs="Calibri"/>
        </w:rPr>
        <w:t>for the past two centuries.</w:t>
      </w:r>
      <w:r w:rsidRPr="00C216A7">
        <w:rPr>
          <w:rFonts w:cs="Calibri"/>
        </w:rPr>
        <w:t xml:space="preserve"> I would urge Teen Vogue editors and reporters to read “</w:t>
      </w:r>
      <w:proofErr w:type="spellStart"/>
      <w:r w:rsidRPr="00C216A7">
        <w:rPr>
          <w:rFonts w:cs="Calibri"/>
        </w:rPr>
        <w:fldChar w:fldCharType="begin"/>
      </w:r>
      <w:r w:rsidRPr="00C216A7">
        <w:rPr>
          <w:rFonts w:cs="Calibri"/>
        </w:rPr>
        <w:instrText xml:space="preserve"> HYPERLINK "https://www.amazon.com/dp/B0756J1LLV/ref=dp-kindle-redirect?_encoding=UTF8&amp;btkr=1" \t "_blank" </w:instrText>
      </w:r>
      <w:r w:rsidRPr="00C216A7">
        <w:rPr>
          <w:rFonts w:cs="Calibri"/>
        </w:rPr>
        <w:fldChar w:fldCharType="separate"/>
      </w:r>
      <w:r w:rsidRPr="00C216A7">
        <w:rPr>
          <w:rStyle w:val="Hyperlink"/>
          <w:rFonts w:cs="Calibri"/>
        </w:rPr>
        <w:t>Factfulness</w:t>
      </w:r>
      <w:proofErr w:type="spellEnd"/>
      <w:r w:rsidRPr="00C216A7">
        <w:rPr>
          <w:rStyle w:val="Hyperlink"/>
          <w:rFonts w:cs="Calibri"/>
        </w:rPr>
        <w:t>: Ten Reasons We’re Wrong About the World–and Why Things Are Better Than You Think</w:t>
      </w:r>
      <w:r w:rsidRPr="00C216A7">
        <w:rPr>
          <w:rStyle w:val="Hyperlink"/>
          <w:rFonts w:cs="Calibri"/>
        </w:rPr>
        <w:fldChar w:fldCharType="end"/>
      </w:r>
      <w:r w:rsidRPr="00C216A7">
        <w:rPr>
          <w:rFonts w:cs="Calibri"/>
        </w:rPr>
        <w:t xml:space="preserve">” by the late Hans </w:t>
      </w:r>
      <w:proofErr w:type="spellStart"/>
      <w:r w:rsidRPr="00C216A7">
        <w:rPr>
          <w:rFonts w:cs="Calibri"/>
        </w:rPr>
        <w:t>Rosling</w:t>
      </w:r>
      <w:proofErr w:type="spellEnd"/>
      <w:r w:rsidRPr="00C216A7">
        <w:rPr>
          <w:rFonts w:cs="Calibri"/>
        </w:rPr>
        <w:t>, a fantastic book which examines all the ways in which very smart people are getting so many important things so very wrong — including poverty. Hard to believe this story has been up since April without any apparent modification.</w:t>
      </w:r>
    </w:p>
    <w:p w14:paraId="54B9BA2E" w14:textId="77777777" w:rsidR="00026569" w:rsidRPr="00C216A7" w:rsidRDefault="00026569" w:rsidP="00026569">
      <w:pPr>
        <w:rPr>
          <w:rFonts w:cs="Calibri"/>
        </w:rPr>
      </w:pPr>
    </w:p>
    <w:sectPr w:rsidR="00026569" w:rsidRPr="00C216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5F03ADD"/>
    <w:multiLevelType w:val="hybridMultilevel"/>
    <w:tmpl w:val="0EE27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2590"/>
    <w:rsid w:val="000029E3"/>
    <w:rsid w:val="000029E8"/>
    <w:rsid w:val="00004225"/>
    <w:rsid w:val="000066CA"/>
    <w:rsid w:val="00007264"/>
    <w:rsid w:val="000076A9"/>
    <w:rsid w:val="00013E1C"/>
    <w:rsid w:val="00014FAD"/>
    <w:rsid w:val="00015D2A"/>
    <w:rsid w:val="0002490B"/>
    <w:rsid w:val="00026465"/>
    <w:rsid w:val="00026569"/>
    <w:rsid w:val="00030204"/>
    <w:rsid w:val="000305CD"/>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590"/>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74B"/>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A3E"/>
    <w:rsid w:val="002D69CC"/>
    <w:rsid w:val="002E0643"/>
    <w:rsid w:val="002E392E"/>
    <w:rsid w:val="002E6BBC"/>
    <w:rsid w:val="002F1BA9"/>
    <w:rsid w:val="002F6E74"/>
    <w:rsid w:val="003106B3"/>
    <w:rsid w:val="0031385D"/>
    <w:rsid w:val="003171AB"/>
    <w:rsid w:val="003223B2"/>
    <w:rsid w:val="00322A67"/>
    <w:rsid w:val="00330E13"/>
    <w:rsid w:val="003356CA"/>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34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C6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6C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5B3"/>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0834"/>
    <w:rsid w:val="00981F23"/>
    <w:rsid w:val="00990634"/>
    <w:rsid w:val="00991733"/>
    <w:rsid w:val="00992078"/>
    <w:rsid w:val="00992BE3"/>
    <w:rsid w:val="00997A20"/>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C26"/>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176B"/>
    <w:rsid w:val="00B43676"/>
    <w:rsid w:val="00B5602D"/>
    <w:rsid w:val="00B60125"/>
    <w:rsid w:val="00B6656B"/>
    <w:rsid w:val="00B71625"/>
    <w:rsid w:val="00B75C54"/>
    <w:rsid w:val="00B8166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6A7"/>
    <w:rsid w:val="00C244F5"/>
    <w:rsid w:val="00C3164F"/>
    <w:rsid w:val="00C31B5E"/>
    <w:rsid w:val="00C34D3E"/>
    <w:rsid w:val="00C35B37"/>
    <w:rsid w:val="00C3747A"/>
    <w:rsid w:val="00C37F29"/>
    <w:rsid w:val="00C56DCC"/>
    <w:rsid w:val="00C57075"/>
    <w:rsid w:val="00C640D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1421"/>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851"/>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0B53D0"/>
  <w14:defaultImageDpi w14:val="300"/>
  <w15:docId w15:val="{2F08C53B-C088-BB41-83D7-614EBB5FA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734C"/>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0A25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25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25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9"/>
    <w:unhideWhenUsed/>
    <w:qFormat/>
    <w:rsid w:val="000A25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25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2590"/>
  </w:style>
  <w:style w:type="character" w:customStyle="1" w:styleId="Heading1Char">
    <w:name w:val="Heading 1 Char"/>
    <w:aliases w:val="Pocket Char"/>
    <w:basedOn w:val="DefaultParagraphFont"/>
    <w:link w:val="Heading1"/>
    <w:uiPriority w:val="9"/>
    <w:rsid w:val="000A25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25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A259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0A259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A259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0A259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0A259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A259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
    <w:basedOn w:val="DefaultParagraphFont"/>
    <w:link w:val="NoSpacing"/>
    <w:uiPriority w:val="99"/>
    <w:unhideWhenUsed/>
    <w:rsid w:val="000A2590"/>
    <w:rPr>
      <w:color w:val="auto"/>
      <w:u w:val="none"/>
    </w:rPr>
  </w:style>
  <w:style w:type="paragraph" w:styleId="DocumentMap">
    <w:name w:val="Document Map"/>
    <w:basedOn w:val="Normal"/>
    <w:link w:val="DocumentMapChar"/>
    <w:uiPriority w:val="99"/>
    <w:semiHidden/>
    <w:unhideWhenUsed/>
    <w:rsid w:val="000A2590"/>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0A2590"/>
    <w:rPr>
      <w:rFonts w:ascii="Lucida Grande" w:hAnsi="Lucida Grande" w:cs="Lucida Grande"/>
    </w:rPr>
  </w:style>
  <w:style w:type="paragraph" w:customStyle="1" w:styleId="textbold">
    <w:name w:val="text bold"/>
    <w:basedOn w:val="Normal"/>
    <w:link w:val="Emphasis"/>
    <w:autoRedefine/>
    <w:uiPriority w:val="7"/>
    <w:qFormat/>
    <w:rsid w:val="0038734C"/>
    <w:pPr>
      <w:pBdr>
        <w:top w:val="single" w:sz="18" w:space="0" w:color="auto"/>
        <w:left w:val="single" w:sz="18" w:space="0" w:color="auto"/>
        <w:bottom w:val="single" w:sz="18" w:space="0" w:color="auto"/>
        <w:right w:val="single" w:sz="18" w:space="0" w:color="auto"/>
      </w:pBdr>
      <w:ind w:left="720"/>
      <w:jc w:val="both"/>
    </w:pPr>
    <w:rPr>
      <w:rFonts w:eastAsiaTheme="minorEastAsia" w:cs="Calibri"/>
      <w:b/>
      <w:iCs/>
      <w:sz w:val="26"/>
      <w:szCs w:val="24"/>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02656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9.5 pt,Cites and Cards Char1,Bold Underlined Char1,Underline Cha,cites Char Ch,Intense Emphasi,Box Out,Cite Char1,Sty,8 ,cit,Minimized Char,Read This Char,Thick Underline Char,Underline Char Char,Intense Emphasis11111,Italic,Underline1"/>
    <w:basedOn w:val="DefaultParagraphFont"/>
    <w:link w:val="CardsFont12pt"/>
    <w:qFormat/>
    <w:rsid w:val="00026569"/>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026569"/>
    <w:pPr>
      <w:autoSpaceDE w:val="0"/>
      <w:autoSpaceDN w:val="0"/>
      <w:adjustRightInd w:val="0"/>
      <w:jc w:val="both"/>
    </w:pPr>
    <w:rPr>
      <w:rFonts w:asciiTheme="minorHAnsi" w:eastAsiaTheme="minorEastAsia" w:hAnsiTheme="minorHAnsi"/>
      <w:sz w:val="24"/>
      <w:szCs w:val="24"/>
      <w:u w:val="single"/>
    </w:rPr>
  </w:style>
  <w:style w:type="paragraph" w:customStyle="1" w:styleId="Emphasis1">
    <w:name w:val="Emphasis1"/>
    <w:basedOn w:val="Normal"/>
    <w:autoRedefine/>
    <w:uiPriority w:val="7"/>
    <w:qFormat/>
    <w:rsid w:val="00B8166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11607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lkenreview.org/articles/mining-in-space-is-coming" TargetMode="External"/><Relationship Id="rId18" Type="http://schemas.openxmlformats.org/officeDocument/2006/relationships/hyperlink" Target="https://digital.lib.washington.edu/researchworks/bitstream/handle/1773/38693/TaskForceC-Bessner.pdf?sequence=1&amp;isAllowed=y" TargetMode="External"/><Relationship Id="rId26" Type="http://schemas.openxmlformats.org/officeDocument/2006/relationships/hyperlink" Target="https://www.cbo.gov/publication/53597" TargetMode="External"/><Relationship Id="rId3" Type="http://schemas.openxmlformats.org/officeDocument/2006/relationships/customXml" Target="../customXml/item3.xml"/><Relationship Id="rId21" Type="http://schemas.openxmlformats.org/officeDocument/2006/relationships/hyperlink" Target="http://www.aei.org/publication/ending-poverty-by-ending-capitalism-is-absolute-nonsense-just-so-so-wrong/" TargetMode="External"/><Relationship Id="rId7" Type="http://schemas.openxmlformats.org/officeDocument/2006/relationships/settings" Target="settings.xml"/><Relationship Id="rId12" Type="http://schemas.openxmlformats.org/officeDocument/2006/relationships/hyperlink" Target="https://thelawdictionary.org/unjust/" TargetMode="External"/><Relationship Id="rId17" Type="http://schemas.openxmlformats.org/officeDocument/2006/relationships/hyperlink" Target="https://hbr.org/2021/02/the-commercial-space-age-is-here" TargetMode="External"/><Relationship Id="rId25" Type="http://schemas.openxmlformats.org/officeDocument/2006/relationships/hyperlink" Target="https://twitter.com/hashtag/endpoverty?src=hash" TargetMode="External"/><Relationship Id="rId2" Type="http://schemas.openxmlformats.org/officeDocument/2006/relationships/customXml" Target="../customXml/item2.xml"/><Relationship Id="rId16" Type="http://schemas.openxmlformats.org/officeDocument/2006/relationships/hyperlink" Target="https://www.thenation.com/article/archive/how-resource-scarcity-and-climate-change-could-produce-global-explosion/" TargetMode="External"/><Relationship Id="rId20" Type="http://schemas.openxmlformats.org/officeDocument/2006/relationships/hyperlink" Target="https://reason.com/2018/03/12/climate-change-problems-will-be-solved-t" TargetMode="External"/><Relationship Id="rId29" Type="http://schemas.openxmlformats.org/officeDocument/2006/relationships/hyperlink" Target="http://www.aei.org/publication/inequality-and-poverty-in-the-us-a-long-read-qa-with-bruce-mey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archive.org/web/20020929065555/http://www.ndtceda.com/archives/200102/0790.html" TargetMode="External"/><Relationship Id="rId24" Type="http://schemas.openxmlformats.org/officeDocument/2006/relationships/hyperlink" Target="https://twitter.com/TeenVogue/status/105264165436731392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cholarship.law.wm.edu/cgi/viewcontent.cgi?referer=https://www.google.com/&amp;httpsredir=1&amp;article=1653&amp;context=wmelpr" TargetMode="External"/><Relationship Id="rId23" Type="http://schemas.openxmlformats.org/officeDocument/2006/relationships/hyperlink" Target="https://www.teenvogue.com/story/what-capitalism-is?mbid=social_twitter" TargetMode="External"/><Relationship Id="rId28" Type="http://schemas.openxmlformats.org/officeDocument/2006/relationships/hyperlink" Target="http://www.aei.org/publication/annual-report-on-us-consumption-poverty-2016/" TargetMode="External"/><Relationship Id="rId10" Type="http://schemas.openxmlformats.org/officeDocument/2006/relationships/hyperlink" Target="https://80000hours.org/articles/extinction-risk/" TargetMode="External"/><Relationship Id="rId19" Type="http://schemas.openxmlformats.org/officeDocument/2006/relationships/hyperlink" Target="https://www.emerald.com/insight/content/doi/10.1108/REPS-10-2018-010/full/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theweek.in/news/sci-tech/2020/08/06/Space-mining-Just-around-the-corner.html" TargetMode="External"/><Relationship Id="rId22" Type="http://schemas.openxmlformats.org/officeDocument/2006/relationships/image" Target="media/image1.jpeg"/><Relationship Id="rId27" Type="http://schemas.openxmlformats.org/officeDocument/2006/relationships/hyperlink" Target="https://www.census.gov/library/publications/2018/demo/p60-265.html" TargetMode="External"/><Relationship Id="rId30" Type="http://schemas.openxmlformats.org/officeDocument/2006/relationships/hyperlink" Target="http://www.aei.org/publication/extreme-poverty-declining-americans-have-no-id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B1E6AC6-327A-BE4D-9B3E-0D037F23D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35</Pages>
  <Words>20615</Words>
  <Characters>117509</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137849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20</cp:revision>
  <dcterms:created xsi:type="dcterms:W3CDTF">2022-01-22T21:33:00Z</dcterms:created>
  <dcterms:modified xsi:type="dcterms:W3CDTF">2022-01-22T22:24:00Z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