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3BC321" w14:textId="462CD640" w:rsidR="006B69AF" w:rsidRDefault="006B69AF" w:rsidP="006B69AF">
      <w:pPr>
        <w:pStyle w:val="Heading2"/>
      </w:pPr>
      <w:r>
        <w:t>T</w:t>
      </w:r>
    </w:p>
    <w:p w14:paraId="3BF8DE50" w14:textId="2B02D5C6" w:rsidR="006B69AF" w:rsidRDefault="006B69AF" w:rsidP="006B69AF">
      <w:pPr>
        <w:pStyle w:val="Heading4"/>
      </w:pPr>
      <w:r>
        <w:t xml:space="preserve">Interpretation: The affirmative must defend that the member nations of the WTO ought to reduce intellectual property protections for all medicine. </w:t>
      </w:r>
    </w:p>
    <w:p w14:paraId="557572B6" w14:textId="77777777" w:rsidR="006B69AF" w:rsidRPr="004776E0" w:rsidRDefault="006B69AF" w:rsidP="006B69AF"/>
    <w:p w14:paraId="15BE8D2E" w14:textId="402C07A0" w:rsidR="006B69AF" w:rsidRDefault="006B69AF" w:rsidP="006B69AF">
      <w:pPr>
        <w:pStyle w:val="Heading4"/>
      </w:pPr>
      <w:r>
        <w:t xml:space="preserve">Violation: The affirmative only defends </w:t>
      </w:r>
      <w:r>
        <w:t xml:space="preserve">covid vaccines </w:t>
      </w:r>
    </w:p>
    <w:p w14:paraId="4A3AE81D" w14:textId="77777777" w:rsidR="006B69AF" w:rsidRPr="004776E0" w:rsidRDefault="006B69AF" w:rsidP="006B69AF"/>
    <w:p w14:paraId="50E78889" w14:textId="77777777" w:rsidR="006B69AF" w:rsidRDefault="006B69AF" w:rsidP="006B69AF">
      <w:pPr>
        <w:pStyle w:val="Heading4"/>
      </w:pPr>
      <w:r>
        <w:t xml:space="preserve">Vote neg for </w:t>
      </w:r>
      <w:r>
        <w:rPr>
          <w:u w:val="single"/>
        </w:rPr>
        <w:t>limits</w:t>
      </w:r>
      <w:r>
        <w:t xml:space="preserve"> -- there are </w:t>
      </w:r>
      <w:r>
        <w:rPr>
          <w:u w:val="single"/>
        </w:rPr>
        <w:t>over 20,000</w:t>
      </w:r>
      <w:r>
        <w:rPr>
          <w:rStyle w:val="FootnoteReference"/>
        </w:rPr>
        <w:footnoteReference w:id="1"/>
      </w:r>
      <w:r>
        <w:t xml:space="preserve"> different medicines, which means their interp justifies reducing any IP protection for any medicine, creating thousands of potential AFFs to prep out. This kills negative ground because different medicines can have different usage and situations that affect the debate and we lose all disads to general action. Two impacts:</w:t>
      </w:r>
    </w:p>
    <w:p w14:paraId="5D6DCE1A" w14:textId="68065F18" w:rsidR="006B69AF" w:rsidRDefault="006B69AF" w:rsidP="006B69AF">
      <w:pPr>
        <w:pStyle w:val="Heading4"/>
      </w:pPr>
      <w:r>
        <w:t xml:space="preserve">1 -- Fairness -- an unlimited topic makes neg engagement impossible because there’d be tons of new AFFs to prep out every tournament. </w:t>
      </w:r>
    </w:p>
    <w:p w14:paraId="577B1CD2" w14:textId="77777777" w:rsidR="003E064B" w:rsidRPr="003E064B" w:rsidRDefault="003E064B" w:rsidP="003E064B"/>
    <w:p w14:paraId="5888AF95" w14:textId="70578140" w:rsidR="006B69AF" w:rsidRDefault="006B69AF" w:rsidP="006B69AF">
      <w:pPr>
        <w:pStyle w:val="Heading4"/>
      </w:pPr>
      <w:r>
        <w:t xml:space="preserve">2 -- Research -- the neg loses any incentive to do targeted research when the prep burden is so high so debaters would resort to stale generics and lose topic specific education. </w:t>
      </w:r>
    </w:p>
    <w:p w14:paraId="0EC4D5CD" w14:textId="77777777" w:rsidR="006B69AF" w:rsidRDefault="006B69AF" w:rsidP="006B69AF"/>
    <w:p w14:paraId="304AD7D0" w14:textId="77777777" w:rsidR="006B69AF" w:rsidRPr="006E16D2" w:rsidRDefault="006B69AF" w:rsidP="006B69AF">
      <w:pPr>
        <w:pStyle w:val="Heading4"/>
      </w:pPr>
      <w:r>
        <w:t>Paradigms:</w:t>
      </w:r>
    </w:p>
    <w:p w14:paraId="42462532" w14:textId="77777777" w:rsidR="006B69AF" w:rsidRDefault="006B69AF" w:rsidP="006B69AF">
      <w:pPr>
        <w:pStyle w:val="Heading4"/>
      </w:pPr>
      <w:r>
        <w:t>Drop the debater to deter future abuse.</w:t>
      </w:r>
    </w:p>
    <w:p w14:paraId="180DD8D1" w14:textId="77777777" w:rsidR="006B69AF" w:rsidRDefault="006B69AF" w:rsidP="006B69AF">
      <w:pPr>
        <w:pStyle w:val="Heading4"/>
      </w:pPr>
      <w:r>
        <w:t>Competing interps because reasonability is arbitrary and invites judge intervention.</w:t>
      </w:r>
    </w:p>
    <w:p w14:paraId="664381BF" w14:textId="73E90463" w:rsidR="006B69AF" w:rsidRDefault="006B69AF" w:rsidP="006B69AF">
      <w:pPr>
        <w:pStyle w:val="Heading4"/>
      </w:pPr>
      <w:r>
        <w:t xml:space="preserve">No RVIs: </w:t>
      </w:r>
      <w:r w:rsidR="003E064B">
        <w:t>a</w:t>
      </w:r>
      <w:r>
        <w:t xml:space="preserve">] Illogical – you shouldn’t win for being fair, </w:t>
      </w:r>
      <w:r w:rsidR="003E064B">
        <w:t>b</w:t>
      </w:r>
      <w:r>
        <w:t xml:space="preserve">] baiting – the best theory debaters would read abusive advocacies to go for the RVI, </w:t>
      </w:r>
    </w:p>
    <w:p w14:paraId="46D56297" w14:textId="77777777" w:rsidR="006B69AF" w:rsidRPr="001F09A7" w:rsidRDefault="006B69AF" w:rsidP="006B69AF">
      <w:pPr>
        <w:pStyle w:val="Heading4"/>
      </w:pPr>
      <w:r>
        <w:t>Neg theory 1</w:t>
      </w:r>
      <w:r w:rsidRPr="001F09A7">
        <w:rPr>
          <w:vertAlign w:val="superscript"/>
        </w:rPr>
        <w:t>st</w:t>
      </w:r>
      <w:r>
        <w:t xml:space="preserve"> – 1AC abuse shaped NC construction so if anything we did was bad it was just to get back in the game.</w:t>
      </w:r>
    </w:p>
    <w:p w14:paraId="03340B68" w14:textId="77777777" w:rsidR="006B69AF" w:rsidRPr="000C753C" w:rsidRDefault="006B69AF" w:rsidP="006B69AF"/>
    <w:p w14:paraId="41242007" w14:textId="77777777" w:rsidR="006B69AF" w:rsidRPr="006B69AF" w:rsidRDefault="006B69AF" w:rsidP="006B69AF"/>
    <w:p w14:paraId="26513BA6" w14:textId="6924436E" w:rsidR="00E42E4C" w:rsidRPr="00F00E5A" w:rsidRDefault="00530ADE" w:rsidP="00530ADE">
      <w:pPr>
        <w:pStyle w:val="Heading2"/>
        <w:rPr>
          <w:rFonts w:cs="Calibri"/>
        </w:rPr>
      </w:pPr>
      <w:r w:rsidRPr="00F00E5A">
        <w:rPr>
          <w:rFonts w:cs="Calibri"/>
        </w:rPr>
        <w:lastRenderedPageBreak/>
        <w:t xml:space="preserve">K </w:t>
      </w:r>
    </w:p>
    <w:p w14:paraId="506CFE42" w14:textId="77777777" w:rsidR="003B78DE" w:rsidRPr="00F00E5A" w:rsidRDefault="003B78DE" w:rsidP="003B78DE">
      <w:pPr>
        <w:pStyle w:val="Heading4"/>
        <w:rPr>
          <w:rFonts w:cs="Calibri"/>
        </w:rPr>
      </w:pPr>
      <w:r w:rsidRPr="00F00E5A">
        <w:rPr>
          <w:rFonts w:cs="Calibri"/>
        </w:rPr>
        <w:t xml:space="preserve">Capitalism causes </w:t>
      </w:r>
      <w:r w:rsidRPr="00F00E5A">
        <w:rPr>
          <w:rFonts w:cs="Calibri"/>
          <w:u w:val="single"/>
        </w:rPr>
        <w:t>massive violence</w:t>
      </w:r>
      <w:r w:rsidRPr="00F00E5A">
        <w:rPr>
          <w:rFonts w:cs="Calibri"/>
        </w:rPr>
        <w:t xml:space="preserve"> and </w:t>
      </w:r>
      <w:r w:rsidRPr="00F00E5A">
        <w:rPr>
          <w:rFonts w:cs="Calibri"/>
          <w:u w:val="single"/>
        </w:rPr>
        <w:t>inevitable extinction</w:t>
      </w:r>
      <w:r w:rsidRPr="00F00E5A">
        <w:rPr>
          <w:rFonts w:cs="Calibri"/>
        </w:rPr>
        <w:t xml:space="preserve"> – the </w:t>
      </w:r>
      <w:r w:rsidRPr="00F00E5A">
        <w:rPr>
          <w:rFonts w:cs="Calibri"/>
          <w:u w:val="single"/>
        </w:rPr>
        <w:t>role of the ballot</w:t>
      </w:r>
      <w:r w:rsidRPr="00F00E5A">
        <w:rPr>
          <w:rFonts w:cs="Calibri"/>
        </w:rPr>
        <w:t xml:space="preserve"> is to endorse the best organizational tactics.</w:t>
      </w:r>
    </w:p>
    <w:p w14:paraId="00630CD0" w14:textId="77777777" w:rsidR="003B78DE" w:rsidRPr="00F00E5A" w:rsidRDefault="003B78DE" w:rsidP="003B78DE">
      <w:r w:rsidRPr="00F00E5A">
        <w:rPr>
          <w:rStyle w:val="Style13ptBold"/>
        </w:rPr>
        <w:t>Escalante 19</w:t>
      </w:r>
      <w:r w:rsidRPr="00F00E5A">
        <w:t xml:space="preserve"> [Alyson Escalante, M.A., Department of Philosophy @ University of Oregon, “Truth and Practice: The Marxist Theory of Knowledge,” 09/08/19, tinyurl.com/8jksnexs] pat</w:t>
      </w:r>
    </w:p>
    <w:p w14:paraId="72EF2B13" w14:textId="77777777" w:rsidR="003B78DE" w:rsidRPr="00F00E5A" w:rsidRDefault="003B78DE" w:rsidP="003B78DE">
      <w:pPr>
        <w:rPr>
          <w:sz w:val="12"/>
        </w:rPr>
      </w:pPr>
      <w:r w:rsidRPr="00F00E5A">
        <w:rPr>
          <w:rStyle w:val="Emphasis"/>
          <w:highlight w:val="green"/>
        </w:rPr>
        <w:t>The world</w:t>
      </w:r>
      <w:r w:rsidRPr="00F00E5A">
        <w:rPr>
          <w:rStyle w:val="Emphasis"/>
        </w:rPr>
        <w:t xml:space="preserve"> we live in today </w:t>
      </w:r>
      <w:r w:rsidRPr="00F00E5A">
        <w:rPr>
          <w:rStyle w:val="Emphasis"/>
          <w:highlight w:val="green"/>
        </w:rPr>
        <w:t>is in a dire state</w:t>
      </w:r>
      <w:r w:rsidRPr="00F00E5A">
        <w:rPr>
          <w:sz w:val="12"/>
        </w:rPr>
        <w:t xml:space="preserve">. Climate destruction continues at a fast pace, and every with every passing day, capitalism proves itself to be incapable of addressing this. </w:t>
      </w:r>
      <w:r w:rsidRPr="00F00E5A">
        <w:rPr>
          <w:rStyle w:val="StyleUnderline"/>
          <w:highlight w:val="green"/>
        </w:rPr>
        <w:t>Capitalist production</w:t>
      </w:r>
      <w:r w:rsidRPr="00F00E5A">
        <w:rPr>
          <w:rStyle w:val="StyleUnderline"/>
        </w:rPr>
        <w:t xml:space="preserve"> and its endless drive for resources to match artificial market demands has </w:t>
      </w:r>
      <w:r w:rsidRPr="00F00E5A">
        <w:rPr>
          <w:rStyle w:val="StyleUnderline"/>
          <w:highlight w:val="green"/>
        </w:rPr>
        <w:t>created a climate crisis that leaves us on the brink of</w:t>
      </w:r>
      <w:r w:rsidRPr="00F00E5A">
        <w:rPr>
          <w:rStyle w:val="StyleUnderline"/>
        </w:rPr>
        <w:t xml:space="preserve"> potential </w:t>
      </w:r>
      <w:r w:rsidRPr="00F00E5A">
        <w:rPr>
          <w:rStyle w:val="StyleUnderline"/>
          <w:highlight w:val="green"/>
        </w:rPr>
        <w:t>extinction</w:t>
      </w:r>
      <w:r w:rsidRPr="00F00E5A">
        <w:rPr>
          <w:sz w:val="12"/>
        </w:rPr>
        <w:t>.</w:t>
      </w:r>
    </w:p>
    <w:p w14:paraId="5C547BDA" w14:textId="77777777" w:rsidR="003B78DE" w:rsidRPr="00F00E5A" w:rsidRDefault="003B78DE" w:rsidP="003B78DE">
      <w:pPr>
        <w:rPr>
          <w:sz w:val="12"/>
        </w:rPr>
      </w:pPr>
      <w:r w:rsidRPr="00F00E5A">
        <w:rPr>
          <w:rStyle w:val="StyleUnderline"/>
          <w:highlight w:val="green"/>
        </w:rPr>
        <w:t>Governments</w:t>
      </w:r>
      <w:r w:rsidRPr="00F00E5A">
        <w:rPr>
          <w:rStyle w:val="StyleUnderline"/>
        </w:rPr>
        <w:t xml:space="preserve"> around the world are </w:t>
      </w:r>
      <w:r w:rsidRPr="00F00E5A">
        <w:rPr>
          <w:rStyle w:val="StyleUnderline"/>
          <w:highlight w:val="green"/>
        </w:rPr>
        <w:t>turning to</w:t>
      </w:r>
      <w:r w:rsidRPr="00F00E5A">
        <w:rPr>
          <w:rStyle w:val="StyleUnderline"/>
        </w:rPr>
        <w:t xml:space="preserve"> far right and </w:t>
      </w:r>
      <w:r w:rsidRPr="00F00E5A">
        <w:rPr>
          <w:rStyle w:val="StyleUnderline"/>
          <w:highlight w:val="green"/>
        </w:rPr>
        <w:t>fascist leaders to assuage</w:t>
      </w:r>
      <w:r w:rsidRPr="00F00E5A">
        <w:rPr>
          <w:rStyle w:val="StyleUnderline"/>
        </w:rPr>
        <w:t xml:space="preserve"> their </w:t>
      </w:r>
      <w:r w:rsidRPr="00F00E5A">
        <w:rPr>
          <w:rStyle w:val="StyleUnderline"/>
          <w:highlight w:val="green"/>
        </w:rPr>
        <w:t>fears</w:t>
      </w:r>
      <w:r w:rsidRPr="00F00E5A">
        <w:rPr>
          <w:rStyle w:val="StyleUnderline"/>
        </w:rPr>
        <w:t xml:space="preserve"> of an uncertain future</w:t>
      </w:r>
      <w:r w:rsidRPr="00F00E5A">
        <w:rPr>
          <w:sz w:val="12"/>
        </w:rPr>
        <w:t xml:space="preserve">, </w:t>
      </w:r>
      <w:r w:rsidRPr="00F00E5A">
        <w:rPr>
          <w:rStyle w:val="StyleUnderline"/>
          <w:highlight w:val="green"/>
        </w:rPr>
        <w:t>and the most marginalized</w:t>
      </w:r>
      <w:r w:rsidRPr="00F00E5A">
        <w:rPr>
          <w:rStyle w:val="StyleUnderline"/>
        </w:rPr>
        <w:t xml:space="preserve"> and oppressed </w:t>
      </w:r>
      <w:r w:rsidRPr="00F00E5A">
        <w:rPr>
          <w:rStyle w:val="StyleUnderline"/>
          <w:highlight w:val="green"/>
        </w:rPr>
        <w:t>suffer</w:t>
      </w:r>
      <w:r w:rsidRPr="00F00E5A">
        <w:rPr>
          <w:rStyle w:val="StyleUnderline"/>
        </w:rPr>
        <w:t xml:space="preserve"> because of it</w:t>
      </w:r>
      <w:r w:rsidRPr="00F00E5A">
        <w:rPr>
          <w:sz w:val="12"/>
        </w:rPr>
        <w:t>. Fascism is on the rise, and history tells us very clearly what that can result in without opposition.</w:t>
      </w:r>
    </w:p>
    <w:p w14:paraId="30203D7A" w14:textId="77777777" w:rsidR="003B78DE" w:rsidRPr="00F00E5A" w:rsidRDefault="003B78DE" w:rsidP="003B78DE">
      <w:pPr>
        <w:rPr>
          <w:sz w:val="8"/>
          <w:szCs w:val="8"/>
        </w:rPr>
      </w:pPr>
      <w:r w:rsidRPr="00F00E5A">
        <w:rPr>
          <w:sz w:val="12"/>
        </w:rPr>
        <w:t xml:space="preserve">The decaying US empire continues to lash out in violence across the globe in a desperate attempt to re-assert its power and hegemony. </w:t>
      </w:r>
      <w:r w:rsidRPr="00F00E5A">
        <w:rPr>
          <w:rStyle w:val="StyleUnderline"/>
          <w:highlight w:val="green"/>
        </w:rPr>
        <w:t>Whole countries are destroyed in</w:t>
      </w:r>
      <w:r w:rsidRPr="00F00E5A">
        <w:rPr>
          <w:rStyle w:val="StyleUnderline"/>
        </w:rPr>
        <w:t xml:space="preserve"> its desperate </w:t>
      </w:r>
      <w:r w:rsidRPr="00F00E5A">
        <w:rPr>
          <w:rStyle w:val="StyleUnderline"/>
          <w:highlight w:val="green"/>
        </w:rPr>
        <w:t>bids for</w:t>
      </w:r>
      <w:r w:rsidRPr="00F00E5A">
        <w:rPr>
          <w:rStyle w:val="StyleUnderline"/>
        </w:rPr>
        <w:t xml:space="preserve"> more </w:t>
      </w:r>
      <w:r w:rsidRPr="00F00E5A">
        <w:rPr>
          <w:rStyle w:val="StyleUnderline"/>
          <w:highlight w:val="green"/>
        </w:rPr>
        <w:t>fossil fuels</w:t>
      </w:r>
      <w:r w:rsidRPr="00F00E5A">
        <w:rPr>
          <w:sz w:val="12"/>
        </w:rPr>
        <w:t xml:space="preserve">. </w:t>
      </w:r>
      <w:r w:rsidRPr="00F00E5A">
        <w:rPr>
          <w:sz w:val="8"/>
          <w:szCs w:val="8"/>
        </w:rPr>
        <w:t>The world burns from America’s white phosphorus weaponry.</w:t>
      </w:r>
    </w:p>
    <w:p w14:paraId="5FE33EA5" w14:textId="77777777" w:rsidR="003B78DE" w:rsidRPr="00F00E5A" w:rsidRDefault="003B78DE" w:rsidP="003B78DE">
      <w:pPr>
        <w:rPr>
          <w:sz w:val="12"/>
        </w:rPr>
      </w:pPr>
      <w:r w:rsidRPr="00F00E5A">
        <w:rPr>
          <w:rStyle w:val="Emphasis"/>
          <w:highlight w:val="green"/>
        </w:rPr>
        <w:t>The need for</w:t>
      </w:r>
      <w:r w:rsidRPr="00F00E5A">
        <w:rPr>
          <w:rStyle w:val="Emphasis"/>
        </w:rPr>
        <w:t xml:space="preserve"> a </w:t>
      </w:r>
      <w:r w:rsidRPr="00F00E5A">
        <w:rPr>
          <w:rStyle w:val="Emphasis"/>
          <w:highlight w:val="green"/>
        </w:rPr>
        <w:t>revolutionary movement</w:t>
      </w:r>
      <w:r w:rsidRPr="00F00E5A">
        <w:rPr>
          <w:rStyle w:val="Emphasis"/>
        </w:rPr>
        <w:t xml:space="preserve"> capable of replacing capitalism with something better </w:t>
      </w:r>
      <w:r w:rsidRPr="00F00E5A">
        <w:rPr>
          <w:rStyle w:val="Emphasis"/>
          <w:highlight w:val="green"/>
        </w:rPr>
        <w:t>has never been so clear</w:t>
      </w:r>
      <w:r w:rsidRPr="00F00E5A">
        <w:rPr>
          <w:sz w:val="12"/>
        </w:rPr>
        <w:t xml:space="preserve">. The choice between socialism or barbarism has never been so stark. </w:t>
      </w:r>
      <w:r w:rsidRPr="00F00E5A">
        <w:rPr>
          <w:rStyle w:val="StyleUnderline"/>
        </w:rPr>
        <w:t xml:space="preserve">More and more </w:t>
      </w:r>
      <w:r w:rsidRPr="00F00E5A">
        <w:rPr>
          <w:rStyle w:val="StyleUnderline"/>
          <w:highlight w:val="green"/>
        </w:rPr>
        <w:t>people</w:t>
      </w:r>
      <w:r w:rsidRPr="00F00E5A">
        <w:rPr>
          <w:rStyle w:val="StyleUnderline"/>
        </w:rPr>
        <w:t xml:space="preserve"> are starting to </w:t>
      </w:r>
      <w:r w:rsidRPr="00F00E5A">
        <w:rPr>
          <w:rStyle w:val="StyleUnderline"/>
          <w:highlight w:val="green"/>
        </w:rPr>
        <w:t>realize</w:t>
      </w:r>
      <w:r w:rsidRPr="00F00E5A">
        <w:rPr>
          <w:rStyle w:val="StyleUnderline"/>
        </w:rPr>
        <w:t xml:space="preserve"> that reform cannot save us</w:t>
      </w:r>
      <w:r w:rsidRPr="00F00E5A">
        <w:rPr>
          <w:sz w:val="12"/>
        </w:rPr>
        <w:t xml:space="preserve">, </w:t>
      </w:r>
      <w:r w:rsidRPr="00F00E5A">
        <w:rPr>
          <w:rStyle w:val="StyleUnderline"/>
        </w:rPr>
        <w:t xml:space="preserve">that </w:t>
      </w:r>
      <w:r w:rsidRPr="00F00E5A">
        <w:rPr>
          <w:rStyle w:val="StyleUnderline"/>
          <w:highlight w:val="green"/>
        </w:rPr>
        <w:t>capitalism and imperialism</w:t>
      </w:r>
      <w:r w:rsidRPr="00F00E5A">
        <w:rPr>
          <w:rStyle w:val="StyleUnderline"/>
        </w:rPr>
        <w:t xml:space="preserve"> themselves </w:t>
      </w:r>
      <w:r w:rsidRPr="00F00E5A">
        <w:rPr>
          <w:rStyle w:val="StyleUnderline"/>
          <w:highlight w:val="green"/>
        </w:rPr>
        <w:t>are the problem</w:t>
      </w:r>
      <w:r w:rsidRPr="00F00E5A">
        <w:rPr>
          <w:sz w:val="12"/>
        </w:rPr>
        <w:t xml:space="preserve">, </w:t>
      </w:r>
      <w:r w:rsidRPr="00F00E5A">
        <w:rPr>
          <w:rStyle w:val="StyleUnderline"/>
          <w:highlight w:val="green"/>
        </w:rPr>
        <w:t>and</w:t>
      </w:r>
      <w:r w:rsidRPr="00F00E5A">
        <w:rPr>
          <w:rStyle w:val="StyleUnderline"/>
        </w:rPr>
        <w:t xml:space="preserve"> that </w:t>
      </w:r>
      <w:r w:rsidRPr="00F00E5A">
        <w:rPr>
          <w:rStyle w:val="StyleUnderline"/>
          <w:highlight w:val="green"/>
        </w:rPr>
        <w:t>we must unite</w:t>
      </w:r>
      <w:r w:rsidRPr="00F00E5A">
        <w:rPr>
          <w:rStyle w:val="StyleUnderline"/>
        </w:rPr>
        <w:t xml:space="preserve"> and band together to fight </w:t>
      </w:r>
      <w:r w:rsidRPr="00F00E5A">
        <w:rPr>
          <w:rStyle w:val="StyleUnderline"/>
          <w:highlight w:val="green"/>
        </w:rPr>
        <w:t>for a better world</w:t>
      </w:r>
      <w:r w:rsidRPr="00F00E5A">
        <w:rPr>
          <w:sz w:val="12"/>
        </w:rPr>
        <w:t>.</w:t>
      </w:r>
    </w:p>
    <w:p w14:paraId="2BE72B2A" w14:textId="77777777" w:rsidR="003B78DE" w:rsidRPr="00F00E5A" w:rsidRDefault="003B78DE" w:rsidP="003B78DE">
      <w:pPr>
        <w:rPr>
          <w:sz w:val="12"/>
        </w:rPr>
      </w:pPr>
      <w:r w:rsidRPr="00F00E5A">
        <w:rPr>
          <w:sz w:val="12"/>
        </w:rPr>
        <w:t xml:space="preserve">The question then is: </w:t>
      </w:r>
      <w:r w:rsidRPr="00F00E5A">
        <w:rPr>
          <w:rStyle w:val="StyleUnderline"/>
          <w:highlight w:val="green"/>
        </w:rPr>
        <w:t>how will we know</w:t>
      </w:r>
      <w:r w:rsidRPr="00F00E5A">
        <w:rPr>
          <w:rStyle w:val="StyleUnderline"/>
        </w:rPr>
        <w:t xml:space="preserve"> what strategies</w:t>
      </w:r>
      <w:r w:rsidRPr="00F00E5A">
        <w:rPr>
          <w:sz w:val="12"/>
        </w:rPr>
        <w:t xml:space="preserve">, </w:t>
      </w:r>
      <w:r w:rsidRPr="00F00E5A">
        <w:rPr>
          <w:rStyle w:val="StyleUnderline"/>
          <w:highlight w:val="green"/>
        </w:rPr>
        <w:t>what tactics</w:t>
      </w:r>
      <w:r w:rsidRPr="00F00E5A">
        <w:rPr>
          <w:sz w:val="12"/>
        </w:rPr>
        <w:t xml:space="preserve">, </w:t>
      </w:r>
      <w:r w:rsidRPr="00F00E5A">
        <w:rPr>
          <w:rStyle w:val="StyleUnderline"/>
        </w:rPr>
        <w:t xml:space="preserve">and what ideas </w:t>
      </w:r>
      <w:r w:rsidRPr="00F00E5A">
        <w:rPr>
          <w:rStyle w:val="StyleUnderline"/>
          <w:highlight w:val="green"/>
        </w:rPr>
        <w:t>to unite around?</w:t>
      </w:r>
      <w:r w:rsidRPr="00F00E5A">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5E6FC153" w14:textId="77777777" w:rsidR="003B78DE" w:rsidRPr="00F00E5A" w:rsidRDefault="003B78DE" w:rsidP="003B78DE">
      <w:pPr>
        <w:rPr>
          <w:sz w:val="12"/>
        </w:rPr>
      </w:pPr>
      <w:r w:rsidRPr="00F00E5A">
        <w:rPr>
          <w:rStyle w:val="StyleUnderline"/>
        </w:rPr>
        <w:t xml:space="preserve">The </w:t>
      </w:r>
      <w:r w:rsidRPr="00F00E5A">
        <w:rPr>
          <w:rStyle w:val="StyleUnderline"/>
          <w:highlight w:val="green"/>
        </w:rPr>
        <w:t>masses do not want</w:t>
      </w:r>
      <w:r w:rsidRPr="00F00E5A">
        <w:rPr>
          <w:rStyle w:val="StyleUnderline"/>
        </w:rPr>
        <w:t xml:space="preserve"> to embrace </w:t>
      </w:r>
      <w:r w:rsidRPr="00F00E5A">
        <w:rPr>
          <w:rStyle w:val="StyleUnderline"/>
          <w:highlight w:val="green"/>
        </w:rPr>
        <w:t>defeat</w:t>
      </w:r>
      <w:r w:rsidRPr="00F00E5A">
        <w:rPr>
          <w:sz w:val="12"/>
        </w:rPr>
        <w:t xml:space="preserve">, </w:t>
      </w:r>
      <w:r w:rsidRPr="00F00E5A">
        <w:rPr>
          <w:rStyle w:val="Emphasis"/>
          <w:highlight w:val="green"/>
        </w:rPr>
        <w:t>they want</w:t>
      </w:r>
      <w:r w:rsidRPr="00F00E5A">
        <w:rPr>
          <w:rStyle w:val="Emphasis"/>
        </w:rPr>
        <w:t xml:space="preserve"> to know how </w:t>
      </w:r>
      <w:r w:rsidRPr="00F00E5A">
        <w:rPr>
          <w:rStyle w:val="Emphasis"/>
          <w:highlight w:val="green"/>
        </w:rPr>
        <w:t>to fight back</w:t>
      </w:r>
      <w:r w:rsidRPr="00F00E5A">
        <w:rPr>
          <w:sz w:val="12"/>
        </w:rPr>
        <w:t>. Marxism can provide the tools necessary to engage in that fight.</w:t>
      </w:r>
    </w:p>
    <w:p w14:paraId="0058698B" w14:textId="77777777" w:rsidR="003B78DE" w:rsidRPr="00F00E5A" w:rsidRDefault="003B78DE" w:rsidP="003B78DE">
      <w:pPr>
        <w:rPr>
          <w:sz w:val="8"/>
          <w:szCs w:val="8"/>
        </w:rPr>
      </w:pPr>
      <w:r w:rsidRPr="00F00E5A">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AD5AB8C" w14:textId="77777777" w:rsidR="003B78DE" w:rsidRPr="00F00E5A" w:rsidRDefault="003B78DE" w:rsidP="003B78DE">
      <w:pPr>
        <w:rPr>
          <w:sz w:val="12"/>
        </w:rPr>
      </w:pPr>
      <w:r w:rsidRPr="00F00E5A">
        <w:rPr>
          <w:sz w:val="12"/>
        </w:rPr>
        <w:t xml:space="preserve">There will be no victory for the workers of the world without the ability to wield a revolutionary science. </w:t>
      </w:r>
      <w:r w:rsidRPr="00F00E5A">
        <w:rPr>
          <w:rStyle w:val="StyleUnderline"/>
          <w:highlight w:val="green"/>
        </w:rPr>
        <w:t>What is at stake in questions of Marxist epistemology is the</w:t>
      </w:r>
      <w:r w:rsidRPr="00F00E5A">
        <w:rPr>
          <w:rStyle w:val="StyleUnderline"/>
        </w:rPr>
        <w:t xml:space="preserve"> very </w:t>
      </w:r>
      <w:r w:rsidRPr="00F00E5A">
        <w:rPr>
          <w:rStyle w:val="StyleUnderline"/>
          <w:highlight w:val="green"/>
        </w:rPr>
        <w:t>possibility of</w:t>
      </w:r>
      <w:r w:rsidRPr="00F00E5A">
        <w:rPr>
          <w:rStyle w:val="StyleUnderline"/>
        </w:rPr>
        <w:t xml:space="preserve"> creating a philosophical and scientific basis for </w:t>
      </w:r>
      <w:r w:rsidRPr="00F00E5A">
        <w:rPr>
          <w:rStyle w:val="StyleUnderline"/>
          <w:highlight w:val="green"/>
        </w:rPr>
        <w:t>revolution</w:t>
      </w:r>
      <w:r w:rsidRPr="00F00E5A">
        <w:rPr>
          <w:sz w:val="12"/>
        </w:rPr>
        <w:t xml:space="preserve">. </w:t>
      </w:r>
      <w:r w:rsidRPr="00F00E5A">
        <w:rPr>
          <w:rStyle w:val="Emphasis"/>
          <w:highlight w:val="green"/>
        </w:rPr>
        <w:t>We must defend this possibility</w:t>
      </w:r>
      <w:r w:rsidRPr="00F00E5A">
        <w:rPr>
          <w:sz w:val="12"/>
        </w:rPr>
        <w:t>. We must defend the scientific status of Marxism, and must insist on the possibility of victory.</w:t>
      </w:r>
    </w:p>
    <w:p w14:paraId="3657A2B3" w14:textId="77777777" w:rsidR="003B78DE" w:rsidRPr="00F00E5A" w:rsidRDefault="003B78DE" w:rsidP="003B78DE">
      <w:pPr>
        <w:pStyle w:val="Heading4"/>
        <w:rPr>
          <w:rFonts w:cs="Calibri"/>
        </w:rPr>
      </w:pPr>
      <w:r w:rsidRPr="00F00E5A">
        <w:rPr>
          <w:rFonts w:cs="Calibri"/>
        </w:rPr>
        <w:t>The aff is co-opted by an agenda of “health diplomacy” that only further expands capitalist imperialism</w:t>
      </w:r>
    </w:p>
    <w:p w14:paraId="5B096FDD" w14:textId="77777777" w:rsidR="003B78DE" w:rsidRPr="00F00E5A" w:rsidRDefault="003B78DE" w:rsidP="003B78DE">
      <w:r w:rsidRPr="00F00E5A">
        <w:t xml:space="preserve">Andrea </w:t>
      </w:r>
      <w:r w:rsidRPr="00F00E5A">
        <w:rPr>
          <w:rStyle w:val="Style13ptBold"/>
        </w:rPr>
        <w:t>Patanè 21</w:t>
      </w:r>
      <w:r w:rsidRPr="00F00E5A">
        <w:t xml:space="preserve">. Marxist, Published: 15 May 2021. “COVID-19 pandemic: patents and profits” </w:t>
      </w:r>
      <w:hyperlink r:id="rId11" w:history="1">
        <w:r w:rsidRPr="00F00E5A">
          <w:rPr>
            <w:rStyle w:val="Hyperlink"/>
          </w:rPr>
          <w:t>https://www.marxist.com/covid-19-pandemic-patents-and-profits.htm</w:t>
        </w:r>
      </w:hyperlink>
      <w:r w:rsidRPr="00F00E5A">
        <w:t xml:space="preserve"> brett </w:t>
      </w:r>
    </w:p>
    <w:p w14:paraId="14154C07" w14:textId="77777777" w:rsidR="003B78DE" w:rsidRPr="00F00E5A" w:rsidRDefault="003B78DE" w:rsidP="003B78DE">
      <w:pPr>
        <w:rPr>
          <w:sz w:val="16"/>
        </w:rPr>
      </w:pPr>
      <w:r w:rsidRPr="00F00E5A">
        <w:rPr>
          <w:rStyle w:val="StyleUnderline"/>
        </w:rPr>
        <w:t>Far from</w:t>
      </w:r>
      <w:r w:rsidRPr="00F00E5A">
        <w:rPr>
          <w:sz w:val="16"/>
        </w:rPr>
        <w:t xml:space="preserve"> an act of ‘</w:t>
      </w:r>
      <w:r w:rsidRPr="00F00E5A">
        <w:rPr>
          <w:rStyle w:val="Emphasis"/>
        </w:rPr>
        <w:t>international solidarity'</w:t>
      </w:r>
      <w:r w:rsidRPr="00F00E5A">
        <w:rPr>
          <w:sz w:val="16"/>
        </w:rPr>
        <w:t xml:space="preserve">, </w:t>
      </w:r>
      <w:r w:rsidRPr="00F00E5A">
        <w:rPr>
          <w:rStyle w:val="StyleUnderline"/>
        </w:rPr>
        <w:t>this latest move</w:t>
      </w:r>
      <w:r w:rsidRPr="00F00E5A">
        <w:rPr>
          <w:sz w:val="16"/>
        </w:rPr>
        <w:t xml:space="preserve"> from the US government </w:t>
      </w:r>
      <w:r w:rsidRPr="00F00E5A">
        <w:rPr>
          <w:rStyle w:val="StyleUnderline"/>
        </w:rPr>
        <w:t>is a calculated political risk</w:t>
      </w:r>
      <w:r w:rsidRPr="00F00E5A">
        <w:rPr>
          <w:sz w:val="16"/>
        </w:rPr>
        <w:t xml:space="preserve">, </w:t>
      </w:r>
      <w:r w:rsidRPr="00F00E5A">
        <w:rPr>
          <w:rStyle w:val="StyleUnderline"/>
        </w:rPr>
        <w:t>and will be implemented in the interests of US imperialism</w:t>
      </w:r>
      <w:r w:rsidRPr="00F00E5A">
        <w:rPr>
          <w:sz w:val="16"/>
        </w:rPr>
        <w:t xml:space="preserve">. A section of the more serious wing of </w:t>
      </w:r>
      <w:r w:rsidRPr="00F00E5A">
        <w:rPr>
          <w:rStyle w:val="StyleUnderline"/>
        </w:rPr>
        <w:t>the bourgeoisie understands</w:t>
      </w:r>
      <w:r w:rsidRPr="00F00E5A">
        <w:rPr>
          <w:sz w:val="16"/>
        </w:rPr>
        <w:t xml:space="preserve"> that </w:t>
      </w:r>
      <w:r w:rsidRPr="00F00E5A">
        <w:rPr>
          <w:rStyle w:val="StyleUnderline"/>
        </w:rPr>
        <w:t>a proper economic recovery can happen only if the pandemic is suppressed worldwide</w:t>
      </w:r>
      <w:r w:rsidRPr="00F00E5A">
        <w:rPr>
          <w:sz w:val="16"/>
        </w:rPr>
        <w:t xml:space="preserve">. As we have explained elsewhere, wealthy countries risk losing billions of dollars if the pandemic is brought under control only within their own borders, because new variants (like those in India and Brazil) can </w:t>
      </w:r>
      <w:r w:rsidRPr="00F00E5A">
        <w:rPr>
          <w:sz w:val="16"/>
        </w:rPr>
        <w:lastRenderedPageBreak/>
        <w:t xml:space="preserve">always mutate elsewhere and reinfect their populations, causing further economic disruption. Therefore, even </w:t>
      </w:r>
      <w:r w:rsidRPr="00F00E5A">
        <w:rPr>
          <w:rStyle w:val="StyleUnderline"/>
        </w:rPr>
        <w:t>on a capitalist basis, it is expedient in the long-term for the rich countries to facilitate a global vaccination campaign</w:t>
      </w:r>
      <w:r w:rsidRPr="00F00E5A">
        <w:rPr>
          <w:sz w:val="16"/>
        </w:rPr>
        <w:t xml:space="preserve">. Even Pope Francis anointed the demand from his seat in Rome! </w:t>
      </w:r>
      <w:r w:rsidRPr="00F00E5A">
        <w:rPr>
          <w:rStyle w:val="Emphasis"/>
        </w:rPr>
        <w:t>Biden’s announcement is</w:t>
      </w:r>
      <w:r w:rsidRPr="00F00E5A">
        <w:rPr>
          <w:sz w:val="16"/>
        </w:rPr>
        <w:t xml:space="preserve"> also an act of </w:t>
      </w:r>
      <w:r w:rsidRPr="00F00E5A">
        <w:rPr>
          <w:rStyle w:val="Emphasis"/>
          <w:highlight w:val="green"/>
        </w:rPr>
        <w:t>vaccine diplomacy</w:t>
      </w:r>
      <w:r w:rsidRPr="00F00E5A">
        <w:rPr>
          <w:sz w:val="16"/>
        </w:rPr>
        <w:t xml:space="preserve">. </w:t>
      </w:r>
      <w:r w:rsidRPr="00F00E5A">
        <w:rPr>
          <w:rStyle w:val="StyleUnderline"/>
        </w:rPr>
        <w:t xml:space="preserve">America’s main rivals, China and Russia, have been </w:t>
      </w:r>
      <w:r w:rsidRPr="00F00E5A">
        <w:rPr>
          <w:rStyle w:val="StyleUnderline"/>
          <w:highlight w:val="green"/>
        </w:rPr>
        <w:t>shoring up</w:t>
      </w:r>
      <w:r w:rsidRPr="00F00E5A">
        <w:rPr>
          <w:sz w:val="16"/>
        </w:rPr>
        <w:t xml:space="preserve"> their spheres of </w:t>
      </w:r>
      <w:r w:rsidRPr="00F00E5A">
        <w:rPr>
          <w:rStyle w:val="StyleUnderline"/>
          <w:highlight w:val="green"/>
        </w:rPr>
        <w:t>influence by distributing</w:t>
      </w:r>
      <w:r w:rsidRPr="00F00E5A">
        <w:rPr>
          <w:sz w:val="16"/>
        </w:rPr>
        <w:t xml:space="preserve"> their Sinopharm and Sputnik V </w:t>
      </w:r>
      <w:r w:rsidRPr="00F00E5A">
        <w:rPr>
          <w:rStyle w:val="StyleUnderline"/>
          <w:highlight w:val="green"/>
        </w:rPr>
        <w:t>vaccines to poor countries</w:t>
      </w:r>
      <w:r w:rsidRPr="00F00E5A">
        <w:rPr>
          <w:rStyle w:val="StyleUnderline"/>
        </w:rPr>
        <w:t xml:space="preserve"> left out by</w:t>
      </w:r>
      <w:r w:rsidRPr="00F00E5A">
        <w:rPr>
          <w:sz w:val="16"/>
        </w:rPr>
        <w:t xml:space="preserve"> the vaccine nationalism of </w:t>
      </w:r>
      <w:r w:rsidRPr="00F00E5A">
        <w:rPr>
          <w:rStyle w:val="StyleUnderline"/>
        </w:rPr>
        <w:t>the US and Europe</w:t>
      </w:r>
      <w:r w:rsidRPr="00F00E5A">
        <w:rPr>
          <w:sz w:val="16"/>
        </w:rPr>
        <w:t xml:space="preserve">. </w:t>
      </w:r>
      <w:r w:rsidRPr="00F00E5A">
        <w:rPr>
          <w:rStyle w:val="StyleUnderline"/>
        </w:rPr>
        <w:t>Chinese and Russian vaccines have been exported into countries traditionally under western spheres of influence, including Brazil and Hungary</w:t>
      </w:r>
      <w:r w:rsidRPr="00F00E5A">
        <w:rPr>
          <w:sz w:val="16"/>
        </w:rPr>
        <w:t xml:space="preserve">. </w:t>
      </w:r>
      <w:r w:rsidRPr="00F00E5A">
        <w:rPr>
          <w:rStyle w:val="Emphasis"/>
          <w:highlight w:val="green"/>
        </w:rPr>
        <w:t>Pushing to waive IP protections</w:t>
      </w:r>
      <w:r w:rsidRPr="00F00E5A">
        <w:rPr>
          <w:rStyle w:val="Emphasis"/>
        </w:rPr>
        <w:t xml:space="preserve"> on COVID-19 vaccines</w:t>
      </w:r>
      <w:r w:rsidRPr="00F00E5A">
        <w:rPr>
          <w:rStyle w:val="StyleUnderline"/>
        </w:rPr>
        <w:t xml:space="preserve"> is therefore partly an effort to push back against the encroachment of rival imperialist powers</w:t>
      </w:r>
      <w:r w:rsidRPr="00F00E5A">
        <w:rPr>
          <w:sz w:val="16"/>
        </w:rPr>
        <w:t xml:space="preserve">, which have so far outcompeted Washington in the global vaccination drive. </w:t>
      </w:r>
      <w:r w:rsidRPr="00F00E5A">
        <w:rPr>
          <w:rStyle w:val="StyleUnderline"/>
        </w:rPr>
        <w:t xml:space="preserve">Biden’s announcement </w:t>
      </w:r>
      <w:r w:rsidRPr="00F00E5A">
        <w:rPr>
          <w:rStyle w:val="StyleUnderline"/>
          <w:highlight w:val="green"/>
        </w:rPr>
        <w:t>is</w:t>
      </w:r>
      <w:r w:rsidRPr="00F00E5A">
        <w:rPr>
          <w:rStyle w:val="StyleUnderline"/>
        </w:rPr>
        <w:t xml:space="preserve"> also </w:t>
      </w:r>
      <w:r w:rsidRPr="00F00E5A">
        <w:rPr>
          <w:rStyle w:val="StyleUnderline"/>
          <w:highlight w:val="green"/>
        </w:rPr>
        <w:t xml:space="preserve">an attempt to restore </w:t>
      </w:r>
      <w:r w:rsidRPr="00F00E5A">
        <w:rPr>
          <w:rStyle w:val="StyleUnderline"/>
        </w:rPr>
        <w:t xml:space="preserve">the standing and authority of </w:t>
      </w:r>
      <w:r w:rsidRPr="00F00E5A">
        <w:rPr>
          <w:rStyle w:val="StyleUnderline"/>
          <w:highlight w:val="green"/>
        </w:rPr>
        <w:t xml:space="preserve">US imperialism </w:t>
      </w:r>
      <w:r w:rsidRPr="00F00E5A">
        <w:rPr>
          <w:rStyle w:val="StyleUnderline"/>
        </w:rPr>
        <w:t xml:space="preserve">on the world stage, which has been </w:t>
      </w:r>
      <w:r w:rsidRPr="00F00E5A">
        <w:rPr>
          <w:rStyle w:val="StyleUnderline"/>
          <w:highlight w:val="green"/>
        </w:rPr>
        <w:t>bruised by</w:t>
      </w:r>
      <w:r w:rsidRPr="00F00E5A">
        <w:rPr>
          <w:sz w:val="16"/>
        </w:rPr>
        <w:t xml:space="preserve"> the </w:t>
      </w:r>
      <w:r w:rsidRPr="00F00E5A">
        <w:rPr>
          <w:rStyle w:val="Emphasis"/>
        </w:rPr>
        <w:t>‘America First’</w:t>
      </w:r>
      <w:r w:rsidRPr="00F00E5A">
        <w:rPr>
          <w:rStyle w:val="StyleUnderline"/>
        </w:rPr>
        <w:t xml:space="preserve"> </w:t>
      </w:r>
      <w:r w:rsidRPr="00F00E5A">
        <w:rPr>
          <w:rStyle w:val="StyleUnderline"/>
          <w:highlight w:val="green"/>
        </w:rPr>
        <w:t>vaccine nationalist policy</w:t>
      </w:r>
      <w:r w:rsidRPr="00F00E5A">
        <w:rPr>
          <w:sz w:val="16"/>
        </w:rPr>
        <w:t xml:space="preserve"> started by Donald Trump, and continued by Biden. According to the FT, Katherine Tai (top US trade envoy) and </w:t>
      </w:r>
      <w:r w:rsidRPr="00F00E5A">
        <w:rPr>
          <w:rStyle w:val="StyleUnderline"/>
        </w:rPr>
        <w:t xml:space="preserve">Jake </w:t>
      </w:r>
      <w:r w:rsidRPr="00F00E5A">
        <w:rPr>
          <w:rStyle w:val="StyleUnderline"/>
          <w:highlight w:val="green"/>
        </w:rPr>
        <w:t>Sullivan</w:t>
      </w:r>
      <w:r w:rsidRPr="00F00E5A">
        <w:rPr>
          <w:rStyle w:val="StyleUnderline"/>
        </w:rPr>
        <w:t xml:space="preserve"> (national security adviser) </w:t>
      </w:r>
      <w:r w:rsidRPr="00F00E5A">
        <w:rPr>
          <w:rStyle w:val="StyleUnderline"/>
          <w:highlight w:val="green"/>
        </w:rPr>
        <w:t>made the case to Biden that</w:t>
      </w:r>
      <w:r w:rsidRPr="00F00E5A">
        <w:rPr>
          <w:rStyle w:val="StyleUnderline"/>
        </w:rPr>
        <w:t xml:space="preserve"> pushing for </w:t>
      </w:r>
      <w:r w:rsidRPr="00F00E5A">
        <w:rPr>
          <w:rStyle w:val="StyleUnderline"/>
          <w:highlight w:val="green"/>
        </w:rPr>
        <w:t xml:space="preserve">the waiver </w:t>
      </w:r>
      <w:r w:rsidRPr="00F00E5A">
        <w:rPr>
          <w:rStyle w:val="Emphasis"/>
          <w:highlight w:val="green"/>
        </w:rPr>
        <w:t>“was a low-risk</w:t>
      </w:r>
      <w:r w:rsidRPr="00F00E5A">
        <w:rPr>
          <w:rStyle w:val="Emphasis"/>
        </w:rPr>
        <w:t xml:space="preserve"> way to secure a </w:t>
      </w:r>
      <w:r w:rsidRPr="00F00E5A">
        <w:rPr>
          <w:rStyle w:val="Emphasis"/>
          <w:highlight w:val="green"/>
        </w:rPr>
        <w:t>diplomatic victory”,</w:t>
      </w:r>
      <w:r w:rsidRPr="00F00E5A">
        <w:rPr>
          <w:sz w:val="16"/>
        </w:rPr>
        <w:t xml:space="preserve"> </w:t>
      </w:r>
      <w:r w:rsidRPr="00F00E5A">
        <w:rPr>
          <w:rStyle w:val="StyleUnderline"/>
        </w:rPr>
        <w:t>after coming under fire for not “respond[ing] quickly enough</w:t>
      </w:r>
      <w:r w:rsidRPr="00F00E5A">
        <w:rPr>
          <w:sz w:val="16"/>
        </w:rPr>
        <w:t xml:space="preserve"> to the unfolding COVID-19 crisis in India”. Here you have it, straight from the horse’s mouth. </w:t>
      </w:r>
      <w:r w:rsidRPr="00F00E5A">
        <w:rPr>
          <w:rStyle w:val="StyleUnderline"/>
          <w:highlight w:val="green"/>
        </w:rPr>
        <w:t>Under capitalism</w:t>
      </w:r>
      <w:r w:rsidRPr="00F00E5A">
        <w:rPr>
          <w:rStyle w:val="StyleUnderline"/>
        </w:rPr>
        <w:t xml:space="preserve">, </w:t>
      </w:r>
      <w:r w:rsidRPr="00F00E5A">
        <w:rPr>
          <w:rStyle w:val="StyleUnderline"/>
          <w:highlight w:val="green"/>
        </w:rPr>
        <w:t>vaccines</w:t>
      </w:r>
      <w:r w:rsidRPr="00F00E5A">
        <w:rPr>
          <w:rStyle w:val="StyleUnderline"/>
        </w:rPr>
        <w:t xml:space="preserve"> – rather than providing a way out of the pandemic – </w:t>
      </w:r>
      <w:r w:rsidRPr="00F00E5A">
        <w:rPr>
          <w:rStyle w:val="StyleUnderline"/>
          <w:highlight w:val="green"/>
        </w:rPr>
        <w:t xml:space="preserve">are tools for </w:t>
      </w:r>
      <w:r w:rsidRPr="00F00E5A">
        <w:rPr>
          <w:rStyle w:val="StyleUnderline"/>
        </w:rPr>
        <w:t xml:space="preserve">‘low-risk </w:t>
      </w:r>
      <w:r w:rsidRPr="00F00E5A">
        <w:rPr>
          <w:rStyle w:val="Emphasis"/>
          <w:highlight w:val="green"/>
        </w:rPr>
        <w:t>diplomatic victories’</w:t>
      </w:r>
      <w:r w:rsidRPr="00F00E5A">
        <w:rPr>
          <w:sz w:val="16"/>
        </w:rPr>
        <w:t xml:space="preserve">. As if this was some sort of football match between world leaders! In short, </w:t>
      </w:r>
      <w:r w:rsidRPr="00F00E5A">
        <w:rPr>
          <w:rStyle w:val="StyleUnderline"/>
        </w:rPr>
        <w:t>Biden is stepping in to prioritise</w:t>
      </w:r>
      <w:r w:rsidRPr="00F00E5A">
        <w:rPr>
          <w:sz w:val="16"/>
        </w:rPr>
        <w:t xml:space="preserve"> the interests of </w:t>
      </w:r>
      <w:r w:rsidRPr="00F00E5A">
        <w:rPr>
          <w:rStyle w:val="Emphasis"/>
        </w:rPr>
        <w:t>US imperialism</w:t>
      </w:r>
      <w:r w:rsidRPr="00F00E5A">
        <w:rPr>
          <w:rStyle w:val="StyleUnderline"/>
        </w:rPr>
        <w:t xml:space="preserve"> as a whole over the immediate interests of the Big Pharma capitalists</w:t>
      </w:r>
      <w:r w:rsidRPr="00F00E5A">
        <w:rPr>
          <w:sz w:val="16"/>
        </w:rPr>
        <w:t xml:space="preserve">. But we should say clearly: </w:t>
      </w:r>
      <w:r w:rsidRPr="00F00E5A">
        <w:rPr>
          <w:rStyle w:val="StyleUnderline"/>
        </w:rPr>
        <w:t>this cynical attempt to claim the moral high ground came only after the US used its massive economic clout to secure enough vaccines to inoculate its own population several times over</w:t>
      </w:r>
      <w:r w:rsidRPr="00F00E5A">
        <w:rPr>
          <w:sz w:val="16"/>
        </w:rPr>
        <w:t xml:space="preserve">. And in fact, </w:t>
      </w:r>
      <w:r w:rsidRPr="00F00E5A">
        <w:rPr>
          <w:rStyle w:val="StyleUnderline"/>
          <w:highlight w:val="green"/>
        </w:rPr>
        <w:t>the</w:t>
      </w:r>
      <w:r w:rsidRPr="00F00E5A">
        <w:rPr>
          <w:sz w:val="16"/>
        </w:rPr>
        <w:t xml:space="preserve"> wartime </w:t>
      </w:r>
      <w:r w:rsidRPr="00F00E5A">
        <w:rPr>
          <w:rStyle w:val="StyleUnderline"/>
          <w:highlight w:val="green"/>
        </w:rPr>
        <w:t>Defense Production Act</w:t>
      </w:r>
      <w:r w:rsidRPr="00F00E5A">
        <w:rPr>
          <w:sz w:val="16"/>
        </w:rPr>
        <w:t xml:space="preserve"> is </w:t>
      </w:r>
      <w:r w:rsidRPr="00F00E5A">
        <w:rPr>
          <w:rStyle w:val="StyleUnderline"/>
          <w:highlight w:val="green"/>
        </w:rPr>
        <w:t>still</w:t>
      </w:r>
      <w:r w:rsidRPr="00F00E5A">
        <w:rPr>
          <w:sz w:val="16"/>
        </w:rPr>
        <w:t xml:space="preserve"> in effect, which </w:t>
      </w:r>
      <w:r w:rsidRPr="00F00E5A">
        <w:rPr>
          <w:rStyle w:val="StyleUnderline"/>
          <w:highlight w:val="green"/>
        </w:rPr>
        <w:t>forces</w:t>
      </w:r>
      <w:r w:rsidRPr="00F00E5A">
        <w:rPr>
          <w:rStyle w:val="StyleUnderline"/>
        </w:rPr>
        <w:t xml:space="preserve"> US </w:t>
      </w:r>
      <w:r w:rsidRPr="00F00E5A">
        <w:rPr>
          <w:rStyle w:val="StyleUnderline"/>
          <w:highlight w:val="green"/>
        </w:rPr>
        <w:t>manufacturers to fulfil domestic demands</w:t>
      </w:r>
      <w:r w:rsidRPr="00F00E5A">
        <w:rPr>
          <w:rStyle w:val="StyleUnderline"/>
        </w:rPr>
        <w:t xml:space="preserve"> for medical equipment </w:t>
      </w:r>
      <w:r w:rsidRPr="00F00E5A">
        <w:rPr>
          <w:rStyle w:val="StyleUnderline"/>
          <w:highlight w:val="green"/>
        </w:rPr>
        <w:t>before exports</w:t>
      </w:r>
      <w:r w:rsidRPr="00F00E5A">
        <w:rPr>
          <w:rStyle w:val="StyleUnderline"/>
        </w:rPr>
        <w:t xml:space="preserve"> are permitted</w:t>
      </w:r>
      <w:r w:rsidRPr="00F00E5A">
        <w:rPr>
          <w:sz w:val="16"/>
        </w:rPr>
        <w:t xml:space="preserve">. </w:t>
      </w:r>
      <w:r w:rsidRPr="00F00E5A">
        <w:rPr>
          <w:rStyle w:val="StyleUnderline"/>
        </w:rPr>
        <w:t>This de facto export ban has created bottlenecks</w:t>
      </w:r>
      <w:r w:rsidRPr="00F00E5A">
        <w:rPr>
          <w:sz w:val="16"/>
        </w:rPr>
        <w:t xml:space="preserve"> in the supply chain </w:t>
      </w:r>
      <w:r w:rsidRPr="00F00E5A">
        <w:rPr>
          <w:rStyle w:val="StyleUnderline"/>
        </w:rPr>
        <w:t>that have already undermined the</w:t>
      </w:r>
      <w:r w:rsidRPr="00F00E5A">
        <w:rPr>
          <w:sz w:val="16"/>
        </w:rPr>
        <w:t xml:space="preserve"> WHO-led </w:t>
      </w:r>
      <w:r w:rsidRPr="00F00E5A">
        <w:rPr>
          <w:rStyle w:val="StyleUnderline"/>
        </w:rPr>
        <w:t>COVAX programme</w:t>
      </w:r>
      <w:r w:rsidRPr="00F00E5A">
        <w:rPr>
          <w:sz w:val="16"/>
        </w:rPr>
        <w:t xml:space="preserve"> to vaccinate poor countries. Rest assured, </w:t>
      </w:r>
      <w:r w:rsidRPr="00F00E5A">
        <w:rPr>
          <w:rStyle w:val="StyleUnderline"/>
        </w:rPr>
        <w:t>Biden’s policy remains ‘America First’, just by</w:t>
      </w:r>
      <w:r w:rsidRPr="00F00E5A">
        <w:rPr>
          <w:sz w:val="16"/>
        </w:rPr>
        <w:t xml:space="preserve"> somewhat </w:t>
      </w:r>
      <w:r w:rsidRPr="00F00E5A">
        <w:rPr>
          <w:rStyle w:val="Emphasis"/>
        </w:rPr>
        <w:t>more calculated</w:t>
      </w:r>
      <w:r w:rsidRPr="00F00E5A">
        <w:rPr>
          <w:rStyle w:val="StyleUnderline"/>
        </w:rPr>
        <w:t xml:space="preserve"> means</w:t>
      </w:r>
      <w:r w:rsidRPr="00F00E5A">
        <w:rPr>
          <w:sz w:val="16"/>
        </w:rPr>
        <w:t xml:space="preserve"> than his predecessor.</w:t>
      </w:r>
    </w:p>
    <w:p w14:paraId="10125AC0" w14:textId="77777777" w:rsidR="003B78DE" w:rsidRPr="00F00E5A" w:rsidRDefault="003B78DE" w:rsidP="003B78DE">
      <w:pPr>
        <w:pStyle w:val="Heading4"/>
        <w:rPr>
          <w:rFonts w:cs="Calibri"/>
        </w:rPr>
      </w:pPr>
      <w:r w:rsidRPr="00F00E5A">
        <w:rPr>
          <w:rFonts w:cs="Calibri"/>
        </w:rPr>
        <w:t xml:space="preserve">The TRIPS waiver </w:t>
      </w:r>
      <w:r w:rsidRPr="00F00E5A">
        <w:rPr>
          <w:rFonts w:cs="Calibri"/>
          <w:u w:val="single"/>
        </w:rPr>
        <w:t>saves</w:t>
      </w:r>
      <w:r w:rsidRPr="00F00E5A">
        <w:rPr>
          <w:rFonts w:cs="Calibri"/>
        </w:rPr>
        <w:t xml:space="preserve"> the WTO -- the </w:t>
      </w:r>
      <w:r w:rsidRPr="00F00E5A">
        <w:rPr>
          <w:rFonts w:cs="Calibri"/>
          <w:u w:val="single"/>
        </w:rPr>
        <w:t>crown jewel</w:t>
      </w:r>
      <w:r w:rsidRPr="00F00E5A">
        <w:rPr>
          <w:rFonts w:cs="Calibri"/>
        </w:rPr>
        <w:t xml:space="preserve"> of modern capitalism.</w:t>
      </w:r>
    </w:p>
    <w:p w14:paraId="2B301FB0" w14:textId="77777777" w:rsidR="003B78DE" w:rsidRPr="00F00E5A" w:rsidRDefault="003B78DE" w:rsidP="003B78DE">
      <w:r w:rsidRPr="00F00E5A">
        <w:rPr>
          <w:rStyle w:val="Style13ptBold"/>
        </w:rPr>
        <w:t>Meyer 21</w:t>
      </w:r>
      <w:r w:rsidRPr="00F00E5A">
        <w:t>,</w:t>
      </w:r>
      <w:r w:rsidRPr="00F00E5A">
        <w:rPr>
          <w:rStyle w:val="Style13ptBold"/>
        </w:rPr>
        <w:t xml:space="preserve"> </w:t>
      </w:r>
      <w:r w:rsidRPr="00F00E5A">
        <w:t>David Meyer, 6-18-2021, "The WTO’s survival hinges on the COVID-19 vaccine patent debate, waiver advocates warn – Fortune," Fortune, https://fortune.com/2021/06/18/wto-covid-vaccines-patents-waiver-south-africa-trips/amp/, EH and brett</w:t>
      </w:r>
    </w:p>
    <w:p w14:paraId="703C75A8" w14:textId="77777777" w:rsidR="003B78DE" w:rsidRPr="00F00E5A" w:rsidRDefault="003B78DE" w:rsidP="003B78DE">
      <w:pPr>
        <w:rPr>
          <w:sz w:val="16"/>
        </w:rPr>
      </w:pPr>
      <w:r w:rsidRPr="00F00E5A">
        <w:rPr>
          <w:rStyle w:val="StyleUnderline"/>
          <w:highlight w:val="green"/>
        </w:rPr>
        <w:t>The</w:t>
      </w:r>
      <w:r w:rsidRPr="00F00E5A">
        <w:rPr>
          <w:sz w:val="16"/>
        </w:rPr>
        <w:t xml:space="preserve"> </w:t>
      </w:r>
      <w:r w:rsidRPr="00F00E5A">
        <w:rPr>
          <w:rStyle w:val="StyleUnderline"/>
          <w:highlight w:val="green"/>
        </w:rPr>
        <w:t>W</w:t>
      </w:r>
      <w:r w:rsidRPr="00F00E5A">
        <w:rPr>
          <w:sz w:val="16"/>
        </w:rPr>
        <w:t xml:space="preserve">orld </w:t>
      </w:r>
      <w:r w:rsidRPr="00F00E5A">
        <w:rPr>
          <w:rStyle w:val="StyleUnderline"/>
          <w:highlight w:val="green"/>
        </w:rPr>
        <w:t>T</w:t>
      </w:r>
      <w:r w:rsidRPr="00F00E5A">
        <w:rPr>
          <w:sz w:val="16"/>
        </w:rPr>
        <w:t xml:space="preserve">rade </w:t>
      </w:r>
      <w:r w:rsidRPr="00F00E5A">
        <w:rPr>
          <w:rStyle w:val="StyleUnderline"/>
          <w:highlight w:val="green"/>
        </w:rPr>
        <w:t>O</w:t>
      </w:r>
      <w:r w:rsidRPr="00F00E5A">
        <w:rPr>
          <w:sz w:val="16"/>
        </w:rPr>
        <w:t xml:space="preserve">rganization </w:t>
      </w:r>
      <w:r w:rsidRPr="00F00E5A">
        <w:rPr>
          <w:rStyle w:val="StyleUnderline"/>
          <w:highlight w:val="green"/>
        </w:rPr>
        <w:t>knows all about crises</w:t>
      </w:r>
      <w:r w:rsidRPr="00F00E5A">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F00E5A">
        <w:rPr>
          <w:rStyle w:val="Emphasis"/>
          <w:highlight w:val="green"/>
        </w:rPr>
        <w:t>one crisis is more pressing than the others</w:t>
      </w:r>
      <w:r w:rsidRPr="00F00E5A">
        <w:rPr>
          <w:rStyle w:val="Emphasis"/>
          <w:b w:val="0"/>
          <w:bCs/>
        </w:rPr>
        <w:t xml:space="preserve">: </w:t>
      </w:r>
      <w:r w:rsidRPr="00F00E5A">
        <w:rPr>
          <w:rStyle w:val="Emphasis"/>
          <w:b w:val="0"/>
          <w:bCs/>
          <w:highlight w:val="green"/>
        </w:rPr>
        <w:t>the battle over COVID</w:t>
      </w:r>
      <w:r w:rsidRPr="00F00E5A">
        <w:rPr>
          <w:rStyle w:val="Emphasis"/>
          <w:b w:val="0"/>
          <w:bCs/>
        </w:rPr>
        <w:t xml:space="preserve">-19 </w:t>
      </w:r>
      <w:r w:rsidRPr="00F00E5A">
        <w:rPr>
          <w:rStyle w:val="Emphasis"/>
          <w:b w:val="0"/>
          <w:bCs/>
          <w:highlight w:val="green"/>
        </w:rPr>
        <w:t>vaccines</w:t>
      </w:r>
      <w:r w:rsidRPr="00F00E5A">
        <w:rPr>
          <w:rStyle w:val="Emphasis"/>
          <w:b w:val="0"/>
          <w:bCs/>
        </w:rPr>
        <w:t xml:space="preserve">, </w:t>
      </w:r>
      <w:r w:rsidRPr="00F00E5A">
        <w:rPr>
          <w:rStyle w:val="Emphasis"/>
          <w:b w:val="0"/>
          <w:bCs/>
          <w:highlight w:val="green"/>
        </w:rPr>
        <w:t>and whether</w:t>
      </w:r>
      <w:r w:rsidRPr="00F00E5A">
        <w:rPr>
          <w:rStyle w:val="Emphasis"/>
          <w:b w:val="0"/>
          <w:bCs/>
        </w:rPr>
        <w:t xml:space="preserve"> the protection of their patents and other</w:t>
      </w:r>
      <w:r w:rsidRPr="00F00E5A">
        <w:rPr>
          <w:rStyle w:val="Emphasis"/>
        </w:rPr>
        <w:t xml:space="preserve"> </w:t>
      </w:r>
      <w:r w:rsidRPr="00F00E5A">
        <w:rPr>
          <w:rStyle w:val="Emphasis"/>
          <w:highlight w:val="green"/>
        </w:rPr>
        <w:t>i</w:t>
      </w:r>
      <w:r w:rsidRPr="00F00E5A">
        <w:rPr>
          <w:sz w:val="16"/>
        </w:rPr>
        <w:t>ntellectua</w:t>
      </w:r>
      <w:r w:rsidRPr="00F00E5A">
        <w:rPr>
          <w:sz w:val="16"/>
          <w:szCs w:val="16"/>
        </w:rPr>
        <w:t>l</w:t>
      </w:r>
      <w:r w:rsidRPr="00F00E5A">
        <w:rPr>
          <w:rStyle w:val="Emphasis"/>
        </w:rPr>
        <w:t xml:space="preserve"> </w:t>
      </w:r>
      <w:r w:rsidRPr="00F00E5A">
        <w:rPr>
          <w:rStyle w:val="Emphasis"/>
          <w:highlight w:val="green"/>
        </w:rPr>
        <w:t>p</w:t>
      </w:r>
      <w:r w:rsidRPr="00F00E5A">
        <w:rPr>
          <w:sz w:val="16"/>
        </w:rPr>
        <w:t>roperty</w:t>
      </w:r>
      <w:r w:rsidRPr="00F00E5A">
        <w:rPr>
          <w:rStyle w:val="Emphasis"/>
        </w:rPr>
        <w:t xml:space="preserve"> </w:t>
      </w:r>
      <w:r w:rsidRPr="00F00E5A">
        <w:rPr>
          <w:rStyle w:val="Emphasis"/>
          <w:b w:val="0"/>
          <w:bCs/>
          <w:highlight w:val="green"/>
        </w:rPr>
        <w:t>should be</w:t>
      </w:r>
      <w:r w:rsidRPr="00F00E5A">
        <w:rPr>
          <w:rStyle w:val="Emphasis"/>
          <w:b w:val="0"/>
          <w:bCs/>
        </w:rPr>
        <w:t xml:space="preserve"> temporarily </w:t>
      </w:r>
      <w:r w:rsidRPr="00F00E5A">
        <w:rPr>
          <w:rStyle w:val="Emphasis"/>
          <w:b w:val="0"/>
          <w:bCs/>
          <w:highlight w:val="green"/>
        </w:rPr>
        <w:t>lifted</w:t>
      </w:r>
      <w:r w:rsidRPr="00F00E5A">
        <w:rPr>
          <w:rStyle w:val="Emphasis"/>
          <w:b w:val="0"/>
          <w:bCs/>
        </w:rPr>
        <w:t xml:space="preserve"> to boost production and end the pandemic sooner rather than later.</w:t>
      </w:r>
      <w:r w:rsidRPr="00F00E5A">
        <w:rPr>
          <w:sz w:val="16"/>
        </w:rPr>
        <w:t xml:space="preserve"> According to some of those pushing for the waiver—which was originally proposed last year by India and South Africa—</w:t>
      </w:r>
      <w:r w:rsidRPr="00F00E5A">
        <w:rPr>
          <w:rStyle w:val="Emphasis"/>
          <w:b w:val="0"/>
          <w:bCs/>
          <w:highlight w:val="green"/>
        </w:rPr>
        <w:t>the WTO’s future rests on what happens next</w:t>
      </w:r>
      <w:r w:rsidRPr="00F00E5A">
        <w:rPr>
          <w:rStyle w:val="Emphasis"/>
          <w:b w:val="0"/>
          <w:bCs/>
        </w:rPr>
        <w:t>. “The credibility of the WTO will depend on its ability to find a meaningful outcome on this issue that truly ramps-up and diversifies production</w:t>
      </w:r>
      <w:r w:rsidRPr="00F00E5A">
        <w:rPr>
          <w:sz w:val="16"/>
        </w:rPr>
        <w:t xml:space="preserve">,” says Xolelwa Mlumbi-Peter, South </w:t>
      </w:r>
      <w:r w:rsidRPr="00F00E5A">
        <w:rPr>
          <w:sz w:val="16"/>
        </w:rPr>
        <w:lastRenderedPageBreak/>
        <w:t xml:space="preserve">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F00E5A">
        <w:rPr>
          <w:rStyle w:val="Emphasis"/>
          <w:highlight w:val="green"/>
        </w:rPr>
        <w:t>Consensus is</w:t>
      </w:r>
      <w:r w:rsidRPr="00F00E5A">
        <w:rPr>
          <w:rStyle w:val="Emphasis"/>
        </w:rPr>
        <w:t xml:space="preserve"> the </w:t>
      </w:r>
      <w:r w:rsidRPr="00F00E5A">
        <w:rPr>
          <w:rStyle w:val="Emphasis"/>
          <w:highlight w:val="green"/>
        </w:rPr>
        <w:t>key</w:t>
      </w:r>
      <w:r w:rsidRPr="00F00E5A">
        <w:rPr>
          <w:rStyle w:val="Emphasis"/>
        </w:rPr>
        <w:t xml:space="preserve"> here</w:t>
      </w:r>
      <w:r w:rsidRPr="00F00E5A">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F00E5A">
        <w:rPr>
          <w:rStyle w:val="Emphasis"/>
          <w:b w:val="0"/>
          <w:bCs/>
        </w:rPr>
        <w:t xml:space="preserve">It’s a dispute between countries, but </w:t>
      </w:r>
      <w:r w:rsidRPr="00F00E5A">
        <w:rPr>
          <w:rStyle w:val="Emphasis"/>
          <w:b w:val="0"/>
          <w:bCs/>
          <w:highlight w:val="green"/>
        </w:rPr>
        <w:t>the result will be on the WTO as a whole</w:t>
      </w:r>
      <w:r w:rsidRPr="00F00E5A">
        <w:rPr>
          <w:sz w:val="16"/>
        </w:rPr>
        <w:t>, say waiver advocates. “</w:t>
      </w:r>
      <w:r w:rsidRPr="00F00E5A">
        <w:rPr>
          <w:rStyle w:val="Emphasis"/>
          <w:b w:val="0"/>
          <w:bCs/>
          <w:highlight w:val="green"/>
        </w:rPr>
        <w:t>If, in the face of one of humanity’s greatest challenges</w:t>
      </w:r>
      <w:r w:rsidRPr="00F00E5A">
        <w:rPr>
          <w:rStyle w:val="Emphasis"/>
          <w:b w:val="0"/>
          <w:bCs/>
        </w:rPr>
        <w:t xml:space="preserve"> in a century, </w:t>
      </w:r>
      <w:r w:rsidRPr="00F00E5A">
        <w:rPr>
          <w:rStyle w:val="Emphasis"/>
          <w:b w:val="0"/>
          <w:bCs/>
          <w:highlight w:val="green"/>
        </w:rPr>
        <w:t>the WTO</w:t>
      </w:r>
      <w:r w:rsidRPr="00F00E5A">
        <w:rPr>
          <w:rStyle w:val="Emphasis"/>
          <w:b w:val="0"/>
          <w:bCs/>
        </w:rPr>
        <w:t xml:space="preserve"> functionally </w:t>
      </w:r>
      <w:r w:rsidRPr="00F00E5A">
        <w:rPr>
          <w:rStyle w:val="Emphasis"/>
          <w:b w:val="0"/>
          <w:bCs/>
          <w:highlight w:val="green"/>
        </w:rPr>
        <w:t>becomes an obstacle</w:t>
      </w:r>
      <w:r w:rsidRPr="00F00E5A">
        <w:rPr>
          <w:rStyle w:val="Emphasis"/>
          <w:b w:val="0"/>
          <w:bCs/>
        </w:rPr>
        <w:t xml:space="preserve"> as </w:t>
      </w:r>
      <w:r w:rsidRPr="00F00E5A">
        <w:rPr>
          <w:rStyle w:val="Emphasis"/>
          <w:b w:val="0"/>
          <w:bCs/>
          <w:highlight w:val="green"/>
        </w:rPr>
        <w:t>in contrast to part of the solution</w:t>
      </w:r>
      <w:r w:rsidRPr="00F00E5A">
        <w:rPr>
          <w:sz w:val="16"/>
        </w:rPr>
        <w:t xml:space="preserve">, I think </w:t>
      </w:r>
      <w:r w:rsidRPr="00F00E5A">
        <w:rPr>
          <w:rStyle w:val="Emphasis"/>
          <w:b w:val="0"/>
          <w:bCs/>
          <w:highlight w:val="green"/>
        </w:rPr>
        <w:t xml:space="preserve">it could be the </w:t>
      </w:r>
      <w:r w:rsidRPr="00F00E5A">
        <w:rPr>
          <w:rStyle w:val="Emphasis"/>
          <w:highlight w:val="green"/>
        </w:rPr>
        <w:t>final nail in the coffin</w:t>
      </w:r>
      <w:r w:rsidRPr="00F00E5A">
        <w:rPr>
          <w:sz w:val="16"/>
        </w:rPr>
        <w:t>” for the organization, says Lori Wallach, the founder of Public Citizen’s Global Trade Watch, a U.S. campaigning group that focuses on the WTO and trade agreements. “</w:t>
      </w:r>
      <w:r w:rsidRPr="00F00E5A">
        <w:rPr>
          <w:rStyle w:val="Emphasis"/>
          <w:b w:val="0"/>
          <w:bCs/>
        </w:rPr>
        <w:t>If</w:t>
      </w:r>
      <w:r w:rsidRPr="00F00E5A">
        <w:rPr>
          <w:sz w:val="16"/>
        </w:rPr>
        <w:t xml:space="preserve"> the </w:t>
      </w:r>
      <w:r w:rsidRPr="00F00E5A">
        <w:rPr>
          <w:rStyle w:val="Emphasis"/>
          <w:b w:val="0"/>
          <w:bCs/>
        </w:rPr>
        <w:t>TRIPS</w:t>
      </w:r>
      <w:r w:rsidRPr="00F00E5A">
        <w:rPr>
          <w:sz w:val="16"/>
        </w:rPr>
        <w:t xml:space="preserve"> waiver </w:t>
      </w:r>
      <w:r w:rsidRPr="00F00E5A">
        <w:rPr>
          <w:rStyle w:val="Emphasis"/>
          <w:b w:val="0"/>
          <w:bCs/>
        </w:rPr>
        <w:t>is successful</w:t>
      </w:r>
      <w:r w:rsidRPr="00F00E5A">
        <w:rPr>
          <w:rStyle w:val="Emphasis"/>
        </w:rPr>
        <w:t>,</w:t>
      </w:r>
      <w:r w:rsidRPr="00F00E5A">
        <w:rPr>
          <w:sz w:val="16"/>
        </w:rPr>
        <w:t xml:space="preserve"> and </w:t>
      </w:r>
      <w:r w:rsidRPr="00F00E5A">
        <w:rPr>
          <w:rStyle w:val="Emphasis"/>
          <w:b w:val="0"/>
          <w:bCs/>
        </w:rPr>
        <w:t xml:space="preserve">people see the WTO as being part of the solution—saving lives and livelihoods—it could </w:t>
      </w:r>
      <w:r w:rsidRPr="00F00E5A">
        <w:rPr>
          <w:rStyle w:val="Emphasis"/>
        </w:rPr>
        <w:t>create goodwill and momentum</w:t>
      </w:r>
      <w:r w:rsidRPr="00F00E5A">
        <w:rPr>
          <w:rStyle w:val="Emphasis"/>
          <w:b w:val="0"/>
          <w:bCs/>
        </w:rPr>
        <w:t xml:space="preserve"> to address what are still </w:t>
      </w:r>
      <w:r w:rsidRPr="00F00E5A">
        <w:rPr>
          <w:rStyle w:val="Emphasis"/>
        </w:rPr>
        <w:t>daunting structural problems</w:t>
      </w:r>
      <w:r w:rsidRPr="00F00E5A">
        <w:rPr>
          <w:sz w:val="16"/>
        </w:rPr>
        <w:t>.” Those problems are legion.</w:t>
      </w:r>
    </w:p>
    <w:p w14:paraId="2309359B" w14:textId="77777777" w:rsidR="003B78DE" w:rsidRPr="00F00E5A" w:rsidRDefault="003B78DE" w:rsidP="003B78DE">
      <w:pPr>
        <w:rPr>
          <w:sz w:val="16"/>
        </w:rPr>
      </w:pPr>
    </w:p>
    <w:p w14:paraId="335A3BAC" w14:textId="77777777" w:rsidR="003B78DE" w:rsidRPr="00F00E5A" w:rsidRDefault="003B78DE" w:rsidP="003B78DE">
      <w:pPr>
        <w:pStyle w:val="Heading4"/>
        <w:rPr>
          <w:rFonts w:cs="Calibri"/>
        </w:rPr>
      </w:pPr>
      <w:r w:rsidRPr="00F00E5A">
        <w:rPr>
          <w:rFonts w:cs="Calibri"/>
        </w:rPr>
        <w:t xml:space="preserve">Capitalism is </w:t>
      </w:r>
      <w:r w:rsidRPr="00F00E5A">
        <w:rPr>
          <w:rFonts w:cs="Calibri"/>
          <w:u w:val="single"/>
        </w:rPr>
        <w:t>unsustainable</w:t>
      </w:r>
      <w:r w:rsidRPr="00F00E5A">
        <w:rPr>
          <w:rFonts w:cs="Calibri"/>
        </w:rPr>
        <w:t xml:space="preserve"> and causes </w:t>
      </w:r>
      <w:r w:rsidRPr="00F00E5A">
        <w:rPr>
          <w:rFonts w:cs="Calibri"/>
          <w:u w:val="single"/>
        </w:rPr>
        <w:t>extinction</w:t>
      </w:r>
      <w:r w:rsidRPr="00F00E5A">
        <w:rPr>
          <w:rFonts w:cs="Calibri"/>
        </w:rPr>
        <w:t xml:space="preserve"> -- multiple intertwined crises make collapse </w:t>
      </w:r>
      <w:r w:rsidRPr="00F00E5A">
        <w:rPr>
          <w:rFonts w:cs="Calibri"/>
          <w:u w:val="single"/>
        </w:rPr>
        <w:t>inevitable</w:t>
      </w:r>
      <w:r w:rsidRPr="00F00E5A">
        <w:rPr>
          <w:rFonts w:cs="Calibri"/>
        </w:rPr>
        <w:t xml:space="preserve"> which means its </w:t>
      </w:r>
      <w:r w:rsidRPr="00F00E5A">
        <w:rPr>
          <w:rFonts w:cs="Calibri"/>
          <w:u w:val="single"/>
        </w:rPr>
        <w:t>try-or-die</w:t>
      </w:r>
      <w:r w:rsidRPr="00F00E5A">
        <w:rPr>
          <w:rFonts w:cs="Calibri"/>
        </w:rPr>
        <w:t xml:space="preserve"> -- we got </w:t>
      </w:r>
      <w:r w:rsidRPr="00F00E5A">
        <w:rPr>
          <w:rFonts w:cs="Calibri"/>
          <w:u w:val="single"/>
        </w:rPr>
        <w:t>charts</w:t>
      </w:r>
      <w:r w:rsidRPr="00F00E5A">
        <w:rPr>
          <w:rFonts w:cs="Calibri"/>
        </w:rPr>
        <w:t>.</w:t>
      </w:r>
    </w:p>
    <w:p w14:paraId="27B01073" w14:textId="77777777" w:rsidR="003B78DE" w:rsidRPr="00F00E5A" w:rsidRDefault="003B78DE" w:rsidP="003B78DE">
      <w:pPr>
        <w:rPr>
          <w:sz w:val="16"/>
          <w:szCs w:val="16"/>
        </w:rPr>
      </w:pPr>
      <w:r w:rsidRPr="00F00E5A">
        <w:rPr>
          <w:rStyle w:val="Style13ptBold"/>
        </w:rPr>
        <w:t xml:space="preserve">von Weizsäcker and Wijkman ’17 </w:t>
      </w:r>
      <w:r w:rsidRPr="00F00E5A">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F00E5A">
        <w:rPr>
          <w:sz w:val="16"/>
          <w:szCs w:val="16"/>
          <w:vertAlign w:val="superscript"/>
        </w:rPr>
        <w:t>th</w:t>
      </w:r>
      <w:r w:rsidRPr="00F00E5A">
        <w:rPr>
          <w:sz w:val="16"/>
          <w:szCs w:val="16"/>
        </w:rPr>
        <w:t xml:space="preserve">, Available Online via Subscription to Springer, Accessed 03-20-2018) </w:t>
      </w:r>
    </w:p>
    <w:p w14:paraId="2873D2E3" w14:textId="77777777" w:rsidR="003B78DE" w:rsidRPr="00F00E5A" w:rsidRDefault="003B78DE" w:rsidP="003B78DE">
      <w:pPr>
        <w:rPr>
          <w:sz w:val="12"/>
        </w:rPr>
      </w:pPr>
      <w:r w:rsidRPr="00F00E5A">
        <w:rPr>
          <w:sz w:val="12"/>
        </w:rPr>
        <w:t xml:space="preserve">1.1 Introduction: The World in Disarray We all know that </w:t>
      </w:r>
      <w:r w:rsidRPr="00F00E5A">
        <w:rPr>
          <w:rStyle w:val="StyleUnderline"/>
          <w:highlight w:val="green"/>
        </w:rPr>
        <w:t>the world is in crisis</w:t>
      </w:r>
      <w:r w:rsidRPr="00F00E5A">
        <w:rPr>
          <w:sz w:val="12"/>
        </w:rPr>
        <w:t xml:space="preserve">. Science tells us that </w:t>
      </w:r>
      <w:r w:rsidRPr="00F00E5A">
        <w:rPr>
          <w:rStyle w:val="Emphasis"/>
        </w:rPr>
        <w:t xml:space="preserve">almost </w:t>
      </w:r>
      <w:r w:rsidRPr="00F00E5A">
        <w:rPr>
          <w:rStyle w:val="Emphasis"/>
          <w:highlight w:val="green"/>
        </w:rPr>
        <w:t>half of the top soils</w:t>
      </w:r>
      <w:r w:rsidRPr="00F00E5A">
        <w:rPr>
          <w:rStyle w:val="StyleUnderline"/>
        </w:rPr>
        <w:t xml:space="preserve"> on earth </w:t>
      </w:r>
      <w:r w:rsidRPr="00F00E5A">
        <w:rPr>
          <w:rStyle w:val="StyleUnderline"/>
          <w:highlight w:val="green"/>
        </w:rPr>
        <w:t>have been depleted</w:t>
      </w:r>
      <w:r w:rsidRPr="00F00E5A">
        <w:rPr>
          <w:sz w:val="12"/>
        </w:rPr>
        <w:t xml:space="preserve"> in the last 150 years1 ; </w:t>
      </w:r>
      <w:r w:rsidRPr="00F00E5A">
        <w:rPr>
          <w:rStyle w:val="StyleUnderline"/>
        </w:rPr>
        <w:t xml:space="preserve">nearly </w:t>
      </w:r>
      <w:r w:rsidRPr="00F00E5A">
        <w:rPr>
          <w:rStyle w:val="Emphasis"/>
          <w:highlight w:val="green"/>
        </w:rPr>
        <w:t>90% of fish stocks</w:t>
      </w:r>
      <w:r w:rsidRPr="00F00E5A">
        <w:rPr>
          <w:rStyle w:val="StyleUnderline"/>
          <w:highlight w:val="green"/>
        </w:rPr>
        <w:t xml:space="preserve"> are</w:t>
      </w:r>
      <w:r w:rsidRPr="00F00E5A">
        <w:rPr>
          <w:rStyle w:val="StyleUnderline"/>
        </w:rPr>
        <w:t xml:space="preserve"> either </w:t>
      </w:r>
      <w:r w:rsidRPr="00F00E5A">
        <w:rPr>
          <w:rStyle w:val="StyleUnderline"/>
          <w:highlight w:val="green"/>
        </w:rPr>
        <w:t>overfished</w:t>
      </w:r>
      <w:r w:rsidRPr="00F00E5A">
        <w:rPr>
          <w:rStyle w:val="StyleUnderline"/>
        </w:rPr>
        <w:t xml:space="preserve"> or fully fished</w:t>
      </w:r>
      <w:r w:rsidRPr="00F00E5A">
        <w:rPr>
          <w:sz w:val="12"/>
        </w:rPr>
        <w:t xml:space="preserve">.2 Climate stability is in real danger (Sects. 1.5 and 3.7); and the </w:t>
      </w:r>
      <w:r w:rsidRPr="00F00E5A">
        <w:rPr>
          <w:rStyle w:val="StyleUnderline"/>
        </w:rPr>
        <w:t xml:space="preserve">earth is now in the sixth mass extinction period </w:t>
      </w:r>
      <w:r w:rsidRPr="00F00E5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F00E5A">
        <w:rPr>
          <w:rStyle w:val="StyleUnderline"/>
        </w:rPr>
        <w:t>The</w:t>
      </w:r>
      <w:r w:rsidRPr="00F00E5A">
        <w:rPr>
          <w:sz w:val="12"/>
        </w:rPr>
        <w:t xml:space="preserve"> </w:t>
      </w:r>
      <w:r w:rsidRPr="00F00E5A">
        <w:rPr>
          <w:rStyle w:val="StyleUnderline"/>
        </w:rPr>
        <w:t>human ability to do has</w:t>
      </w:r>
      <w:r w:rsidRPr="00F00E5A">
        <w:rPr>
          <w:sz w:val="12"/>
        </w:rPr>
        <w:t xml:space="preserve"> vastly </w:t>
      </w:r>
      <w:r w:rsidRPr="00F00E5A">
        <w:rPr>
          <w:rStyle w:val="StyleUnderline"/>
        </w:rPr>
        <w:t>outstripped the ability to understand</w:t>
      </w:r>
      <w:r w:rsidRPr="00F00E5A">
        <w:rPr>
          <w:sz w:val="12"/>
        </w:rPr>
        <w:t xml:space="preserve">. As a result, </w:t>
      </w:r>
      <w:r w:rsidRPr="00F00E5A">
        <w:rPr>
          <w:rStyle w:val="StyleUnderline"/>
          <w:highlight w:val="green"/>
        </w:rPr>
        <w:t>civilization is</w:t>
      </w:r>
      <w:r w:rsidRPr="00F00E5A">
        <w:rPr>
          <w:sz w:val="12"/>
          <w:highlight w:val="green"/>
        </w:rPr>
        <w:t xml:space="preserve"> </w:t>
      </w:r>
      <w:r w:rsidRPr="00F00E5A">
        <w:rPr>
          <w:rStyle w:val="StyleUnderline"/>
          <w:highlight w:val="green"/>
        </w:rPr>
        <w:t>faced with</w:t>
      </w:r>
      <w:r w:rsidRPr="00F00E5A">
        <w:rPr>
          <w:rStyle w:val="StyleUnderline"/>
        </w:rPr>
        <w:t xml:space="preserve"> a perfect storm </w:t>
      </w:r>
      <w:r w:rsidRPr="00F00E5A">
        <w:rPr>
          <w:sz w:val="12"/>
        </w:rPr>
        <w:t xml:space="preserve">of problems, </w:t>
      </w:r>
      <w:r w:rsidRPr="00F00E5A">
        <w:rPr>
          <w:rStyle w:val="StyleUnderline"/>
        </w:rPr>
        <w:t xml:space="preserve">driven by </w:t>
      </w:r>
      <w:r w:rsidRPr="00F00E5A">
        <w:rPr>
          <w:rStyle w:val="Emphasis"/>
          <w:highlight w:val="green"/>
        </w:rPr>
        <w:t>overpopulation</w:t>
      </w:r>
      <w:r w:rsidRPr="00F00E5A">
        <w:rPr>
          <w:sz w:val="12"/>
          <w:highlight w:val="green"/>
        </w:rPr>
        <w:t xml:space="preserve">, </w:t>
      </w:r>
      <w:r w:rsidRPr="00F00E5A">
        <w:rPr>
          <w:rStyle w:val="Emphasis"/>
          <w:highlight w:val="green"/>
        </w:rPr>
        <w:t>overconsumption</w:t>
      </w:r>
      <w:r w:rsidRPr="00F00E5A">
        <w:rPr>
          <w:sz w:val="12"/>
        </w:rPr>
        <w:t xml:space="preserve"> by the rich, </w:t>
      </w:r>
      <w:r w:rsidRPr="00F00E5A">
        <w:rPr>
          <w:rStyle w:val="StyleUnderline"/>
        </w:rPr>
        <w:t>the use of</w:t>
      </w:r>
      <w:r w:rsidRPr="00F00E5A">
        <w:rPr>
          <w:sz w:val="12"/>
        </w:rPr>
        <w:t xml:space="preserve"> </w:t>
      </w:r>
      <w:r w:rsidRPr="00F00E5A">
        <w:rPr>
          <w:rStyle w:val="Emphasis"/>
          <w:highlight w:val="green"/>
        </w:rPr>
        <w:t>environmentally</w:t>
      </w:r>
      <w:r w:rsidRPr="00F00E5A">
        <w:rPr>
          <w:rStyle w:val="Emphasis"/>
        </w:rPr>
        <w:t xml:space="preserve"> </w:t>
      </w:r>
      <w:r w:rsidRPr="00F00E5A">
        <w:rPr>
          <w:rStyle w:val="Emphasis"/>
          <w:highlight w:val="green"/>
        </w:rPr>
        <w:t>malign technologies</w:t>
      </w:r>
      <w:r w:rsidRPr="00F00E5A">
        <w:rPr>
          <w:rStyle w:val="StyleUnderline"/>
          <w:highlight w:val="green"/>
        </w:rPr>
        <w:t xml:space="preserve"> and </w:t>
      </w:r>
      <w:r w:rsidRPr="00F00E5A">
        <w:rPr>
          <w:rStyle w:val="Emphasis"/>
          <w:highlight w:val="green"/>
        </w:rPr>
        <w:t>gross inequalities’</w:t>
      </w:r>
      <w:r w:rsidRPr="00F00E5A">
        <w:rPr>
          <w:sz w:val="12"/>
        </w:rPr>
        <w:t>. And further, ‘</w:t>
      </w:r>
      <w:r w:rsidRPr="00F00E5A">
        <w:rPr>
          <w:rStyle w:val="StyleUnderline"/>
        </w:rPr>
        <w:t>The rapidly deteriorating biophysical situation is barely recognized</w:t>
      </w:r>
      <w:r w:rsidRPr="00F00E5A">
        <w:rPr>
          <w:sz w:val="12"/>
        </w:rPr>
        <w:t xml:space="preserve"> by a global society </w:t>
      </w:r>
      <w:r w:rsidRPr="00F00E5A">
        <w:rPr>
          <w:rStyle w:val="StyleUnderline"/>
        </w:rPr>
        <w:t>infected by the irrational belief that</w:t>
      </w:r>
      <w:r w:rsidRPr="00F00E5A">
        <w:rPr>
          <w:sz w:val="12"/>
        </w:rPr>
        <w:t xml:space="preserve"> physical </w:t>
      </w:r>
      <w:r w:rsidRPr="00F00E5A">
        <w:rPr>
          <w:rStyle w:val="StyleUnderline"/>
        </w:rPr>
        <w:t>economies can grow forever’</w:t>
      </w:r>
      <w:r w:rsidRPr="00F00E5A">
        <w:rPr>
          <w:sz w:val="12"/>
        </w:rPr>
        <w:t xml:space="preserve">. 1.1.1 Different Types of Crisis and a Feeling of Helplessness </w:t>
      </w:r>
      <w:r w:rsidRPr="00F00E5A">
        <w:rPr>
          <w:rStyle w:val="StyleUnderline"/>
          <w:highlight w:val="green"/>
        </w:rPr>
        <w:t>The crisis is</w:t>
      </w:r>
      <w:r w:rsidRPr="00F00E5A">
        <w:rPr>
          <w:rStyle w:val="StyleUnderline"/>
        </w:rPr>
        <w:t xml:space="preserve"> not cyclical </w:t>
      </w:r>
      <w:r w:rsidRPr="00F00E5A">
        <w:rPr>
          <w:rStyle w:val="Emphasis"/>
        </w:rPr>
        <w:t xml:space="preserve">but </w:t>
      </w:r>
      <w:r w:rsidRPr="00F00E5A">
        <w:rPr>
          <w:rStyle w:val="Emphasis"/>
          <w:highlight w:val="green"/>
        </w:rPr>
        <w:t>growing</w:t>
      </w:r>
      <w:r w:rsidRPr="00F00E5A">
        <w:rPr>
          <w:sz w:val="12"/>
        </w:rPr>
        <w:t xml:space="preserve">. And it is not limited to the nature around us. There are also a social crisis, a political and a cultural crisis, a moral crisis, as well as a crisis of democracy, of ideologies and of the capitalist system. </w:t>
      </w:r>
      <w:r w:rsidRPr="00F00E5A">
        <w:rPr>
          <w:rStyle w:val="StyleUnderline"/>
        </w:rPr>
        <w:t>The crisis</w:t>
      </w:r>
      <w:r w:rsidRPr="00F00E5A">
        <w:rPr>
          <w:sz w:val="12"/>
        </w:rPr>
        <w:t xml:space="preserve"> also </w:t>
      </w:r>
      <w:r w:rsidRPr="00F00E5A">
        <w:rPr>
          <w:rStyle w:val="StyleUnderline"/>
        </w:rPr>
        <w:t>consists of deepened poverty</w:t>
      </w:r>
      <w:r w:rsidRPr="00F00E5A">
        <w:rPr>
          <w:sz w:val="12"/>
        </w:rPr>
        <w:t xml:space="preserve"> in many countries and </w:t>
      </w:r>
      <w:r w:rsidRPr="00F00E5A">
        <w:rPr>
          <w:rStyle w:val="StyleUnderline"/>
        </w:rPr>
        <w:t>the loss of jobs</w:t>
      </w:r>
      <w:r w:rsidRPr="00F00E5A">
        <w:rPr>
          <w:sz w:val="12"/>
        </w:rPr>
        <w:t xml:space="preserve"> for a considerable part of the population worldwide. </w:t>
      </w:r>
      <w:r w:rsidRPr="00F00E5A">
        <w:rPr>
          <w:rStyle w:val="StyleUnderline"/>
          <w:highlight w:val="green"/>
        </w:rPr>
        <w:lastRenderedPageBreak/>
        <w:t>Billions of people</w:t>
      </w:r>
      <w:r w:rsidRPr="00F00E5A">
        <w:rPr>
          <w:sz w:val="12"/>
        </w:rPr>
        <w:t xml:space="preserve"> have reached a state of mind where they </w:t>
      </w:r>
      <w:r w:rsidRPr="00F00E5A">
        <w:rPr>
          <w:rStyle w:val="StyleUnderline"/>
          <w:highlight w:val="green"/>
        </w:rPr>
        <w:t>don’t</w:t>
      </w:r>
      <w:r w:rsidRPr="00F00E5A">
        <w:rPr>
          <w:sz w:val="12"/>
          <w:highlight w:val="green"/>
        </w:rPr>
        <w:t xml:space="preserve"> </w:t>
      </w:r>
      <w:r w:rsidRPr="00F00E5A">
        <w:rPr>
          <w:rStyle w:val="StyleUnderline"/>
          <w:highlight w:val="green"/>
        </w:rPr>
        <w:t>trust their government</w:t>
      </w:r>
      <w:r w:rsidRPr="00F00E5A">
        <w:rPr>
          <w:sz w:val="12"/>
        </w:rPr>
        <w:t xml:space="preserve"> anymore.5 Seen from a geographic point of view, </w:t>
      </w:r>
      <w:r w:rsidRPr="00F00E5A">
        <w:rPr>
          <w:rStyle w:val="StyleUnderline"/>
        </w:rPr>
        <w:t>symptoms of crisis are</w:t>
      </w:r>
      <w:r w:rsidRPr="00F00E5A">
        <w:rPr>
          <w:sz w:val="12"/>
        </w:rPr>
        <w:t xml:space="preserve"> </w:t>
      </w:r>
      <w:r w:rsidRPr="00F00E5A">
        <w:rPr>
          <w:rStyle w:val="StyleUnderline"/>
        </w:rPr>
        <w:t>found nearly everywhere. The ‘Arab Spring’ was followed by a series of wars</w:t>
      </w:r>
      <w:r w:rsidRPr="00F00E5A">
        <w:rPr>
          <w:sz w:val="12"/>
        </w:rPr>
        <w:t xml:space="preserve"> and civil wars, serious </w:t>
      </w:r>
      <w:r w:rsidRPr="00F00E5A">
        <w:rPr>
          <w:rStyle w:val="StyleUnderline"/>
        </w:rPr>
        <w:t>human rights violations and</w:t>
      </w:r>
      <w:r w:rsidRPr="00F00E5A">
        <w:rPr>
          <w:sz w:val="12"/>
        </w:rPr>
        <w:t xml:space="preserve"> many millions of </w:t>
      </w:r>
      <w:r w:rsidRPr="00F00E5A">
        <w:rPr>
          <w:rStyle w:val="StyleUnderline"/>
        </w:rPr>
        <w:t>refugees</w:t>
      </w:r>
      <w:r w:rsidRPr="00F00E5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F00E5A">
        <w:rPr>
          <w:rStyle w:val="StyleUnderline"/>
        </w:rPr>
        <w:t>the temporary economic upswing several</w:t>
      </w:r>
      <w:r w:rsidRPr="00F00E5A">
        <w:rPr>
          <w:sz w:val="12"/>
        </w:rPr>
        <w:t xml:space="preserve"> African countries have enjoyed </w:t>
      </w:r>
      <w:r w:rsidRPr="00F00E5A">
        <w:rPr>
          <w:rStyle w:val="StyleUnderline"/>
        </w:rPr>
        <w:t>lost its dynamism</w:t>
      </w:r>
      <w:r w:rsidRPr="00F00E5A">
        <w:rPr>
          <w:sz w:val="12"/>
        </w:rPr>
        <w:t xml:space="preserve"> as soon as the prices of mineral resources collapsed, and partly due to very unusual droughts. </w:t>
      </w:r>
      <w:r w:rsidRPr="00F00E5A">
        <w:rPr>
          <w:rStyle w:val="StyleUnderline"/>
          <w:highlight w:val="green"/>
        </w:rPr>
        <w:t xml:space="preserve">Land grabbing is </w:t>
      </w:r>
      <w:r w:rsidRPr="00F00E5A">
        <w:rPr>
          <w:rStyle w:val="Emphasis"/>
          <w:highlight w:val="green"/>
        </w:rPr>
        <w:t>plaguing</w:t>
      </w:r>
      <w:r w:rsidRPr="00F00E5A">
        <w:rPr>
          <w:sz w:val="12"/>
        </w:rPr>
        <w:t xml:space="preserve"> much of </w:t>
      </w:r>
      <w:r w:rsidRPr="00F00E5A">
        <w:rPr>
          <w:rStyle w:val="StyleUnderline"/>
        </w:rPr>
        <w:t>Africa</w:t>
      </w:r>
      <w:r w:rsidRPr="00F00E5A">
        <w:rPr>
          <w:sz w:val="12"/>
        </w:rPr>
        <w:t xml:space="preserve">, but also </w:t>
      </w:r>
      <w:r w:rsidRPr="00F00E5A">
        <w:rPr>
          <w:rStyle w:val="StyleUnderline"/>
          <w:highlight w:val="green"/>
        </w:rPr>
        <w:t>other parts of the world</w:t>
      </w:r>
      <w:r w:rsidRPr="00F00E5A">
        <w:rPr>
          <w:sz w:val="12"/>
        </w:rPr>
        <w:t xml:space="preserve">, </w:t>
      </w:r>
      <w:r w:rsidRPr="00F00E5A">
        <w:rPr>
          <w:rStyle w:val="StyleUnderline"/>
        </w:rPr>
        <w:t>leading to involuntary dislocations</w:t>
      </w:r>
      <w:r w:rsidRPr="00F00E5A">
        <w:rPr>
          <w:sz w:val="12"/>
        </w:rPr>
        <w:t xml:space="preserve"> of millions of people and the related problems with refugees both within countries and abroad.6 </w:t>
      </w:r>
      <w:r w:rsidRPr="00F00E5A">
        <w:rPr>
          <w:rStyle w:val="StyleUnderline"/>
        </w:rPr>
        <w:t>The response of</w:t>
      </w:r>
      <w:r w:rsidRPr="00F00E5A">
        <w:rPr>
          <w:sz w:val="12"/>
        </w:rPr>
        <w:t xml:space="preserve"> </w:t>
      </w:r>
      <w:r w:rsidRPr="00F00E5A">
        <w:rPr>
          <w:rStyle w:val="StyleUnderline"/>
        </w:rPr>
        <w:t>governments has been concentrated</w:t>
      </w:r>
      <w:r w:rsidRPr="00F00E5A">
        <w:rPr>
          <w:sz w:val="12"/>
        </w:rPr>
        <w:t xml:space="preserve">, at worst, </w:t>
      </w:r>
      <w:r w:rsidRPr="00F00E5A">
        <w:rPr>
          <w:rStyle w:val="StyleUnderline"/>
        </w:rPr>
        <w:t>on managing their own political image</w:t>
      </w:r>
      <w:r w:rsidRPr="00F00E5A">
        <w:rPr>
          <w:sz w:val="12"/>
        </w:rPr>
        <w:t xml:space="preserve">, and at best to treat the symptoms of the crisis, </w:t>
      </w:r>
      <w:r w:rsidRPr="00F00E5A">
        <w:rPr>
          <w:rStyle w:val="StyleUnderline"/>
        </w:rPr>
        <w:t>not the cause</w:t>
      </w:r>
      <w:r w:rsidRPr="00F00E5A">
        <w:rPr>
          <w:sz w:val="12"/>
        </w:rPr>
        <w:t xml:space="preserve">. The problem is that </w:t>
      </w:r>
      <w:r w:rsidRPr="00F00E5A">
        <w:rPr>
          <w:rStyle w:val="StyleUnderline"/>
        </w:rPr>
        <w:t>the political class in</w:t>
      </w:r>
      <w:r w:rsidRPr="00F00E5A">
        <w:rPr>
          <w:sz w:val="12"/>
        </w:rPr>
        <w:t xml:space="preserve"> </w:t>
      </w:r>
      <w:r w:rsidRPr="00F00E5A">
        <w:rPr>
          <w:rStyle w:val="StyleUnderline"/>
        </w:rPr>
        <w:t>the</w:t>
      </w:r>
      <w:r w:rsidRPr="00F00E5A">
        <w:rPr>
          <w:sz w:val="12"/>
        </w:rPr>
        <w:t xml:space="preserve"> whole </w:t>
      </w:r>
      <w:r w:rsidRPr="00F00E5A">
        <w:rPr>
          <w:rStyle w:val="StyleUnderline"/>
        </w:rPr>
        <w:t>world is strongly influenced by</w:t>
      </w:r>
      <w:r w:rsidRPr="00F00E5A">
        <w:rPr>
          <w:sz w:val="12"/>
        </w:rPr>
        <w:t xml:space="preserve"> investors </w:t>
      </w:r>
      <w:r w:rsidRPr="00F00E5A">
        <w:rPr>
          <w:rStyle w:val="StyleUnderline"/>
        </w:rPr>
        <w:t>and</w:t>
      </w:r>
      <w:r w:rsidRPr="00F00E5A">
        <w:rPr>
          <w:sz w:val="12"/>
        </w:rPr>
        <w:t xml:space="preserve"> by powerful </w:t>
      </w:r>
      <w:r w:rsidRPr="00F00E5A">
        <w:rPr>
          <w:rStyle w:val="StyleUnderline"/>
        </w:rPr>
        <w:t>private companies</w:t>
      </w:r>
      <w:r w:rsidRPr="00F00E5A">
        <w:rPr>
          <w:sz w:val="12"/>
        </w:rPr>
        <w:t xml:space="preserve">. This indicates that </w:t>
      </w:r>
      <w:r w:rsidRPr="00F00E5A">
        <w:rPr>
          <w:rStyle w:val="StyleUnderline"/>
          <w:highlight w:val="green"/>
        </w:rPr>
        <w:t xml:space="preserve">the current crisis is </w:t>
      </w:r>
      <w:r w:rsidRPr="00F00E5A">
        <w:rPr>
          <w:rStyle w:val="StyleUnderline"/>
        </w:rPr>
        <w:t xml:space="preserve">also </w:t>
      </w:r>
      <w:r w:rsidRPr="00F00E5A">
        <w:rPr>
          <w:rStyle w:val="StyleUnderline"/>
          <w:highlight w:val="green"/>
        </w:rPr>
        <w:t xml:space="preserve">a </w:t>
      </w:r>
      <w:r w:rsidRPr="00F00E5A">
        <w:rPr>
          <w:rStyle w:val="Emphasis"/>
          <w:highlight w:val="green"/>
        </w:rPr>
        <w:t>crisis of</w:t>
      </w:r>
      <w:r w:rsidRPr="00F00E5A">
        <w:rPr>
          <w:rStyle w:val="Emphasis"/>
        </w:rPr>
        <w:t xml:space="preserve"> </w:t>
      </w:r>
      <w:r w:rsidRPr="00F00E5A">
        <w:rPr>
          <w:rStyle w:val="Emphasis"/>
          <w:highlight w:val="green"/>
        </w:rPr>
        <w:t>global capitalism</w:t>
      </w:r>
      <w:r w:rsidRPr="00F00E5A">
        <w:rPr>
          <w:sz w:val="12"/>
        </w:rPr>
        <w:t xml:space="preserve">. Since the 1980s, </w:t>
      </w:r>
      <w:r w:rsidRPr="00F00E5A">
        <w:rPr>
          <w:rStyle w:val="StyleUnderline"/>
        </w:rPr>
        <w:t>capitalism has moved from</w:t>
      </w:r>
      <w:r w:rsidRPr="00F00E5A">
        <w:rPr>
          <w:sz w:val="12"/>
        </w:rPr>
        <w:t xml:space="preserve"> furthering the </w:t>
      </w:r>
      <w:r w:rsidRPr="00F00E5A">
        <w:rPr>
          <w:rStyle w:val="StyleUnderline"/>
        </w:rPr>
        <w:t>economic development</w:t>
      </w:r>
      <w:r w:rsidRPr="00F00E5A">
        <w:rPr>
          <w:sz w:val="12"/>
        </w:rPr>
        <w:t xml:space="preserve"> of countries, regions and the world towards maximizing profits, </w:t>
      </w:r>
      <w:r w:rsidRPr="00F00E5A">
        <w:rPr>
          <w:rStyle w:val="StyleUnderline"/>
        </w:rPr>
        <w:t xml:space="preserve">and then to </w:t>
      </w:r>
      <w:r w:rsidRPr="00F00E5A">
        <w:rPr>
          <w:rStyle w:val="Emphasis"/>
        </w:rPr>
        <w:t>a large extent profits</w:t>
      </w:r>
      <w:r w:rsidRPr="00F00E5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F00E5A">
        <w:rPr>
          <w:rStyle w:val="StyleUnderline"/>
        </w:rPr>
        <w:t>The term ‘shareholder value’</w:t>
      </w:r>
      <w:r w:rsidRPr="00F00E5A">
        <w:rPr>
          <w:sz w:val="12"/>
        </w:rPr>
        <w:t xml:space="preserve"> popped up in the business pages of the media worldwide, as if that was now the new epiphany and guardrail for all economic action. In reality, </w:t>
      </w:r>
      <w:r w:rsidRPr="00F00E5A">
        <w:rPr>
          <w:rStyle w:val="StyleUnderline"/>
        </w:rPr>
        <w:t>it served to narrow business down to short-term gains</w:t>
      </w:r>
      <w:r w:rsidRPr="00F00E5A">
        <w:rPr>
          <w:sz w:val="12"/>
        </w:rPr>
        <w:t xml:space="preserve">, often </w:t>
      </w:r>
      <w:r w:rsidRPr="00F00E5A">
        <w:rPr>
          <w:rStyle w:val="StyleUnderline"/>
        </w:rPr>
        <w:t>at</w:t>
      </w:r>
      <w:r w:rsidRPr="00F00E5A">
        <w:rPr>
          <w:sz w:val="12"/>
        </w:rPr>
        <w:t xml:space="preserve"> </w:t>
      </w:r>
      <w:r w:rsidRPr="00F00E5A">
        <w:rPr>
          <w:rStyle w:val="StyleUnderline"/>
        </w:rPr>
        <w:t>the expense of social and ecological values</w:t>
      </w:r>
      <w:r w:rsidRPr="00F00E5A">
        <w:rPr>
          <w:sz w:val="12"/>
        </w:rPr>
        <w:t xml:space="preserve">. The myth of shareholder value has been effectively debunked in a recent book by Lynn Stout.7 </w:t>
      </w:r>
      <w:r w:rsidRPr="00F00E5A">
        <w:rPr>
          <w:rStyle w:val="StyleUnderline"/>
        </w:rPr>
        <w:t>A different</w:t>
      </w:r>
      <w:r w:rsidRPr="00F00E5A">
        <w:rPr>
          <w:sz w:val="12"/>
        </w:rPr>
        <w:t xml:space="preserve">, if related, </w:t>
      </w:r>
      <w:r w:rsidRPr="00F00E5A">
        <w:rPr>
          <w:rStyle w:val="StyleUnderline"/>
        </w:rPr>
        <w:t>feature</w:t>
      </w:r>
      <w:r w:rsidRPr="00F00E5A">
        <w:rPr>
          <w:sz w:val="12"/>
        </w:rPr>
        <w:t xml:space="preserve"> of ‘disarray’ </w:t>
      </w:r>
      <w:r w:rsidRPr="00F00E5A">
        <w:rPr>
          <w:rStyle w:val="StyleUnderline"/>
        </w:rPr>
        <w:t>is the rise</w:t>
      </w:r>
      <w:r w:rsidRPr="00F00E5A">
        <w:rPr>
          <w:sz w:val="12"/>
        </w:rPr>
        <w:t xml:space="preserve"> </w:t>
      </w:r>
      <w:r w:rsidRPr="00F00E5A">
        <w:rPr>
          <w:rStyle w:val="StyleUnderline"/>
        </w:rPr>
        <w:t>of</w:t>
      </w:r>
      <w:r w:rsidRPr="00F00E5A">
        <w:rPr>
          <w:sz w:val="12"/>
        </w:rPr>
        <w:t xml:space="preserve"> aggressive, mostly </w:t>
      </w:r>
      <w:r w:rsidRPr="00F00E5A">
        <w:rPr>
          <w:rStyle w:val="StyleUnderline"/>
        </w:rPr>
        <w:t>rightwing movements against globalization in OECD countries</w:t>
      </w:r>
      <w:r w:rsidRPr="00F00E5A">
        <w:rPr>
          <w:sz w:val="12"/>
        </w:rPr>
        <w:t xml:space="preserve">, often </w:t>
      </w:r>
      <w:r w:rsidRPr="00F00E5A">
        <w:rPr>
          <w:rStyle w:val="StyleUnderline"/>
        </w:rPr>
        <w:t xml:space="preserve">referred to as </w:t>
      </w:r>
      <w:r w:rsidRPr="00F00E5A">
        <w:rPr>
          <w:rStyle w:val="Emphasis"/>
        </w:rPr>
        <w:t>populism</w:t>
      </w:r>
      <w:r w:rsidRPr="00F00E5A">
        <w:rPr>
          <w:sz w:val="12"/>
        </w:rPr>
        <w:t>. These have become overt through Brexit and the Trump victory in the United States. As Fareed Zakaria observes, ‘</w:t>
      </w:r>
      <w:r w:rsidRPr="00F00E5A">
        <w:rPr>
          <w:rStyle w:val="StyleUnderline"/>
        </w:rPr>
        <w:t>Trump is part of a broad populist</w:t>
      </w:r>
      <w:r w:rsidRPr="00F00E5A">
        <w:rPr>
          <w:sz w:val="12"/>
        </w:rPr>
        <w:t xml:space="preserve"> </w:t>
      </w:r>
    </w:p>
    <w:p w14:paraId="7E6E1066" w14:textId="77777777" w:rsidR="003B78DE" w:rsidRPr="00F00E5A" w:rsidRDefault="003B78DE" w:rsidP="003B78DE">
      <w:pPr>
        <w:rPr>
          <w:sz w:val="12"/>
        </w:rPr>
      </w:pPr>
      <w:r w:rsidRPr="00F00E5A">
        <w:rPr>
          <w:noProof/>
        </w:rPr>
        <w:lastRenderedPageBreak/>
        <w:drawing>
          <wp:inline distT="0" distB="0" distL="0" distR="0" wp14:anchorId="1C47563E" wp14:editId="77C4541F">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5F781343" w14:textId="77777777" w:rsidR="003B78DE" w:rsidRPr="00F00E5A" w:rsidRDefault="003B78DE" w:rsidP="003B78DE">
      <w:pPr>
        <w:rPr>
          <w:sz w:val="12"/>
        </w:rPr>
      </w:pPr>
      <w:r w:rsidRPr="00F00E5A">
        <w:rPr>
          <w:sz w:val="12"/>
        </w:rPr>
        <w:t xml:space="preserve">upsurge running through the Western world. … In most (countries), </w:t>
      </w:r>
      <w:r w:rsidRPr="00F00E5A">
        <w:rPr>
          <w:rStyle w:val="StyleUnderline"/>
        </w:rPr>
        <w:t>populism remains an</w:t>
      </w:r>
      <w:r w:rsidRPr="00F00E5A">
        <w:rPr>
          <w:sz w:val="12"/>
        </w:rPr>
        <w:t xml:space="preserve"> </w:t>
      </w:r>
      <w:r w:rsidRPr="00F00E5A">
        <w:rPr>
          <w:rStyle w:val="StyleUnderline"/>
        </w:rPr>
        <w:t>opposition movement</w:t>
      </w:r>
      <w:r w:rsidRPr="00F00E5A">
        <w:rPr>
          <w:sz w:val="12"/>
        </w:rPr>
        <w:t xml:space="preserve">, although one that is growing in strength; in others, such as Hungary, it is now the reigning ideology’.8 </w:t>
      </w:r>
      <w:r w:rsidRPr="00F00E5A">
        <w:rPr>
          <w:rStyle w:val="StyleUnderline"/>
          <w:highlight w:val="green"/>
        </w:rPr>
        <w:t>This phenomenon of right-wing populism can be</w:t>
      </w:r>
      <w:r w:rsidRPr="00F00E5A">
        <w:rPr>
          <w:rStyle w:val="StyleUnderline"/>
        </w:rPr>
        <w:t xml:space="preserve"> </w:t>
      </w:r>
      <w:r w:rsidRPr="00F00E5A">
        <w:rPr>
          <w:rStyle w:val="StyleUnderline"/>
          <w:highlight w:val="green"/>
        </w:rPr>
        <w:t>explained</w:t>
      </w:r>
      <w:r w:rsidRPr="00F00E5A">
        <w:rPr>
          <w:sz w:val="12"/>
        </w:rPr>
        <w:t xml:space="preserve"> to an extent </w:t>
      </w:r>
      <w:r w:rsidRPr="00F00E5A">
        <w:rPr>
          <w:rStyle w:val="StyleUnderline"/>
          <w:highlight w:val="green"/>
        </w:rPr>
        <w:t>by the ‘</w:t>
      </w:r>
      <w:r w:rsidRPr="00F00E5A">
        <w:rPr>
          <w:rStyle w:val="Emphasis"/>
          <w:highlight w:val="green"/>
        </w:rPr>
        <w:t>trunk valley of the elephant curve’</w:t>
      </w:r>
      <w:r w:rsidRPr="00F00E5A">
        <w:rPr>
          <w:sz w:val="12"/>
        </w:rPr>
        <w:t xml:space="preserve"> (Fig. 1.1) 9 </w:t>
      </w:r>
      <w:r w:rsidRPr="00F00E5A">
        <w:rPr>
          <w:rStyle w:val="StyleUnderline"/>
        </w:rPr>
        <w:t>showing the decline of</w:t>
      </w:r>
      <w:r w:rsidRPr="00F00E5A">
        <w:rPr>
          <w:sz w:val="12"/>
        </w:rPr>
        <w:t xml:space="preserve"> developed </w:t>
      </w:r>
      <w:r w:rsidRPr="00F00E5A">
        <w:rPr>
          <w:rStyle w:val="StyleUnderline"/>
        </w:rPr>
        <w:t>world middle classes</w:t>
      </w:r>
      <w:r w:rsidRPr="00F00E5A">
        <w:rPr>
          <w:sz w:val="12"/>
        </w:rPr>
        <w:t xml:space="preserve">, during a 20-year period. While more than half of the world’s population was enjoying over 60% income rises, </w:t>
      </w:r>
      <w:r w:rsidRPr="00F00E5A">
        <w:rPr>
          <w:rStyle w:val="StyleUnderline"/>
        </w:rPr>
        <w:t>OECD’s middle classes suffered losses caused</w:t>
      </w:r>
      <w:r w:rsidRPr="00F00E5A">
        <w:rPr>
          <w:sz w:val="12"/>
        </w:rPr>
        <w:t xml:space="preserve"> </w:t>
      </w:r>
      <w:r w:rsidRPr="00F00E5A">
        <w:rPr>
          <w:rStyle w:val="StyleUnderline"/>
        </w:rPr>
        <w:t>mainly</w:t>
      </w:r>
      <w:r w:rsidRPr="00F00E5A">
        <w:rPr>
          <w:sz w:val="12"/>
        </w:rPr>
        <w:t xml:space="preserve"> by the </w:t>
      </w:r>
      <w:r w:rsidRPr="00F00E5A">
        <w:rPr>
          <w:rStyle w:val="StyleUnderline"/>
        </w:rPr>
        <w:t>deindustrialization and job losses</w:t>
      </w:r>
      <w:r w:rsidRPr="00F00E5A">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F00E5A">
        <w:rPr>
          <w:rStyle w:val="StyleUnderline"/>
        </w:rPr>
        <w:t>What remains invisible on the picture is the far end of ‘the trunk of the</w:t>
      </w:r>
      <w:r w:rsidRPr="00F00E5A">
        <w:rPr>
          <w:sz w:val="12"/>
        </w:rPr>
        <w:t xml:space="preserve"> </w:t>
      </w:r>
      <w:r w:rsidRPr="00F00E5A">
        <w:rPr>
          <w:rStyle w:val="StyleUnderline"/>
        </w:rPr>
        <w:t>elephant’: The richest 1% of the world</w:t>
      </w:r>
      <w:r w:rsidRPr="00F00E5A">
        <w:rPr>
          <w:sz w:val="12"/>
        </w:rPr>
        <w:t xml:space="preserve"> and, more revolting, </w:t>
      </w:r>
      <w:r w:rsidRPr="00F00E5A">
        <w:rPr>
          <w:rStyle w:val="StyleUnderline"/>
        </w:rPr>
        <w:t>the richest eight persons</w:t>
      </w:r>
      <w:r w:rsidRPr="00F00E5A">
        <w:rPr>
          <w:sz w:val="12"/>
        </w:rPr>
        <w:t xml:space="preserve"> of the world now </w:t>
      </w:r>
      <w:r w:rsidRPr="00F00E5A">
        <w:rPr>
          <w:rStyle w:val="StyleUnderline"/>
        </w:rPr>
        <w:t xml:space="preserve">own as much wealth as the </w:t>
      </w:r>
      <w:r w:rsidRPr="00F00E5A">
        <w:rPr>
          <w:rStyle w:val="Emphasis"/>
        </w:rPr>
        <w:t>poorest half</w:t>
      </w:r>
      <w:r w:rsidRPr="00F00E5A">
        <w:rPr>
          <w:sz w:val="12"/>
        </w:rPr>
        <w:t xml:space="preserve"> </w:t>
      </w:r>
      <w:r w:rsidRPr="00F00E5A">
        <w:rPr>
          <w:rStyle w:val="StyleUnderline"/>
        </w:rPr>
        <w:t>of the world population combined</w:t>
      </w:r>
      <w:r w:rsidRPr="00F00E5A">
        <w:rPr>
          <w:sz w:val="12"/>
        </w:rPr>
        <w:t xml:space="preserve">, a figure publicized by Oxfam during the 2017 World Economic Forum.10 </w:t>
      </w:r>
      <w:r w:rsidRPr="00F00E5A">
        <w:rPr>
          <w:rStyle w:val="StyleUnderline"/>
        </w:rPr>
        <w:t>The ‘elephant curve’ gives an</w:t>
      </w:r>
      <w:r w:rsidRPr="00F00E5A">
        <w:rPr>
          <w:sz w:val="12"/>
        </w:rPr>
        <w:t xml:space="preserve"> </w:t>
      </w:r>
      <w:r w:rsidRPr="00F00E5A">
        <w:rPr>
          <w:rStyle w:val="StyleUnderline"/>
        </w:rPr>
        <w:t>incomplete picture</w:t>
      </w:r>
      <w:r w:rsidRPr="00F00E5A">
        <w:rPr>
          <w:sz w:val="12"/>
        </w:rPr>
        <w:t xml:space="preserve"> for a second reason. </w:t>
      </w:r>
      <w:r w:rsidRPr="00F00E5A">
        <w:rPr>
          <w:rStyle w:val="StyleUnderline"/>
        </w:rPr>
        <w:t>The Oxford Poverty and Human Development Initiative</w:t>
      </w:r>
      <w:r w:rsidRPr="00F00E5A">
        <w:rPr>
          <w:sz w:val="12"/>
        </w:rPr>
        <w:t xml:space="preserve"> (OPHI) has proposed a Multidimensional Poverty Index (MPI) </w:t>
      </w:r>
      <w:r w:rsidRPr="00F00E5A">
        <w:rPr>
          <w:rStyle w:val="StyleUnderline"/>
        </w:rPr>
        <w:t xml:space="preserve">going beyond </w:t>
      </w:r>
      <w:r w:rsidRPr="00F00E5A">
        <w:rPr>
          <w:sz w:val="12"/>
        </w:rPr>
        <w:t xml:space="preserve">just </w:t>
      </w:r>
      <w:r w:rsidRPr="00F00E5A">
        <w:rPr>
          <w:rStyle w:val="StyleUnderline"/>
        </w:rPr>
        <w:t>income and</w:t>
      </w:r>
      <w:r w:rsidRPr="00F00E5A">
        <w:rPr>
          <w:sz w:val="12"/>
        </w:rPr>
        <w:t xml:space="preserve"> </w:t>
      </w:r>
      <w:r w:rsidRPr="00F00E5A">
        <w:rPr>
          <w:rStyle w:val="StyleUnderline"/>
        </w:rPr>
        <w:t>including</w:t>
      </w:r>
      <w:r w:rsidRPr="00F00E5A">
        <w:rPr>
          <w:sz w:val="12"/>
        </w:rPr>
        <w:t xml:space="preserve"> ten indicators around </w:t>
      </w:r>
      <w:r w:rsidRPr="00F00E5A">
        <w:rPr>
          <w:rStyle w:val="StyleUnderline"/>
        </w:rPr>
        <w:t>health, education and living standards</w:t>
      </w:r>
      <w:r w:rsidRPr="00F00E5A">
        <w:rPr>
          <w:sz w:val="12"/>
        </w:rPr>
        <w:t xml:space="preserve">. Using that MPI, OPHI </w:t>
      </w:r>
      <w:r w:rsidRPr="00F00E5A">
        <w:rPr>
          <w:rStyle w:val="StyleUnderline"/>
        </w:rPr>
        <w:t>counts 1.6 billion people living in ‘</w:t>
      </w:r>
      <w:r w:rsidRPr="00F00E5A">
        <w:rPr>
          <w:rStyle w:val="Emphasis"/>
        </w:rPr>
        <w:t>multidimensional poverty’</w:t>
      </w:r>
      <w:r w:rsidRPr="00F00E5A">
        <w:rPr>
          <w:sz w:val="12"/>
        </w:rPr>
        <w:t xml:space="preserve"> in 2016 – </w:t>
      </w:r>
      <w:r w:rsidRPr="00F00E5A">
        <w:rPr>
          <w:rStyle w:val="StyleUnderline"/>
        </w:rPr>
        <w:t xml:space="preserve">nearly </w:t>
      </w:r>
      <w:r w:rsidRPr="00F00E5A">
        <w:rPr>
          <w:rStyle w:val="Emphasis"/>
        </w:rPr>
        <w:t>twice</w:t>
      </w:r>
      <w:r w:rsidRPr="00F00E5A">
        <w:rPr>
          <w:rStyle w:val="StyleUnderline"/>
        </w:rPr>
        <w:t xml:space="preserve"> as many as the number of people living in extreme poverty</w:t>
      </w:r>
      <w:r w:rsidRPr="00F00E5A">
        <w:rPr>
          <w:sz w:val="12"/>
        </w:rPr>
        <w:t xml:space="preserve"> measured by income alone.11 Thirdly, </w:t>
      </w:r>
      <w:r w:rsidRPr="00F00E5A">
        <w:rPr>
          <w:rStyle w:val="StyleUnderline"/>
        </w:rPr>
        <w:t>the</w:t>
      </w:r>
      <w:r w:rsidRPr="00F00E5A">
        <w:rPr>
          <w:sz w:val="12"/>
        </w:rPr>
        <w:t xml:space="preserve"> interpretation of the </w:t>
      </w:r>
      <w:r w:rsidRPr="00F00E5A">
        <w:rPr>
          <w:rStyle w:val="StyleUnderline"/>
        </w:rPr>
        <w:t>curve requires</w:t>
      </w:r>
      <w:r w:rsidRPr="00F00E5A">
        <w:rPr>
          <w:sz w:val="12"/>
        </w:rPr>
        <w:t xml:space="preserve"> an analysis of the </w:t>
      </w:r>
      <w:r w:rsidRPr="00F00E5A">
        <w:rPr>
          <w:rStyle w:val="StyleUnderline"/>
        </w:rPr>
        <w:t>people in each percentile group</w:t>
      </w:r>
      <w:r w:rsidRPr="00F00E5A">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F00E5A">
        <w:rPr>
          <w:rStyle w:val="StyleUnderline"/>
        </w:rPr>
        <w:t>the massive shift of money and income from the manufacturing</w:t>
      </w:r>
      <w:r w:rsidRPr="00F00E5A">
        <w:rPr>
          <w:sz w:val="12"/>
        </w:rPr>
        <w:t xml:space="preserve"> and trade sectors to the financial sector.13 Bruce Bartlett, a senior policy advisor to both the Reagan and Bush administrations, argues that this ‘</w:t>
      </w:r>
      <w:r w:rsidRPr="00F00E5A">
        <w:rPr>
          <w:rStyle w:val="StyleUnderline"/>
          <w:highlight w:val="green"/>
        </w:rPr>
        <w:t>financialization’</w:t>
      </w:r>
      <w:r w:rsidRPr="00F00E5A">
        <w:rPr>
          <w:sz w:val="12"/>
        </w:rPr>
        <w:t xml:space="preserve"> of the economy </w:t>
      </w:r>
      <w:r w:rsidRPr="00F00E5A">
        <w:rPr>
          <w:rStyle w:val="StyleUnderline"/>
          <w:highlight w:val="green"/>
        </w:rPr>
        <w:t>is the cause of income</w:t>
      </w:r>
      <w:r w:rsidRPr="00F00E5A">
        <w:rPr>
          <w:sz w:val="12"/>
          <w:highlight w:val="green"/>
        </w:rPr>
        <w:t xml:space="preserve"> </w:t>
      </w:r>
      <w:r w:rsidRPr="00F00E5A">
        <w:rPr>
          <w:rStyle w:val="StyleUnderline"/>
          <w:highlight w:val="green"/>
        </w:rPr>
        <w:t>inequality</w:t>
      </w:r>
      <w:r w:rsidRPr="00F00E5A">
        <w:rPr>
          <w:sz w:val="12"/>
        </w:rPr>
        <w:t xml:space="preserve">, </w:t>
      </w:r>
      <w:r w:rsidRPr="00F00E5A">
        <w:rPr>
          <w:rStyle w:val="StyleUnderline"/>
          <w:highlight w:val="green"/>
        </w:rPr>
        <w:t>falling wages and</w:t>
      </w:r>
      <w:r w:rsidRPr="00F00E5A">
        <w:rPr>
          <w:rStyle w:val="StyleUnderline"/>
        </w:rPr>
        <w:t xml:space="preserve"> the </w:t>
      </w:r>
      <w:r w:rsidRPr="00F00E5A">
        <w:rPr>
          <w:rStyle w:val="StyleUnderline"/>
          <w:highlight w:val="green"/>
        </w:rPr>
        <w:t>poor performance</w:t>
      </w:r>
      <w:r w:rsidRPr="00F00E5A">
        <w:rPr>
          <w:sz w:val="12"/>
        </w:rPr>
        <w:t xml:space="preserve">. David Stockman, </w:t>
      </w:r>
      <w:r w:rsidRPr="00F00E5A">
        <w:rPr>
          <w:rStyle w:val="StyleUnderline"/>
        </w:rPr>
        <w:t>Reagan’s director</w:t>
      </w:r>
      <w:r w:rsidRPr="00F00E5A">
        <w:rPr>
          <w:sz w:val="12"/>
        </w:rPr>
        <w:t xml:space="preserve"> of the Office of Management and Budget, </w:t>
      </w:r>
      <w:r w:rsidRPr="00F00E5A">
        <w:rPr>
          <w:rStyle w:val="StyleUnderline"/>
        </w:rPr>
        <w:lastRenderedPageBreak/>
        <w:t>agrees, describing our current situation as ‘corrosive</w:t>
      </w:r>
      <w:r w:rsidRPr="00F00E5A">
        <w:rPr>
          <w:sz w:val="12"/>
        </w:rPr>
        <w:t xml:space="preserve"> financialization </w:t>
      </w:r>
      <w:r w:rsidRPr="00F00E5A">
        <w:rPr>
          <w:rStyle w:val="StyleUnderline"/>
          <w:highlight w:val="green"/>
        </w:rPr>
        <w:t xml:space="preserve">that has turned the </w:t>
      </w:r>
      <w:r w:rsidRPr="00F00E5A">
        <w:rPr>
          <w:rStyle w:val="Emphasis"/>
          <w:highlight w:val="green"/>
        </w:rPr>
        <w:t>economy</w:t>
      </w:r>
      <w:r w:rsidRPr="00F00E5A">
        <w:rPr>
          <w:rStyle w:val="Emphasis"/>
        </w:rPr>
        <w:t xml:space="preserve"> </w:t>
      </w:r>
      <w:r w:rsidRPr="00F00E5A">
        <w:rPr>
          <w:rStyle w:val="Emphasis"/>
          <w:highlight w:val="green"/>
        </w:rPr>
        <w:t>into a giant casino</w:t>
      </w:r>
      <w:r w:rsidRPr="00F00E5A">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F00E5A">
        <w:rPr>
          <w:rStyle w:val="StyleUnderline"/>
        </w:rPr>
        <w:t>the strongest trigger</w:t>
      </w:r>
      <w:r w:rsidRPr="00F00E5A">
        <w:rPr>
          <w:sz w:val="12"/>
        </w:rPr>
        <w:t xml:space="preserve"> for populism </w:t>
      </w:r>
      <w:r w:rsidRPr="00F00E5A">
        <w:rPr>
          <w:rStyle w:val="StyleUnderline"/>
        </w:rPr>
        <w:t>has been the millions of refugees</w:t>
      </w:r>
      <w:r w:rsidRPr="00F00E5A">
        <w:rPr>
          <w:sz w:val="12"/>
        </w:rPr>
        <w:t xml:space="preserve"> who came or would like to come to Europe from the Near East, from Afghanistan and from Africa. </w:t>
      </w:r>
      <w:r w:rsidRPr="00F00E5A">
        <w:rPr>
          <w:rStyle w:val="StyleUnderline"/>
        </w:rPr>
        <w:t>Even the most generous European countries have</w:t>
      </w:r>
      <w:r w:rsidRPr="00F00E5A">
        <w:rPr>
          <w:sz w:val="12"/>
        </w:rPr>
        <w:t xml:space="preserve"> </w:t>
      </w:r>
      <w:r w:rsidRPr="00F00E5A">
        <w:rPr>
          <w:rStyle w:val="StyleUnderline"/>
        </w:rPr>
        <w:t>reached their own assumed limits</w:t>
      </w:r>
      <w:r w:rsidRPr="00F00E5A">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F00E5A">
        <w:rPr>
          <w:rStyle w:val="StyleUnderline"/>
        </w:rPr>
        <w:t>The populist right-wing movements</w:t>
      </w:r>
      <w:r w:rsidRPr="00F00E5A">
        <w:rPr>
          <w:sz w:val="12"/>
        </w:rPr>
        <w:t xml:space="preserve"> or parties see and </w:t>
      </w:r>
      <w:r w:rsidRPr="00F00E5A">
        <w:rPr>
          <w:rStyle w:val="StyleUnderline"/>
        </w:rPr>
        <w:t>criticize the EU as the culprit</w:t>
      </w:r>
      <w:r w:rsidRPr="00F00E5A">
        <w:rPr>
          <w:sz w:val="12"/>
        </w:rPr>
        <w:t xml:space="preserve"> for all kinds of undesired events. </w:t>
      </w:r>
      <w:r w:rsidRPr="00F00E5A">
        <w:rPr>
          <w:rStyle w:val="StyleUnderline"/>
        </w:rPr>
        <w:t>The irony is that continuing the success story would require more</w:t>
      </w:r>
      <w:r w:rsidRPr="00F00E5A">
        <w:rPr>
          <w:sz w:val="12"/>
        </w:rPr>
        <w:t xml:space="preserve">, not less, </w:t>
      </w:r>
      <w:r w:rsidRPr="00F00E5A">
        <w:rPr>
          <w:rStyle w:val="StyleUnderline"/>
        </w:rPr>
        <w:t>powers</w:t>
      </w:r>
      <w:r w:rsidRPr="00F00E5A">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F00E5A">
        <w:rPr>
          <w:rStyle w:val="StyleUnderline"/>
        </w:rPr>
        <w:t>these very measures of which nationalist populists are</w:t>
      </w:r>
      <w:r w:rsidRPr="00F00E5A">
        <w:rPr>
          <w:sz w:val="12"/>
        </w:rPr>
        <w:t xml:space="preserve"> </w:t>
      </w:r>
      <w:r w:rsidRPr="00F00E5A">
        <w:rPr>
          <w:rStyle w:val="Emphasis"/>
        </w:rPr>
        <w:t>most afraid</w:t>
      </w:r>
      <w:r w:rsidRPr="00F00E5A">
        <w:rPr>
          <w:sz w:val="12"/>
        </w:rPr>
        <w:t xml:space="preserve">. The EU in its present form is not without shortcomings. </w:t>
      </w:r>
      <w:r w:rsidRPr="00F00E5A">
        <w:rPr>
          <w:rStyle w:val="StyleUnderline"/>
        </w:rPr>
        <w:t>Free market principles have come to dominate</w:t>
      </w:r>
      <w:r w:rsidRPr="00F00E5A">
        <w:rPr>
          <w:sz w:val="12"/>
        </w:rPr>
        <w:t xml:space="preserve"> EU </w:t>
      </w:r>
      <w:r w:rsidRPr="00F00E5A">
        <w:rPr>
          <w:rStyle w:val="StyleUnderline"/>
        </w:rPr>
        <w:t>policymaking</w:t>
      </w:r>
      <w:r w:rsidRPr="00F00E5A">
        <w:rPr>
          <w:sz w:val="12"/>
        </w:rPr>
        <w:t xml:space="preserve">, leading to a subordination of other policies, like environment. Notably the UK wanted that priority, as it preferred to see the EU chiefly as a union for mutual trade. And the </w:t>
      </w:r>
      <w:r w:rsidRPr="00F00E5A">
        <w:rPr>
          <w:rStyle w:val="StyleUnderline"/>
        </w:rPr>
        <w:t>austerity policies pursued</w:t>
      </w:r>
      <w:r w:rsidRPr="00F00E5A">
        <w:rPr>
          <w:sz w:val="12"/>
        </w:rPr>
        <w:t xml:space="preserve"> have blocked </w:t>
      </w:r>
      <w:r w:rsidRPr="00F00E5A">
        <w:rPr>
          <w:rStyle w:val="StyleUnderline"/>
        </w:rPr>
        <w:t>many benign investments and led to unnecessary</w:t>
      </w:r>
      <w:r w:rsidRPr="00F00E5A">
        <w:rPr>
          <w:sz w:val="12"/>
        </w:rPr>
        <w:t xml:space="preserve"> </w:t>
      </w:r>
      <w:r w:rsidRPr="00F00E5A">
        <w:rPr>
          <w:rStyle w:val="StyleUnderline"/>
        </w:rPr>
        <w:t>suffering</w:t>
      </w:r>
      <w:r w:rsidRPr="00F00E5A">
        <w:rPr>
          <w:sz w:val="12"/>
        </w:rPr>
        <w:t xml:space="preserve"> among tens of millions of Europeans. Such </w:t>
      </w:r>
      <w:r w:rsidRPr="00F00E5A">
        <w:rPr>
          <w:rStyle w:val="StyleUnderline"/>
        </w:rPr>
        <w:t>shortcomings</w:t>
      </w:r>
      <w:r w:rsidRPr="00F00E5A">
        <w:rPr>
          <w:sz w:val="12"/>
        </w:rPr>
        <w:t xml:space="preserve">, however, </w:t>
      </w:r>
      <w:r w:rsidRPr="00F00E5A">
        <w:rPr>
          <w:rStyle w:val="StyleUnderline"/>
        </w:rPr>
        <w:t>should never be</w:t>
      </w:r>
      <w:r w:rsidRPr="00F00E5A">
        <w:rPr>
          <w:sz w:val="12"/>
        </w:rPr>
        <w:t xml:space="preserve"> </w:t>
      </w:r>
      <w:r w:rsidRPr="00F00E5A">
        <w:rPr>
          <w:rStyle w:val="StyleUnderline"/>
        </w:rPr>
        <w:t>used to put in question the</w:t>
      </w:r>
      <w:r w:rsidRPr="00F00E5A">
        <w:rPr>
          <w:sz w:val="12"/>
        </w:rPr>
        <w:t xml:space="preserve"> overall </w:t>
      </w:r>
      <w:r w:rsidRPr="00F00E5A">
        <w:rPr>
          <w:rStyle w:val="StyleUnderline"/>
        </w:rPr>
        <w:t>objectives</w:t>
      </w:r>
      <w:r w:rsidRPr="00F00E5A">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F00E5A">
        <w:rPr>
          <w:rStyle w:val="StyleUnderline"/>
          <w:highlight w:val="green"/>
        </w:rPr>
        <w:t>the report sees a consistent</w:t>
      </w:r>
      <w:r w:rsidRPr="00F00E5A">
        <w:rPr>
          <w:sz w:val="12"/>
          <w:highlight w:val="green"/>
        </w:rPr>
        <w:t xml:space="preserve"> </w:t>
      </w:r>
      <w:r w:rsidRPr="00F00E5A">
        <w:rPr>
          <w:rStyle w:val="StyleUnderline"/>
          <w:highlight w:val="green"/>
        </w:rPr>
        <w:t>decay of</w:t>
      </w:r>
      <w:r w:rsidRPr="00F00E5A">
        <w:rPr>
          <w:sz w:val="12"/>
        </w:rPr>
        <w:t xml:space="preserve"> such </w:t>
      </w:r>
      <w:r w:rsidRPr="00F00E5A">
        <w:rPr>
          <w:rStyle w:val="StyleUnderline"/>
          <w:highlight w:val="green"/>
        </w:rPr>
        <w:t>parameters as civil rights</w:t>
      </w:r>
      <w:r w:rsidRPr="00F00E5A">
        <w:rPr>
          <w:rStyle w:val="StyleUnderline"/>
        </w:rPr>
        <w:t xml:space="preserve">, free and fair </w:t>
      </w:r>
      <w:r w:rsidRPr="00F00E5A">
        <w:rPr>
          <w:rStyle w:val="StyleUnderline"/>
          <w:highlight w:val="green"/>
        </w:rPr>
        <w:t>elections</w:t>
      </w:r>
      <w:r w:rsidRPr="00F00E5A">
        <w:rPr>
          <w:rStyle w:val="StyleUnderline"/>
        </w:rPr>
        <w:t xml:space="preserve">, </w:t>
      </w:r>
      <w:r w:rsidRPr="00F00E5A">
        <w:rPr>
          <w:rStyle w:val="StyleUnderline"/>
          <w:highlight w:val="green"/>
        </w:rPr>
        <w:t>freedom of opinion and</w:t>
      </w:r>
      <w:r w:rsidRPr="00F00E5A">
        <w:rPr>
          <w:rStyle w:val="StyleUnderline"/>
        </w:rPr>
        <w:t xml:space="preserve"> of press</w:t>
      </w:r>
      <w:r w:rsidRPr="00F00E5A">
        <w:rPr>
          <w:sz w:val="12"/>
        </w:rPr>
        <w:t xml:space="preserve">, </w:t>
      </w:r>
      <w:r w:rsidRPr="00F00E5A">
        <w:rPr>
          <w:rStyle w:val="StyleUnderline"/>
          <w:highlight w:val="green"/>
        </w:rPr>
        <w:t>freedom</w:t>
      </w:r>
      <w:r w:rsidRPr="00F00E5A">
        <w:rPr>
          <w:rStyle w:val="StyleUnderline"/>
        </w:rPr>
        <w:t xml:space="preserve"> of assembly and separation of powers</w:t>
      </w:r>
      <w:r w:rsidRPr="00F00E5A">
        <w:rPr>
          <w:sz w:val="12"/>
        </w:rPr>
        <w:t xml:space="preserve">. Within the same time frame, </w:t>
      </w:r>
      <w:r w:rsidRPr="00F00E5A">
        <w:rPr>
          <w:rStyle w:val="StyleUnderline"/>
        </w:rPr>
        <w:t>the number of</w:t>
      </w:r>
      <w:r w:rsidRPr="00F00E5A">
        <w:rPr>
          <w:sz w:val="12"/>
        </w:rPr>
        <w:t xml:space="preserve"> </w:t>
      </w:r>
      <w:r w:rsidRPr="00F00E5A">
        <w:rPr>
          <w:rStyle w:val="StyleUnderline"/>
        </w:rPr>
        <w:t>countries</w:t>
      </w:r>
      <w:r w:rsidRPr="00F00E5A">
        <w:rPr>
          <w:sz w:val="12"/>
        </w:rPr>
        <w:t xml:space="preserve"> in </w:t>
      </w:r>
      <w:r w:rsidRPr="00F00E5A">
        <w:rPr>
          <w:rStyle w:val="StyleUnderline"/>
        </w:rPr>
        <w:t>which authoritarian</w:t>
      </w:r>
      <w:r w:rsidRPr="00F00E5A">
        <w:rPr>
          <w:sz w:val="12"/>
        </w:rPr>
        <w:t xml:space="preserve">, mostly religious, </w:t>
      </w:r>
      <w:r w:rsidRPr="00F00E5A">
        <w:rPr>
          <w:rStyle w:val="StyleUnderline"/>
        </w:rPr>
        <w:t>dogmas influence political decision making</w:t>
      </w:r>
      <w:r w:rsidRPr="00F00E5A">
        <w:rPr>
          <w:sz w:val="12"/>
        </w:rPr>
        <w:t xml:space="preserve"> </w:t>
      </w:r>
      <w:r w:rsidRPr="00F00E5A">
        <w:rPr>
          <w:rStyle w:val="StyleUnderline"/>
        </w:rPr>
        <w:t>rose</w:t>
      </w:r>
      <w:r w:rsidRPr="00F00E5A">
        <w:rPr>
          <w:sz w:val="12"/>
        </w:rPr>
        <w:t xml:space="preserve"> from 22% to 33%. That report was published before the assaults on democracy and civil rights that occurred in summer 2016 in Turkey or the Philippines. </w:t>
      </w:r>
      <w:r w:rsidRPr="00F00E5A">
        <w:rPr>
          <w:rStyle w:val="StyleUnderline"/>
        </w:rPr>
        <w:t>Symptoms of tyranny are</w:t>
      </w:r>
      <w:r w:rsidRPr="00F00E5A">
        <w:rPr>
          <w:sz w:val="12"/>
        </w:rPr>
        <w:t xml:space="preserve"> </w:t>
      </w:r>
      <w:r w:rsidRPr="00F00E5A">
        <w:rPr>
          <w:rStyle w:val="StyleUnderline"/>
        </w:rPr>
        <w:t>spreading</w:t>
      </w:r>
      <w:r w:rsidRPr="00F00E5A">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F00E5A">
        <w:rPr>
          <w:rStyle w:val="StyleUnderline"/>
        </w:rPr>
        <w:t>anger and indignation are the emotions that are most likely to get viral</w:t>
      </w:r>
      <w:r w:rsidRPr="00F00E5A">
        <w:rPr>
          <w:sz w:val="12"/>
        </w:rPr>
        <w:t xml:space="preserve"> in the social media, </w:t>
      </w:r>
      <w:r w:rsidRPr="00F00E5A">
        <w:rPr>
          <w:rStyle w:val="StyleUnderline"/>
        </w:rPr>
        <w:t>meaning they</w:t>
      </w:r>
      <w:r w:rsidRPr="00F00E5A">
        <w:rPr>
          <w:sz w:val="12"/>
        </w:rPr>
        <w:t xml:space="preserve"> are </w:t>
      </w:r>
      <w:r w:rsidRPr="00F00E5A">
        <w:rPr>
          <w:rStyle w:val="StyleUnderline"/>
        </w:rPr>
        <w:t>multiplied faster and stronger</w:t>
      </w:r>
      <w:r w:rsidRPr="00F00E5A">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F00E5A">
        <w:rPr>
          <w:rStyle w:val="StyleUnderline"/>
        </w:rPr>
        <w:t>humanity’s</w:t>
      </w:r>
      <w:r w:rsidRPr="00F00E5A">
        <w:rPr>
          <w:sz w:val="12"/>
        </w:rPr>
        <w:t xml:space="preserve"> violent </w:t>
      </w:r>
      <w:r w:rsidRPr="00F00E5A">
        <w:rPr>
          <w:rStyle w:val="StyleUnderline"/>
        </w:rPr>
        <w:t>conflicts occurred</w:t>
      </w:r>
      <w:r w:rsidRPr="00F00E5A">
        <w:rPr>
          <w:sz w:val="12"/>
        </w:rPr>
        <w:t xml:space="preserve"> mostly </w:t>
      </w:r>
      <w:r w:rsidRPr="00F00E5A">
        <w:rPr>
          <w:rStyle w:val="StyleUnderline"/>
        </w:rPr>
        <w:t>between different countries</w:t>
      </w:r>
      <w:r w:rsidRPr="00F00E5A">
        <w:rPr>
          <w:sz w:val="12"/>
        </w:rPr>
        <w:t xml:space="preserve">. In recent times, systemic and at least partly religious conflicts prevail, </w:t>
      </w:r>
      <w:r w:rsidRPr="00F00E5A">
        <w:rPr>
          <w:rStyle w:val="StyleUnderline"/>
        </w:rPr>
        <w:t>using terror attacks with</w:t>
      </w:r>
      <w:r w:rsidRPr="00F00E5A">
        <w:rPr>
          <w:sz w:val="12"/>
        </w:rPr>
        <w:t xml:space="preserve"> the explicit </w:t>
      </w:r>
      <w:r w:rsidRPr="00F00E5A">
        <w:rPr>
          <w:rStyle w:val="StyleUnderline"/>
        </w:rPr>
        <w:t>intention of making people feel insecure</w:t>
      </w:r>
      <w:r w:rsidRPr="00F00E5A">
        <w:rPr>
          <w:sz w:val="12"/>
        </w:rPr>
        <w:t xml:space="preserve">. During much of the twentieth century, </w:t>
      </w:r>
      <w:r w:rsidRPr="00F00E5A">
        <w:rPr>
          <w:rStyle w:val="StyleUnderline"/>
        </w:rPr>
        <w:t>religions</w:t>
      </w:r>
      <w:r w:rsidRPr="00F00E5A">
        <w:rPr>
          <w:sz w:val="12"/>
        </w:rPr>
        <w:t xml:space="preserve"> </w:t>
      </w:r>
      <w:r w:rsidRPr="00F00E5A">
        <w:rPr>
          <w:rStyle w:val="StyleUnderline"/>
        </w:rPr>
        <w:t>remained quiet</w:t>
      </w:r>
      <w:r w:rsidRPr="00F00E5A">
        <w:rPr>
          <w:sz w:val="12"/>
        </w:rPr>
        <w:t xml:space="preserve">, non-aggressive and geographically </w:t>
      </w:r>
      <w:r w:rsidRPr="00F00E5A">
        <w:rPr>
          <w:rStyle w:val="StyleUnderline"/>
        </w:rPr>
        <w:t>confined to</w:t>
      </w:r>
      <w:r w:rsidRPr="00F00E5A">
        <w:rPr>
          <w:sz w:val="12"/>
        </w:rPr>
        <w:t xml:space="preserve"> rather </w:t>
      </w:r>
      <w:r w:rsidRPr="00F00E5A">
        <w:rPr>
          <w:rStyle w:val="StyleUnderline"/>
        </w:rPr>
        <w:t>stable territories</w:t>
      </w:r>
      <w:r w:rsidRPr="00F00E5A">
        <w:rPr>
          <w:sz w:val="12"/>
        </w:rPr>
        <w:t xml:space="preserve">. This no longer is true. Partly because of </w:t>
      </w:r>
      <w:r w:rsidRPr="00F00E5A">
        <w:rPr>
          <w:rStyle w:val="StyleUnderline"/>
        </w:rPr>
        <w:t>globalized populations moving or being forced</w:t>
      </w:r>
      <w:r w:rsidRPr="00F00E5A">
        <w:rPr>
          <w:sz w:val="12"/>
        </w:rPr>
        <w:t xml:space="preserve"> to leave their home territories, some </w:t>
      </w:r>
      <w:r w:rsidRPr="00F00E5A">
        <w:rPr>
          <w:rStyle w:val="StyleUnderline"/>
        </w:rPr>
        <w:t xml:space="preserve">factions of Islam have </w:t>
      </w:r>
      <w:r w:rsidRPr="00F00E5A">
        <w:rPr>
          <w:rStyle w:val="Emphasis"/>
        </w:rPr>
        <w:t>expanded geographically</w:t>
      </w:r>
      <w:r w:rsidRPr="00F00E5A">
        <w:rPr>
          <w:rStyle w:val="StyleUnderline"/>
        </w:rPr>
        <w:t xml:space="preserve"> and are claiming strong</w:t>
      </w:r>
      <w:r w:rsidRPr="00F00E5A">
        <w:rPr>
          <w:sz w:val="12"/>
        </w:rPr>
        <w:t xml:space="preserve"> </w:t>
      </w:r>
      <w:r w:rsidRPr="00F00E5A">
        <w:rPr>
          <w:rStyle w:val="StyleUnderline"/>
        </w:rPr>
        <w:t>influence</w:t>
      </w:r>
      <w:r w:rsidRPr="00F00E5A">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F00E5A">
        <w:rPr>
          <w:rStyle w:val="StyleUnderline"/>
        </w:rPr>
        <w:t>understand the radicalization of</w:t>
      </w:r>
      <w:r w:rsidRPr="00F00E5A">
        <w:rPr>
          <w:sz w:val="12"/>
        </w:rPr>
        <w:t xml:space="preserve"> </w:t>
      </w:r>
      <w:r w:rsidRPr="00F00E5A">
        <w:rPr>
          <w:rStyle w:val="StyleUnderline"/>
        </w:rPr>
        <w:t xml:space="preserve">Islam, one must </w:t>
      </w:r>
      <w:r w:rsidRPr="00F00E5A">
        <w:rPr>
          <w:rStyle w:val="Emphasis"/>
        </w:rPr>
        <w:t>not underestimate</w:t>
      </w:r>
      <w:r w:rsidRPr="00F00E5A">
        <w:rPr>
          <w:sz w:val="12"/>
        </w:rPr>
        <w:t xml:space="preserve"> the role played by </w:t>
      </w:r>
      <w:r w:rsidRPr="00F00E5A">
        <w:rPr>
          <w:rStyle w:val="StyleUnderline"/>
        </w:rPr>
        <w:t>the West,</w:t>
      </w:r>
      <w:r w:rsidRPr="00F00E5A">
        <w:rPr>
          <w:sz w:val="12"/>
        </w:rPr>
        <w:t xml:space="preserve"> in particular the United States, in interfering with Near Eastern states. Some would say that </w:t>
      </w:r>
      <w:r w:rsidRPr="00F00E5A">
        <w:rPr>
          <w:rStyle w:val="StyleUnderline"/>
        </w:rPr>
        <w:t>the troublesome situations</w:t>
      </w:r>
      <w:r w:rsidRPr="00F00E5A">
        <w:rPr>
          <w:sz w:val="12"/>
        </w:rPr>
        <w:t xml:space="preserve"> </w:t>
      </w:r>
      <w:r w:rsidRPr="00F00E5A">
        <w:rPr>
          <w:rStyle w:val="StyleUnderline"/>
        </w:rPr>
        <w:t>mentioned</w:t>
      </w:r>
      <w:r w:rsidRPr="00F00E5A">
        <w:rPr>
          <w:sz w:val="12"/>
        </w:rPr>
        <w:t xml:space="preserve"> so far, the recurring topics of media headlines, </w:t>
      </w:r>
      <w:r w:rsidRPr="00F00E5A">
        <w:rPr>
          <w:rStyle w:val="StyleUnderline"/>
        </w:rPr>
        <w:t>are only the surface</w:t>
      </w:r>
      <w:r w:rsidRPr="00F00E5A">
        <w:rPr>
          <w:sz w:val="12"/>
        </w:rPr>
        <w:t xml:space="preserve"> of our world’s ‘disarray’. Deeper and more systemic problems include the breath-taking speed of technological development that may very easily run out of control. </w:t>
      </w:r>
      <w:r w:rsidRPr="00F00E5A">
        <w:rPr>
          <w:rStyle w:val="StyleUnderline"/>
        </w:rPr>
        <w:t>One trend is digitization</w:t>
      </w:r>
      <w:r w:rsidRPr="00F00E5A">
        <w:rPr>
          <w:sz w:val="12"/>
        </w:rPr>
        <w:t xml:space="preserve"> that potentially threatens millions of jobs (see Sect. 1.11.4). Another </w:t>
      </w:r>
      <w:r w:rsidRPr="00F00E5A">
        <w:rPr>
          <w:rStyle w:val="StyleUnderline"/>
        </w:rPr>
        <w:t>trend or development can be observed in</w:t>
      </w:r>
      <w:r w:rsidRPr="00F00E5A">
        <w:rPr>
          <w:sz w:val="12"/>
        </w:rPr>
        <w:t xml:space="preserve"> the biological </w:t>
      </w:r>
      <w:r w:rsidRPr="00F00E5A">
        <w:rPr>
          <w:rStyle w:val="StyleUnderline"/>
        </w:rPr>
        <w:t>sciences and technologies</w:t>
      </w:r>
      <w:r w:rsidRPr="00F00E5A">
        <w:rPr>
          <w:sz w:val="12"/>
        </w:rPr>
        <w:t xml:space="preserve">. The enormous </w:t>
      </w:r>
      <w:r w:rsidRPr="00F00E5A">
        <w:rPr>
          <w:rStyle w:val="StyleUnderline"/>
        </w:rPr>
        <w:t>acceleration of genetic engineering</w:t>
      </w:r>
      <w:r w:rsidRPr="00F00E5A">
        <w:rPr>
          <w:sz w:val="12"/>
        </w:rPr>
        <w:t xml:space="preserve"> through the CRISPR-Cas9 technology20 </w:t>
      </w:r>
      <w:r w:rsidRPr="00F00E5A">
        <w:rPr>
          <w:rStyle w:val="StyleUnderline"/>
        </w:rPr>
        <w:t>is causing fears of monster creation or</w:t>
      </w:r>
      <w:r w:rsidRPr="00F00E5A">
        <w:rPr>
          <w:sz w:val="12"/>
        </w:rPr>
        <w:t xml:space="preserve"> the </w:t>
      </w:r>
      <w:r w:rsidRPr="00F00E5A">
        <w:rPr>
          <w:rStyle w:val="StyleUnderline"/>
        </w:rPr>
        <w:t>extinction</w:t>
      </w:r>
      <w:r w:rsidRPr="00F00E5A">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F00E5A">
        <w:rPr>
          <w:rStyle w:val="StyleUnderline"/>
        </w:rPr>
        <w:t xml:space="preserve">An important part of </w:t>
      </w:r>
      <w:r w:rsidRPr="00F00E5A">
        <w:rPr>
          <w:rStyle w:val="StyleUnderline"/>
        </w:rPr>
        <w:lastRenderedPageBreak/>
        <w:t>the disorientation relates to financial markets</w:t>
      </w:r>
      <w:r w:rsidRPr="00F00E5A">
        <w:rPr>
          <w:sz w:val="12"/>
        </w:rPr>
        <w:t xml:space="preserve">. Historians will look back at the last 30 years with concern, when </w:t>
      </w:r>
      <w:r w:rsidRPr="00F00E5A">
        <w:rPr>
          <w:rStyle w:val="StyleUnderline"/>
        </w:rPr>
        <w:t>looking at the explosion in bank balance</w:t>
      </w:r>
      <w:r w:rsidRPr="00F00E5A">
        <w:rPr>
          <w:sz w:val="12"/>
        </w:rPr>
        <w:t xml:space="preserve"> sheets, </w:t>
      </w:r>
      <w:r w:rsidRPr="00F00E5A">
        <w:rPr>
          <w:rStyle w:val="StyleUnderline"/>
        </w:rPr>
        <w:t>backed up by declining levels of equity</w:t>
      </w:r>
      <w:r w:rsidRPr="00F00E5A">
        <w:rPr>
          <w:sz w:val="12"/>
        </w:rPr>
        <w:t xml:space="preserve"> and massive borrowing. One of the results was a temporary private-sector-led boom. </w:t>
      </w:r>
      <w:r w:rsidRPr="00F00E5A">
        <w:rPr>
          <w:rStyle w:val="StyleUnderline"/>
        </w:rPr>
        <w:t>The other was a massive increase in</w:t>
      </w:r>
      <w:r w:rsidRPr="00F00E5A">
        <w:rPr>
          <w:sz w:val="12"/>
        </w:rPr>
        <w:t xml:space="preserve"> the world’s financial sector (finance, insurance, real estate – FIRE), often called </w:t>
      </w:r>
      <w:r w:rsidRPr="00F00E5A">
        <w:rPr>
          <w:rStyle w:val="StyleUnderline"/>
        </w:rPr>
        <w:t>financialization</w:t>
      </w:r>
      <w:r w:rsidRPr="00F00E5A">
        <w:rPr>
          <w:sz w:val="12"/>
        </w:rPr>
        <w:t xml:space="preserve">, and subsequently the financial crisis of 2008–2009. Excessive </w:t>
      </w:r>
      <w:r w:rsidRPr="00F00E5A">
        <w:rPr>
          <w:rStyle w:val="StyleUnderline"/>
        </w:rPr>
        <w:t>risk-taking developed into a crisis that was close to</w:t>
      </w:r>
      <w:r w:rsidRPr="00F00E5A">
        <w:rPr>
          <w:sz w:val="12"/>
        </w:rPr>
        <w:t xml:space="preserve"> </w:t>
      </w:r>
      <w:r w:rsidRPr="00F00E5A">
        <w:rPr>
          <w:rStyle w:val="StyleUnderline"/>
        </w:rPr>
        <w:t>bringing the whole financial system to a halt</w:t>
      </w:r>
      <w:r w:rsidRPr="00F00E5A">
        <w:rPr>
          <w:sz w:val="12"/>
        </w:rPr>
        <w:t xml:space="preserve">. When the bubble burst, many governments were forced to step in with broad support programmes. </w:t>
      </w:r>
      <w:r w:rsidRPr="00F00E5A">
        <w:rPr>
          <w:rStyle w:val="StyleUnderline"/>
        </w:rPr>
        <w:t>Governments caught by the new mind-set</w:t>
      </w:r>
      <w:r w:rsidRPr="00F00E5A">
        <w:rPr>
          <w:sz w:val="12"/>
        </w:rPr>
        <w:t xml:space="preserve"> (see Sect. 2.4) were </w:t>
      </w:r>
      <w:r w:rsidRPr="00F00E5A">
        <w:rPr>
          <w:rStyle w:val="StyleUnderline"/>
        </w:rPr>
        <w:t>intimately involved</w:t>
      </w:r>
      <w:r w:rsidRPr="00F00E5A">
        <w:rPr>
          <w:sz w:val="12"/>
        </w:rPr>
        <w:t xml:space="preserve"> in all of this. True, there are many examples of serious malpractices within the private financial sector. But </w:t>
      </w:r>
      <w:r w:rsidRPr="00F00E5A">
        <w:rPr>
          <w:rStyle w:val="StyleUnderline"/>
        </w:rPr>
        <w:t>had it not been for the systematic</w:t>
      </w:r>
      <w:r w:rsidRPr="00F00E5A">
        <w:rPr>
          <w:sz w:val="12"/>
        </w:rPr>
        <w:t xml:space="preserve"> </w:t>
      </w:r>
      <w:r w:rsidRPr="00F00E5A">
        <w:rPr>
          <w:rStyle w:val="StyleUnderline"/>
        </w:rPr>
        <w:t>deregulation of the banks</w:t>
      </w:r>
      <w:r w:rsidRPr="00F00E5A">
        <w:rPr>
          <w:sz w:val="12"/>
        </w:rPr>
        <w:t xml:space="preserve"> by governments, </w:t>
      </w:r>
      <w:r w:rsidRPr="00F00E5A">
        <w:rPr>
          <w:rStyle w:val="StyleUnderline"/>
        </w:rPr>
        <w:t>with the purpose of stimulating economic growth</w:t>
      </w:r>
      <w:r w:rsidRPr="00F00E5A">
        <w:rPr>
          <w:sz w:val="12"/>
        </w:rPr>
        <w:t xml:space="preserve"> by issuing more debt, </w:t>
      </w:r>
      <w:r w:rsidRPr="00F00E5A">
        <w:rPr>
          <w:rStyle w:val="StyleUnderline"/>
        </w:rPr>
        <w:t xml:space="preserve">the situation would have been </w:t>
      </w:r>
      <w:r w:rsidRPr="00F00E5A">
        <w:rPr>
          <w:rStyle w:val="Emphasis"/>
        </w:rPr>
        <w:t>radically different</w:t>
      </w:r>
      <w:r w:rsidRPr="00F00E5A">
        <w:rPr>
          <w:sz w:val="12"/>
        </w:rPr>
        <w:t xml:space="preserve">. The causes behind the crisis were many and varied: – </w:t>
      </w:r>
      <w:r w:rsidRPr="00F00E5A">
        <w:rPr>
          <w:rStyle w:val="StyleUnderline"/>
        </w:rPr>
        <w:t>Excessive lending by the banking industry</w:t>
      </w:r>
      <w:r w:rsidRPr="00F00E5A">
        <w:rPr>
          <w:sz w:val="12"/>
        </w:rPr>
        <w:t xml:space="preserve"> – </w:t>
      </w:r>
      <w:r w:rsidRPr="00F00E5A">
        <w:rPr>
          <w:rStyle w:val="StyleUnderline"/>
        </w:rPr>
        <w:t>Lack of action on</w:t>
      </w:r>
      <w:r w:rsidRPr="00F00E5A">
        <w:rPr>
          <w:sz w:val="12"/>
        </w:rPr>
        <w:t xml:space="preserve"> the part of </w:t>
      </w:r>
      <w:r w:rsidRPr="00F00E5A">
        <w:rPr>
          <w:rStyle w:val="StyleUnderline"/>
        </w:rPr>
        <w:t>regulators</w:t>
      </w:r>
      <w:r w:rsidRPr="00F00E5A">
        <w:rPr>
          <w:sz w:val="12"/>
        </w:rPr>
        <w:t xml:space="preserve"> and central banks to stop (i) </w:t>
      </w:r>
      <w:r w:rsidRPr="00F00E5A">
        <w:rPr>
          <w:rStyle w:val="StyleUnderline"/>
        </w:rPr>
        <w:t>excessive lending</w:t>
      </w:r>
      <w:r w:rsidRPr="00F00E5A">
        <w:rPr>
          <w:sz w:val="12"/>
        </w:rPr>
        <w:t xml:space="preserve">, (ii) the spread of </w:t>
      </w:r>
      <w:r w:rsidRPr="00F00E5A">
        <w:rPr>
          <w:rStyle w:val="StyleUnderline"/>
        </w:rPr>
        <w:t>exotic financial instruments</w:t>
      </w:r>
      <w:r w:rsidRPr="00F00E5A">
        <w:rPr>
          <w:sz w:val="12"/>
        </w:rPr>
        <w:t xml:space="preserve"> (synthetic assets and bonds, collateralized mortgage obligations/CMOs, structured debt issues, etc.) and (iii) </w:t>
      </w:r>
      <w:r w:rsidRPr="00F00E5A">
        <w:rPr>
          <w:rStyle w:val="StyleUnderline"/>
        </w:rPr>
        <w:t>pure speculative transactions</w:t>
      </w:r>
      <w:r w:rsidRPr="00F00E5A">
        <w:rPr>
          <w:sz w:val="12"/>
        </w:rPr>
        <w:t xml:space="preserve"> – </w:t>
      </w:r>
      <w:r w:rsidRPr="00F00E5A">
        <w:rPr>
          <w:rStyle w:val="StyleUnderline"/>
        </w:rPr>
        <w:t>Opaque tax havens</w:t>
      </w:r>
      <w:r w:rsidRPr="00F00E5A">
        <w:rPr>
          <w:sz w:val="12"/>
        </w:rPr>
        <w:t xml:space="preserve">, and the absence of a binding legal framework that is accepted and implemented by the international community, in general, and the major jurisdictions and financial centres – </w:t>
      </w:r>
      <w:r w:rsidRPr="00F00E5A">
        <w:rPr>
          <w:rStyle w:val="StyleUnderline"/>
        </w:rPr>
        <w:t>Securitization and</w:t>
      </w:r>
      <w:r w:rsidRPr="00F00E5A">
        <w:rPr>
          <w:sz w:val="12"/>
        </w:rPr>
        <w:t xml:space="preserve"> </w:t>
      </w:r>
      <w:r w:rsidRPr="00F00E5A">
        <w:rPr>
          <w:rStyle w:val="StyleUnderline"/>
        </w:rPr>
        <w:t>distribution by investment banks</w:t>
      </w:r>
      <w:r w:rsidRPr="00F00E5A">
        <w:rPr>
          <w:sz w:val="12"/>
        </w:rPr>
        <w:t xml:space="preserve"> and other financial actors of mortgage-related assets and investment </w:t>
      </w:r>
      <w:r w:rsidRPr="00F00E5A">
        <w:rPr>
          <w:rStyle w:val="StyleUnderline"/>
        </w:rPr>
        <w:t>vehicles transferring the credit risk</w:t>
      </w:r>
      <w:r w:rsidRPr="00F00E5A">
        <w:rPr>
          <w:sz w:val="12"/>
        </w:rPr>
        <w:t xml:space="preserve"> from the original </w:t>
      </w:r>
      <w:r w:rsidRPr="00F00E5A">
        <w:rPr>
          <w:rStyle w:val="StyleUnderline"/>
        </w:rPr>
        <w:t>lender to the ultimate</w:t>
      </w:r>
      <w:r w:rsidRPr="00F00E5A">
        <w:rPr>
          <w:sz w:val="12"/>
        </w:rPr>
        <w:t xml:space="preserve"> </w:t>
      </w:r>
      <w:r w:rsidRPr="00F00E5A">
        <w:rPr>
          <w:rStyle w:val="StyleUnderline"/>
        </w:rPr>
        <w:t>bondholders</w:t>
      </w:r>
      <w:r w:rsidRPr="00F00E5A">
        <w:rPr>
          <w:sz w:val="12"/>
        </w:rPr>
        <w:t xml:space="preserve"> – Failure by some rating agencies and auditing firms to properly assess and report the inherent risks posed by many of the financial products </w:t>
      </w:r>
      <w:r w:rsidRPr="00F00E5A">
        <w:rPr>
          <w:rStyle w:val="StyleUnderline"/>
        </w:rPr>
        <w:t>A deeper analysis is presented by</w:t>
      </w:r>
      <w:r w:rsidRPr="00F00E5A">
        <w:rPr>
          <w:sz w:val="12"/>
        </w:rPr>
        <w:t xml:space="preserve"> </w:t>
      </w:r>
      <w:r w:rsidRPr="00F00E5A">
        <w:rPr>
          <w:rStyle w:val="StyleUnderline"/>
        </w:rPr>
        <w:t>economists</w:t>
      </w:r>
      <w:r w:rsidRPr="00F00E5A">
        <w:rPr>
          <w:sz w:val="12"/>
        </w:rPr>
        <w:t xml:space="preserve"> Anat Admati and Martin Hellwig21 </w:t>
      </w:r>
      <w:r w:rsidRPr="00F00E5A">
        <w:rPr>
          <w:rStyle w:val="StyleUnderline"/>
        </w:rPr>
        <w:t>about the main causes behind the financial</w:t>
      </w:r>
      <w:r w:rsidRPr="00F00E5A">
        <w:rPr>
          <w:sz w:val="12"/>
        </w:rPr>
        <w:t xml:space="preserve"> </w:t>
      </w:r>
      <w:r w:rsidRPr="00F00E5A">
        <w:rPr>
          <w:rStyle w:val="StyleUnderline"/>
        </w:rPr>
        <w:t>crisis</w:t>
      </w:r>
      <w:r w:rsidRPr="00F00E5A">
        <w:rPr>
          <w:sz w:val="12"/>
        </w:rPr>
        <w:t xml:space="preserve">. Western </w:t>
      </w:r>
      <w:r w:rsidRPr="00F00E5A">
        <w:rPr>
          <w:rStyle w:val="StyleUnderline"/>
        </w:rPr>
        <w:t xml:space="preserve">banks </w:t>
      </w:r>
      <w:r w:rsidRPr="00F00E5A">
        <w:rPr>
          <w:rStyle w:val="Emphasis"/>
        </w:rPr>
        <w:t>borrowed far too much</w:t>
      </w:r>
      <w:r w:rsidRPr="00F00E5A">
        <w:rPr>
          <w:rStyle w:val="StyleUnderline"/>
        </w:rPr>
        <w:t xml:space="preserve"> with far too little equit</w:t>
      </w:r>
      <w:r w:rsidRPr="00F00E5A">
        <w:rPr>
          <w:sz w:val="12"/>
        </w:rPr>
        <w:t xml:space="preserve">y in their balance sheets to act as a buffer if things went wrong in their business – </w:t>
      </w:r>
      <w:r w:rsidRPr="00F00E5A">
        <w:rPr>
          <w:rStyle w:val="StyleUnderline"/>
        </w:rPr>
        <w:t>from trading</w:t>
      </w:r>
      <w:r w:rsidRPr="00F00E5A">
        <w:rPr>
          <w:sz w:val="12"/>
        </w:rPr>
        <w:t xml:space="preserve"> in </w:t>
      </w:r>
      <w:r w:rsidRPr="00F00E5A">
        <w:rPr>
          <w:rStyle w:val="StyleUnderline"/>
        </w:rPr>
        <w:t>the multitrillion-dollar</w:t>
      </w:r>
      <w:r w:rsidRPr="00F00E5A">
        <w:rPr>
          <w:sz w:val="12"/>
        </w:rPr>
        <w:t xml:space="preserve"> derivatives </w:t>
      </w:r>
      <w:r w:rsidRPr="00F00E5A">
        <w:rPr>
          <w:rStyle w:val="StyleUnderline"/>
        </w:rPr>
        <w:t>markets</w:t>
      </w:r>
      <w:r w:rsidRPr="00F00E5A">
        <w:rPr>
          <w:sz w:val="12"/>
        </w:rPr>
        <w:t xml:space="preserve"> to often reckless lending on real estate. In the decades following the Second World War, banks operated with between 20% and 30% of their liabilities as equity. By 2008, that had shrunk to just 3%. </w:t>
      </w:r>
      <w:r w:rsidRPr="00F00E5A">
        <w:rPr>
          <w:rStyle w:val="StyleUnderline"/>
        </w:rPr>
        <w:t>Banks</w:t>
      </w:r>
      <w:r w:rsidRPr="00F00E5A">
        <w:rPr>
          <w:sz w:val="12"/>
        </w:rPr>
        <w:t xml:space="preserve"> obviously </w:t>
      </w:r>
      <w:r w:rsidRPr="00F00E5A">
        <w:rPr>
          <w:rStyle w:val="StyleUnderline"/>
        </w:rPr>
        <w:t>believed</w:t>
      </w:r>
      <w:r w:rsidRPr="00F00E5A">
        <w:rPr>
          <w:sz w:val="12"/>
        </w:rPr>
        <w:t xml:space="preserve"> that </w:t>
      </w:r>
      <w:r w:rsidRPr="00F00E5A">
        <w:rPr>
          <w:rStyle w:val="StyleUnderline"/>
        </w:rPr>
        <w:t>they had invented instruments that</w:t>
      </w:r>
      <w:r w:rsidRPr="00F00E5A">
        <w:rPr>
          <w:sz w:val="12"/>
        </w:rPr>
        <w:t xml:space="preserve"> </w:t>
      </w:r>
      <w:r w:rsidRPr="00F00E5A">
        <w:rPr>
          <w:rStyle w:val="StyleUnderline"/>
        </w:rPr>
        <w:t>removed the risk</w:t>
      </w:r>
      <w:r w:rsidRPr="00F00E5A">
        <w:rPr>
          <w:sz w:val="12"/>
        </w:rPr>
        <w:t xml:space="preserve">, allowing them to run their banks with a tenth of the buffer they had before. It proved to be very unrealistic. But </w:t>
      </w:r>
      <w:r w:rsidRPr="00F00E5A">
        <w:rPr>
          <w:rStyle w:val="StyleUnderline"/>
        </w:rPr>
        <w:t>they counted with the state to underwrite their risks</w:t>
      </w:r>
      <w:r w:rsidRPr="00F00E5A">
        <w:rPr>
          <w:sz w:val="12"/>
        </w:rPr>
        <w:t xml:space="preserve">. Bankers have enriched themselves spectacularly in the process. </w:t>
      </w:r>
      <w:r w:rsidRPr="00F00E5A">
        <w:rPr>
          <w:rStyle w:val="StyleUnderline"/>
        </w:rPr>
        <w:t>They made themselves ‘too big to fail’ –</w:t>
      </w:r>
      <w:r w:rsidRPr="00F00E5A">
        <w:rPr>
          <w:sz w:val="12"/>
        </w:rPr>
        <w:t xml:space="preserve"> and too big to jail. The </w:t>
      </w:r>
      <w:r w:rsidRPr="00F00E5A">
        <w:rPr>
          <w:rStyle w:val="StyleUnderline"/>
        </w:rPr>
        <w:t>20</w:t>
      </w:r>
      <w:r w:rsidRPr="00F00E5A">
        <w:rPr>
          <w:rStyle w:val="StyleUnderline"/>
          <w:highlight w:val="green"/>
        </w:rPr>
        <w:t>08</w:t>
      </w:r>
      <w:r w:rsidRPr="00F00E5A">
        <w:rPr>
          <w:rStyle w:val="StyleUnderline"/>
        </w:rPr>
        <w:t xml:space="preserve"> financial </w:t>
      </w:r>
      <w:r w:rsidRPr="00F00E5A">
        <w:rPr>
          <w:rStyle w:val="StyleUnderline"/>
          <w:highlight w:val="green"/>
        </w:rPr>
        <w:t>crisis was</w:t>
      </w:r>
      <w:r w:rsidRPr="00F00E5A">
        <w:rPr>
          <w:rStyle w:val="StyleUnderline"/>
        </w:rPr>
        <w:t xml:space="preserve"> mostly </w:t>
      </w:r>
      <w:r w:rsidRPr="00F00E5A">
        <w:rPr>
          <w:rStyle w:val="StyleUnderline"/>
          <w:highlight w:val="green"/>
        </w:rPr>
        <w:t>caused by</w:t>
      </w:r>
      <w:r w:rsidRPr="00F00E5A">
        <w:rPr>
          <w:rStyle w:val="StyleUnderline"/>
        </w:rPr>
        <w:t xml:space="preserve"> that </w:t>
      </w:r>
      <w:r w:rsidRPr="00F00E5A">
        <w:rPr>
          <w:rStyle w:val="Emphasis"/>
          <w:highlight w:val="green"/>
        </w:rPr>
        <w:t>irresponsible greed</w:t>
      </w:r>
      <w:r w:rsidRPr="00F00E5A">
        <w:rPr>
          <w:sz w:val="12"/>
        </w:rPr>
        <w:t xml:space="preserve">.22 Yet, in 2009, not only did bankers avoid criminal prosecutions and receive hundreds of billions in government bailouts, but some still paid themselves record bonuses. At the same time, almost </w:t>
      </w:r>
      <w:r w:rsidRPr="00F00E5A">
        <w:rPr>
          <w:rStyle w:val="StyleUnderline"/>
        </w:rPr>
        <w:t>nine million households</w:t>
      </w:r>
      <w:r w:rsidRPr="00F00E5A">
        <w:rPr>
          <w:sz w:val="12"/>
        </w:rPr>
        <w:t xml:space="preserve"> in the United States </w:t>
      </w:r>
      <w:r w:rsidRPr="00F00E5A">
        <w:rPr>
          <w:rStyle w:val="StyleUnderline"/>
        </w:rPr>
        <w:t>had to abandon their homes</w:t>
      </w:r>
      <w:r w:rsidRPr="00F00E5A">
        <w:rPr>
          <w:sz w:val="12"/>
        </w:rPr>
        <w:t xml:space="preserve"> when the value of their houses plummeted and they could no longer service the adjustable-rate mortgages – the so-called foreclosure crisis.23 </w:t>
      </w:r>
      <w:r w:rsidRPr="00F00E5A">
        <w:rPr>
          <w:rStyle w:val="StyleUnderline"/>
        </w:rPr>
        <w:t>Financialization refers to the dominance of the financial sector</w:t>
      </w:r>
      <w:r w:rsidRPr="00F00E5A">
        <w:rPr>
          <w:sz w:val="12"/>
        </w:rPr>
        <w:t xml:space="preserve"> in the global economy </w:t>
      </w:r>
      <w:r w:rsidRPr="00F00E5A">
        <w:rPr>
          <w:rStyle w:val="StyleUnderline"/>
        </w:rPr>
        <w:t>and</w:t>
      </w:r>
      <w:r w:rsidRPr="00F00E5A">
        <w:rPr>
          <w:sz w:val="12"/>
        </w:rPr>
        <w:t xml:space="preserve"> the </w:t>
      </w:r>
      <w:r w:rsidRPr="00F00E5A">
        <w:rPr>
          <w:rStyle w:val="StyleUnderline"/>
        </w:rPr>
        <w:t>tendency for accumulated profits</w:t>
      </w:r>
      <w:r w:rsidRPr="00F00E5A">
        <w:rPr>
          <w:sz w:val="12"/>
        </w:rPr>
        <w:t xml:space="preserve"> (and leverage) to flow into real estate and other speculative investment</w:t>
      </w:r>
      <w:r w:rsidRPr="00F00E5A">
        <w:rPr>
          <w:rStyle w:val="StyleUnderline"/>
        </w:rPr>
        <w:t>. Debt is an intrinsic element</w:t>
      </w:r>
      <w:r w:rsidRPr="00F00E5A">
        <w:rPr>
          <w:sz w:val="12"/>
        </w:rPr>
        <w:t xml:space="preserve"> in this process. In the United States, for example, both </w:t>
      </w:r>
      <w:r w:rsidRPr="00F00E5A">
        <w:rPr>
          <w:rStyle w:val="StyleUnderline"/>
        </w:rPr>
        <w:t xml:space="preserve">household debt and private sector </w:t>
      </w:r>
      <w:r w:rsidRPr="00F00E5A">
        <w:rPr>
          <w:rStyle w:val="StyleUnderline"/>
          <w:highlight w:val="green"/>
        </w:rPr>
        <w:t>debt</w:t>
      </w:r>
      <w:r w:rsidRPr="00F00E5A">
        <w:rPr>
          <w:sz w:val="12"/>
        </w:rPr>
        <w:t xml:space="preserve"> more than </w:t>
      </w:r>
      <w:r w:rsidRPr="00F00E5A">
        <w:rPr>
          <w:rStyle w:val="Emphasis"/>
          <w:highlight w:val="green"/>
        </w:rPr>
        <w:t>doubled</w:t>
      </w:r>
      <w:r w:rsidRPr="00F00E5A">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F00E5A">
        <w:rPr>
          <w:rStyle w:val="StyleUnderline"/>
          <w:highlight w:val="green"/>
        </w:rPr>
        <w:t>financial products</w:t>
      </w:r>
      <w:r w:rsidRPr="00F00E5A">
        <w:rPr>
          <w:rStyle w:val="StyleUnderline"/>
        </w:rPr>
        <w:t xml:space="preserve"> and transactions</w:t>
      </w:r>
      <w:r w:rsidRPr="00F00E5A">
        <w:rPr>
          <w:sz w:val="12"/>
        </w:rPr>
        <w:t xml:space="preserve">, the authors continue, </w:t>
      </w:r>
      <w:r w:rsidRPr="00F00E5A">
        <w:rPr>
          <w:rStyle w:val="StyleUnderline"/>
          <w:highlight w:val="green"/>
        </w:rPr>
        <w:t>lead</w:t>
      </w:r>
      <w:r w:rsidRPr="00F00E5A">
        <w:rPr>
          <w:sz w:val="12"/>
        </w:rPr>
        <w:t xml:space="preserve"> regularly </w:t>
      </w:r>
      <w:r w:rsidRPr="00F00E5A">
        <w:rPr>
          <w:rStyle w:val="StyleUnderline"/>
          <w:highlight w:val="green"/>
        </w:rPr>
        <w:t>to monetary crashes, sovereign debt crises and systemic</w:t>
      </w:r>
      <w:r w:rsidRPr="00F00E5A">
        <w:rPr>
          <w:rStyle w:val="StyleUnderline"/>
        </w:rPr>
        <w:t xml:space="preserve"> </w:t>
      </w:r>
      <w:r w:rsidRPr="00F00E5A">
        <w:rPr>
          <w:rStyle w:val="StyleUnderline"/>
          <w:highlight w:val="green"/>
        </w:rPr>
        <w:t>crashes</w:t>
      </w:r>
      <w:r w:rsidRPr="00F00E5A">
        <w:rPr>
          <w:sz w:val="12"/>
          <w:highlight w:val="green"/>
        </w:rPr>
        <w:t xml:space="preserve"> </w:t>
      </w:r>
      <w:r w:rsidRPr="00F00E5A">
        <w:rPr>
          <w:rStyle w:val="StyleUnderline"/>
          <w:highlight w:val="green"/>
        </w:rPr>
        <w:t>with</w:t>
      </w:r>
      <w:r w:rsidRPr="00F00E5A">
        <w:rPr>
          <w:sz w:val="12"/>
          <w:highlight w:val="green"/>
        </w:rPr>
        <w:t xml:space="preserve"> an</w:t>
      </w:r>
      <w:r w:rsidRPr="00F00E5A">
        <w:rPr>
          <w:sz w:val="12"/>
        </w:rPr>
        <w:t xml:space="preserve"> average of </w:t>
      </w:r>
      <w:r w:rsidRPr="00F00E5A">
        <w:rPr>
          <w:rStyle w:val="StyleUnderline"/>
        </w:rPr>
        <w:t xml:space="preserve">more than </w:t>
      </w:r>
      <w:r w:rsidRPr="00F00E5A">
        <w:rPr>
          <w:rStyle w:val="StyleUnderline"/>
          <w:highlight w:val="green"/>
        </w:rPr>
        <w:t>ten countries in crisis every year</w:t>
      </w:r>
      <w:r w:rsidRPr="00F00E5A">
        <w:rPr>
          <w:sz w:val="12"/>
        </w:rPr>
        <w:t xml:space="preserve">. One of the consequences of this development is that a significant part of economic growth has been distributed to the wealthy, as mentioned with the new Oxfam figures in the previous subchapter. </w:t>
      </w:r>
      <w:r w:rsidRPr="00F00E5A">
        <w:rPr>
          <w:rStyle w:val="StyleUnderline"/>
        </w:rPr>
        <w:t>Practices within the financial</w:t>
      </w:r>
      <w:r w:rsidRPr="00F00E5A">
        <w:rPr>
          <w:sz w:val="12"/>
        </w:rPr>
        <w:t xml:space="preserve"> </w:t>
      </w:r>
      <w:r w:rsidRPr="00F00E5A">
        <w:rPr>
          <w:rStyle w:val="StyleUnderline"/>
        </w:rPr>
        <w:t>sector demonstrate a disregard for the impact</w:t>
      </w:r>
      <w:r w:rsidRPr="00F00E5A">
        <w:rPr>
          <w:sz w:val="12"/>
        </w:rPr>
        <w:t xml:space="preserve"> they have on both people and the planet. </w:t>
      </w:r>
      <w:r w:rsidRPr="00F00E5A">
        <w:rPr>
          <w:rStyle w:val="StyleUnderline"/>
        </w:rPr>
        <w:t>That includes a distinct short-termism</w:t>
      </w:r>
      <w:r w:rsidRPr="00F00E5A">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F00E5A">
        <w:rPr>
          <w:rStyle w:val="StyleUnderline"/>
        </w:rPr>
        <w:t>We have a system</w:t>
      </w:r>
      <w:r w:rsidRPr="00F00E5A">
        <w:rPr>
          <w:sz w:val="12"/>
        </w:rPr>
        <w:t xml:space="preserve"> </w:t>
      </w:r>
      <w:r w:rsidRPr="00F00E5A">
        <w:rPr>
          <w:rStyle w:val="StyleUnderline"/>
        </w:rPr>
        <w:t>that accumulates oversupply of money</w:t>
      </w:r>
      <w:r w:rsidRPr="00F00E5A">
        <w:rPr>
          <w:sz w:val="12"/>
        </w:rPr>
        <w:t xml:space="preserve"> in areas </w:t>
      </w:r>
      <w:r w:rsidRPr="00F00E5A">
        <w:rPr>
          <w:rStyle w:val="StyleUnderline"/>
        </w:rPr>
        <w:t>that produce high financial and low</w:t>
      </w:r>
      <w:r w:rsidRPr="00F00E5A">
        <w:rPr>
          <w:sz w:val="12"/>
        </w:rPr>
        <w:t xml:space="preserve"> </w:t>
      </w:r>
      <w:r w:rsidRPr="00F00E5A">
        <w:rPr>
          <w:rStyle w:val="StyleUnderline"/>
        </w:rPr>
        <w:t>environmental</w:t>
      </w:r>
      <w:r w:rsidRPr="00F00E5A">
        <w:rPr>
          <w:sz w:val="12"/>
        </w:rPr>
        <w:t xml:space="preserve"> and social </w:t>
      </w:r>
      <w:r w:rsidRPr="00F00E5A">
        <w:rPr>
          <w:rStyle w:val="StyleUnderline"/>
        </w:rPr>
        <w:t>returns</w:t>
      </w:r>
      <w:r w:rsidRPr="00F00E5A">
        <w:rPr>
          <w:sz w:val="12"/>
        </w:rPr>
        <w:t xml:space="preserve">, while at the same an undersupply of money in areas that serve important societal investment needs’. </w:t>
      </w:r>
      <w:r w:rsidRPr="00F00E5A">
        <w:rPr>
          <w:rStyle w:val="StyleUnderline"/>
          <w:highlight w:val="green"/>
        </w:rPr>
        <w:t>The</w:t>
      </w:r>
      <w:r w:rsidRPr="00F00E5A">
        <w:rPr>
          <w:rStyle w:val="StyleUnderline"/>
        </w:rPr>
        <w:t xml:space="preserve"> </w:t>
      </w:r>
      <w:r w:rsidRPr="00F00E5A">
        <w:rPr>
          <w:rStyle w:val="StyleUnderline"/>
          <w:highlight w:val="green"/>
        </w:rPr>
        <w:t>failure to account for environmental risks</w:t>
      </w:r>
      <w:r w:rsidRPr="00F00E5A">
        <w:rPr>
          <w:sz w:val="12"/>
          <w:highlight w:val="green"/>
        </w:rPr>
        <w:t xml:space="preserve"> </w:t>
      </w:r>
      <w:r w:rsidRPr="00F00E5A">
        <w:rPr>
          <w:rStyle w:val="StyleUnderline"/>
          <w:highlight w:val="green"/>
        </w:rPr>
        <w:t>means</w:t>
      </w:r>
      <w:r w:rsidRPr="00F00E5A">
        <w:rPr>
          <w:sz w:val="12"/>
        </w:rPr>
        <w:t xml:space="preserve"> that the </w:t>
      </w:r>
      <w:r w:rsidRPr="00F00E5A">
        <w:rPr>
          <w:rStyle w:val="StyleUnderline"/>
          <w:highlight w:val="green"/>
        </w:rPr>
        <w:t>pressure on</w:t>
      </w:r>
      <w:r w:rsidRPr="00F00E5A">
        <w:rPr>
          <w:rStyle w:val="StyleUnderline"/>
        </w:rPr>
        <w:t xml:space="preserve"> </w:t>
      </w:r>
      <w:r w:rsidRPr="00F00E5A">
        <w:rPr>
          <w:sz w:val="12"/>
        </w:rPr>
        <w:t xml:space="preserve">already scarce </w:t>
      </w:r>
      <w:r w:rsidRPr="00F00E5A">
        <w:rPr>
          <w:rStyle w:val="StyleUnderline"/>
          <w:highlight w:val="green"/>
        </w:rPr>
        <w:t>natural resources</w:t>
      </w:r>
      <w:r w:rsidRPr="00F00E5A">
        <w:rPr>
          <w:rStyle w:val="StyleUnderline"/>
        </w:rPr>
        <w:t xml:space="preserve"> </w:t>
      </w:r>
      <w:r w:rsidRPr="00F00E5A">
        <w:rPr>
          <w:rStyle w:val="StyleUnderline"/>
        </w:rPr>
        <w:lastRenderedPageBreak/>
        <w:t>accelerates</w:t>
      </w:r>
      <w:r w:rsidRPr="00F00E5A">
        <w:rPr>
          <w:sz w:val="12"/>
        </w:rPr>
        <w:t xml:space="preserve"> – </w:t>
      </w:r>
      <w:r w:rsidRPr="00F00E5A">
        <w:rPr>
          <w:rStyle w:val="StyleUnderline"/>
          <w:highlight w:val="green"/>
        </w:rPr>
        <w:t>trees</w:t>
      </w:r>
      <w:r w:rsidRPr="00F00E5A">
        <w:rPr>
          <w:rStyle w:val="StyleUnderline"/>
        </w:rPr>
        <w:t xml:space="preserve"> are </w:t>
      </w:r>
      <w:r w:rsidRPr="00F00E5A">
        <w:rPr>
          <w:rStyle w:val="StyleUnderline"/>
          <w:highlight w:val="green"/>
        </w:rPr>
        <w:t>felled</w:t>
      </w:r>
      <w:r w:rsidRPr="00F00E5A">
        <w:rPr>
          <w:rStyle w:val="StyleUnderline"/>
        </w:rPr>
        <w:t>,</w:t>
      </w:r>
      <w:r w:rsidRPr="00F00E5A">
        <w:rPr>
          <w:sz w:val="12"/>
        </w:rPr>
        <w:t xml:space="preserve"> </w:t>
      </w:r>
      <w:r w:rsidRPr="00F00E5A">
        <w:rPr>
          <w:rStyle w:val="Emphasis"/>
          <w:highlight w:val="green"/>
        </w:rPr>
        <w:t>waterways polluted</w:t>
      </w:r>
      <w:r w:rsidRPr="00F00E5A">
        <w:rPr>
          <w:sz w:val="12"/>
          <w:highlight w:val="green"/>
        </w:rPr>
        <w:t xml:space="preserve">, </w:t>
      </w:r>
      <w:r w:rsidRPr="00F00E5A">
        <w:rPr>
          <w:rStyle w:val="Emphasis"/>
          <w:highlight w:val="green"/>
        </w:rPr>
        <w:t>wetlands drained</w:t>
      </w:r>
      <w:r w:rsidRPr="00F00E5A">
        <w:rPr>
          <w:rStyle w:val="StyleUnderline"/>
          <w:highlight w:val="green"/>
        </w:rPr>
        <w:t xml:space="preserve"> and</w:t>
      </w:r>
      <w:r w:rsidRPr="00F00E5A">
        <w:rPr>
          <w:sz w:val="12"/>
        </w:rPr>
        <w:t xml:space="preserve"> the exploitation of </w:t>
      </w:r>
      <w:r w:rsidRPr="00F00E5A">
        <w:rPr>
          <w:rStyle w:val="StyleUnderline"/>
        </w:rPr>
        <w:t xml:space="preserve">oil, gas and </w:t>
      </w:r>
      <w:r w:rsidRPr="00F00E5A">
        <w:rPr>
          <w:rStyle w:val="StyleUnderline"/>
          <w:highlight w:val="green"/>
        </w:rPr>
        <w:t>coal accelerating</w:t>
      </w:r>
      <w:r w:rsidRPr="00F00E5A">
        <w:rPr>
          <w:sz w:val="12"/>
        </w:rPr>
        <w:t>, as long as there is demand</w:t>
      </w:r>
      <w:r w:rsidRPr="00F00E5A">
        <w:rPr>
          <w:rStyle w:val="StyleUnderline"/>
        </w:rPr>
        <w:t xml:space="preserve">. It also means that huge savings, among them pension funds, are </w:t>
      </w:r>
      <w:r w:rsidRPr="00F00E5A">
        <w:rPr>
          <w:rStyle w:val="Emphasis"/>
        </w:rPr>
        <w:t>locked</w:t>
      </w:r>
      <w:r w:rsidRPr="00F00E5A">
        <w:rPr>
          <w:sz w:val="12"/>
        </w:rPr>
        <w:t xml:space="preserve"> into investments </w:t>
      </w:r>
      <w:r w:rsidRPr="00F00E5A">
        <w:rPr>
          <w:rStyle w:val="StyleUnderline"/>
        </w:rPr>
        <w:t>in fossil-based assets</w:t>
      </w:r>
      <w:r w:rsidRPr="00F00E5A">
        <w:rPr>
          <w:sz w:val="12"/>
        </w:rPr>
        <w:t xml:space="preserve">. Such </w:t>
      </w:r>
      <w:r w:rsidRPr="00F00E5A">
        <w:rPr>
          <w:rStyle w:val="StyleUnderline"/>
        </w:rPr>
        <w:t>assets are increasingly looked upon as high-risk assets</w:t>
      </w:r>
      <w:r w:rsidRPr="00F00E5A">
        <w:rPr>
          <w:sz w:val="12"/>
        </w:rPr>
        <w:t xml:space="preserve"> (see Sect. 3.4).  </w:t>
      </w:r>
    </w:p>
    <w:p w14:paraId="1C87D512" w14:textId="77777777" w:rsidR="003B78DE" w:rsidRPr="00F00E5A" w:rsidRDefault="003B78DE" w:rsidP="003B78DE">
      <w:pPr>
        <w:ind w:left="720"/>
        <w:rPr>
          <w:sz w:val="16"/>
        </w:rPr>
      </w:pPr>
    </w:p>
    <w:p w14:paraId="2205E450" w14:textId="77777777" w:rsidR="003B78DE" w:rsidRPr="00F00E5A" w:rsidRDefault="003B78DE" w:rsidP="003B78DE">
      <w:pPr>
        <w:pStyle w:val="Heading4"/>
        <w:rPr>
          <w:rFonts w:cs="Calibri"/>
        </w:rPr>
      </w:pPr>
      <w:r w:rsidRPr="00F00E5A">
        <w:rPr>
          <w:rFonts w:cs="Calibri"/>
        </w:rPr>
        <w:t xml:space="preserve">Vote negative for </w:t>
      </w:r>
      <w:r w:rsidRPr="00F00E5A">
        <w:rPr>
          <w:rFonts w:cs="Calibri"/>
          <w:u w:val="single"/>
        </w:rPr>
        <w:t>proletarian internationalism</w:t>
      </w:r>
      <w:r w:rsidRPr="00F00E5A">
        <w:rPr>
          <w:rFonts w:cs="Calibri"/>
        </w:rPr>
        <w:t xml:space="preserve"> -- only an </w:t>
      </w:r>
      <w:r w:rsidRPr="00F00E5A">
        <w:rPr>
          <w:rFonts w:cs="Calibri"/>
          <w:u w:val="single"/>
        </w:rPr>
        <w:t>organized global revolutionary struggle</w:t>
      </w:r>
      <w:r w:rsidRPr="00F00E5A">
        <w:rPr>
          <w:rFonts w:cs="Calibri"/>
        </w:rPr>
        <w:t xml:space="preserve"> can overcome the destruction of capitalism.</w:t>
      </w:r>
    </w:p>
    <w:p w14:paraId="5714A38F" w14:textId="77777777" w:rsidR="003B78DE" w:rsidRPr="00F00E5A" w:rsidRDefault="003B78DE" w:rsidP="003B78DE">
      <w:pPr>
        <w:rPr>
          <w:sz w:val="18"/>
          <w:szCs w:val="18"/>
        </w:rPr>
      </w:pPr>
      <w:r w:rsidRPr="00F00E5A">
        <w:rPr>
          <w:rStyle w:val="Style13ptBold"/>
        </w:rPr>
        <w:t>Anastasi et al, 18</w:t>
      </w:r>
      <w:r w:rsidRPr="00F00E5A">
        <w:t xml:space="preserve"> </w:t>
      </w:r>
      <w:r w:rsidRPr="00F00E5A">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Cinzia Arruzza, Associate Professor of Philosophy at the New School for Social Research; Robert Cavooris, UC Santa Cruz graduate student and union representative, History of Consciousness Department; Maya Andrea Gonzalez, communist and revolutionary feminist in the Bay Area, graduate student in the Department of History of Consciousness at UC Santa Cruz; Asad Haider, Assistant Professor of Philosophy @ The New School, founding editor of Viewpoint Magazine, PhD in History of Consciousness Department @ UC Santa Cruz; Shuja Haider, widely-published writer and musician based in Brooklyn; Bue Rübner Hansen, writer and activist researcher in the Britain, Barcelona, and in migrant and refugee solidarity movements, PhD from Queen Mary University; Patrick King, graduate student at UC Santa Cruz; Rosa Lee, communist organizer and member of the Viewpoint editorial collective; Ben Mabie, managing editor at Viewpoint and editorial assistant at Verso Books, UCSC graduate; Sarah Mason, member of the Viewpoint editorial collective; Liz Mason-Deese, Assistant Professor, Department of Geography and Geoinformation Science, George Mason University; Dave Mesing, PhD student in Philosophy @ Villanova University; Magally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Salar Mohandesi, Assistant Professor of History @ Bowdoin; Gavin Mueller, Lecturer in Media Studies at the University of Amsterdam, former contributing editor @ Jacobin; Evan Calder Williams, writer, translater,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F00E5A">
        <w:rPr>
          <w:i/>
          <w:iCs/>
          <w:sz w:val="12"/>
          <w:szCs w:val="12"/>
        </w:rPr>
        <w:t>Viewpoint Magazine</w:t>
      </w:r>
      <w:r w:rsidRPr="00F00E5A">
        <w:rPr>
          <w:sz w:val="12"/>
          <w:szCs w:val="12"/>
        </w:rPr>
        <w:t xml:space="preserve">, Issue 6, February 1, 2018, </w:t>
      </w:r>
      <w:hyperlink r:id="rId13" w:history="1">
        <w:r w:rsidRPr="00F00E5A">
          <w:rPr>
            <w:rStyle w:val="Hyperlink"/>
            <w:sz w:val="12"/>
            <w:szCs w:val="12"/>
          </w:rPr>
          <w:t>https://www.viewpointmag.com/2018/02/01/internationalism-against-imperialism/</w:t>
        </w:r>
      </w:hyperlink>
      <w:r w:rsidRPr="00F00E5A">
        <w:rPr>
          <w:sz w:val="12"/>
          <w:szCs w:val="12"/>
        </w:rPr>
        <w:t>)</w:t>
      </w:r>
    </w:p>
    <w:p w14:paraId="4DD37E43" w14:textId="77777777" w:rsidR="003B78DE" w:rsidRPr="00F00E5A" w:rsidRDefault="003B78DE" w:rsidP="003B78DE">
      <w:pPr>
        <w:rPr>
          <w:sz w:val="14"/>
        </w:rPr>
      </w:pPr>
      <w:r w:rsidRPr="00F00E5A">
        <w:rPr>
          <w:rStyle w:val="StyleUnderline"/>
        </w:rPr>
        <w:t xml:space="preserve">The challenge of </w:t>
      </w:r>
      <w:r w:rsidRPr="00F00E5A">
        <w:rPr>
          <w:rStyle w:val="Emphasis"/>
        </w:rPr>
        <w:t>reactivating</w:t>
      </w:r>
      <w:r w:rsidRPr="00F00E5A">
        <w:rPr>
          <w:rStyle w:val="StyleUnderline"/>
        </w:rPr>
        <w:t xml:space="preserve"> an </w:t>
      </w:r>
      <w:r w:rsidRPr="00F00E5A">
        <w:rPr>
          <w:rStyle w:val="Emphasis"/>
        </w:rPr>
        <w:t xml:space="preserve">effective </w:t>
      </w:r>
      <w:r w:rsidRPr="00F00E5A">
        <w:rPr>
          <w:rStyle w:val="Emphasis"/>
          <w:highlight w:val="green"/>
        </w:rPr>
        <w:t>proletarian internationalism</w:t>
      </w:r>
      <w:r w:rsidRPr="00F00E5A">
        <w:rPr>
          <w:rStyle w:val="StyleUnderline"/>
          <w:highlight w:val="green"/>
        </w:rPr>
        <w:t xml:space="preserve"> is </w:t>
      </w:r>
      <w:r w:rsidRPr="00F00E5A">
        <w:rPr>
          <w:rStyle w:val="StyleUnderline"/>
        </w:rPr>
        <w:t xml:space="preserve">made even more </w:t>
      </w:r>
      <w:r w:rsidRPr="00F00E5A">
        <w:rPr>
          <w:rStyle w:val="Emphasis"/>
          <w:highlight w:val="green"/>
        </w:rPr>
        <w:t>urgent</w:t>
      </w:r>
      <w:r w:rsidRPr="00F00E5A">
        <w:rPr>
          <w:rStyle w:val="StyleUnderline"/>
          <w:highlight w:val="green"/>
        </w:rPr>
        <w:t xml:space="preserve"> </w:t>
      </w:r>
      <w:r w:rsidRPr="00F00E5A">
        <w:rPr>
          <w:rStyle w:val="StyleUnderline"/>
        </w:rPr>
        <w:t xml:space="preserve">by the </w:t>
      </w:r>
      <w:r w:rsidRPr="00F00E5A">
        <w:rPr>
          <w:rStyle w:val="Emphasis"/>
        </w:rPr>
        <w:t>aggressive rise of right-wing nationalisms</w:t>
      </w:r>
      <w:r w:rsidRPr="00F00E5A">
        <w:rPr>
          <w:sz w:val="14"/>
        </w:rPr>
        <w:t xml:space="preserve">, which have taken a range of organizational and ideological guises. </w:t>
      </w:r>
      <w:r w:rsidRPr="00F00E5A">
        <w:rPr>
          <w:rStyle w:val="StyleUnderline"/>
        </w:rPr>
        <w:t xml:space="preserve">The clarified </w:t>
      </w:r>
      <w:r w:rsidRPr="00F00E5A">
        <w:rPr>
          <w:rStyle w:val="Emphasis"/>
        </w:rPr>
        <w:t>ideological form</w:t>
      </w:r>
      <w:r w:rsidRPr="00F00E5A">
        <w:rPr>
          <w:rStyle w:val="StyleUnderline"/>
        </w:rPr>
        <w:t xml:space="preserve"> of this rightward shift is an </w:t>
      </w:r>
      <w:r w:rsidRPr="00F00E5A">
        <w:rPr>
          <w:rStyle w:val="Emphasis"/>
        </w:rPr>
        <w:t>emboldened “possessive nationalism</w:t>
      </w:r>
      <w:r w:rsidRPr="00F00E5A">
        <w:rPr>
          <w:rStyle w:val="StyleUnderline"/>
        </w:rPr>
        <w:t>” in the North</w:t>
      </w:r>
      <w:r w:rsidRPr="00F00E5A">
        <w:rPr>
          <w:sz w:val="14"/>
        </w:rPr>
        <w:t xml:space="preserve">, </w:t>
      </w:r>
      <w:r w:rsidRPr="00F00E5A">
        <w:rPr>
          <w:rStyle w:val="StyleUnderline"/>
        </w:rPr>
        <w:t xml:space="preserve">which revolves around </w:t>
      </w:r>
      <w:r w:rsidRPr="00F00E5A">
        <w:rPr>
          <w:rStyle w:val="Emphasis"/>
        </w:rPr>
        <w:t>restrictive immigration and trade policies</w:t>
      </w:r>
      <w:r w:rsidRPr="00F00E5A">
        <w:rPr>
          <w:rStyle w:val="StyleUnderline"/>
        </w:rPr>
        <w:t xml:space="preserve">, as responses to the </w:t>
      </w:r>
      <w:r w:rsidRPr="00F00E5A">
        <w:rPr>
          <w:rStyle w:val="Emphasis"/>
        </w:rPr>
        <w:t>perceived erosion of territorial logics of sovereignty</w:t>
      </w:r>
      <w:r w:rsidRPr="00F00E5A">
        <w:rPr>
          <w:rStyle w:val="StyleUnderline"/>
        </w:rPr>
        <w:t xml:space="preserve">, and the </w:t>
      </w:r>
      <w:r w:rsidRPr="00F00E5A">
        <w:rPr>
          <w:rStyle w:val="Emphasis"/>
        </w:rPr>
        <w:t>hybridization of the ethno-national community</w:t>
      </w:r>
      <w:r w:rsidRPr="00F00E5A">
        <w:rPr>
          <w:sz w:val="14"/>
        </w:rPr>
        <w:t xml:space="preserve">.10 </w:t>
      </w:r>
      <w:r w:rsidRPr="00F00E5A">
        <w:rPr>
          <w:rStyle w:val="StyleUnderline"/>
        </w:rPr>
        <w:t xml:space="preserve">Any prolonged combat against these nativist impulses – especially as they seep into </w:t>
      </w:r>
      <w:r w:rsidRPr="00F00E5A">
        <w:rPr>
          <w:rStyle w:val="Emphasis"/>
        </w:rPr>
        <w:t>social-democratic</w:t>
      </w:r>
      <w:r w:rsidRPr="00F00E5A">
        <w:rPr>
          <w:rStyle w:val="StyleUnderline"/>
        </w:rPr>
        <w:t xml:space="preserve"> or left-liberal </w:t>
      </w:r>
      <w:r w:rsidRPr="00F00E5A">
        <w:rPr>
          <w:rStyle w:val="Emphasis"/>
        </w:rPr>
        <w:t>parties</w:t>
      </w:r>
      <w:r w:rsidRPr="00F00E5A">
        <w:rPr>
          <w:rStyle w:val="StyleUnderline"/>
        </w:rPr>
        <w:t xml:space="preserve"> in Europe and the United States – will need to reinforce the link between migration and imperialism</w:t>
      </w:r>
      <w:r w:rsidRPr="00F00E5A">
        <w:rPr>
          <w:sz w:val="14"/>
        </w:rPr>
        <w:t xml:space="preserve">, the former in many ways constituting the reflux of the latter. Here </w:t>
      </w:r>
      <w:r w:rsidRPr="00F00E5A">
        <w:rPr>
          <w:rStyle w:val="StyleUnderline"/>
        </w:rPr>
        <w:t xml:space="preserve">we might center the rich legacy and </w:t>
      </w:r>
      <w:r w:rsidRPr="00F00E5A">
        <w:rPr>
          <w:rStyle w:val="Emphasis"/>
        </w:rPr>
        <w:t>actuality of migrant struggles for communist politics</w:t>
      </w:r>
      <w:r w:rsidRPr="00F00E5A">
        <w:rPr>
          <w:rStyle w:val="StyleUnderline"/>
        </w:rPr>
        <w:t xml:space="preserve">, and how questions of </w:t>
      </w:r>
      <w:r w:rsidRPr="00F00E5A">
        <w:rPr>
          <w:rStyle w:val="Emphasis"/>
        </w:rPr>
        <w:t>mobility</w:t>
      </w:r>
      <w:r w:rsidRPr="00F00E5A">
        <w:rPr>
          <w:rStyle w:val="StyleUnderline"/>
        </w:rPr>
        <w:t xml:space="preserve">, </w:t>
      </w:r>
      <w:r w:rsidRPr="00F00E5A">
        <w:rPr>
          <w:rStyle w:val="Emphasis"/>
        </w:rPr>
        <w:t>control</w:t>
      </w:r>
      <w:r w:rsidRPr="00F00E5A">
        <w:rPr>
          <w:rStyle w:val="StyleUnderline"/>
        </w:rPr>
        <w:t xml:space="preserve">, </w:t>
      </w:r>
      <w:r w:rsidRPr="00F00E5A">
        <w:rPr>
          <w:rStyle w:val="Emphasis"/>
        </w:rPr>
        <w:t>and</w:t>
      </w:r>
      <w:r w:rsidRPr="00F00E5A">
        <w:rPr>
          <w:rStyle w:val="StyleUnderline"/>
        </w:rPr>
        <w:t xml:space="preserve"> </w:t>
      </w:r>
      <w:r w:rsidRPr="00F00E5A">
        <w:rPr>
          <w:rStyle w:val="Emphasis"/>
        </w:rPr>
        <w:t>dispossession</w:t>
      </w:r>
      <w:r w:rsidRPr="00F00E5A">
        <w:rPr>
          <w:rStyle w:val="StyleUnderline"/>
        </w:rPr>
        <w:t xml:space="preserve"> are now at </w:t>
      </w:r>
      <w:r w:rsidRPr="00F00E5A">
        <w:rPr>
          <w:rStyle w:val="Emphasis"/>
        </w:rPr>
        <w:t>the core of imperialist dynamics</w:t>
      </w:r>
      <w:r w:rsidRPr="00F00E5A">
        <w:rPr>
          <w:sz w:val="14"/>
        </w:rPr>
        <w:t>. The political and social, informal and formal spaces of migration remain an open field for investigation. As Etienne Balibar noted over 40 years ago, “</w:t>
      </w:r>
      <w:r w:rsidRPr="00F00E5A">
        <w:rPr>
          <w:rStyle w:val="StyleUnderline"/>
        </w:rPr>
        <w:t xml:space="preserve">the concrete knowledge of the causes and effects of immigration is a two-way guiding thread towards an </w:t>
      </w:r>
      <w:r w:rsidRPr="00F00E5A">
        <w:rPr>
          <w:rStyle w:val="Emphasis"/>
        </w:rPr>
        <w:t>understanding of imperialism</w:t>
      </w:r>
      <w:r w:rsidRPr="00F00E5A">
        <w:rPr>
          <w:rStyle w:val="StyleUnderline"/>
        </w:rPr>
        <w:t xml:space="preserve">,” a </w:t>
      </w:r>
      <w:r w:rsidRPr="00F00E5A">
        <w:rPr>
          <w:rStyle w:val="Emphasis"/>
        </w:rPr>
        <w:t>methodological</w:t>
      </w:r>
      <w:r w:rsidRPr="00F00E5A">
        <w:rPr>
          <w:rStyle w:val="StyleUnderline"/>
        </w:rPr>
        <w:t xml:space="preserve"> </w:t>
      </w:r>
      <w:r w:rsidRPr="00F00E5A">
        <w:rPr>
          <w:rStyle w:val="Emphasis"/>
        </w:rPr>
        <w:t>linkage</w:t>
      </w:r>
      <w:r w:rsidRPr="00F00E5A">
        <w:rPr>
          <w:rStyle w:val="StyleUnderline"/>
        </w:rPr>
        <w:t xml:space="preserve"> which “renders </w:t>
      </w:r>
      <w:r w:rsidRPr="00F00E5A">
        <w:rPr>
          <w:rStyle w:val="Emphasis"/>
          <w:highlight w:val="green"/>
        </w:rPr>
        <w:t>internationalism</w:t>
      </w:r>
      <w:r w:rsidRPr="00F00E5A">
        <w:rPr>
          <w:rStyle w:val="StyleUnderline"/>
        </w:rPr>
        <w:t>, more than ever, the very condition of struggles for workers’ liberation.</w:t>
      </w:r>
      <w:r w:rsidRPr="00F00E5A">
        <w:rPr>
          <w:sz w:val="14"/>
        </w:rPr>
        <w:t xml:space="preserve">”11 </w:t>
      </w:r>
      <w:r w:rsidRPr="00F00E5A">
        <w:rPr>
          <w:rStyle w:val="Emphasis"/>
        </w:rPr>
        <w:t xml:space="preserve">This </w:t>
      </w:r>
      <w:r w:rsidRPr="00F00E5A">
        <w:rPr>
          <w:rStyle w:val="StyleUnderline"/>
          <w:highlight w:val="green"/>
        </w:rPr>
        <w:t xml:space="preserve">raises the </w:t>
      </w:r>
      <w:r w:rsidRPr="00F00E5A">
        <w:rPr>
          <w:rStyle w:val="Emphasis"/>
        </w:rPr>
        <w:t xml:space="preserve">practical </w:t>
      </w:r>
      <w:r w:rsidRPr="00F00E5A">
        <w:rPr>
          <w:rStyle w:val="Emphasis"/>
          <w:highlight w:val="green"/>
        </w:rPr>
        <w:t xml:space="preserve">necessity </w:t>
      </w:r>
      <w:r w:rsidRPr="00F00E5A">
        <w:rPr>
          <w:rStyle w:val="StyleUnderline"/>
          <w:highlight w:val="green"/>
        </w:rPr>
        <w:t xml:space="preserve">of </w:t>
      </w:r>
      <w:r w:rsidRPr="00F00E5A">
        <w:rPr>
          <w:rStyle w:val="StyleUnderline"/>
        </w:rPr>
        <w:t>reconsidering the</w:t>
      </w:r>
      <w:r w:rsidRPr="00F00E5A">
        <w:rPr>
          <w:rStyle w:val="Emphasis"/>
        </w:rPr>
        <w:t xml:space="preserve"> tactical repertoire and strategic horizons of </w:t>
      </w:r>
      <w:r w:rsidRPr="00F00E5A">
        <w:rPr>
          <w:rStyle w:val="Emphasis"/>
          <w:highlight w:val="green"/>
        </w:rPr>
        <w:t>anti-imperialism</w:t>
      </w:r>
      <w:r w:rsidRPr="00F00E5A">
        <w:rPr>
          <w:sz w:val="14"/>
        </w:rPr>
        <w:t xml:space="preserve">. </w:t>
      </w:r>
      <w:r w:rsidRPr="00F00E5A">
        <w:rPr>
          <w:rStyle w:val="StyleUnderline"/>
        </w:rPr>
        <w:t>The</w:t>
      </w:r>
      <w:r w:rsidRPr="00F00E5A">
        <w:rPr>
          <w:sz w:val="14"/>
        </w:rPr>
        <w:t xml:space="preserve"> nearly two-decades-long “</w:t>
      </w:r>
      <w:r w:rsidRPr="00F00E5A">
        <w:rPr>
          <w:rStyle w:val="StyleUnderline"/>
        </w:rPr>
        <w:t xml:space="preserve">War on Terror” – a euphemism for a war on human welfare in the Middle East and a war against Muslims at home – has proven to be a difficult nub for anti-war and </w:t>
      </w:r>
      <w:r w:rsidRPr="00F00E5A">
        <w:rPr>
          <w:rStyle w:val="Emphasis"/>
        </w:rPr>
        <w:t>anti-militarist activism in “the belly of the beast</w:t>
      </w:r>
      <w:r w:rsidRPr="00F00E5A">
        <w:rPr>
          <w:rStyle w:val="StyleUnderline"/>
        </w:rPr>
        <w:t>,” particularly as U.S. violence, amidst ever-shallower domestic hegemony, takes forms other than that of U.S. boots on the ground</w:t>
      </w:r>
      <w:r w:rsidRPr="00F00E5A">
        <w:rPr>
          <w:sz w:val="14"/>
        </w:rPr>
        <w:t xml:space="preserve">. </w:t>
      </w:r>
      <w:r w:rsidRPr="00F00E5A">
        <w:rPr>
          <w:rStyle w:val="Emphasis"/>
        </w:rPr>
        <w:t>The</w:t>
      </w:r>
      <w:r w:rsidRPr="00F00E5A">
        <w:rPr>
          <w:sz w:val="14"/>
        </w:rPr>
        <w:t xml:space="preserve"> fading – or </w:t>
      </w:r>
      <w:r w:rsidRPr="00F00E5A">
        <w:rPr>
          <w:rStyle w:val="Emphasis"/>
        </w:rPr>
        <w:t>destruction</w:t>
      </w:r>
      <w:r w:rsidRPr="00F00E5A">
        <w:rPr>
          <w:rStyle w:val="StyleUnderline"/>
        </w:rPr>
        <w:t xml:space="preserve"> – of the</w:t>
      </w:r>
      <w:r w:rsidRPr="00F00E5A">
        <w:rPr>
          <w:rStyle w:val="Emphasis"/>
        </w:rPr>
        <w:t xml:space="preserve"> anti-war movement after 2005</w:t>
      </w:r>
      <w:r w:rsidRPr="00F00E5A">
        <w:rPr>
          <w:sz w:val="14"/>
        </w:rPr>
        <w:t xml:space="preserve">, </w:t>
      </w:r>
      <w:r w:rsidRPr="00F00E5A">
        <w:rPr>
          <w:rStyle w:val="StyleUnderline"/>
        </w:rPr>
        <w:t xml:space="preserve">following massive demonstrations against the invasion of Iraq which featured considerable grassroots mobilization, </w:t>
      </w:r>
      <w:r w:rsidRPr="00F00E5A">
        <w:rPr>
          <w:rStyle w:val="Emphasis"/>
        </w:rPr>
        <w:t>is a critical episode</w:t>
      </w:r>
      <w:r w:rsidRPr="00F00E5A">
        <w:rPr>
          <w:rStyle w:val="StyleUnderline"/>
        </w:rPr>
        <w:t xml:space="preserve"> to </w:t>
      </w:r>
      <w:r w:rsidRPr="00F00E5A">
        <w:rPr>
          <w:rStyle w:val="StyleUnderline"/>
        </w:rPr>
        <w:lastRenderedPageBreak/>
        <w:t>reflect upon</w:t>
      </w:r>
      <w:r w:rsidRPr="00F00E5A">
        <w:rPr>
          <w:sz w:val="14"/>
        </w:rPr>
        <w:t xml:space="preserve">. </w:t>
      </w:r>
      <w:r w:rsidRPr="00F00E5A">
        <w:rPr>
          <w:rStyle w:val="StyleUnderline"/>
        </w:rPr>
        <w:t xml:space="preserve">The ubiquity of manned and unmanned aerial bombardment, the diffuse and often cloaked nature of </w:t>
      </w:r>
      <w:r w:rsidRPr="00F00E5A">
        <w:rPr>
          <w:rStyle w:val="StyleUnderline"/>
          <w:highlight w:val="green"/>
        </w:rPr>
        <w:t xml:space="preserve">counterinsurgency </w:t>
      </w:r>
      <w:r w:rsidRPr="00F00E5A">
        <w:rPr>
          <w:rStyle w:val="StyleUnderline"/>
        </w:rPr>
        <w:t xml:space="preserve">operations, the </w:t>
      </w:r>
      <w:r w:rsidRPr="00F00E5A">
        <w:rPr>
          <w:rStyle w:val="StyleUnderline"/>
          <w:highlight w:val="green"/>
        </w:rPr>
        <w:t xml:space="preserve">multiplication of </w:t>
      </w:r>
      <w:r w:rsidRPr="00F00E5A">
        <w:rPr>
          <w:rStyle w:val="StyleUnderline"/>
        </w:rPr>
        <w:t xml:space="preserve">U.S. </w:t>
      </w:r>
      <w:r w:rsidRPr="00F00E5A">
        <w:rPr>
          <w:rStyle w:val="StyleUnderline"/>
          <w:highlight w:val="green"/>
        </w:rPr>
        <w:t>proxies</w:t>
      </w:r>
      <w:r w:rsidRPr="00F00E5A">
        <w:rPr>
          <w:rStyle w:val="StyleUnderline"/>
        </w:rPr>
        <w:t xml:space="preserve">, and dense financial ties have </w:t>
      </w:r>
      <w:r w:rsidRPr="00F00E5A">
        <w:rPr>
          <w:rStyle w:val="StyleUnderline"/>
          <w:highlight w:val="green"/>
        </w:rPr>
        <w:t xml:space="preserve">rendered </w:t>
      </w:r>
      <w:r w:rsidRPr="00F00E5A">
        <w:rPr>
          <w:rStyle w:val="StyleUnderline"/>
        </w:rPr>
        <w:t xml:space="preserve">the </w:t>
      </w:r>
      <w:r w:rsidRPr="00F00E5A">
        <w:rPr>
          <w:rStyle w:val="Emphasis"/>
          <w:highlight w:val="green"/>
        </w:rPr>
        <w:t>military conflicts</w:t>
      </w:r>
      <w:r w:rsidRPr="00F00E5A">
        <w:rPr>
          <w:rStyle w:val="Emphasis"/>
        </w:rPr>
        <w:t xml:space="preserve"> of U.S. empire</w:t>
      </w:r>
      <w:r w:rsidRPr="00F00E5A">
        <w:rPr>
          <w:rStyle w:val="StyleUnderline"/>
        </w:rPr>
        <w:t xml:space="preserve">, perhaps the most visible manifestation of imperialism, an </w:t>
      </w:r>
      <w:r w:rsidRPr="00F00E5A">
        <w:rPr>
          <w:rStyle w:val="Emphasis"/>
          <w:highlight w:val="green"/>
        </w:rPr>
        <w:t xml:space="preserve">asymmetrical </w:t>
      </w:r>
      <w:r w:rsidRPr="00F00E5A">
        <w:rPr>
          <w:rStyle w:val="Emphasis"/>
        </w:rPr>
        <w:t>yet constant presence</w:t>
      </w:r>
      <w:r w:rsidRPr="00F00E5A">
        <w:rPr>
          <w:sz w:val="14"/>
        </w:rPr>
        <w:t xml:space="preserve">. </w:t>
      </w:r>
      <w:r w:rsidRPr="00F00E5A">
        <w:rPr>
          <w:rStyle w:val="Emphasis"/>
          <w:szCs w:val="26"/>
          <w:highlight w:val="green"/>
        </w:rPr>
        <w:t xml:space="preserve">Any </w:t>
      </w:r>
      <w:r w:rsidRPr="00F00E5A">
        <w:rPr>
          <w:rStyle w:val="Emphasis"/>
          <w:szCs w:val="26"/>
        </w:rPr>
        <w:t xml:space="preserve">sustained </w:t>
      </w:r>
      <w:r w:rsidRPr="00F00E5A">
        <w:rPr>
          <w:rStyle w:val="Emphasis"/>
          <w:szCs w:val="26"/>
          <w:highlight w:val="green"/>
        </w:rPr>
        <w:t xml:space="preserve">fight </w:t>
      </w:r>
      <w:r w:rsidRPr="00F00E5A">
        <w:rPr>
          <w:rStyle w:val="Emphasis"/>
          <w:szCs w:val="26"/>
        </w:rPr>
        <w:t xml:space="preserve">against it </w:t>
      </w:r>
      <w:r w:rsidRPr="00F00E5A">
        <w:rPr>
          <w:rStyle w:val="Emphasis"/>
          <w:szCs w:val="26"/>
          <w:highlight w:val="green"/>
        </w:rPr>
        <w:t>must be coordinated around several fronts</w:t>
      </w:r>
      <w:r w:rsidRPr="00F00E5A">
        <w:rPr>
          <w:sz w:val="14"/>
        </w:rPr>
        <w:t xml:space="preserve">. </w:t>
      </w:r>
      <w:r w:rsidRPr="00F00E5A">
        <w:rPr>
          <w:rStyle w:val="StyleUnderline"/>
        </w:rPr>
        <w:t xml:space="preserve">Recent experiences of mass protest show that a powerful anti-war movement, if it is to reappear, would do so in an altered shape and in </w:t>
      </w:r>
      <w:r w:rsidRPr="00F00E5A">
        <w:rPr>
          <w:rStyle w:val="Emphasis"/>
          <w:szCs w:val="26"/>
        </w:rPr>
        <w:t>close relation</w:t>
      </w:r>
      <w:r w:rsidRPr="00F00E5A">
        <w:rPr>
          <w:rStyle w:val="StyleUnderline"/>
          <w:szCs w:val="26"/>
        </w:rPr>
        <w:t xml:space="preserve"> to other </w:t>
      </w:r>
      <w:r w:rsidRPr="00F00E5A">
        <w:rPr>
          <w:rStyle w:val="Emphasis"/>
          <w:szCs w:val="26"/>
        </w:rPr>
        <w:t>insurgent forces</w:t>
      </w:r>
      <w:r w:rsidRPr="00F00E5A">
        <w:rPr>
          <w:rStyle w:val="StyleUnderline"/>
        </w:rPr>
        <w:t xml:space="preserve"> in society, </w:t>
      </w:r>
      <w:r w:rsidRPr="00F00E5A">
        <w:rPr>
          <w:rStyle w:val="Emphasis"/>
        </w:rPr>
        <w:t>an extension of their</w:t>
      </w:r>
      <w:r w:rsidRPr="00F00E5A">
        <w:rPr>
          <w:rStyle w:val="StyleUnderline"/>
        </w:rPr>
        <w:t xml:space="preserve"> discursive and </w:t>
      </w:r>
      <w:r w:rsidRPr="00F00E5A">
        <w:rPr>
          <w:rStyle w:val="Emphasis"/>
        </w:rPr>
        <w:t>strategic reach</w:t>
      </w:r>
      <w:r w:rsidRPr="00F00E5A">
        <w:rPr>
          <w:rStyle w:val="StyleUnderline"/>
        </w:rPr>
        <w:t xml:space="preserve">. The high level of organized </w:t>
      </w:r>
      <w:r w:rsidRPr="00F00E5A">
        <w:rPr>
          <w:rStyle w:val="StyleUnderline"/>
          <w:highlight w:val="green"/>
        </w:rPr>
        <w:t>resistance to</w:t>
      </w:r>
      <w:r w:rsidRPr="00F00E5A">
        <w:rPr>
          <w:rStyle w:val="StyleUnderline"/>
        </w:rPr>
        <w:t xml:space="preserve"> militarized </w:t>
      </w:r>
      <w:r w:rsidRPr="00F00E5A">
        <w:rPr>
          <w:rStyle w:val="StyleUnderline"/>
          <w:highlight w:val="green"/>
        </w:rPr>
        <w:t>border security</w:t>
      </w:r>
      <w:r w:rsidRPr="00F00E5A">
        <w:rPr>
          <w:rStyle w:val="StyleUnderline"/>
        </w:rPr>
        <w:t xml:space="preserve"> and repressive immigration policies</w:t>
      </w:r>
      <w:r w:rsidRPr="00F00E5A">
        <w:rPr>
          <w:sz w:val="14"/>
        </w:rPr>
        <w:t xml:space="preserve">, </w:t>
      </w:r>
      <w:r w:rsidRPr="00F00E5A">
        <w:rPr>
          <w:rStyle w:val="StyleUnderline"/>
        </w:rPr>
        <w:t>the environmentalist/anti-extractivist campaigns around</w:t>
      </w:r>
      <w:r w:rsidRPr="00F00E5A">
        <w:rPr>
          <w:sz w:val="14"/>
        </w:rPr>
        <w:t xml:space="preserve"> </w:t>
      </w:r>
      <w:r w:rsidRPr="00F00E5A">
        <w:rPr>
          <w:rStyle w:val="Emphasis"/>
          <w:highlight w:val="green"/>
        </w:rPr>
        <w:t>Standing Rock</w:t>
      </w:r>
      <w:r w:rsidRPr="00F00E5A">
        <w:rPr>
          <w:sz w:val="14"/>
        </w:rPr>
        <w:t xml:space="preserve"> and elsewhere, and </w:t>
      </w:r>
      <w:r w:rsidRPr="00F00E5A">
        <w:rPr>
          <w:rStyle w:val="StyleUnderline"/>
        </w:rPr>
        <w:t>the nascent coalitions and activist milieus that have been fortified through</w:t>
      </w:r>
      <w:r w:rsidRPr="00F00E5A">
        <w:rPr>
          <w:rStyle w:val="Emphasis"/>
        </w:rPr>
        <w:t xml:space="preserve"> </w:t>
      </w:r>
      <w:r w:rsidRPr="00F00E5A">
        <w:rPr>
          <w:rStyle w:val="StyleUnderline"/>
          <w:highlight w:val="green"/>
        </w:rPr>
        <w:t>the</w:t>
      </w:r>
      <w:r w:rsidRPr="00F00E5A">
        <w:rPr>
          <w:rStyle w:val="StyleUnderline"/>
        </w:rPr>
        <w:t xml:space="preserve"> </w:t>
      </w:r>
      <w:r w:rsidRPr="00F00E5A">
        <w:rPr>
          <w:rStyle w:val="Emphasis"/>
          <w:highlight w:val="green"/>
        </w:rPr>
        <w:t>I</w:t>
      </w:r>
      <w:r w:rsidRPr="00F00E5A">
        <w:rPr>
          <w:rStyle w:val="Emphasis"/>
        </w:rPr>
        <w:t xml:space="preserve">nternational </w:t>
      </w:r>
      <w:r w:rsidRPr="00F00E5A">
        <w:rPr>
          <w:rStyle w:val="Emphasis"/>
          <w:highlight w:val="green"/>
        </w:rPr>
        <w:t>W</w:t>
      </w:r>
      <w:r w:rsidRPr="00F00E5A">
        <w:rPr>
          <w:rStyle w:val="Emphasis"/>
        </w:rPr>
        <w:t xml:space="preserve">omen’s </w:t>
      </w:r>
      <w:r w:rsidRPr="00F00E5A">
        <w:rPr>
          <w:rStyle w:val="Emphasis"/>
          <w:highlight w:val="green"/>
        </w:rPr>
        <w:t>S</w:t>
      </w:r>
      <w:r w:rsidRPr="00F00E5A">
        <w:rPr>
          <w:rStyle w:val="Emphasis"/>
        </w:rPr>
        <w:t>trike</w:t>
      </w:r>
      <w:r w:rsidRPr="00F00E5A">
        <w:rPr>
          <w:sz w:val="14"/>
        </w:rPr>
        <w:t xml:space="preserve"> </w:t>
      </w:r>
      <w:r w:rsidRPr="00F00E5A">
        <w:rPr>
          <w:rStyle w:val="StyleUnderline"/>
        </w:rPr>
        <w:t>initiatives (resonant with calls from Latin America for a new feminist international</w:t>
      </w:r>
      <w:r w:rsidRPr="00F00E5A">
        <w:rPr>
          <w:sz w:val="14"/>
        </w:rPr>
        <w:t xml:space="preserve">) </w:t>
      </w:r>
      <w:r w:rsidRPr="00F00E5A">
        <w:rPr>
          <w:rStyle w:val="StyleUnderline"/>
        </w:rPr>
        <w:t xml:space="preserve">indicate a real potential to </w:t>
      </w:r>
      <w:r w:rsidRPr="00F00E5A">
        <w:rPr>
          <w:rStyle w:val="StyleUnderline"/>
          <w:highlight w:val="green"/>
        </w:rPr>
        <w:t>build a “</w:t>
      </w:r>
      <w:r w:rsidRPr="00F00E5A">
        <w:rPr>
          <w:rStyle w:val="Emphasis"/>
          <w:szCs w:val="26"/>
          <w:highlight w:val="green"/>
        </w:rPr>
        <w:t>popular anti-imperialism</w:t>
      </w:r>
      <w:r w:rsidRPr="00F00E5A">
        <w:rPr>
          <w:sz w:val="14"/>
        </w:rPr>
        <w:t xml:space="preserve">” </w:t>
      </w:r>
      <w:r w:rsidRPr="00F00E5A">
        <w:rPr>
          <w:rStyle w:val="Emphasis"/>
          <w:highlight w:val="green"/>
        </w:rPr>
        <w:t xml:space="preserve">from </w:t>
      </w:r>
      <w:r w:rsidRPr="00F00E5A">
        <w:rPr>
          <w:rStyle w:val="Emphasis"/>
        </w:rPr>
        <w:t xml:space="preserve">grounded </w:t>
      </w:r>
      <w:r w:rsidRPr="00F00E5A">
        <w:rPr>
          <w:rStyle w:val="Emphasis"/>
          <w:highlight w:val="green"/>
        </w:rPr>
        <w:t xml:space="preserve">social struggles, connecting </w:t>
      </w:r>
      <w:r w:rsidRPr="00F00E5A">
        <w:rPr>
          <w:rStyle w:val="Emphasis"/>
        </w:rPr>
        <w:t>the sites of</w:t>
      </w:r>
      <w:r w:rsidRPr="00F00E5A">
        <w:rPr>
          <w:rStyle w:val="Emphasis"/>
          <w:highlight w:val="green"/>
        </w:rPr>
        <w:t xml:space="preserve"> contestation across</w:t>
      </w:r>
      <w:r w:rsidRPr="00F00E5A">
        <w:rPr>
          <w:rStyle w:val="Emphasis"/>
        </w:rPr>
        <w:t xml:space="preserve"> neo-colonial and </w:t>
      </w:r>
      <w:r w:rsidRPr="00F00E5A">
        <w:rPr>
          <w:rStyle w:val="Emphasis"/>
          <w:highlight w:val="green"/>
        </w:rPr>
        <w:t>imperial frontiers</w:t>
      </w:r>
      <w:r w:rsidRPr="00F00E5A">
        <w:rPr>
          <w:sz w:val="14"/>
        </w:rPr>
        <w:t xml:space="preserve">. One can see how </w:t>
      </w:r>
      <w:r w:rsidRPr="00F00E5A">
        <w:rPr>
          <w:rStyle w:val="StyleUnderline"/>
        </w:rPr>
        <w:t>this changes the aims and targets of alter-globalization movements</w:t>
      </w:r>
      <w:r w:rsidRPr="00F00E5A">
        <w:rPr>
          <w:rStyle w:val="StyleUnderline"/>
          <w:highlight w:val="green"/>
        </w:rPr>
        <w:t xml:space="preserve">, exemplified in </w:t>
      </w:r>
      <w:r w:rsidRPr="00F00E5A">
        <w:rPr>
          <w:rStyle w:val="StyleUnderline"/>
        </w:rPr>
        <w:t xml:space="preserve">the militancy of summit-hopping demos that directly confront leading economic and financial bodies, or in the </w:t>
      </w:r>
      <w:r w:rsidRPr="00F00E5A">
        <w:rPr>
          <w:rStyle w:val="Emphasis"/>
          <w:highlight w:val="green"/>
        </w:rPr>
        <w:t>parallel institution-building</w:t>
      </w:r>
      <w:r w:rsidRPr="00F00E5A">
        <w:rPr>
          <w:rStyle w:val="StyleUnderline"/>
        </w:rPr>
        <w:t xml:space="preserve"> and transnational networking of civil society organizations involved in the </w:t>
      </w:r>
      <w:r w:rsidRPr="00F00E5A">
        <w:rPr>
          <w:rStyle w:val="Emphasis"/>
        </w:rPr>
        <w:t>World Social Forums</w:t>
      </w:r>
      <w:r w:rsidRPr="00F00E5A">
        <w:rPr>
          <w:sz w:val="14"/>
        </w:rPr>
        <w:t xml:space="preserve">.12 A more adequate approach to questions of coordination and solidarity across borders would have to probe how </w:t>
      </w:r>
      <w:r w:rsidRPr="00F00E5A">
        <w:rPr>
          <w:rStyle w:val="Emphasis"/>
        </w:rPr>
        <w:t>political organization is tied to material practices of translation</w:t>
      </w:r>
      <w:r w:rsidRPr="00F00E5A">
        <w:rPr>
          <w:sz w:val="14"/>
        </w:rPr>
        <w:t xml:space="preserve">, and recognize that </w:t>
      </w:r>
      <w:r w:rsidRPr="00F00E5A">
        <w:rPr>
          <w:rStyle w:val="StyleUnderline"/>
        </w:rPr>
        <w:t>even localized concerns often involve the commonalities and divisions of the global labor force.13 The mutations of class struggle, where the wage-earning proletariat has given way to more diverse social alliances and associations</w:t>
      </w:r>
      <w:r w:rsidRPr="00F00E5A">
        <w:rPr>
          <w:sz w:val="14"/>
        </w:rPr>
        <w:t xml:space="preserve"> of what Göran Therborn calls the “</w:t>
      </w:r>
      <w:r w:rsidRPr="00F00E5A">
        <w:rPr>
          <w:rStyle w:val="StyleUnderline"/>
        </w:rPr>
        <w:t>plebeian strata</w:t>
      </w:r>
      <w:r w:rsidRPr="00F00E5A">
        <w:rPr>
          <w:sz w:val="14"/>
        </w:rPr>
        <w:t xml:space="preserve">” or “popular classes,” </w:t>
      </w:r>
      <w:r w:rsidRPr="00F00E5A">
        <w:rPr>
          <w:rStyle w:val="StyleUnderline"/>
        </w:rPr>
        <w:t xml:space="preserve">has provided glimpses of what </w:t>
      </w:r>
      <w:r w:rsidRPr="00F00E5A">
        <w:rPr>
          <w:rStyle w:val="Emphasis"/>
        </w:rPr>
        <w:t>anti-imperialist mobilization could look like</w:t>
      </w:r>
      <w:r w:rsidRPr="00F00E5A">
        <w:rPr>
          <w:rStyle w:val="StyleUnderline"/>
        </w:rPr>
        <w:t xml:space="preserve">: </w:t>
      </w:r>
      <w:r w:rsidRPr="00F00E5A">
        <w:rPr>
          <w:rStyle w:val="StyleUnderline"/>
          <w:highlight w:val="green"/>
        </w:rPr>
        <w:t xml:space="preserve">new </w:t>
      </w:r>
      <w:r w:rsidRPr="00F00E5A">
        <w:rPr>
          <w:rStyle w:val="Emphasis"/>
          <w:highlight w:val="green"/>
        </w:rPr>
        <w:t>strategies</w:t>
      </w:r>
      <w:r w:rsidRPr="00F00E5A">
        <w:rPr>
          <w:rStyle w:val="StyleUnderline"/>
          <w:highlight w:val="green"/>
        </w:rPr>
        <w:t xml:space="preserve"> of </w:t>
      </w:r>
      <w:r w:rsidRPr="00F00E5A">
        <w:rPr>
          <w:rStyle w:val="Emphasis"/>
        </w:rPr>
        <w:t>threading upsurges</w:t>
      </w:r>
      <w:r w:rsidRPr="00F00E5A">
        <w:rPr>
          <w:rStyle w:val="StyleUnderline"/>
        </w:rPr>
        <w:t xml:space="preserve"> of </w:t>
      </w:r>
      <w:r w:rsidRPr="00F00E5A">
        <w:rPr>
          <w:rStyle w:val="Emphasis"/>
          <w:highlight w:val="green"/>
        </w:rPr>
        <w:t>disruption</w:t>
      </w:r>
      <w:r w:rsidRPr="00F00E5A">
        <w:rPr>
          <w:rStyle w:val="StyleUnderline"/>
          <w:highlight w:val="green"/>
        </w:rPr>
        <w:t xml:space="preserve">, </w:t>
      </w:r>
      <w:r w:rsidRPr="00F00E5A">
        <w:rPr>
          <w:rStyle w:val="Emphasis"/>
          <w:highlight w:val="green"/>
        </w:rPr>
        <w:t>combination</w:t>
      </w:r>
      <w:r w:rsidRPr="00F00E5A">
        <w:rPr>
          <w:rStyle w:val="StyleUnderline"/>
          <w:highlight w:val="green"/>
        </w:rPr>
        <w:t xml:space="preserve">, </w:t>
      </w:r>
      <w:r w:rsidRPr="00F00E5A">
        <w:rPr>
          <w:rStyle w:val="Emphasis"/>
          <w:highlight w:val="green"/>
        </w:rPr>
        <w:t>and</w:t>
      </w:r>
      <w:r w:rsidRPr="00F00E5A">
        <w:rPr>
          <w:rStyle w:val="StyleUnderline"/>
          <w:highlight w:val="green"/>
        </w:rPr>
        <w:t xml:space="preserve"> </w:t>
      </w:r>
      <w:r w:rsidRPr="00F00E5A">
        <w:rPr>
          <w:rStyle w:val="Emphasis"/>
          <w:highlight w:val="green"/>
        </w:rPr>
        <w:t>antagonism</w:t>
      </w:r>
      <w:r w:rsidRPr="00F00E5A">
        <w:rPr>
          <w:rStyle w:val="StyleUnderline"/>
          <w:highlight w:val="green"/>
        </w:rPr>
        <w:t xml:space="preserve"> </w:t>
      </w:r>
      <w:r w:rsidRPr="00F00E5A">
        <w:rPr>
          <w:rStyle w:val="StyleUnderline"/>
        </w:rPr>
        <w:t xml:space="preserve">as they extend over an </w:t>
      </w:r>
      <w:r w:rsidRPr="00F00E5A">
        <w:rPr>
          <w:rStyle w:val="Emphasis"/>
        </w:rPr>
        <w:t>unstable terrain</w:t>
      </w:r>
      <w:r w:rsidRPr="00F00E5A">
        <w:rPr>
          <w:sz w:val="14"/>
        </w:rPr>
        <w:t xml:space="preserve">.14 Today, </w:t>
      </w:r>
      <w:r w:rsidRPr="00F00E5A">
        <w:rPr>
          <w:rStyle w:val="StyleUnderline"/>
        </w:rPr>
        <w:t>it is necessary to re-situate the concept and question of imperialism</w:t>
      </w:r>
      <w:r w:rsidRPr="00F00E5A">
        <w:rPr>
          <w:sz w:val="14"/>
        </w:rPr>
        <w:t xml:space="preserve">. We agree with Lenin when we recognize that </w:t>
      </w:r>
      <w:r w:rsidRPr="00F00E5A">
        <w:rPr>
          <w:rStyle w:val="Emphasis"/>
          <w:highlight w:val="green"/>
        </w:rPr>
        <w:t>no revolution</w:t>
      </w:r>
      <w:r w:rsidRPr="00F00E5A">
        <w:rPr>
          <w:rStyle w:val="Emphasis"/>
        </w:rPr>
        <w:t xml:space="preserve">, even a national one, </w:t>
      </w:r>
      <w:r w:rsidRPr="00F00E5A">
        <w:rPr>
          <w:rStyle w:val="Emphasis"/>
          <w:highlight w:val="green"/>
        </w:rPr>
        <w:t>is possible without grasping</w:t>
      </w:r>
      <w:r w:rsidRPr="00F00E5A">
        <w:rPr>
          <w:rStyle w:val="Emphasis"/>
        </w:rPr>
        <w:t xml:space="preserve"> the effects of </w:t>
      </w:r>
      <w:r w:rsidRPr="00F00E5A">
        <w:rPr>
          <w:rStyle w:val="Emphasis"/>
          <w:highlight w:val="green"/>
        </w:rPr>
        <w:t xml:space="preserve">imperialism </w:t>
      </w:r>
      <w:r w:rsidRPr="00F00E5A">
        <w:rPr>
          <w:rStyle w:val="Emphasis"/>
        </w:rPr>
        <w:t>on any local articulation of the working class.</w:t>
      </w:r>
      <w:r w:rsidRPr="00F00E5A">
        <w:rPr>
          <w:sz w:val="14"/>
        </w:rPr>
        <w:t xml:space="preserve"> And we further agree that, of course, </w:t>
      </w:r>
      <w:r w:rsidRPr="00F00E5A">
        <w:rPr>
          <w:rStyle w:val="StyleUnderline"/>
        </w:rPr>
        <w:t>no national revolution would be sufficient for the goal of communism</w:t>
      </w:r>
      <w:r w:rsidRPr="00F00E5A">
        <w:rPr>
          <w:sz w:val="14"/>
        </w:rPr>
        <w:t xml:space="preserve">. In short, </w:t>
      </w:r>
      <w:r w:rsidRPr="00F00E5A">
        <w:rPr>
          <w:rStyle w:val="StyleUnderline"/>
        </w:rPr>
        <w:t>we see imperialism as both an obstacle to and enemy of internationalism and we in turn view internationalism as a position to be composed in working class struggle itself</w:t>
      </w:r>
      <w:r w:rsidRPr="00F00E5A">
        <w:rPr>
          <w:sz w:val="14"/>
        </w:rPr>
        <w:t xml:space="preserve">. Thus, at the risk of simplifying our approach, we propose that </w:t>
      </w:r>
      <w:r w:rsidRPr="00F00E5A">
        <w:rPr>
          <w:rStyle w:val="StyleUnderline"/>
        </w:rPr>
        <w:t>to examine imperialism today is to bring it into the realm of class composition</w:t>
      </w:r>
      <w:r w:rsidRPr="00F00E5A">
        <w:rPr>
          <w:sz w:val="14"/>
        </w:rPr>
        <w:t xml:space="preserve">. </w:t>
      </w:r>
      <w:r w:rsidRPr="00F00E5A">
        <w:rPr>
          <w:rStyle w:val="StyleUnderline"/>
        </w:rPr>
        <w:t xml:space="preserve">This can involve </w:t>
      </w:r>
      <w:r w:rsidRPr="00F00E5A">
        <w:rPr>
          <w:rStyle w:val="Emphasis"/>
        </w:rPr>
        <w:t>no disavowal</w:t>
      </w:r>
      <w:r w:rsidRPr="00F00E5A">
        <w:rPr>
          <w:rStyle w:val="StyleUnderline"/>
        </w:rPr>
        <w:t xml:space="preserve"> of the </w:t>
      </w:r>
      <w:r w:rsidRPr="00F00E5A">
        <w:rPr>
          <w:rStyle w:val="Emphasis"/>
        </w:rPr>
        <w:t>complicated</w:t>
      </w:r>
      <w:r w:rsidRPr="00F00E5A">
        <w:rPr>
          <w:rStyle w:val="StyleUnderline"/>
        </w:rPr>
        <w:t xml:space="preserve"> </w:t>
      </w:r>
      <w:r w:rsidRPr="00F00E5A">
        <w:rPr>
          <w:rStyle w:val="Emphasis"/>
        </w:rPr>
        <w:t>history</w:t>
      </w:r>
      <w:r w:rsidRPr="00F00E5A">
        <w:rPr>
          <w:rStyle w:val="StyleUnderline"/>
        </w:rPr>
        <w:t xml:space="preserve"> of </w:t>
      </w:r>
      <w:r w:rsidRPr="00F00E5A">
        <w:rPr>
          <w:rStyle w:val="Emphasis"/>
        </w:rPr>
        <w:t>Marxism</w:t>
      </w:r>
      <w:r w:rsidRPr="00F00E5A">
        <w:rPr>
          <w:rStyle w:val="StyleUnderline"/>
        </w:rPr>
        <w:t xml:space="preserve"> </w:t>
      </w:r>
      <w:r w:rsidRPr="00F00E5A">
        <w:rPr>
          <w:rStyle w:val="Emphasis"/>
        </w:rPr>
        <w:t>and popular struggle</w:t>
      </w:r>
      <w:r w:rsidRPr="00F00E5A">
        <w:rPr>
          <w:rStyle w:val="StyleUnderline"/>
        </w:rPr>
        <w:t xml:space="preserve"> with regard to imperialism, </w:t>
      </w:r>
      <w:r w:rsidRPr="00F00E5A">
        <w:rPr>
          <w:rStyle w:val="Emphasis"/>
        </w:rPr>
        <w:t>nor a simple repetition</w:t>
      </w:r>
      <w:r w:rsidRPr="00F00E5A">
        <w:rPr>
          <w:rStyle w:val="StyleUnderline"/>
        </w:rPr>
        <w:t xml:space="preserve"> of any one of its moments. </w:t>
      </w:r>
      <w:r w:rsidRPr="00F00E5A">
        <w:rPr>
          <w:sz w:val="14"/>
        </w:rPr>
        <w:t xml:space="preserve">In our sixth issue of Viewpoint, </w:t>
      </w:r>
      <w:r w:rsidRPr="00F00E5A">
        <w:rPr>
          <w:rStyle w:val="StyleUnderline"/>
        </w:rPr>
        <w:t xml:space="preserve">we instead seek out the </w:t>
      </w:r>
      <w:r w:rsidRPr="00F00E5A">
        <w:rPr>
          <w:rStyle w:val="Emphasis"/>
        </w:rPr>
        <w:t>possibility of an encounter</w:t>
      </w:r>
      <w:r w:rsidRPr="00F00E5A">
        <w:rPr>
          <w:rStyle w:val="StyleUnderline"/>
        </w:rPr>
        <w:t xml:space="preserve">, bringing together </w:t>
      </w:r>
      <w:r w:rsidRPr="00F00E5A">
        <w:rPr>
          <w:rStyle w:val="Emphasis"/>
        </w:rPr>
        <w:t>historical accounts</w:t>
      </w:r>
      <w:r w:rsidRPr="00F00E5A">
        <w:rPr>
          <w:rStyle w:val="StyleUnderline"/>
        </w:rPr>
        <w:t xml:space="preserve">, </w:t>
      </w:r>
      <w:r w:rsidRPr="00F00E5A">
        <w:rPr>
          <w:rStyle w:val="Emphasis"/>
        </w:rPr>
        <w:t>artefacts of struggle</w:t>
      </w:r>
      <w:r w:rsidRPr="00F00E5A">
        <w:rPr>
          <w:rStyle w:val="StyleUnderline"/>
        </w:rPr>
        <w:t xml:space="preserve">, and </w:t>
      </w:r>
      <w:r w:rsidRPr="00F00E5A">
        <w:rPr>
          <w:rStyle w:val="Emphasis"/>
          <w:highlight w:val="green"/>
        </w:rPr>
        <w:t>theoretical interventions</w:t>
      </w:r>
      <w:r w:rsidRPr="00F00E5A">
        <w:rPr>
          <w:rStyle w:val="StyleUnderline"/>
          <w:highlight w:val="green"/>
        </w:rPr>
        <w:t xml:space="preserve"> </w:t>
      </w:r>
      <w:r w:rsidRPr="00F00E5A">
        <w:rPr>
          <w:rStyle w:val="StyleUnderline"/>
        </w:rPr>
        <w:t>past and present</w:t>
      </w:r>
      <w:r w:rsidRPr="00F00E5A">
        <w:rPr>
          <w:sz w:val="14"/>
        </w:rPr>
        <w:t xml:space="preserve">. Thus we neither “endorse” all of the positions represented here nor reject those that might be absent from this issue, </w:t>
      </w:r>
      <w:r w:rsidRPr="00F00E5A">
        <w:rPr>
          <w:rStyle w:val="Emphasis"/>
        </w:rPr>
        <w:t xml:space="preserve">which is a situated engagement with the problem of </w:t>
      </w:r>
      <w:r w:rsidRPr="00F00E5A">
        <w:rPr>
          <w:rStyle w:val="Emphasis"/>
          <w:highlight w:val="green"/>
        </w:rPr>
        <w:t>opposing imperialism from within American empire</w:t>
      </w:r>
      <w:r w:rsidRPr="00F00E5A">
        <w:rPr>
          <w:sz w:val="14"/>
        </w:rPr>
        <w:t xml:space="preserve">; we are proud to offer these contributions as material for the long-term work of thinking and struggling against imperialism in the 21st century. </w:t>
      </w:r>
    </w:p>
    <w:p w14:paraId="459FBDF6" w14:textId="77777777" w:rsidR="003B78DE" w:rsidRPr="00F00E5A" w:rsidRDefault="003B78DE" w:rsidP="003B78DE"/>
    <w:p w14:paraId="3C02BF2D" w14:textId="5BFB8DEA" w:rsidR="003B78DE" w:rsidRPr="00F00E5A" w:rsidRDefault="003B78DE" w:rsidP="003B78DE">
      <w:pPr>
        <w:pStyle w:val="Heading2"/>
        <w:rPr>
          <w:rFonts w:cs="Calibri"/>
        </w:rPr>
      </w:pPr>
      <w:r w:rsidRPr="00F00E5A">
        <w:rPr>
          <w:rFonts w:cs="Calibri"/>
        </w:rPr>
        <w:lastRenderedPageBreak/>
        <w:t>Case</w:t>
      </w:r>
    </w:p>
    <w:p w14:paraId="5C803A19" w14:textId="1995AA9A" w:rsidR="003B78DE" w:rsidRPr="00F00E5A" w:rsidRDefault="003B78DE" w:rsidP="003B78DE">
      <w:pPr>
        <w:pStyle w:val="Heading3"/>
        <w:rPr>
          <w:rFonts w:cs="Calibri"/>
        </w:rPr>
      </w:pPr>
      <w:r w:rsidRPr="00F00E5A">
        <w:rPr>
          <w:rFonts w:cs="Calibri"/>
        </w:rPr>
        <w:lastRenderedPageBreak/>
        <w:t xml:space="preserve">1NC – Inherency </w:t>
      </w:r>
    </w:p>
    <w:p w14:paraId="1DBE908B" w14:textId="7E28E1E3" w:rsidR="003B78DE" w:rsidRPr="00F00E5A" w:rsidRDefault="003B78DE" w:rsidP="003B78DE">
      <w:pPr>
        <w:pStyle w:val="Heading4"/>
        <w:rPr>
          <w:rFonts w:cs="Calibri"/>
        </w:rPr>
      </w:pPr>
      <w:r w:rsidRPr="00F00E5A">
        <w:rPr>
          <w:rFonts w:cs="Calibri"/>
        </w:rPr>
        <w:t xml:space="preserve">Squo solves – most recent ev </w:t>
      </w:r>
    </w:p>
    <w:p w14:paraId="6C5BDC09" w14:textId="77777777" w:rsidR="003B78DE" w:rsidRPr="00F00E5A" w:rsidRDefault="003B78DE" w:rsidP="003B78DE">
      <w:r w:rsidRPr="00F00E5A">
        <w:rPr>
          <w:rStyle w:val="Style13ptBold"/>
        </w:rPr>
        <w:t>Inskeep 9-22</w:t>
      </w:r>
      <w:r w:rsidRPr="00F00E5A">
        <w:t xml:space="preserve"> Steve Inskeep, 9-22-2021, "U.S. Officials Are Buying More Vaccine Doses To Donate To Other Countries," NPR.org, </w:t>
      </w:r>
      <w:hyperlink r:id="rId14" w:history="1">
        <w:r w:rsidRPr="00F00E5A">
          <w:rPr>
            <w:rStyle w:val="Hyperlink"/>
          </w:rPr>
          <w:t>https://www.npr.org/2021/09/22/1039565460/u-s-officials-are-buying-more-vaccine-doses-to-donate-to-other-countries //</w:t>
        </w:r>
      </w:hyperlink>
      <w:r w:rsidRPr="00F00E5A">
        <w:t xml:space="preserve"> EH</w:t>
      </w:r>
    </w:p>
    <w:p w14:paraId="1B15421A" w14:textId="6696E282" w:rsidR="003B78DE" w:rsidRPr="00F00E5A" w:rsidRDefault="003B78DE" w:rsidP="003B78DE">
      <w:pPr>
        <w:rPr>
          <w:sz w:val="16"/>
        </w:rPr>
      </w:pPr>
      <w:r w:rsidRPr="00F00E5A">
        <w:rPr>
          <w:sz w:val="16"/>
        </w:rPr>
        <w:t xml:space="preserve">President Biden will </w:t>
      </w:r>
      <w:r w:rsidRPr="00F00E5A">
        <w:rPr>
          <w:rStyle w:val="StyleUnderline"/>
        </w:rPr>
        <w:t xml:space="preserve">announce the </w:t>
      </w:r>
      <w:r w:rsidRPr="00F00E5A">
        <w:rPr>
          <w:rStyle w:val="StyleUnderline"/>
          <w:highlight w:val="green"/>
        </w:rPr>
        <w:t>U.S</w:t>
      </w:r>
      <w:r w:rsidRPr="00F00E5A">
        <w:rPr>
          <w:rStyle w:val="StyleUnderline"/>
        </w:rPr>
        <w:t xml:space="preserve">. is </w:t>
      </w:r>
      <w:r w:rsidRPr="00F00E5A">
        <w:rPr>
          <w:rStyle w:val="StyleUnderline"/>
          <w:highlight w:val="green"/>
        </w:rPr>
        <w:t>buying 500 million more doses of the</w:t>
      </w:r>
      <w:r w:rsidRPr="00F00E5A">
        <w:rPr>
          <w:rStyle w:val="StyleUnderline"/>
        </w:rPr>
        <w:t xml:space="preserve"> Pfizer-BioNTech </w:t>
      </w:r>
      <w:r w:rsidRPr="00F00E5A">
        <w:rPr>
          <w:rStyle w:val="StyleUnderline"/>
          <w:highlight w:val="green"/>
        </w:rPr>
        <w:t>COVID</w:t>
      </w:r>
      <w:r w:rsidRPr="00F00E5A">
        <w:rPr>
          <w:rStyle w:val="StyleUnderline"/>
        </w:rPr>
        <w:t xml:space="preserve">-19 </w:t>
      </w:r>
      <w:r w:rsidRPr="00F00E5A">
        <w:rPr>
          <w:rStyle w:val="StyleUnderline"/>
          <w:highlight w:val="green"/>
        </w:rPr>
        <w:t>vaccine</w:t>
      </w:r>
      <w:r w:rsidRPr="00F00E5A">
        <w:rPr>
          <w:rStyle w:val="StyleUnderline"/>
        </w:rPr>
        <w:t xml:space="preserve">. </w:t>
      </w:r>
      <w:r w:rsidRPr="00F00E5A">
        <w:rPr>
          <w:sz w:val="16"/>
        </w:rPr>
        <w:t xml:space="preserve">That would </w:t>
      </w:r>
      <w:r w:rsidRPr="00F00E5A">
        <w:rPr>
          <w:rStyle w:val="Emphasis"/>
          <w:highlight w:val="green"/>
        </w:rPr>
        <w:t>bring</w:t>
      </w:r>
      <w:r w:rsidRPr="00F00E5A">
        <w:rPr>
          <w:sz w:val="16"/>
        </w:rPr>
        <w:t xml:space="preserve"> the </w:t>
      </w:r>
      <w:r w:rsidRPr="00F00E5A">
        <w:rPr>
          <w:rStyle w:val="Emphasis"/>
          <w:highlight w:val="green"/>
        </w:rPr>
        <w:t>total</w:t>
      </w:r>
      <w:r w:rsidRPr="00F00E5A">
        <w:rPr>
          <w:sz w:val="16"/>
        </w:rPr>
        <w:t xml:space="preserve"> promised </w:t>
      </w:r>
      <w:r w:rsidRPr="00F00E5A">
        <w:rPr>
          <w:rStyle w:val="Emphasis"/>
          <w:highlight w:val="green"/>
        </w:rPr>
        <w:t>U.S</w:t>
      </w:r>
      <w:r w:rsidRPr="00F00E5A">
        <w:rPr>
          <w:sz w:val="16"/>
        </w:rPr>
        <w:t xml:space="preserve">. vaccine </w:t>
      </w:r>
      <w:r w:rsidRPr="00F00E5A">
        <w:rPr>
          <w:rStyle w:val="Emphasis"/>
          <w:highlight w:val="green"/>
        </w:rPr>
        <w:t>donations to more than 1.1 billion</w:t>
      </w:r>
      <w:r w:rsidRPr="00F00E5A">
        <w:rPr>
          <w:sz w:val="16"/>
        </w:rPr>
        <w:t xml:space="preserve">. Today, the United States </w:t>
      </w:r>
      <w:r w:rsidRPr="00F00E5A">
        <w:rPr>
          <w:rStyle w:val="Emphasis"/>
          <w:highlight w:val="green"/>
        </w:rPr>
        <w:t>answers</w:t>
      </w:r>
      <w:r w:rsidRPr="00F00E5A">
        <w:rPr>
          <w:sz w:val="16"/>
        </w:rPr>
        <w:t xml:space="preserve"> a </w:t>
      </w:r>
      <w:r w:rsidRPr="00F00E5A">
        <w:rPr>
          <w:rStyle w:val="Emphasis"/>
          <w:highlight w:val="green"/>
        </w:rPr>
        <w:t>criticism</w:t>
      </w:r>
      <w:r w:rsidRPr="00F00E5A">
        <w:rPr>
          <w:sz w:val="16"/>
        </w:rPr>
        <w:t xml:space="preserve"> from some parts of the world. It's a criticism </w:t>
      </w:r>
      <w:r w:rsidRPr="00F00E5A">
        <w:rPr>
          <w:rStyle w:val="Emphasis"/>
          <w:highlight w:val="green"/>
        </w:rPr>
        <w:t>that rich countries</w:t>
      </w:r>
      <w:r w:rsidRPr="00F00E5A">
        <w:rPr>
          <w:rStyle w:val="Emphasis"/>
        </w:rPr>
        <w:t xml:space="preserve"> have </w:t>
      </w:r>
      <w:r w:rsidRPr="00F00E5A">
        <w:rPr>
          <w:rStyle w:val="Emphasis"/>
          <w:highlight w:val="green"/>
        </w:rPr>
        <w:t>take</w:t>
      </w:r>
      <w:r w:rsidRPr="00F00E5A">
        <w:rPr>
          <w:rStyle w:val="Emphasis"/>
        </w:rPr>
        <w:t xml:space="preserve">n </w:t>
      </w:r>
      <w:r w:rsidRPr="00F00E5A">
        <w:rPr>
          <w:rStyle w:val="Emphasis"/>
          <w:highlight w:val="green"/>
        </w:rPr>
        <w:t>a larger share</w:t>
      </w:r>
      <w:r w:rsidRPr="00F00E5A">
        <w:rPr>
          <w:rStyle w:val="Emphasis"/>
        </w:rPr>
        <w:t xml:space="preserve"> of available COVID vaccines than poorer nations</w:t>
      </w:r>
      <w:r w:rsidRPr="00F00E5A">
        <w:rPr>
          <w:sz w:val="16"/>
        </w:rPr>
        <w:t xml:space="preserve">, which also need the vaccine. Even as a minority of Americans rejects the widely available medication, </w:t>
      </w:r>
      <w:r w:rsidRPr="00F00E5A">
        <w:rPr>
          <w:rStyle w:val="StyleUnderline"/>
        </w:rPr>
        <w:t>people in other countries are desperate for</w:t>
      </w:r>
      <w:r w:rsidRPr="00F00E5A">
        <w:rPr>
          <w:sz w:val="16"/>
        </w:rPr>
        <w:t xml:space="preserve"> more. And today, </w:t>
      </w:r>
      <w:r w:rsidRPr="00F00E5A">
        <w:rPr>
          <w:rStyle w:val="Emphasis"/>
        </w:rPr>
        <w:t xml:space="preserve">President Biden will announce the United States is nearly </w:t>
      </w:r>
      <w:r w:rsidRPr="00F00E5A">
        <w:rPr>
          <w:rStyle w:val="Emphasis"/>
          <w:highlight w:val="green"/>
        </w:rPr>
        <w:t>doubling</w:t>
      </w:r>
      <w:r w:rsidRPr="00F00E5A">
        <w:rPr>
          <w:rStyle w:val="Emphasis"/>
        </w:rPr>
        <w:t xml:space="preserve"> the </w:t>
      </w:r>
      <w:r w:rsidRPr="00F00E5A">
        <w:rPr>
          <w:rStyle w:val="Emphasis"/>
          <w:highlight w:val="green"/>
        </w:rPr>
        <w:t>amount of vaccine</w:t>
      </w:r>
      <w:r w:rsidRPr="00F00E5A">
        <w:rPr>
          <w:rStyle w:val="Emphasis"/>
        </w:rPr>
        <w:t xml:space="preserve"> it is promising </w:t>
      </w:r>
      <w:r w:rsidRPr="00F00E5A">
        <w:rPr>
          <w:rStyle w:val="Emphasis"/>
          <w:highlight w:val="green"/>
        </w:rPr>
        <w:t>to donate</w:t>
      </w:r>
      <w:r w:rsidRPr="00F00E5A">
        <w:rPr>
          <w:rStyle w:val="Emphasis"/>
        </w:rPr>
        <w:t xml:space="preserve"> to poorer countries</w:t>
      </w:r>
      <w:r w:rsidRPr="00F00E5A">
        <w:rPr>
          <w:sz w:val="16"/>
        </w:rPr>
        <w:t xml:space="preserve">. NPR White House correspondent Tamara Keith is covering this story. Tam, good morning. TAMARA KEITH, BYLINE: Good morning. INSKEEP: What is the president going to say exactly? KEITH: The president is going to announce 500 million additional doses of the Pfizer vaccine will be purchased. He'll make that announcement at a virtual COVID-19 summit that he's hosting. The summit is aimed at getting other wealthy countries, NGOs and others, to commit to vaccinating the world. This big bunch of doses is on top of another 500 million doses he announced that the U.S. would be purchasing earlier this year, all aimed at low- and lower-middle-income countries. This will bring the total U.S. contribution to 1.1 billion doses. That's a lot more than any other country by a lot. President Biden gave a preview in his speech at the U.N. yesterday. (SOUNDBITE OF ARCHIVED RECORDING) PRESIDENT JOE BIDEN: To fight this pandemic, we need a collective act of science and political will. We need to act now to get shots in arms as fast as possible and expand access to oxygen, tests, treatments, to save lives around the world. KEITH: </w:t>
      </w:r>
      <w:r w:rsidRPr="00F00E5A">
        <w:rPr>
          <w:rStyle w:val="Emphasis"/>
          <w:highlight w:val="green"/>
        </w:rPr>
        <w:t>Biden</w:t>
      </w:r>
      <w:r w:rsidRPr="00F00E5A">
        <w:rPr>
          <w:sz w:val="16"/>
        </w:rPr>
        <w:t xml:space="preserve"> will also, at this conference, get </w:t>
      </w:r>
      <w:r w:rsidRPr="00F00E5A">
        <w:rPr>
          <w:rStyle w:val="Emphasis"/>
          <w:highlight w:val="green"/>
        </w:rPr>
        <w:t>behind</w:t>
      </w:r>
      <w:r w:rsidRPr="00F00E5A">
        <w:rPr>
          <w:rStyle w:val="Emphasis"/>
        </w:rPr>
        <w:t xml:space="preserve"> an ambitious </w:t>
      </w:r>
      <w:r w:rsidRPr="00F00E5A">
        <w:rPr>
          <w:rStyle w:val="Emphasis"/>
          <w:highlight w:val="green"/>
        </w:rPr>
        <w:t>goal of having 70% of the world's</w:t>
      </w:r>
      <w:r w:rsidRPr="00F00E5A">
        <w:rPr>
          <w:rStyle w:val="Emphasis"/>
        </w:rPr>
        <w:t xml:space="preserve"> population </w:t>
      </w:r>
      <w:r w:rsidRPr="00F00E5A">
        <w:rPr>
          <w:rStyle w:val="Emphasis"/>
          <w:highlight w:val="green"/>
        </w:rPr>
        <w:t>vaccinated</w:t>
      </w:r>
      <w:r w:rsidRPr="00F00E5A">
        <w:rPr>
          <w:rStyle w:val="Emphasis"/>
        </w:rPr>
        <w:t xml:space="preserve"> by this time next year.</w:t>
      </w:r>
      <w:r w:rsidRPr="00F00E5A">
        <w:rPr>
          <w:sz w:val="16"/>
        </w:rPr>
        <w:t xml:space="preserve"> INSKEEP: OK, you said</w:t>
      </w:r>
      <w:r w:rsidRPr="00F00E5A">
        <w:rPr>
          <w:rStyle w:val="Emphasis"/>
        </w:rPr>
        <w:t xml:space="preserve"> 1.1 billion doses in total on the way, which is a lot</w:t>
      </w:r>
      <w:r w:rsidRPr="00F00E5A">
        <w:rPr>
          <w:sz w:val="16"/>
        </w:rPr>
        <w:t xml:space="preserve">, but there are 7 billion people in the world. How big a deal is this? KEITH: Yeah, it is a </w:t>
      </w:r>
      <w:r w:rsidRPr="00F00E5A">
        <w:rPr>
          <w:rStyle w:val="Emphasis"/>
          <w:highlight w:val="green"/>
        </w:rPr>
        <w:t>significant contribution</w:t>
      </w:r>
      <w:r w:rsidRPr="00F00E5A">
        <w:rPr>
          <w:rStyle w:val="Emphasis"/>
        </w:rPr>
        <w:t>,</w:t>
      </w:r>
      <w:r w:rsidRPr="00F00E5A">
        <w:rPr>
          <w:sz w:val="16"/>
        </w:rPr>
        <w:t xml:space="preserve"> but there are a lot of questions, including whether this announcement will be a catalyst for other rich countries to donate more doses. I asked Carolyn Reynolds at the Pandemic Action Network to do some of that math for us, and she said that, to meet that 70% goal, about 5 billion more doses will be needed for low- and middle-income countries. So this U.S. contribution would be about a fifth of that. The challenge now, she said, is timing and delivery. She and other global health advocates are pressing to get shots in arms much faster. The majority of the doses the U.S. is donating won't be delivered until next year - so put that another way, most of the vaccines going to poor countries will be delivered in the third year of this deadly pandemic.</w:t>
      </w:r>
    </w:p>
    <w:p w14:paraId="457C858B" w14:textId="62F0B46E" w:rsidR="003B78DE" w:rsidRPr="00F00E5A" w:rsidRDefault="003B78DE" w:rsidP="003B78DE">
      <w:pPr>
        <w:pStyle w:val="Heading4"/>
        <w:rPr>
          <w:rFonts w:cs="Calibri"/>
        </w:rPr>
      </w:pPr>
      <w:r w:rsidRPr="00F00E5A">
        <w:rPr>
          <w:rFonts w:cs="Calibri"/>
        </w:rPr>
        <w:t xml:space="preserve">Theyre wrong about global production </w:t>
      </w:r>
    </w:p>
    <w:p w14:paraId="70B9A7C0" w14:textId="77777777" w:rsidR="003B78DE" w:rsidRPr="00F00E5A" w:rsidRDefault="003B78DE" w:rsidP="003B78DE">
      <w:r w:rsidRPr="00F00E5A">
        <w:rPr>
          <w:rStyle w:val="Style13ptBold"/>
        </w:rPr>
        <w:t>Crosby et al. 6-8</w:t>
      </w:r>
      <w:r w:rsidRPr="00F00E5A">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5" w:history="1">
        <w:r w:rsidRPr="00F00E5A">
          <w:rPr>
            <w:rStyle w:val="Hyperlink"/>
          </w:rPr>
          <w:t>https://www.jdsupra.com/legalnews/update-on-the-proposed-trips-waiver-at-8411942/</w:t>
        </w:r>
      </w:hyperlink>
      <w:r w:rsidRPr="00F00E5A">
        <w:t xml:space="preserve"> brett</w:t>
      </w:r>
    </w:p>
    <w:p w14:paraId="1D656E08" w14:textId="77777777" w:rsidR="003B78DE" w:rsidRPr="00F00E5A" w:rsidRDefault="003B78DE" w:rsidP="003B78DE">
      <w:pPr>
        <w:rPr>
          <w:sz w:val="16"/>
        </w:rPr>
      </w:pPr>
      <w:r w:rsidRPr="00F00E5A">
        <w:rPr>
          <w:sz w:val="16"/>
        </w:rPr>
        <w:t xml:space="preserve">Proponents have advanced the proposed TRIPS waiver in the name of meeting global vaccine demand. But even </w:t>
      </w:r>
      <w:r w:rsidRPr="00F00E5A">
        <w:rPr>
          <w:rStyle w:val="Emphasis"/>
          <w:highlight w:val="green"/>
        </w:rPr>
        <w:t>in the absence of a waiver</w:t>
      </w:r>
      <w:r w:rsidRPr="00F00E5A">
        <w:rPr>
          <w:sz w:val="16"/>
        </w:rPr>
        <w:t xml:space="preserve">, </w:t>
      </w:r>
      <w:r w:rsidRPr="00F00E5A">
        <w:rPr>
          <w:rStyle w:val="StyleUnderline"/>
          <w:highlight w:val="green"/>
        </w:rPr>
        <w:t>pharma</w:t>
      </w:r>
      <w:r w:rsidRPr="00F00E5A">
        <w:rPr>
          <w:sz w:val="16"/>
        </w:rPr>
        <w:t xml:space="preserve">ceutical </w:t>
      </w:r>
      <w:r w:rsidRPr="00F00E5A">
        <w:rPr>
          <w:rStyle w:val="StyleUnderline"/>
        </w:rPr>
        <w:t xml:space="preserve">manufacturers have </w:t>
      </w:r>
      <w:r w:rsidRPr="00F00E5A">
        <w:rPr>
          <w:rStyle w:val="StyleUnderline"/>
          <w:highlight w:val="green"/>
        </w:rPr>
        <w:t xml:space="preserve">continued efforts to expand </w:t>
      </w:r>
      <w:r w:rsidRPr="00F00E5A">
        <w:rPr>
          <w:rStyle w:val="StyleUnderline"/>
        </w:rPr>
        <w:t xml:space="preserve">global </w:t>
      </w:r>
      <w:r w:rsidRPr="00F00E5A">
        <w:rPr>
          <w:rStyle w:val="Emphasis"/>
        </w:rPr>
        <w:t xml:space="preserve">production and </w:t>
      </w:r>
      <w:r w:rsidRPr="00F00E5A">
        <w:rPr>
          <w:rStyle w:val="Emphasis"/>
          <w:highlight w:val="green"/>
        </w:rPr>
        <w:t>distribution</w:t>
      </w:r>
      <w:r w:rsidRPr="00F00E5A">
        <w:rPr>
          <w:rStyle w:val="StyleUnderline"/>
          <w:highlight w:val="green"/>
        </w:rPr>
        <w:t xml:space="preserve"> of </w:t>
      </w:r>
      <w:r w:rsidRPr="00F00E5A">
        <w:rPr>
          <w:rStyle w:val="StyleUnderline"/>
        </w:rPr>
        <w:t xml:space="preserve">COVID-19 </w:t>
      </w:r>
      <w:r w:rsidRPr="00F00E5A">
        <w:rPr>
          <w:rStyle w:val="StyleUnderline"/>
          <w:highlight w:val="green"/>
        </w:rPr>
        <w:t>vaccines and therapies</w:t>
      </w:r>
      <w:r w:rsidRPr="00F00E5A">
        <w:rPr>
          <w:rStyle w:val="StyleUnderline"/>
        </w:rPr>
        <w:t xml:space="preserve">, with a focus on </w:t>
      </w:r>
      <w:r w:rsidRPr="00F00E5A">
        <w:rPr>
          <w:rStyle w:val="StyleUnderline"/>
        </w:rPr>
        <w:lastRenderedPageBreak/>
        <w:t xml:space="preserve">expanding access </w:t>
      </w:r>
      <w:r w:rsidRPr="00F00E5A">
        <w:rPr>
          <w:rStyle w:val="StyleUnderline"/>
          <w:highlight w:val="green"/>
        </w:rPr>
        <w:t xml:space="preserve">to </w:t>
      </w:r>
      <w:r w:rsidRPr="00F00E5A">
        <w:rPr>
          <w:rStyle w:val="Emphasis"/>
          <w:highlight w:val="green"/>
        </w:rPr>
        <w:t>developing countries</w:t>
      </w:r>
      <w:r w:rsidRPr="00F00E5A">
        <w:rPr>
          <w:sz w:val="16"/>
        </w:rPr>
        <w:t xml:space="preserve">. For example, </w:t>
      </w:r>
      <w:r w:rsidRPr="00F00E5A">
        <w:rPr>
          <w:rStyle w:val="StyleUnderline"/>
          <w:highlight w:val="green"/>
        </w:rPr>
        <w:t>Pfizer announced</w:t>
      </w:r>
      <w:r w:rsidRPr="00F00E5A">
        <w:rPr>
          <w:rStyle w:val="StyleUnderline"/>
        </w:rPr>
        <w:t xml:space="preserve"> its </w:t>
      </w:r>
      <w:r w:rsidRPr="00F00E5A">
        <w:rPr>
          <w:rStyle w:val="StyleUnderline"/>
          <w:highlight w:val="green"/>
        </w:rPr>
        <w:t xml:space="preserve">plan to deliver </w:t>
      </w:r>
      <w:r w:rsidRPr="00F00E5A">
        <w:rPr>
          <w:rStyle w:val="Emphasis"/>
          <w:highlight w:val="green"/>
        </w:rPr>
        <w:t xml:space="preserve">two billion </w:t>
      </w:r>
      <w:r w:rsidRPr="00F00E5A">
        <w:rPr>
          <w:rStyle w:val="StyleUnderline"/>
        </w:rPr>
        <w:t>doses</w:t>
      </w:r>
      <w:r w:rsidRPr="00F00E5A">
        <w:rPr>
          <w:rStyle w:val="StyleUnderline"/>
          <w:highlight w:val="green"/>
        </w:rPr>
        <w:t xml:space="preserve"> to </w:t>
      </w:r>
      <w:r w:rsidRPr="00F00E5A">
        <w:rPr>
          <w:rStyle w:val="StyleUnderline"/>
        </w:rPr>
        <w:t xml:space="preserve">developing nations </w:t>
      </w:r>
      <w:r w:rsidRPr="00F00E5A">
        <w:rPr>
          <w:rStyle w:val="StyleUnderline"/>
          <w:highlight w:val="green"/>
        </w:rPr>
        <w:t>over the next 18 months</w:t>
      </w:r>
      <w:r w:rsidRPr="00F00E5A">
        <w:rPr>
          <w:rStyle w:val="StyleUnderline"/>
        </w:rPr>
        <w:t xml:space="preserve">, </w:t>
      </w:r>
      <w:r w:rsidRPr="00F00E5A">
        <w:rPr>
          <w:rStyle w:val="StyleUnderline"/>
          <w:highlight w:val="green"/>
        </w:rPr>
        <w:t xml:space="preserve">with </w:t>
      </w:r>
      <w:r w:rsidRPr="00F00E5A">
        <w:rPr>
          <w:rStyle w:val="Emphasis"/>
          <w:highlight w:val="green"/>
        </w:rPr>
        <w:t>one billion</w:t>
      </w:r>
      <w:r w:rsidRPr="00F00E5A">
        <w:rPr>
          <w:rStyle w:val="StyleUnderline"/>
        </w:rPr>
        <w:t xml:space="preserve"> doses </w:t>
      </w:r>
      <w:r w:rsidRPr="00F00E5A">
        <w:rPr>
          <w:rStyle w:val="StyleUnderline"/>
          <w:highlight w:val="green"/>
        </w:rPr>
        <w:t>coming this year</w:t>
      </w:r>
      <w:r w:rsidRPr="00F00E5A">
        <w:rPr>
          <w:sz w:val="16"/>
        </w:rPr>
        <w:t xml:space="preserve">.8 One forecast estimates that, </w:t>
      </w:r>
      <w:r w:rsidRPr="00F00E5A">
        <w:rPr>
          <w:rStyle w:val="StyleUnderline"/>
          <w:highlight w:val="green"/>
        </w:rPr>
        <w:t>by the end of 2021,</w:t>
      </w:r>
      <w:r w:rsidRPr="00F00E5A">
        <w:rPr>
          <w:rStyle w:val="StyleUnderline"/>
        </w:rPr>
        <w:t xml:space="preserve"> </w:t>
      </w:r>
      <w:r w:rsidRPr="00F00E5A">
        <w:rPr>
          <w:rStyle w:val="StyleUnderline"/>
          <w:highlight w:val="green"/>
        </w:rPr>
        <w:t>total</w:t>
      </w:r>
      <w:r w:rsidRPr="00F00E5A">
        <w:rPr>
          <w:rStyle w:val="StyleUnderline"/>
        </w:rPr>
        <w:t xml:space="preserve"> global COVID-19 </w:t>
      </w:r>
      <w:r w:rsidRPr="00F00E5A">
        <w:rPr>
          <w:rStyle w:val="StyleUnderline"/>
          <w:highlight w:val="green"/>
        </w:rPr>
        <w:t>vaccine production may exceed 11 billion doses</w:t>
      </w:r>
      <w:r w:rsidRPr="00F00E5A">
        <w:rPr>
          <w:rStyle w:val="StyleUnderline"/>
        </w:rPr>
        <w:t xml:space="preserve"> – </w:t>
      </w:r>
      <w:r w:rsidRPr="00F00E5A">
        <w:rPr>
          <w:rStyle w:val="StyleUnderline"/>
          <w:highlight w:val="green"/>
        </w:rPr>
        <w:t>an amount</w:t>
      </w:r>
      <w:r w:rsidRPr="00F00E5A">
        <w:rPr>
          <w:rStyle w:val="StyleUnderline"/>
        </w:rPr>
        <w:t xml:space="preserve"> potentially </w:t>
      </w:r>
      <w:r w:rsidRPr="00F00E5A">
        <w:rPr>
          <w:rStyle w:val="Emphasis"/>
          <w:highlight w:val="green"/>
        </w:rPr>
        <w:t>sufficient</w:t>
      </w:r>
      <w:r w:rsidRPr="00F00E5A">
        <w:rPr>
          <w:rStyle w:val="StyleUnderline"/>
          <w:highlight w:val="green"/>
        </w:rPr>
        <w:t xml:space="preserve"> to achieve </w:t>
      </w:r>
      <w:r w:rsidRPr="00F00E5A">
        <w:rPr>
          <w:rStyle w:val="Emphasis"/>
          <w:highlight w:val="green"/>
        </w:rPr>
        <w:t>global herd immunity</w:t>
      </w:r>
      <w:r w:rsidRPr="00F00E5A">
        <w:rPr>
          <w:sz w:val="16"/>
        </w:rPr>
        <w:t>.9</w:t>
      </w:r>
    </w:p>
    <w:p w14:paraId="573AF75B" w14:textId="77777777" w:rsidR="003B78DE" w:rsidRPr="00F00E5A" w:rsidRDefault="003B78DE" w:rsidP="003B78DE">
      <w:pPr>
        <w:rPr>
          <w:sz w:val="16"/>
        </w:rPr>
      </w:pPr>
      <w:r w:rsidRPr="00F00E5A">
        <w:rPr>
          <w:sz w:val="16"/>
        </w:rPr>
        <w:t xml:space="preserve">Several pharmaceutical industry groups have also proposed a five-step plan to “urgently advance COVID-19 equity,” including: (1) </w:t>
      </w:r>
      <w:r w:rsidRPr="00F00E5A">
        <w:rPr>
          <w:rStyle w:val="StyleUnderline"/>
          <w:highlight w:val="green"/>
        </w:rPr>
        <w:t>increasing dose sharing</w:t>
      </w:r>
      <w:r w:rsidRPr="00F00E5A">
        <w:rPr>
          <w:rStyle w:val="StyleUnderline"/>
        </w:rPr>
        <w:t xml:space="preserve"> among countries </w:t>
      </w:r>
      <w:r w:rsidRPr="00F00E5A">
        <w:rPr>
          <w:rStyle w:val="Emphasis"/>
          <w:highlight w:val="green"/>
        </w:rPr>
        <w:t>through COVAX</w:t>
      </w:r>
      <w:r w:rsidRPr="00F00E5A">
        <w:rPr>
          <w:rStyle w:val="StyleUnderline"/>
        </w:rPr>
        <w:t xml:space="preserve"> and other mechanisms</w:t>
      </w:r>
      <w:r w:rsidRPr="00F00E5A">
        <w:rPr>
          <w:sz w:val="16"/>
        </w:rPr>
        <w:t>; (2) optimizing production of vaccines and raw materials; (3) eliminating trade barriers for critical raw materials; (4) supporting country readiness to deploy vaccination programs; and (5) driving further innovation.10</w:t>
      </w:r>
    </w:p>
    <w:p w14:paraId="0C303EB8" w14:textId="77777777" w:rsidR="003B78DE" w:rsidRPr="00F00E5A" w:rsidRDefault="003B78DE" w:rsidP="003B78DE">
      <w:pPr>
        <w:rPr>
          <w:sz w:val="16"/>
        </w:rPr>
      </w:pPr>
      <w:r w:rsidRPr="00F00E5A">
        <w:rPr>
          <w:rStyle w:val="StyleUnderline"/>
        </w:rPr>
        <w:t>Manufacturers have</w:t>
      </w:r>
      <w:r w:rsidRPr="00F00E5A">
        <w:rPr>
          <w:sz w:val="16"/>
        </w:rPr>
        <w:t xml:space="preserve"> also </w:t>
      </w:r>
      <w:r w:rsidRPr="00F00E5A">
        <w:rPr>
          <w:rStyle w:val="StyleUnderline"/>
        </w:rPr>
        <w:t>continued to partner with other companies in efforts to scale up global production</w:t>
      </w:r>
      <w:r w:rsidRPr="00F00E5A">
        <w:rPr>
          <w:sz w:val="16"/>
        </w:rPr>
        <w:t xml:space="preserve">. For example, </w:t>
      </w:r>
      <w:r w:rsidRPr="00F00E5A">
        <w:rPr>
          <w:rStyle w:val="StyleUnderline"/>
          <w:highlight w:val="green"/>
        </w:rPr>
        <w:t>Moderna</w:t>
      </w:r>
      <w:r w:rsidRPr="00F00E5A">
        <w:rPr>
          <w:sz w:val="16"/>
        </w:rPr>
        <w:t xml:space="preserve"> recently </w:t>
      </w:r>
      <w:r w:rsidRPr="00F00E5A">
        <w:rPr>
          <w:rStyle w:val="StyleUnderline"/>
          <w:highlight w:val="green"/>
        </w:rPr>
        <w:t xml:space="preserve">engaged </w:t>
      </w:r>
      <w:r w:rsidRPr="00F00E5A">
        <w:rPr>
          <w:rStyle w:val="Emphasis"/>
          <w:highlight w:val="green"/>
        </w:rPr>
        <w:t>Samsung Biologics</w:t>
      </w:r>
      <w:r w:rsidRPr="00F00E5A">
        <w:rPr>
          <w:rStyle w:val="StyleUnderline"/>
          <w:highlight w:val="green"/>
        </w:rPr>
        <w:t xml:space="preserve"> to provide</w:t>
      </w:r>
      <w:r w:rsidRPr="00F00E5A">
        <w:rPr>
          <w:rStyle w:val="StyleUnderline"/>
        </w:rPr>
        <w:t xml:space="preserve"> fill-and-finish </w:t>
      </w:r>
      <w:r w:rsidRPr="00F00E5A">
        <w:rPr>
          <w:rStyle w:val="StyleUnderline"/>
          <w:highlight w:val="green"/>
        </w:rPr>
        <w:t xml:space="preserve">manufacturing </w:t>
      </w:r>
      <w:r w:rsidRPr="00F00E5A">
        <w:rPr>
          <w:rStyle w:val="StyleUnderline"/>
        </w:rPr>
        <w:t>for Moderna’s vaccine</w:t>
      </w:r>
      <w:r w:rsidRPr="00F00E5A">
        <w:rPr>
          <w:sz w:val="16"/>
        </w:rPr>
        <w:t xml:space="preserve">.11 </w:t>
      </w:r>
      <w:r w:rsidRPr="00F00E5A">
        <w:rPr>
          <w:rStyle w:val="Emphasis"/>
          <w:highlight w:val="green"/>
        </w:rPr>
        <w:t>Merck and Gilead</w:t>
      </w:r>
      <w:r w:rsidRPr="00F00E5A">
        <w:rPr>
          <w:sz w:val="16"/>
        </w:rPr>
        <w:t xml:space="preserve"> also each entered into or </w:t>
      </w:r>
      <w:r w:rsidRPr="00F00E5A">
        <w:rPr>
          <w:rStyle w:val="StyleUnderline"/>
          <w:highlight w:val="green"/>
        </w:rPr>
        <w:t>expanded voluntarily licensing</w:t>
      </w:r>
      <w:r w:rsidRPr="00F00E5A">
        <w:rPr>
          <w:rStyle w:val="StyleUnderline"/>
        </w:rPr>
        <w:t xml:space="preserve"> programs </w:t>
      </w:r>
      <w:r w:rsidRPr="00F00E5A">
        <w:rPr>
          <w:rStyle w:val="StyleUnderline"/>
          <w:highlight w:val="green"/>
        </w:rPr>
        <w:t>with</w:t>
      </w:r>
      <w:r w:rsidRPr="00F00E5A">
        <w:rPr>
          <w:rStyle w:val="StyleUnderline"/>
        </w:rPr>
        <w:t xml:space="preserve"> manufacturers in </w:t>
      </w:r>
      <w:r w:rsidRPr="00F00E5A">
        <w:rPr>
          <w:rStyle w:val="StyleUnderline"/>
          <w:highlight w:val="green"/>
        </w:rPr>
        <w:t>India</w:t>
      </w:r>
      <w:r w:rsidRPr="00F00E5A">
        <w:rPr>
          <w:rStyle w:val="StyleUnderline"/>
        </w:rPr>
        <w:t xml:space="preserve"> to produce</w:t>
      </w:r>
      <w:r w:rsidRPr="00F00E5A">
        <w:rPr>
          <w:sz w:val="16"/>
        </w:rPr>
        <w:t xml:space="preserve"> the companies’ respective </w:t>
      </w:r>
      <w:r w:rsidRPr="00F00E5A">
        <w:rPr>
          <w:rStyle w:val="StyleUnderline"/>
        </w:rPr>
        <w:t>COVID</w:t>
      </w:r>
      <w:r w:rsidRPr="00F00E5A">
        <w:rPr>
          <w:sz w:val="16"/>
        </w:rPr>
        <w:t xml:space="preserve">-19 </w:t>
      </w:r>
      <w:r w:rsidRPr="00F00E5A">
        <w:rPr>
          <w:rStyle w:val="StyleUnderline"/>
        </w:rPr>
        <w:t>antiviral agents</w:t>
      </w:r>
      <w:r w:rsidRPr="00F00E5A">
        <w:rPr>
          <w:sz w:val="16"/>
        </w:rPr>
        <w:t xml:space="preserve"> molnupiravir and remdesivir.12</w:t>
      </w:r>
    </w:p>
    <w:p w14:paraId="31E2D876" w14:textId="77777777" w:rsidR="003B78DE" w:rsidRPr="00F00E5A" w:rsidRDefault="003B78DE" w:rsidP="003B78DE">
      <w:pPr>
        <w:rPr>
          <w:sz w:val="16"/>
        </w:rPr>
      </w:pPr>
      <w:r w:rsidRPr="00F00E5A">
        <w:rPr>
          <w:sz w:val="16"/>
        </w:rPr>
        <w:t xml:space="preserve">Some WTO members have also considered using the existing TRIPS flexibilities to expand their vaccine access. For example, </w:t>
      </w:r>
      <w:r w:rsidRPr="00F00E5A">
        <w:rPr>
          <w:rStyle w:val="StyleUnderline"/>
          <w:highlight w:val="green"/>
        </w:rPr>
        <w:t>Bolivia has continued to pursue</w:t>
      </w:r>
      <w:r w:rsidRPr="00F00E5A">
        <w:rPr>
          <w:rStyle w:val="StyleUnderline"/>
        </w:rPr>
        <w:t xml:space="preserve"> its effort to import the </w:t>
      </w:r>
      <w:r w:rsidRPr="00F00E5A">
        <w:rPr>
          <w:rStyle w:val="StyleUnderline"/>
          <w:highlight w:val="green"/>
        </w:rPr>
        <w:t>Johnson &amp; Johnson</w:t>
      </w:r>
      <w:r w:rsidRPr="00F00E5A">
        <w:rPr>
          <w:rStyle w:val="StyleUnderline"/>
        </w:rPr>
        <w:t xml:space="preserve"> COVID-19 vaccine from Canadian company Biolyse Pharma, </w:t>
      </w:r>
      <w:r w:rsidRPr="00F00E5A">
        <w:rPr>
          <w:rStyle w:val="StyleUnderline"/>
          <w:highlight w:val="green"/>
        </w:rPr>
        <w:t>under a compulsory license pursuant to TRIPS</w:t>
      </w:r>
      <w:r w:rsidRPr="00F00E5A">
        <w:rPr>
          <w:rStyle w:val="StyleUnderline"/>
        </w:rPr>
        <w:t xml:space="preserve"> Article 31bis</w:t>
      </w:r>
      <w:r w:rsidRPr="00F00E5A">
        <w:rPr>
          <w:sz w:val="16"/>
        </w:rPr>
        <w:t xml:space="preserve"> (if one could be obtained).13 </w:t>
      </w:r>
    </w:p>
    <w:p w14:paraId="2245F44B" w14:textId="77777777" w:rsidR="003B78DE" w:rsidRPr="00F00E5A" w:rsidRDefault="003B78DE" w:rsidP="003B78DE">
      <w:pPr>
        <w:rPr>
          <w:sz w:val="16"/>
        </w:rPr>
      </w:pPr>
    </w:p>
    <w:p w14:paraId="7CA97528" w14:textId="77777777" w:rsidR="003B78DE" w:rsidRPr="00F00E5A" w:rsidRDefault="003B78DE" w:rsidP="003B78DE"/>
    <w:p w14:paraId="53B603A7" w14:textId="0F960FC6" w:rsidR="003B78DE" w:rsidRDefault="003B78DE" w:rsidP="003B78DE">
      <w:pPr>
        <w:pStyle w:val="Heading3"/>
        <w:rPr>
          <w:rFonts w:cs="Calibri"/>
        </w:rPr>
      </w:pPr>
      <w:r w:rsidRPr="00F00E5A">
        <w:rPr>
          <w:rFonts w:cs="Calibri"/>
        </w:rPr>
        <w:lastRenderedPageBreak/>
        <w:t xml:space="preserve">1NC – Legitimacy </w:t>
      </w:r>
    </w:p>
    <w:p w14:paraId="0AE7E358" w14:textId="68F133B2" w:rsidR="00F00E5A" w:rsidRDefault="00F00E5A" w:rsidP="00F00E5A">
      <w:pPr>
        <w:pStyle w:val="Heading4"/>
      </w:pPr>
      <w:r>
        <w:t xml:space="preserve">On structural reforms – </w:t>
      </w:r>
    </w:p>
    <w:p w14:paraId="08592F00" w14:textId="606CC5BA" w:rsidR="00F00E5A" w:rsidRPr="00F00E5A" w:rsidRDefault="00F00E5A" w:rsidP="00F00E5A">
      <w:r>
        <w:t>doesn’t explain WHAT reforms even occur or how they change customs on trade -- err neg if uncertain</w:t>
      </w:r>
    </w:p>
    <w:p w14:paraId="0FD46195" w14:textId="42C29770" w:rsidR="00F00E5A" w:rsidRPr="00F00E5A" w:rsidRDefault="00F00E5A" w:rsidP="00F00E5A">
      <w:pPr>
        <w:pStyle w:val="Heading4"/>
        <w:rPr>
          <w:rFonts w:cs="Calibri"/>
          <w:bCs w:val="0"/>
        </w:rPr>
      </w:pPr>
      <w:r>
        <w:rPr>
          <w:rFonts w:cs="Calibri"/>
        </w:rPr>
        <w:t>1</w:t>
      </w:r>
      <w:r w:rsidRPr="00F00E5A">
        <w:rPr>
          <w:rFonts w:cs="Calibri"/>
        </w:rPr>
        <w:t>] Alt causes - other trade organizations like the UN, USMCA, FTAs, etc all prove cooperation exist absent the WTO. UN and NATO are better for global governance bc of military might – no incentive to listen to WTO</w:t>
      </w:r>
    </w:p>
    <w:p w14:paraId="61B03C83" w14:textId="168B08DC" w:rsidR="00F00E5A" w:rsidRPr="00F00E5A" w:rsidRDefault="00F00E5A" w:rsidP="00F00E5A">
      <w:pPr>
        <w:pStyle w:val="Heading4"/>
        <w:rPr>
          <w:rFonts w:cs="Calibri"/>
          <w:bCs w:val="0"/>
        </w:rPr>
      </w:pPr>
      <w:r>
        <w:rPr>
          <w:rFonts w:cs="Calibri"/>
        </w:rPr>
        <w:t>2</w:t>
      </w:r>
      <w:r w:rsidRPr="00F00E5A">
        <w:rPr>
          <w:rFonts w:cs="Calibri"/>
        </w:rPr>
        <w:t>] WTO is broken – even if legitimacy increases it structurally can’t check conflict</w:t>
      </w:r>
    </w:p>
    <w:p w14:paraId="410E4DF3" w14:textId="77777777" w:rsidR="00F00E5A" w:rsidRPr="00F00E5A" w:rsidRDefault="00F00E5A" w:rsidP="00F00E5A">
      <w:pPr>
        <w:rPr>
          <w:rStyle w:val="Style13ptBold"/>
          <w:sz w:val="16"/>
          <w:szCs w:val="16"/>
        </w:rPr>
      </w:pPr>
      <w:r w:rsidRPr="00F00E5A">
        <w:rPr>
          <w:rStyle w:val="Style13ptBold"/>
        </w:rPr>
        <w:t xml:space="preserve">Baschuk 2/22 </w:t>
      </w:r>
      <w:r w:rsidRPr="00F00E5A">
        <w:rPr>
          <w:rStyle w:val="Style13ptBold"/>
          <w:sz w:val="16"/>
          <w:szCs w:val="16"/>
        </w:rPr>
        <w:t xml:space="preserve">[(Bryce, reporter for Bloomberg Economics based in </w:t>
      </w:r>
      <w:r w:rsidRPr="00F00E5A">
        <w:rPr>
          <w:bCs/>
          <w:szCs w:val="16"/>
        </w:rPr>
        <w:t>Geneva, Switzerland, has been published in Bloomberg, the Washington Times, United Press International and National Public Radio</w:t>
      </w:r>
      <w:r w:rsidRPr="00F00E5A">
        <w:rPr>
          <w:rStyle w:val="Style13ptBold"/>
          <w:sz w:val="16"/>
          <w:szCs w:val="16"/>
        </w:rPr>
        <w:t>) “</w:t>
      </w:r>
      <w:r w:rsidRPr="00F00E5A">
        <w:rPr>
          <w:szCs w:val="16"/>
        </w:rPr>
        <w:t>Biden Picks Up Where Trump Left Off in Hard-Line Stances at WTO,” Bloomberg, 2/22/2021] TDI</w:t>
      </w:r>
    </w:p>
    <w:p w14:paraId="5CD12D61" w14:textId="77777777" w:rsidR="00F00E5A" w:rsidRPr="00F00E5A" w:rsidRDefault="00F00E5A" w:rsidP="00F00E5A">
      <w:pPr>
        <w:rPr>
          <w:sz w:val="12"/>
        </w:rPr>
      </w:pPr>
      <w:r w:rsidRPr="00F00E5A">
        <w:rPr>
          <w:sz w:val="12"/>
        </w:rPr>
        <w:t xml:space="preserve">President Joe </w:t>
      </w:r>
      <w:r w:rsidRPr="00F00E5A">
        <w:rPr>
          <w:rStyle w:val="StyleUnderline"/>
          <w:highlight w:val="green"/>
        </w:rPr>
        <w:t>Biden</w:t>
      </w:r>
      <w:r w:rsidRPr="00F00E5A">
        <w:rPr>
          <w:rStyle w:val="StyleUnderline"/>
        </w:rPr>
        <w:t xml:space="preserve">’s </w:t>
      </w:r>
      <w:r w:rsidRPr="00F00E5A">
        <w:rPr>
          <w:rStyle w:val="StyleUnderline"/>
          <w:highlight w:val="green"/>
        </w:rPr>
        <w:t>administration dashed hopes for a softer approach to the W</w:t>
      </w:r>
      <w:r w:rsidRPr="00F00E5A">
        <w:rPr>
          <w:rStyle w:val="StyleUnderline"/>
        </w:rPr>
        <w:t xml:space="preserve">orld </w:t>
      </w:r>
      <w:r w:rsidRPr="00F00E5A">
        <w:rPr>
          <w:rStyle w:val="StyleUnderline"/>
          <w:highlight w:val="green"/>
        </w:rPr>
        <w:t>T</w:t>
      </w:r>
      <w:r w:rsidRPr="00F00E5A">
        <w:rPr>
          <w:rStyle w:val="StyleUnderline"/>
        </w:rPr>
        <w:t xml:space="preserve">rade </w:t>
      </w:r>
      <w:r w:rsidRPr="00F00E5A">
        <w:rPr>
          <w:rStyle w:val="StyleUnderline"/>
          <w:highlight w:val="green"/>
        </w:rPr>
        <w:t>O</w:t>
      </w:r>
      <w:r w:rsidRPr="00F00E5A">
        <w:rPr>
          <w:rStyle w:val="StyleUnderline"/>
        </w:rPr>
        <w:t xml:space="preserve">rganization by pursuing a pair of his predecessor’s strategies that critics say risk </w:t>
      </w:r>
      <w:r w:rsidRPr="00F00E5A">
        <w:rPr>
          <w:rStyle w:val="Emphasis"/>
          <w:highlight w:val="green"/>
        </w:rPr>
        <w:t>undermining the international trading system</w:t>
      </w:r>
      <w:r w:rsidRPr="00F00E5A">
        <w:rPr>
          <w:sz w:val="12"/>
        </w:rPr>
        <w:t>.</w:t>
      </w:r>
    </w:p>
    <w:p w14:paraId="5FC6D4BA" w14:textId="77777777" w:rsidR="00F00E5A" w:rsidRPr="00F00E5A" w:rsidRDefault="00F00E5A" w:rsidP="00F00E5A">
      <w:pPr>
        <w:rPr>
          <w:sz w:val="12"/>
        </w:rPr>
      </w:pPr>
      <w:r w:rsidRPr="00F00E5A">
        <w:rPr>
          <w:rStyle w:val="StyleUnderline"/>
          <w:highlight w:val="green"/>
        </w:rPr>
        <w:t>The U.S. delegation</w:t>
      </w:r>
      <w:r w:rsidRPr="00F00E5A">
        <w:rPr>
          <w:sz w:val="12"/>
        </w:rPr>
        <w:t xml:space="preserve"> to the WTO, in a statement Monday obtained by Bloomberg, </w:t>
      </w:r>
      <w:r w:rsidRPr="00F00E5A">
        <w:rPr>
          <w:rStyle w:val="StyleUnderline"/>
          <w:highlight w:val="green"/>
        </w:rPr>
        <w:t>backed the Trump</w:t>
      </w:r>
      <w:r w:rsidRPr="00F00E5A">
        <w:rPr>
          <w:rStyle w:val="StyleUnderline"/>
        </w:rPr>
        <w:t xml:space="preserve"> administration’s </w:t>
      </w:r>
      <w:r w:rsidRPr="00F00E5A">
        <w:rPr>
          <w:rStyle w:val="StyleUnderline"/>
          <w:highlight w:val="green"/>
        </w:rPr>
        <w:t>decision to label Hong Kong exports as “</w:t>
      </w:r>
      <w:hyperlink r:id="rId16" w:tgtFrame="_blank" w:tooltip="Hong Kong Takes Formal WTO Action On U.S. ‘Made in China’ Order" w:history="1">
        <w:r w:rsidRPr="00F00E5A">
          <w:rPr>
            <w:rStyle w:val="StyleUnderline"/>
            <w:color w:val="000000"/>
            <w:highlight w:val="green"/>
          </w:rPr>
          <w:t>Made in China</w:t>
        </w:r>
      </w:hyperlink>
      <w:r w:rsidRPr="00F00E5A">
        <w:rPr>
          <w:rStyle w:val="StyleUnderline"/>
          <w:highlight w:val="green"/>
        </w:rPr>
        <w:t>” and said the WTO had no right to mediate</w:t>
      </w:r>
      <w:r w:rsidRPr="00F00E5A">
        <w:rPr>
          <w:rStyle w:val="StyleUnderline"/>
        </w:rPr>
        <w:t xml:space="preserve"> the matter because the organization’s rules permit countries to take any action to protect their “essential security interests</w:t>
      </w:r>
      <w:r w:rsidRPr="00F00E5A">
        <w:rPr>
          <w:sz w:val="12"/>
        </w:rPr>
        <w:t>.”</w:t>
      </w:r>
    </w:p>
    <w:p w14:paraId="69DBD263" w14:textId="77777777" w:rsidR="00F00E5A" w:rsidRPr="00F00E5A" w:rsidRDefault="00F00E5A" w:rsidP="00F00E5A">
      <w:pPr>
        <w:rPr>
          <w:sz w:val="12"/>
        </w:rPr>
      </w:pPr>
      <w:r w:rsidRPr="00F00E5A">
        <w:rPr>
          <w:sz w:val="12"/>
        </w:rPr>
        <w:t>“The situation with respect to Hong Kong, China, constitutes a threat to the national security of the United States,” the U.S. delegation said. “</w:t>
      </w:r>
      <w:r w:rsidRPr="00F00E5A">
        <w:rPr>
          <w:rStyle w:val="StyleUnderline"/>
        </w:rPr>
        <w:t>Issues of national security are not matters appropriate for adjudication in the WTO dispute-settlement system</w:t>
      </w:r>
      <w:r w:rsidRPr="00F00E5A">
        <w:rPr>
          <w:sz w:val="12"/>
        </w:rPr>
        <w:t>.”</w:t>
      </w:r>
    </w:p>
    <w:p w14:paraId="3123129B" w14:textId="77777777" w:rsidR="00F00E5A" w:rsidRPr="00F00E5A" w:rsidRDefault="00F00E5A" w:rsidP="00F00E5A">
      <w:pPr>
        <w:rPr>
          <w:sz w:val="12"/>
        </w:rPr>
      </w:pPr>
      <w:r w:rsidRPr="00F00E5A">
        <w:rPr>
          <w:rStyle w:val="StyleUnderline"/>
        </w:rPr>
        <w:t xml:space="preserve">Prior to 2016, </w:t>
      </w:r>
      <w:r w:rsidRPr="00F00E5A">
        <w:rPr>
          <w:rStyle w:val="Emphasis"/>
        </w:rPr>
        <w:t>WTO members generally steered clear of defending their trade actions on the basis of national security because doing so could encourage other nations to pursue protectionist policies</w:t>
      </w:r>
      <w:r w:rsidRPr="00F00E5A">
        <w:rPr>
          <w:sz w:val="12"/>
        </w:rPr>
        <w:t xml:space="preserve"> that have little or nothing to do with hostile threats.</w:t>
      </w:r>
    </w:p>
    <w:p w14:paraId="298D9AB4" w14:textId="77777777" w:rsidR="00F00E5A" w:rsidRPr="00F00E5A" w:rsidRDefault="00F00E5A" w:rsidP="00F00E5A">
      <w:pPr>
        <w:rPr>
          <w:sz w:val="12"/>
        </w:rPr>
      </w:pPr>
      <w:r w:rsidRPr="00F00E5A">
        <w:rPr>
          <w:rStyle w:val="StyleUnderline"/>
        </w:rPr>
        <w:t>That changed in 2018, when the Trump administration triggered a cold war-era law to justify tariffs on foreign imports of steel and aluminum</w:t>
      </w:r>
      <w:r w:rsidRPr="00F00E5A">
        <w:rPr>
          <w:sz w:val="12"/>
        </w:rPr>
        <w:t>. In response, a handful of U.S. trade partners, including Canada, the EU, and China filed disputes at the WTO and a ruling in those cases is expected later this year.</w:t>
      </w:r>
    </w:p>
    <w:p w14:paraId="3874AF6D" w14:textId="77777777" w:rsidR="00F00E5A" w:rsidRPr="00F00E5A" w:rsidRDefault="00F00E5A" w:rsidP="00F00E5A">
      <w:pPr>
        <w:rPr>
          <w:sz w:val="12"/>
        </w:rPr>
      </w:pPr>
      <w:r w:rsidRPr="00F00E5A">
        <w:rPr>
          <w:sz w:val="12"/>
        </w:rPr>
        <w:t xml:space="preserve">Since then, </w:t>
      </w:r>
      <w:r w:rsidRPr="00F00E5A">
        <w:rPr>
          <w:rStyle w:val="StyleUnderline"/>
          <w:highlight w:val="green"/>
        </w:rPr>
        <w:t>more nations</w:t>
      </w:r>
      <w:r w:rsidRPr="00F00E5A">
        <w:rPr>
          <w:rStyle w:val="StyleUnderline"/>
        </w:rPr>
        <w:t xml:space="preserve"> -- including Saudi Arabia, India, Russia and others -- </w:t>
      </w:r>
      <w:r w:rsidRPr="00F00E5A">
        <w:rPr>
          <w:rStyle w:val="StyleUnderline"/>
          <w:highlight w:val="green"/>
        </w:rPr>
        <w:t>have cited the</w:t>
      </w:r>
      <w:r w:rsidRPr="00F00E5A">
        <w:rPr>
          <w:rStyle w:val="StyleUnderline"/>
        </w:rPr>
        <w:t xml:space="preserve"> WTO’s </w:t>
      </w:r>
      <w:r w:rsidRPr="00F00E5A">
        <w:rPr>
          <w:rStyle w:val="StyleUnderline"/>
          <w:highlight w:val="green"/>
        </w:rPr>
        <w:t>national-security exemption in regional</w:t>
      </w:r>
      <w:r w:rsidRPr="00F00E5A">
        <w:rPr>
          <w:rStyle w:val="StyleUnderline"/>
        </w:rPr>
        <w:t xml:space="preserve"> trade </w:t>
      </w:r>
      <w:r w:rsidRPr="00F00E5A">
        <w:rPr>
          <w:rStyle w:val="StyleUnderline"/>
          <w:highlight w:val="green"/>
        </w:rPr>
        <w:t>fights</w:t>
      </w:r>
      <w:r w:rsidRPr="00F00E5A">
        <w:rPr>
          <w:rStyle w:val="StyleUnderline"/>
        </w:rPr>
        <w:t xml:space="preserve">, leading trade experts to warn that such </w:t>
      </w:r>
      <w:r w:rsidRPr="00F00E5A">
        <w:rPr>
          <w:rStyle w:val="StyleUnderline"/>
          <w:highlight w:val="green"/>
        </w:rPr>
        <w:t xml:space="preserve">cases could </w:t>
      </w:r>
      <w:r w:rsidRPr="00F00E5A">
        <w:rPr>
          <w:rStyle w:val="Emphasis"/>
          <w:highlight w:val="green"/>
        </w:rPr>
        <w:t>erode the organization’s ability to mediate disputes</w:t>
      </w:r>
      <w:r w:rsidRPr="00F00E5A">
        <w:rPr>
          <w:sz w:val="12"/>
        </w:rPr>
        <w:t>.</w:t>
      </w:r>
    </w:p>
    <w:p w14:paraId="6F7ABFBD" w14:textId="77777777" w:rsidR="00F00E5A" w:rsidRPr="00F00E5A" w:rsidRDefault="00F00E5A" w:rsidP="00F00E5A">
      <w:pPr>
        <w:rPr>
          <w:sz w:val="12"/>
        </w:rPr>
      </w:pPr>
      <w:r w:rsidRPr="00F00E5A">
        <w:rPr>
          <w:sz w:val="12"/>
        </w:rPr>
        <w:t xml:space="preserve">The Biden administration on Monday said </w:t>
      </w:r>
      <w:r w:rsidRPr="00F00E5A">
        <w:rPr>
          <w:rStyle w:val="StyleUnderline"/>
        </w:rPr>
        <w:t>the U.S. has consistently argued that national-security disputes are not subject to WTO review because it would infringe on a member’s right to determine what is in its own security interests</w:t>
      </w:r>
      <w:r w:rsidRPr="00F00E5A">
        <w:rPr>
          <w:sz w:val="12"/>
        </w:rPr>
        <w:t>.</w:t>
      </w:r>
    </w:p>
    <w:p w14:paraId="531A9904" w14:textId="77777777" w:rsidR="00F00E5A" w:rsidRPr="00F00E5A" w:rsidRDefault="00F00E5A" w:rsidP="00F00E5A">
      <w:pPr>
        <w:rPr>
          <w:sz w:val="12"/>
          <w:szCs w:val="12"/>
        </w:rPr>
      </w:pPr>
      <w:r w:rsidRPr="00F00E5A">
        <w:rPr>
          <w:sz w:val="12"/>
          <w:szCs w:val="12"/>
        </w:rPr>
        <w:t>In spite of the U.S. objection, the WTO granted Hong Kong’s dispute inquiry and will establish a panel of experts to deliberate the matter and render a decision, which could take two to three years.</w:t>
      </w:r>
    </w:p>
    <w:p w14:paraId="3E6D02E6" w14:textId="77777777" w:rsidR="00F00E5A" w:rsidRPr="00F00E5A" w:rsidRDefault="00F00E5A" w:rsidP="00F00E5A">
      <w:pPr>
        <w:rPr>
          <w:sz w:val="12"/>
        </w:rPr>
      </w:pPr>
      <w:r w:rsidRPr="00F00E5A">
        <w:rPr>
          <w:sz w:val="12"/>
        </w:rPr>
        <w:lastRenderedPageBreak/>
        <w:t xml:space="preserve">At the same meeting, </w:t>
      </w:r>
      <w:r w:rsidRPr="00F00E5A">
        <w:rPr>
          <w:rStyle w:val="StyleUnderline"/>
        </w:rPr>
        <w:t xml:space="preserve">the </w:t>
      </w:r>
      <w:r w:rsidRPr="00F00E5A">
        <w:rPr>
          <w:rStyle w:val="StyleUnderline"/>
          <w:highlight w:val="green"/>
        </w:rPr>
        <w:t>Biden</w:t>
      </w:r>
      <w:r w:rsidRPr="00F00E5A">
        <w:rPr>
          <w:rStyle w:val="StyleUnderline"/>
        </w:rPr>
        <w:t xml:space="preserve"> administration said it </w:t>
      </w:r>
      <w:r w:rsidRPr="00F00E5A">
        <w:rPr>
          <w:rStyle w:val="Emphasis"/>
          <w:highlight w:val="green"/>
        </w:rPr>
        <w:t>would not</w:t>
      </w:r>
      <w:r w:rsidRPr="00F00E5A">
        <w:rPr>
          <w:rStyle w:val="Emphasis"/>
        </w:rPr>
        <w:t xml:space="preserve"> agree to </w:t>
      </w:r>
      <w:r w:rsidRPr="00F00E5A">
        <w:rPr>
          <w:rStyle w:val="Emphasis"/>
          <w:highlight w:val="green"/>
        </w:rPr>
        <w:t>appoint new members to the</w:t>
      </w:r>
      <w:r w:rsidRPr="00F00E5A">
        <w:rPr>
          <w:rStyle w:val="Emphasis"/>
        </w:rPr>
        <w:t xml:space="preserve"> WTO’s </w:t>
      </w:r>
      <w:r w:rsidRPr="00F00E5A">
        <w:rPr>
          <w:rStyle w:val="Emphasis"/>
          <w:highlight w:val="green"/>
        </w:rPr>
        <w:t>appellate body</w:t>
      </w:r>
      <w:r w:rsidRPr="00F00E5A">
        <w:rPr>
          <w:rStyle w:val="StyleUnderline"/>
        </w:rPr>
        <w:t>, a seven-member panel of experts who until 2019 had the final say on trade disputes involving billions of dollars worth of international commerce</w:t>
      </w:r>
      <w:r w:rsidRPr="00F00E5A">
        <w:rPr>
          <w:sz w:val="12"/>
        </w:rPr>
        <w:t>.</w:t>
      </w:r>
    </w:p>
    <w:p w14:paraId="7715003A" w14:textId="77777777" w:rsidR="00F00E5A" w:rsidRPr="00F00E5A" w:rsidRDefault="00F00E5A" w:rsidP="00F00E5A">
      <w:pPr>
        <w:rPr>
          <w:sz w:val="12"/>
        </w:rPr>
      </w:pPr>
      <w:r w:rsidRPr="00F00E5A">
        <w:rPr>
          <w:sz w:val="12"/>
        </w:rPr>
        <w:t xml:space="preserve">The Biden administration said it could not do so because </w:t>
      </w:r>
      <w:r w:rsidRPr="00F00E5A">
        <w:rPr>
          <w:rStyle w:val="Emphasis"/>
        </w:rPr>
        <w:t>the U.S. “continues to have systemic concerns” with the functioning of the appellate body</w:t>
      </w:r>
      <w:r w:rsidRPr="00F00E5A">
        <w:rPr>
          <w:rStyle w:val="StyleUnderline"/>
        </w:rPr>
        <w:t xml:space="preserve"> as have all previous administrations over the past 16 years</w:t>
      </w:r>
      <w:r w:rsidRPr="00F00E5A">
        <w:rPr>
          <w:sz w:val="12"/>
        </w:rPr>
        <w:t>.</w:t>
      </w:r>
    </w:p>
    <w:p w14:paraId="7BB6A6A1" w14:textId="77777777" w:rsidR="00F00E5A" w:rsidRPr="00F00E5A" w:rsidRDefault="00F00E5A" w:rsidP="00F00E5A">
      <w:pPr>
        <w:rPr>
          <w:sz w:val="12"/>
        </w:rPr>
      </w:pPr>
      <w:r w:rsidRPr="00F00E5A">
        <w:rPr>
          <w:sz w:val="12"/>
        </w:rPr>
        <w:t xml:space="preserve">Though the statement was not entirely unexpected, </w:t>
      </w:r>
      <w:r w:rsidRPr="00F00E5A">
        <w:rPr>
          <w:rStyle w:val="StyleUnderline"/>
        </w:rPr>
        <w:t>it confirms America’s bipartisan frustration with the functioning of the WTO appellate body and the new administration’s willingness to block new panelists until changes can be agreed</w:t>
      </w:r>
      <w:r w:rsidRPr="00F00E5A">
        <w:rPr>
          <w:sz w:val="12"/>
        </w:rPr>
        <w:t>.</w:t>
      </w:r>
    </w:p>
    <w:p w14:paraId="29236E8B" w14:textId="77777777" w:rsidR="00F00E5A" w:rsidRPr="00F00E5A" w:rsidRDefault="00F00E5A" w:rsidP="00F00E5A">
      <w:pPr>
        <w:rPr>
          <w:sz w:val="12"/>
          <w:szCs w:val="12"/>
        </w:rPr>
      </w:pPr>
      <w:r w:rsidRPr="00F00E5A">
        <w:rPr>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4F548E4E" w14:textId="77777777" w:rsidR="00F00E5A" w:rsidRPr="00F00E5A" w:rsidRDefault="00F00E5A" w:rsidP="00F00E5A">
      <w:r w:rsidRPr="00F00E5A">
        <w:rPr>
          <w:rStyle w:val="StyleUnderline"/>
        </w:rPr>
        <w:t xml:space="preserve">The Trump administration broke precedent when it refused to consider any nominees to fill vacancies on the panel </w:t>
      </w:r>
      <w:r w:rsidRPr="00F00E5A">
        <w:rPr>
          <w:rStyle w:val="StyleUnderline"/>
          <w:highlight w:val="green"/>
        </w:rPr>
        <w:t>until there weren’t enough</w:t>
      </w:r>
      <w:r w:rsidRPr="00F00E5A">
        <w:rPr>
          <w:rStyle w:val="StyleUnderline"/>
        </w:rPr>
        <w:t xml:space="preserve"> </w:t>
      </w:r>
      <w:r w:rsidRPr="00F00E5A">
        <w:rPr>
          <w:rStyle w:val="StyleUnderline"/>
          <w:highlight w:val="green"/>
        </w:rPr>
        <w:t>to sign off on new rulings</w:t>
      </w:r>
      <w:r w:rsidRPr="00F00E5A">
        <w:rPr>
          <w:rStyle w:val="StyleUnderline"/>
        </w:rPr>
        <w:t xml:space="preserve">. As a result, </w:t>
      </w:r>
      <w:r w:rsidRPr="00F00E5A">
        <w:rPr>
          <w:rStyle w:val="Emphasis"/>
          <w:highlight w:val="green"/>
        </w:rPr>
        <w:t>the</w:t>
      </w:r>
      <w:r w:rsidRPr="00F00E5A">
        <w:rPr>
          <w:rStyle w:val="Emphasis"/>
        </w:rPr>
        <w:t xml:space="preserve"> WTO’s </w:t>
      </w:r>
      <w:r w:rsidRPr="00F00E5A">
        <w:rPr>
          <w:rStyle w:val="Emphasis"/>
          <w:highlight w:val="green"/>
        </w:rPr>
        <w:t>dispute-settlement system has been critically damaged</w:t>
      </w:r>
      <w:r w:rsidRPr="00F00E5A">
        <w:rPr>
          <w:rStyle w:val="StyleUnderline"/>
        </w:rPr>
        <w:t xml:space="preserve"> because WTO </w:t>
      </w:r>
      <w:r w:rsidRPr="00F00E5A">
        <w:rPr>
          <w:rStyle w:val="StyleUnderline"/>
          <w:highlight w:val="green"/>
        </w:rPr>
        <w:t>members are</w:t>
      </w:r>
      <w:r w:rsidRPr="00F00E5A">
        <w:rPr>
          <w:rStyle w:val="StyleUnderline"/>
        </w:rPr>
        <w:t xml:space="preserve"> now </w:t>
      </w:r>
      <w:r w:rsidRPr="00F00E5A">
        <w:rPr>
          <w:rStyle w:val="StyleUnderline"/>
          <w:highlight w:val="green"/>
        </w:rPr>
        <w:t>free</w:t>
      </w:r>
      <w:r w:rsidRPr="00F00E5A">
        <w:rPr>
          <w:rStyle w:val="StyleUnderline"/>
        </w:rPr>
        <w:t xml:space="preserve"> </w:t>
      </w:r>
      <w:r w:rsidRPr="00F00E5A">
        <w:rPr>
          <w:rStyle w:val="StyleUnderline"/>
          <w:highlight w:val="green"/>
        </w:rPr>
        <w:t>to veto</w:t>
      </w:r>
      <w:r w:rsidRPr="00F00E5A">
        <w:rPr>
          <w:rStyle w:val="StyleUnderline"/>
        </w:rPr>
        <w:t xml:space="preserve"> any </w:t>
      </w:r>
      <w:r w:rsidRPr="00F00E5A">
        <w:rPr>
          <w:rStyle w:val="StyleUnderline"/>
          <w:highlight w:val="green"/>
        </w:rPr>
        <w:t>adverse</w:t>
      </w:r>
      <w:r w:rsidRPr="00F00E5A">
        <w:rPr>
          <w:rStyle w:val="StyleUnderline"/>
        </w:rPr>
        <w:t xml:space="preserve"> dispute </w:t>
      </w:r>
      <w:r w:rsidRPr="00F00E5A">
        <w:rPr>
          <w:rStyle w:val="StyleUnderline"/>
          <w:highlight w:val="green"/>
        </w:rPr>
        <w:t>rulings by appealing them into a legal void</w:t>
      </w:r>
      <w:r w:rsidRPr="00F00E5A">
        <w:rPr>
          <w:rStyle w:val="StyleUnderline"/>
        </w:rPr>
        <w:t xml:space="preserve"> created by the appellate body’s paralysis</w:t>
      </w:r>
      <w:r w:rsidRPr="00F00E5A">
        <w:t>.</w:t>
      </w:r>
    </w:p>
    <w:p w14:paraId="79E42EEF" w14:textId="77777777" w:rsidR="00F00E5A" w:rsidRPr="00F00E5A" w:rsidRDefault="00F00E5A" w:rsidP="00F00E5A">
      <w:r w:rsidRPr="00F00E5A">
        <w:t>Doesn’t spill over int or new form</w:t>
      </w:r>
    </w:p>
    <w:p w14:paraId="41E9768B" w14:textId="7FDE9FFC" w:rsidR="00F00E5A" w:rsidRPr="00F00E5A" w:rsidRDefault="00F00E5A" w:rsidP="00F00E5A">
      <w:pPr>
        <w:pStyle w:val="Heading4"/>
      </w:pPr>
      <w:r>
        <w:t>3] If TRIPs isn’t progressing in the squo now – no reason why new director general push will solve anything</w:t>
      </w:r>
    </w:p>
    <w:p w14:paraId="347585BE" w14:textId="77777777" w:rsidR="00F00E5A" w:rsidRPr="00F00E5A" w:rsidRDefault="00F00E5A" w:rsidP="00F00E5A"/>
    <w:p w14:paraId="7BC3194B" w14:textId="77777777" w:rsidR="00F00E5A" w:rsidRDefault="00F00E5A" w:rsidP="00F00E5A">
      <w:pPr>
        <w:pStyle w:val="Heading4"/>
        <w:rPr>
          <w:rFonts w:cs="Calibri"/>
        </w:rPr>
      </w:pPr>
      <w:r>
        <w:rPr>
          <w:rFonts w:cs="Calibri"/>
        </w:rPr>
        <w:t>We’re conceding the WTO collapses now absent the plan -- Impact turning legitimacy:</w:t>
      </w:r>
    </w:p>
    <w:p w14:paraId="7EF4D62C" w14:textId="77777777" w:rsidR="00F00E5A" w:rsidRPr="00F00E5A" w:rsidRDefault="00F00E5A" w:rsidP="00F00E5A"/>
    <w:p w14:paraId="01DC61EC" w14:textId="77777777" w:rsidR="003B78DE" w:rsidRPr="00F00E5A" w:rsidRDefault="003B78DE" w:rsidP="003B78DE">
      <w:pPr>
        <w:pStyle w:val="Heading4"/>
        <w:rPr>
          <w:rFonts w:cs="Calibri"/>
        </w:rPr>
      </w:pPr>
    </w:p>
    <w:p w14:paraId="2BA88284" w14:textId="77777777" w:rsidR="003B78DE" w:rsidRPr="00F00E5A" w:rsidRDefault="003B78DE" w:rsidP="003B78DE">
      <w:pPr>
        <w:pStyle w:val="Heading4"/>
        <w:rPr>
          <w:rFonts w:cs="Calibri"/>
        </w:rPr>
      </w:pPr>
      <w:r w:rsidRPr="00F00E5A">
        <w:rPr>
          <w:rFonts w:cs="Calibri"/>
        </w:rPr>
        <w:t>Trade multiplies the risk of war---empirics.</w:t>
      </w:r>
    </w:p>
    <w:p w14:paraId="7AA3BC52" w14:textId="77777777" w:rsidR="003B78DE" w:rsidRPr="00F00E5A" w:rsidRDefault="003B78DE" w:rsidP="003B78DE">
      <w:r w:rsidRPr="00F00E5A">
        <w:t xml:space="preserve">Lucas </w:t>
      </w:r>
      <w:r w:rsidRPr="00F00E5A">
        <w:rPr>
          <w:rStyle w:val="Style13ptBold"/>
        </w:rPr>
        <w:t>Hahn 16</w:t>
      </w:r>
      <w:r w:rsidRPr="00F00E5A">
        <w:t xml:space="preserve">. Bryant University. April, 2016. Global Economic Expansion and the Prevalence of Militarized Interstate Disputes. </w:t>
      </w:r>
      <w:hyperlink r:id="rId17" w:history="1">
        <w:r w:rsidRPr="00F00E5A">
          <w:rPr>
            <w:rStyle w:val="Hyperlink"/>
          </w:rPr>
          <w:t>https://digitalcommons.bryant.edu/honors_economics/24/</w:t>
        </w:r>
      </w:hyperlink>
      <w:r w:rsidRPr="00F00E5A">
        <w:t xml:space="preserve"> brett *MIDs = Militarized Interstate Disputes</w:t>
      </w:r>
    </w:p>
    <w:p w14:paraId="767C82BB" w14:textId="77777777" w:rsidR="003B78DE" w:rsidRPr="00F00E5A" w:rsidRDefault="003B78DE" w:rsidP="003B78DE">
      <w:pPr>
        <w:rPr>
          <w:sz w:val="16"/>
        </w:rPr>
      </w:pPr>
      <w:r w:rsidRPr="00F00E5A">
        <w:rPr>
          <w:sz w:val="16"/>
        </w:rPr>
        <w:t xml:space="preserve">3. Neo-Marxist Views on Asymmetrical Trade One of the most supported arguments against the notion that economic expansion promotes peace is that </w:t>
      </w:r>
      <w:r w:rsidRPr="00F00E5A">
        <w:rPr>
          <w:rStyle w:val="Emphasis"/>
          <w:highlight w:val="green"/>
        </w:rPr>
        <w:t>trade</w:t>
      </w:r>
      <w:r w:rsidRPr="00F00E5A">
        <w:rPr>
          <w:sz w:val="16"/>
        </w:rPr>
        <w:t xml:space="preserve">, brought about by </w:t>
      </w:r>
      <w:r w:rsidRPr="00F00E5A">
        <w:rPr>
          <w:rStyle w:val="StyleUnderline"/>
        </w:rPr>
        <w:t xml:space="preserve">economic expansion, </w:t>
      </w:r>
      <w:r w:rsidRPr="00F00E5A">
        <w:rPr>
          <w:rStyle w:val="StyleUnderline"/>
          <w:highlight w:val="green"/>
        </w:rPr>
        <w:t xml:space="preserve">actually </w:t>
      </w:r>
      <w:r w:rsidRPr="00F00E5A">
        <w:rPr>
          <w:rStyle w:val="Emphasis"/>
          <w:highlight w:val="green"/>
        </w:rPr>
        <w:t>increases MIDs</w:t>
      </w:r>
      <w:r w:rsidRPr="00F00E5A">
        <w:rPr>
          <w:sz w:val="16"/>
        </w:rPr>
        <w:t xml:space="preserve">. Many authors have in fact argued that </w:t>
      </w:r>
      <w:r w:rsidRPr="00F00E5A">
        <w:rPr>
          <w:rStyle w:val="StyleUnderline"/>
        </w:rPr>
        <w:t>increased</w:t>
      </w:r>
      <w:r w:rsidRPr="00F00E5A">
        <w:rPr>
          <w:sz w:val="16"/>
        </w:rPr>
        <w:t xml:space="preserve"> </w:t>
      </w:r>
      <w:r w:rsidRPr="00F00E5A">
        <w:rPr>
          <w:rStyle w:val="Emphasis"/>
        </w:rPr>
        <w:t xml:space="preserve">economic </w:t>
      </w:r>
      <w:r w:rsidRPr="00F00E5A">
        <w:rPr>
          <w:rStyle w:val="Emphasis"/>
          <w:highlight w:val="green"/>
        </w:rPr>
        <w:t>interdependence</w:t>
      </w:r>
      <w:r w:rsidRPr="00F00E5A">
        <w:rPr>
          <w:sz w:val="16"/>
        </w:rPr>
        <w:t xml:space="preserve"> </w:t>
      </w:r>
      <w:r w:rsidRPr="00F00E5A">
        <w:rPr>
          <w:rStyle w:val="StyleUnderline"/>
        </w:rPr>
        <w:t>and</w:t>
      </w:r>
      <w:r w:rsidRPr="00F00E5A">
        <w:rPr>
          <w:sz w:val="16"/>
        </w:rPr>
        <w:t xml:space="preserve"> increased </w:t>
      </w:r>
      <w:r w:rsidRPr="00F00E5A">
        <w:rPr>
          <w:rStyle w:val="Emphasis"/>
        </w:rPr>
        <w:t>trade</w:t>
      </w:r>
      <w:r w:rsidRPr="00F00E5A">
        <w:rPr>
          <w:sz w:val="16"/>
        </w:rPr>
        <w:t xml:space="preserve"> </w:t>
      </w:r>
      <w:r w:rsidRPr="00F00E5A">
        <w:rPr>
          <w:rStyle w:val="StyleUnderline"/>
        </w:rPr>
        <w:t>may have, in some ways, “</w:t>
      </w:r>
      <w:r w:rsidRPr="00F00E5A">
        <w:rPr>
          <w:rStyle w:val="Emphasis"/>
          <w:highlight w:val="green"/>
        </w:rPr>
        <w:t>cheapened war</w:t>
      </w:r>
      <w:r w:rsidRPr="00F00E5A">
        <w:rPr>
          <w:rStyle w:val="StyleUnderline"/>
        </w:rPr>
        <w:t xml:space="preserve">”, </w:t>
      </w:r>
      <w:r w:rsidRPr="00F00E5A">
        <w:rPr>
          <w:rStyle w:val="StyleUnderline"/>
          <w:highlight w:val="green"/>
        </w:rPr>
        <w:t>and</w:t>
      </w:r>
      <w:r w:rsidRPr="00F00E5A">
        <w:rPr>
          <w:rStyle w:val="StyleUnderline"/>
        </w:rPr>
        <w:t xml:space="preserve"> thus </w:t>
      </w:r>
      <w:r w:rsidRPr="00F00E5A">
        <w:rPr>
          <w:rStyle w:val="StyleUnderline"/>
          <w:highlight w:val="green"/>
        </w:rPr>
        <w:t xml:space="preserve">made it </w:t>
      </w:r>
      <w:r w:rsidRPr="00F00E5A">
        <w:rPr>
          <w:rStyle w:val="Emphasis"/>
          <w:highlight w:val="green"/>
        </w:rPr>
        <w:t>easier to wage war more frequently</w:t>
      </w:r>
      <w:r w:rsidRPr="00F00E5A">
        <w:rPr>
          <w:sz w:val="16"/>
        </w:rPr>
        <w:t xml:space="preserve"> (Harrison and Nikolaus 2012). Neo-Marxists and Dependency Theorists argue that </w:t>
      </w:r>
      <w:r w:rsidRPr="00F00E5A">
        <w:rPr>
          <w:rStyle w:val="StyleUnderline"/>
          <w:highlight w:val="green"/>
        </w:rPr>
        <w:t>the notion that trade promotes peace</w:t>
      </w:r>
      <w:r w:rsidRPr="00F00E5A">
        <w:rPr>
          <w:rStyle w:val="StyleUnderline"/>
        </w:rPr>
        <w:t xml:space="preserve"> often </w:t>
      </w:r>
      <w:r w:rsidRPr="00F00E5A">
        <w:rPr>
          <w:rStyle w:val="StyleUnderline"/>
          <w:highlight w:val="green"/>
        </w:rPr>
        <w:t>depends on</w:t>
      </w:r>
      <w:r w:rsidRPr="00F00E5A">
        <w:rPr>
          <w:rStyle w:val="StyleUnderline"/>
        </w:rPr>
        <w:t xml:space="preserve"> the </w:t>
      </w:r>
      <w:r w:rsidRPr="00F00E5A">
        <w:rPr>
          <w:rStyle w:val="Emphasis"/>
          <w:highlight w:val="green"/>
        </w:rPr>
        <w:t>balance</w:t>
      </w:r>
      <w:r w:rsidRPr="00F00E5A">
        <w:rPr>
          <w:rStyle w:val="StyleUnderline"/>
        </w:rPr>
        <w:t xml:space="preserve"> of trade between two nations with a trading relationship. </w:t>
      </w:r>
      <w:r w:rsidRPr="00F00E5A">
        <w:rPr>
          <w:rStyle w:val="StyleUnderline"/>
          <w:highlight w:val="green"/>
        </w:rPr>
        <w:t>If</w:t>
      </w:r>
      <w:r w:rsidRPr="00F00E5A">
        <w:rPr>
          <w:sz w:val="16"/>
        </w:rPr>
        <w:t xml:space="preserve"> the </w:t>
      </w:r>
      <w:r w:rsidRPr="00F00E5A">
        <w:rPr>
          <w:rStyle w:val="StyleUnderline"/>
        </w:rPr>
        <w:t xml:space="preserve">two </w:t>
      </w:r>
      <w:r w:rsidRPr="00F00E5A">
        <w:rPr>
          <w:rStyle w:val="StyleUnderline"/>
          <w:highlight w:val="green"/>
        </w:rPr>
        <w:t>nations have a symmetrical</w:t>
      </w:r>
      <w:r w:rsidRPr="00F00E5A">
        <w:rPr>
          <w:rStyle w:val="StyleUnderline"/>
        </w:rPr>
        <w:t xml:space="preserve"> trading </w:t>
      </w:r>
      <w:r w:rsidRPr="00F00E5A">
        <w:rPr>
          <w:rStyle w:val="StyleUnderline"/>
          <w:highlight w:val="green"/>
        </w:rPr>
        <w:t>relationship</w:t>
      </w:r>
      <w:r w:rsidRPr="00F00E5A">
        <w:rPr>
          <w:rStyle w:val="StyleUnderline"/>
        </w:rPr>
        <w:t xml:space="preserve">, </w:t>
      </w:r>
      <w:r w:rsidRPr="00F00E5A">
        <w:rPr>
          <w:rStyle w:val="StyleUnderline"/>
          <w:highlight w:val="green"/>
        </w:rPr>
        <w:t>then both</w:t>
      </w:r>
      <w:r w:rsidRPr="00F00E5A">
        <w:rPr>
          <w:rStyle w:val="StyleUnderline"/>
        </w:rPr>
        <w:t xml:space="preserve"> nations </w:t>
      </w:r>
      <w:r w:rsidRPr="00F00E5A">
        <w:rPr>
          <w:rStyle w:val="StyleUnderline"/>
          <w:highlight w:val="green"/>
        </w:rPr>
        <w:t>benefit</w:t>
      </w:r>
      <w:r w:rsidRPr="00F00E5A">
        <w:rPr>
          <w:rStyle w:val="StyleUnderline"/>
        </w:rPr>
        <w:t xml:space="preserve"> from trade </w:t>
      </w:r>
      <w:r w:rsidRPr="00F00E5A">
        <w:rPr>
          <w:rStyle w:val="StyleUnderline"/>
          <w:highlight w:val="green"/>
        </w:rPr>
        <w:t>equally</w:t>
      </w:r>
      <w:r w:rsidRPr="00F00E5A">
        <w:rPr>
          <w:sz w:val="16"/>
        </w:rPr>
        <w:t xml:space="preserve"> and may thus, engage in less conflict just as proposed by many liberal theorists. </w:t>
      </w:r>
      <w:r w:rsidRPr="00F00E5A">
        <w:rPr>
          <w:rStyle w:val="StyleUnderline"/>
        </w:rPr>
        <w:t xml:space="preserve">However, </w:t>
      </w:r>
      <w:r w:rsidRPr="00F00E5A">
        <w:rPr>
          <w:rStyle w:val="Emphasis"/>
          <w:highlight w:val="green"/>
        </w:rPr>
        <w:t xml:space="preserve">more </w:t>
      </w:r>
      <w:r w:rsidRPr="00F00E5A">
        <w:rPr>
          <w:rStyle w:val="Emphasis"/>
          <w:highlight w:val="green"/>
        </w:rPr>
        <w:lastRenderedPageBreak/>
        <w:t>often than not</w:t>
      </w:r>
      <w:r w:rsidRPr="00F00E5A">
        <w:rPr>
          <w:rStyle w:val="StyleUnderline"/>
        </w:rPr>
        <w:t xml:space="preserve">, </w:t>
      </w:r>
      <w:r w:rsidRPr="00F00E5A">
        <w:rPr>
          <w:rStyle w:val="StyleUnderline"/>
          <w:highlight w:val="green"/>
        </w:rPr>
        <w:t>the</w:t>
      </w:r>
      <w:r w:rsidRPr="00F00E5A">
        <w:rPr>
          <w:rStyle w:val="StyleUnderline"/>
        </w:rPr>
        <w:t xml:space="preserve"> trading </w:t>
      </w:r>
      <w:r w:rsidRPr="00F00E5A">
        <w:rPr>
          <w:rStyle w:val="StyleUnderline"/>
          <w:highlight w:val="green"/>
        </w:rPr>
        <w:t>relationship</w:t>
      </w:r>
      <w:r w:rsidRPr="00F00E5A">
        <w:rPr>
          <w:rStyle w:val="StyleUnderline"/>
        </w:rPr>
        <w:t xml:space="preserve"> between two nations </w:t>
      </w:r>
      <w:r w:rsidRPr="00F00E5A">
        <w:rPr>
          <w:rStyle w:val="StyleUnderline"/>
          <w:highlight w:val="green"/>
        </w:rPr>
        <w:t xml:space="preserve">may be </w:t>
      </w:r>
      <w:r w:rsidRPr="00F00E5A">
        <w:rPr>
          <w:rStyle w:val="Emphasis"/>
          <w:highlight w:val="green"/>
        </w:rPr>
        <w:t>asymmetrical</w:t>
      </w:r>
      <w:r w:rsidRPr="00F00E5A">
        <w:rPr>
          <w:sz w:val="16"/>
        </w:rPr>
        <w:t xml:space="preserve">. </w:t>
      </w:r>
      <w:r w:rsidRPr="00F00E5A">
        <w:rPr>
          <w:rStyle w:val="StyleUnderline"/>
        </w:rPr>
        <w:t>In this case, one nation benefits more than the other.</w:t>
      </w:r>
      <w:r w:rsidRPr="00F00E5A">
        <w:rPr>
          <w:sz w:val="16"/>
        </w:rPr>
        <w:t xml:space="preserve"> Furthermore, </w:t>
      </w:r>
      <w:r w:rsidRPr="00F00E5A">
        <w:rPr>
          <w:rStyle w:val="StyleUnderline"/>
          <w:highlight w:val="green"/>
        </w:rPr>
        <w:t>one nation is</w:t>
      </w:r>
      <w:r w:rsidRPr="00F00E5A">
        <w:rPr>
          <w:rStyle w:val="StyleUnderline"/>
        </w:rPr>
        <w:t xml:space="preserve"> often </w:t>
      </w:r>
      <w:r w:rsidRPr="00F00E5A">
        <w:rPr>
          <w:rStyle w:val="StyleUnderline"/>
          <w:highlight w:val="green"/>
        </w:rPr>
        <w:t>more dependent</w:t>
      </w:r>
      <w:r w:rsidRPr="00F00E5A">
        <w:rPr>
          <w:rStyle w:val="StyleUnderline"/>
        </w:rPr>
        <w:t xml:space="preserve"> on trade with its partner than the partner is with it.</w:t>
      </w:r>
      <w:r w:rsidRPr="00F00E5A">
        <w:rPr>
          <w:sz w:val="16"/>
        </w:rPr>
        <w:t xml:space="preserve"> </w:t>
      </w:r>
      <w:r w:rsidRPr="00F00E5A">
        <w:rPr>
          <w:rStyle w:val="StyleUnderline"/>
          <w:highlight w:val="green"/>
        </w:rPr>
        <w:t xml:space="preserve">These circumstances can </w:t>
      </w:r>
      <w:r w:rsidRPr="00F00E5A">
        <w:rPr>
          <w:rStyle w:val="Emphasis"/>
          <w:highlight w:val="green"/>
        </w:rPr>
        <w:t>breed violent conflicts</w:t>
      </w:r>
      <w:r w:rsidRPr="00F00E5A">
        <w:rPr>
          <w:sz w:val="16"/>
        </w:rPr>
        <w:t xml:space="preserve"> (Barbieri and Schneider 1999). Barbieri’s (1996, 40) </w:t>
      </w:r>
      <w:r w:rsidRPr="00F00E5A">
        <w:rPr>
          <w:rStyle w:val="Emphasis"/>
          <w:highlight w:val="green"/>
        </w:rPr>
        <w:t>regression analyses have supported these claims</w:t>
      </w:r>
      <w:r w:rsidRPr="00F00E5A">
        <w:rPr>
          <w:sz w:val="16"/>
        </w:rPr>
        <w:t xml:space="preserve">. She found that </w:t>
      </w:r>
      <w:r w:rsidRPr="00F00E5A">
        <w:rPr>
          <w:rStyle w:val="StyleUnderline"/>
          <w:highlight w:val="green"/>
        </w:rPr>
        <w:t>when dyads</w:t>
      </w:r>
      <w:r w:rsidRPr="00F00E5A">
        <w:rPr>
          <w:sz w:val="16"/>
        </w:rPr>
        <w:t xml:space="preserve"> (pairs of nation-states) </w:t>
      </w:r>
      <w:r w:rsidRPr="00F00E5A">
        <w:rPr>
          <w:rStyle w:val="StyleUnderline"/>
          <w:highlight w:val="green"/>
        </w:rPr>
        <w:t>are highly interdependent</w:t>
      </w:r>
      <w:r w:rsidRPr="00F00E5A">
        <w:rPr>
          <w:rStyle w:val="StyleUnderline"/>
        </w:rPr>
        <w:t xml:space="preserve">, </w:t>
      </w:r>
      <w:r w:rsidRPr="00F00E5A">
        <w:rPr>
          <w:rStyle w:val="StyleUnderline"/>
          <w:highlight w:val="green"/>
        </w:rPr>
        <w:t xml:space="preserve">they are nearly </w:t>
      </w:r>
      <w:r w:rsidRPr="00F00E5A">
        <w:rPr>
          <w:rStyle w:val="Emphasis"/>
          <w:highlight w:val="green"/>
        </w:rPr>
        <w:t>25 times</w:t>
      </w:r>
      <w:r w:rsidRPr="00F00E5A">
        <w:rPr>
          <w:rStyle w:val="StyleUnderline"/>
          <w:highlight w:val="green"/>
        </w:rPr>
        <w:t xml:space="preserve"> more likely to engage in armed conflict</w:t>
      </w:r>
      <w:r w:rsidRPr="00F00E5A">
        <w:rPr>
          <w:rStyle w:val="StyleUnderline"/>
        </w:rPr>
        <w:t xml:space="preserve"> than when the dyads are not interdependent</w:t>
      </w:r>
      <w:r w:rsidRPr="00F00E5A">
        <w:rPr>
          <w:sz w:val="16"/>
        </w:rPr>
        <w:t xml:space="preserve">. Ultimately, she came to the conclusion that </w:t>
      </w:r>
      <w:r w:rsidRPr="00F00E5A">
        <w:rPr>
          <w:rStyle w:val="StyleUnderline"/>
        </w:rPr>
        <w:t>there seems to be a “hurdle effect”.</w:t>
      </w:r>
      <w:r w:rsidRPr="00F00E5A">
        <w:rPr>
          <w:sz w:val="16"/>
        </w:rPr>
        <w:t xml:space="preserve"> </w:t>
      </w:r>
      <w:r w:rsidRPr="00F00E5A">
        <w:rPr>
          <w:rStyle w:val="StyleUnderline"/>
        </w:rPr>
        <w:t>Up to a point trade does seem to promote peace</w:t>
      </w:r>
      <w:r w:rsidRPr="00F00E5A">
        <w:rPr>
          <w:sz w:val="16"/>
        </w:rPr>
        <w:t xml:space="preserve">. However, </w:t>
      </w:r>
      <w:r w:rsidRPr="00F00E5A">
        <w:rPr>
          <w:rStyle w:val="StyleUnderline"/>
        </w:rPr>
        <w:t>after that point, the balance of trade often becomes disproportionate between two nations and as a result trade promotes conflict</w:t>
      </w:r>
      <w:r w:rsidRPr="00F00E5A">
        <w:rPr>
          <w:sz w:val="16"/>
        </w:rPr>
        <w:t>.</w:t>
      </w:r>
    </w:p>
    <w:p w14:paraId="21B04456" w14:textId="77777777" w:rsidR="003B78DE" w:rsidRPr="00F00E5A" w:rsidRDefault="003B78DE" w:rsidP="003B78DE">
      <w:pPr>
        <w:rPr>
          <w:sz w:val="16"/>
        </w:rPr>
      </w:pPr>
    </w:p>
    <w:p w14:paraId="023A4939" w14:textId="77777777" w:rsidR="003B78DE" w:rsidRPr="00F00E5A" w:rsidRDefault="003B78DE" w:rsidP="003B78DE">
      <w:pPr>
        <w:pStyle w:val="Heading4"/>
        <w:rPr>
          <w:rFonts w:cs="Calibri"/>
        </w:rPr>
      </w:pPr>
      <w:r w:rsidRPr="00F00E5A">
        <w:rPr>
          <w:rFonts w:cs="Calibri"/>
        </w:rPr>
        <w:t xml:space="preserve">The WTO is a central factor in increasing carbon emissions – causes warming </w:t>
      </w:r>
    </w:p>
    <w:p w14:paraId="1117C91B" w14:textId="77777777" w:rsidR="003B78DE" w:rsidRPr="00F00E5A" w:rsidRDefault="003B78DE" w:rsidP="003B78DE">
      <w:pPr>
        <w:rPr>
          <w:rFonts w:eastAsia="SimSun"/>
        </w:rPr>
      </w:pPr>
      <w:r w:rsidRPr="00F00E5A">
        <w:rPr>
          <w:rStyle w:val="Style13ptBold"/>
        </w:rPr>
        <w:t>Bello 08</w:t>
      </w:r>
      <w:r w:rsidRPr="00F00E5A">
        <w:rPr>
          <w:b/>
        </w:rPr>
        <w:t xml:space="preserve"> </w:t>
      </w:r>
      <w:r w:rsidRPr="00F00E5A">
        <w:t xml:space="preserve">Walden, senior analyst at the Bangkok-based research and advocacy institute Focus on the Global South and professor at the University of the Philippines,  July 28, “Derail Doha, Save the Climate”, </w:t>
      </w:r>
      <w:hyperlink r:id="rId18" w:history="1">
        <w:r w:rsidRPr="00F00E5A">
          <w:rPr>
            <w:rStyle w:val="Hyperlink"/>
          </w:rPr>
          <w:t>http://www.commondreams.org/views/2008/07/29/derail-doha-save-climate/</w:t>
        </w:r>
      </w:hyperlink>
      <w:r w:rsidRPr="00F00E5A">
        <w:t xml:space="preserve"> brett</w:t>
      </w:r>
    </w:p>
    <w:p w14:paraId="588AC988" w14:textId="77777777" w:rsidR="003B78DE" w:rsidRPr="00F00E5A" w:rsidRDefault="003B78DE" w:rsidP="003B78DE">
      <w:pPr>
        <w:rPr>
          <w:rStyle w:val="StyleUnderline"/>
        </w:rPr>
      </w:pPr>
      <w:r w:rsidRPr="00F00E5A">
        <w:rPr>
          <w:sz w:val="16"/>
        </w:rPr>
        <w:t xml:space="preserve">There’s something surreal about the ongoing World Trade Organization talks in Geneva, which aim at coming up with a new agreement to bring down tariffs in order to expand world trade and resuscitate global growth. </w:t>
      </w:r>
      <w:r w:rsidRPr="00F00E5A">
        <w:rPr>
          <w:rStyle w:val="StyleUnderline"/>
        </w:rPr>
        <w:t xml:space="preserve">In the face of the looming specter of climate change, these negotiations amount to arguing over the arrangement of deck chairs while the Titanic is sinking. </w:t>
      </w:r>
      <w:r w:rsidRPr="00F00E5A">
        <w:rPr>
          <w:sz w:val="16"/>
        </w:rPr>
        <w:t xml:space="preserve">Indeed, </w:t>
      </w:r>
      <w:r w:rsidRPr="00F00E5A">
        <w:rPr>
          <w:rStyle w:val="StyleUnderline"/>
        </w:rPr>
        <w:t xml:space="preserve">one of the most important steps in the struggle to come up with a viable strategy to deal with climate change would be the derailment of the so-called “Doha Round.” </w:t>
      </w:r>
      <w:r w:rsidRPr="00F00E5A">
        <w:rPr>
          <w:rStyle w:val="StyleUnderline"/>
          <w:highlight w:val="green"/>
        </w:rPr>
        <w:t>Global trade</w:t>
      </w:r>
      <w:r w:rsidRPr="00F00E5A">
        <w:rPr>
          <w:rStyle w:val="StyleUnderline"/>
        </w:rPr>
        <w:t xml:space="preserve"> is carried out with transportation that </w:t>
      </w:r>
      <w:r w:rsidRPr="00F00E5A">
        <w:rPr>
          <w:rStyle w:val="StyleUnderline"/>
          <w:highlight w:val="green"/>
        </w:rPr>
        <w:t xml:space="preserve">is heavily dependent on </w:t>
      </w:r>
      <w:r w:rsidRPr="00F00E5A">
        <w:rPr>
          <w:rStyle w:val="Emphasis"/>
          <w:highlight w:val="green"/>
        </w:rPr>
        <w:t>fossil fuels</w:t>
      </w:r>
      <w:r w:rsidRPr="00F00E5A">
        <w:rPr>
          <w:rStyle w:val="StyleUnderline"/>
        </w:rPr>
        <w:t>.</w:t>
      </w:r>
      <w:r w:rsidRPr="00F00E5A">
        <w:rPr>
          <w:sz w:val="16"/>
        </w:rPr>
        <w:t xml:space="preserve"> It’s estimated that about 60% of the world’s use of oil goes to transportation activities which are more than 95% dependent on fossil fuels. An OECD study estimated that </w:t>
      </w:r>
      <w:r w:rsidRPr="00F00E5A">
        <w:rPr>
          <w:rStyle w:val="StyleUnderline"/>
          <w:highlight w:val="green"/>
        </w:rPr>
        <w:t>the</w:t>
      </w:r>
      <w:r w:rsidRPr="00F00E5A">
        <w:rPr>
          <w:sz w:val="16"/>
        </w:rPr>
        <w:t xml:space="preserve"> </w:t>
      </w:r>
      <w:r w:rsidRPr="00F00E5A">
        <w:rPr>
          <w:rStyle w:val="StyleUnderline"/>
        </w:rPr>
        <w:t xml:space="preserve">global </w:t>
      </w:r>
      <w:r w:rsidRPr="00F00E5A">
        <w:rPr>
          <w:rStyle w:val="StyleUnderline"/>
          <w:highlight w:val="green"/>
        </w:rPr>
        <w:t>transport</w:t>
      </w:r>
      <w:r w:rsidRPr="00F00E5A">
        <w:rPr>
          <w:rStyle w:val="StyleUnderline"/>
        </w:rPr>
        <w:t xml:space="preserve"> </w:t>
      </w:r>
      <w:r w:rsidRPr="00F00E5A">
        <w:rPr>
          <w:rStyle w:val="StyleUnderline"/>
          <w:highlight w:val="green"/>
        </w:rPr>
        <w:t>sector accounts for</w:t>
      </w:r>
      <w:r w:rsidRPr="00F00E5A">
        <w:rPr>
          <w:rStyle w:val="StyleUnderline"/>
        </w:rPr>
        <w:t xml:space="preserve"> 20-</w:t>
      </w:r>
      <w:r w:rsidRPr="00F00E5A">
        <w:rPr>
          <w:rStyle w:val="Emphasis"/>
          <w:highlight w:val="green"/>
        </w:rPr>
        <w:t>25% of carbon emissions</w:t>
      </w:r>
      <w:r w:rsidRPr="00F00E5A">
        <w:rPr>
          <w:sz w:val="16"/>
        </w:rPr>
        <w:t xml:space="preserve">, with some 66% of this figure accounted for by emissions in the industrialized countries. Global Trade: Deeply Dysfunctional </w:t>
      </w:r>
      <w:r w:rsidRPr="00F00E5A">
        <w:rPr>
          <w:rStyle w:val="Emphasis"/>
        </w:rPr>
        <w:t xml:space="preserve">From the point of view of environmental sustainability, </w:t>
      </w:r>
      <w:r w:rsidRPr="00F00E5A">
        <w:rPr>
          <w:rStyle w:val="Emphasis"/>
          <w:highlight w:val="green"/>
        </w:rPr>
        <w:t>global trade has become deeply dysfunctional</w:t>
      </w:r>
      <w:r w:rsidRPr="00F00E5A">
        <w:rPr>
          <w:rStyle w:val="Emphasis"/>
        </w:rPr>
        <w:t>.</w:t>
      </w:r>
      <w:r w:rsidRPr="00F00E5A">
        <w:rPr>
          <w:sz w:val="16"/>
        </w:rPr>
        <w:t xml:space="preserve"> Take </w:t>
      </w:r>
      <w:r w:rsidRPr="00F00E5A">
        <w:rPr>
          <w:rStyle w:val="StyleUnderline"/>
        </w:rPr>
        <w:t>agricultural trade</w:t>
      </w:r>
      <w:r w:rsidRPr="00F00E5A">
        <w:rPr>
          <w:sz w:val="16"/>
        </w:rPr>
        <w:t xml:space="preserve">. As the International Forum on Globalization has pointed out, the </w:t>
      </w:r>
      <w:r w:rsidRPr="00F00E5A">
        <w:rPr>
          <w:rStyle w:val="StyleUnderline"/>
          <w:highlight w:val="green"/>
        </w:rPr>
        <w:t>average plate of food</w:t>
      </w:r>
      <w:r w:rsidRPr="00F00E5A">
        <w:rPr>
          <w:rStyle w:val="StyleUnderline"/>
        </w:rPr>
        <w:t xml:space="preserve"> eaten </w:t>
      </w:r>
      <w:r w:rsidRPr="00F00E5A">
        <w:rPr>
          <w:rStyle w:val="StyleUnderline"/>
          <w:highlight w:val="green"/>
        </w:rPr>
        <w:t>in</w:t>
      </w:r>
      <w:r w:rsidRPr="00F00E5A">
        <w:rPr>
          <w:rStyle w:val="StyleUnderline"/>
        </w:rPr>
        <w:t xml:space="preserve"> Western industrial food-</w:t>
      </w:r>
      <w:r w:rsidRPr="00F00E5A">
        <w:rPr>
          <w:rStyle w:val="StyleUnderline"/>
          <w:highlight w:val="green"/>
        </w:rPr>
        <w:t>importing nations</w:t>
      </w:r>
      <w:r w:rsidRPr="00F00E5A">
        <w:rPr>
          <w:rStyle w:val="StyleUnderline"/>
        </w:rPr>
        <w:t xml:space="preserve"> is </w:t>
      </w:r>
      <w:r w:rsidRPr="00F00E5A">
        <w:rPr>
          <w:rStyle w:val="StyleUnderline"/>
          <w:highlight w:val="green"/>
        </w:rPr>
        <w:t>likely</w:t>
      </w:r>
      <w:r w:rsidRPr="00F00E5A">
        <w:rPr>
          <w:rStyle w:val="StyleUnderline"/>
        </w:rPr>
        <w:t xml:space="preserve"> to have </w:t>
      </w:r>
      <w:r w:rsidRPr="00F00E5A">
        <w:rPr>
          <w:rStyle w:val="StyleUnderline"/>
          <w:highlight w:val="green"/>
        </w:rPr>
        <w:t>traveled 1,500 miles from its source</w:t>
      </w:r>
      <w:r w:rsidRPr="00F00E5A">
        <w:rPr>
          <w:rStyle w:val="StyleUnderline"/>
        </w:rPr>
        <w:t>.</w:t>
      </w:r>
      <w:r w:rsidRPr="00F00E5A">
        <w:rPr>
          <w:sz w:val="16"/>
        </w:rPr>
        <w:t xml:space="preserve"> </w:t>
      </w:r>
      <w:r w:rsidRPr="00F00E5A">
        <w:rPr>
          <w:rStyle w:val="StyleUnderline"/>
        </w:rPr>
        <w:t>Long-distance travel contributes to the absurd situation wherein “three times more food is used to produce food in the industrial agricultural model than is derived in consuming it.”</w:t>
      </w:r>
      <w:r w:rsidRPr="00F00E5A">
        <w:rPr>
          <w:sz w:val="16"/>
        </w:rPr>
        <w:t xml:space="preserve"> </w:t>
      </w:r>
      <w:r w:rsidRPr="00F00E5A">
        <w:rPr>
          <w:rStyle w:val="Emphasis"/>
          <w:highlight w:val="green"/>
        </w:rPr>
        <w:t>The WTO has been</w:t>
      </w:r>
      <w:r w:rsidRPr="00F00E5A">
        <w:rPr>
          <w:rStyle w:val="Emphasis"/>
        </w:rPr>
        <w:t xml:space="preserve"> a </w:t>
      </w:r>
      <w:r w:rsidRPr="00F00E5A">
        <w:rPr>
          <w:rStyle w:val="Emphasis"/>
          <w:highlight w:val="green"/>
        </w:rPr>
        <w:t>central</w:t>
      </w:r>
      <w:r w:rsidRPr="00F00E5A">
        <w:rPr>
          <w:rStyle w:val="Emphasis"/>
        </w:rPr>
        <w:t xml:space="preserve"> factor in </w:t>
      </w:r>
      <w:r w:rsidRPr="00F00E5A">
        <w:rPr>
          <w:rStyle w:val="Emphasis"/>
          <w:highlight w:val="green"/>
        </w:rPr>
        <w:t>increasing carbon emissions</w:t>
      </w:r>
      <w:r w:rsidRPr="00F00E5A">
        <w:rPr>
          <w:rStyle w:val="Emphasis"/>
        </w:rPr>
        <w:t xml:space="preserve"> from transport.</w:t>
      </w:r>
      <w:r w:rsidRPr="00F00E5A">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Mander and Simon Retallack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F00E5A">
        <w:rPr>
          <w:rStyle w:val="StyleUnderline"/>
        </w:rPr>
        <w:t xml:space="preserve">suggesting that </w:t>
      </w:r>
      <w:r w:rsidRPr="00F00E5A">
        <w:rPr>
          <w:rStyle w:val="StyleUnderline"/>
          <w:highlight w:val="green"/>
        </w:rPr>
        <w:t>fuel consumption by civil aviation is going up</w:t>
      </w:r>
      <w:r w:rsidRPr="00F00E5A">
        <w:rPr>
          <w:rStyle w:val="StyleUnderline"/>
        </w:rPr>
        <w:t xml:space="preserve"> at the rate of three percent a year </w:t>
      </w:r>
      <w:r w:rsidRPr="00F00E5A">
        <w:rPr>
          <w:rStyle w:val="StyleUnderline"/>
          <w:highlight w:val="green"/>
        </w:rPr>
        <w:t>and could rise</w:t>
      </w:r>
      <w:r w:rsidRPr="00F00E5A">
        <w:rPr>
          <w:rStyle w:val="StyleUnderline"/>
        </w:rPr>
        <w:t xml:space="preserve"> by nearly </w:t>
      </w:r>
      <w:r w:rsidRPr="00F00E5A">
        <w:rPr>
          <w:rStyle w:val="StyleUnderline"/>
          <w:highlight w:val="green"/>
        </w:rPr>
        <w:t>350%</w:t>
      </w:r>
      <w:r w:rsidRPr="00F00E5A">
        <w:rPr>
          <w:rStyle w:val="StyleUnderline"/>
        </w:rPr>
        <w:t xml:space="preserve"> from 1992 levels by 2050</w:t>
      </w:r>
      <w:r w:rsidRPr="00F00E5A">
        <w:rPr>
          <w:sz w:val="16"/>
        </w:rPr>
        <w:t xml:space="preserve">. Note Mander and Retallack: “Each ton of freight moved by plane uses forty nine times as much energy per kilometer as when it’s moved by ship….A </w:t>
      </w:r>
      <w:r w:rsidRPr="00F00E5A">
        <w:rPr>
          <w:sz w:val="16"/>
        </w:rPr>
        <w:lastRenderedPageBreak/>
        <w:t>two-minute takeoff by a 747 is equal to 2.4 million lawn mowers running for twenty minutes.”</w:t>
      </w:r>
      <w:r w:rsidRPr="00F00E5A">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F00E5A">
        <w:rPr>
          <w:sz w:val="16"/>
        </w:rPr>
        <w:t xml:space="preserve">Along with fossil-fuel-intensive air transport, </w:t>
      </w:r>
      <w:r w:rsidRPr="00F00E5A">
        <w:rPr>
          <w:rStyle w:val="StyleUnderline"/>
          <w:highlight w:val="green"/>
        </w:rPr>
        <w:t>fossil-fuel-intensive road transport has also been favored by the expansion of world trade</w:t>
      </w:r>
      <w:r w:rsidRPr="00F00E5A">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F00E5A">
        <w:rPr>
          <w:rStyle w:val="StyleUnderline"/>
          <w:highlight w:val="green"/>
        </w:rPr>
        <w:t>There has been talk about decoupling trade</w:t>
      </w:r>
      <w:r w:rsidRPr="00F00E5A">
        <w:rPr>
          <w:rStyle w:val="StyleUnderline"/>
        </w:rPr>
        <w:t xml:space="preserve"> and growth </w:t>
      </w:r>
      <w:r w:rsidRPr="00F00E5A">
        <w:rPr>
          <w:rStyle w:val="StyleUnderline"/>
          <w:highlight w:val="green"/>
        </w:rPr>
        <w:t>from energy</w:t>
      </w:r>
      <w:r w:rsidRPr="00F00E5A">
        <w:rPr>
          <w:rStyle w:val="StyleUnderline"/>
        </w:rPr>
        <w:t xml:space="preserve"> or shifting from fossil fuels to other, less carbon-intensive energy sources. The reality is that the other energy sources being seriously considered are either dangerous, like nuclear power</w:t>
      </w:r>
      <w:r w:rsidRPr="00F00E5A">
        <w:rPr>
          <w:sz w:val="16"/>
        </w:rPr>
        <w:t xml:space="preserve">; </w:t>
      </w:r>
      <w:r w:rsidRPr="00F00E5A">
        <w:rPr>
          <w:rStyle w:val="StyleUnderline"/>
        </w:rPr>
        <w:t>with deleterious side-effects, like biofuels’ negative impact on food production</w:t>
      </w:r>
      <w:r w:rsidRPr="00F00E5A">
        <w:rPr>
          <w:sz w:val="16"/>
        </w:rPr>
        <w:t xml:space="preserve">; or science fiction as this stage, like carbon sequestration and storage technology. For the foreseeable future, </w:t>
      </w:r>
      <w:r w:rsidRPr="00F00E5A">
        <w:rPr>
          <w:rStyle w:val="Emphasis"/>
          <w:highlight w:val="green"/>
        </w:rPr>
        <w:t>trade expansion</w:t>
      </w:r>
      <w:r w:rsidRPr="00F00E5A">
        <w:rPr>
          <w:rStyle w:val="Emphasis"/>
        </w:rPr>
        <w:t xml:space="preserve"> and global growth </w:t>
      </w:r>
      <w:r w:rsidRPr="00F00E5A">
        <w:rPr>
          <w:rStyle w:val="Emphasis"/>
          <w:highlight w:val="green"/>
        </w:rPr>
        <w:t>will fall in line with their historical trajectory of</w:t>
      </w:r>
      <w:r w:rsidRPr="00F00E5A">
        <w:rPr>
          <w:rStyle w:val="Emphasis"/>
        </w:rPr>
        <w:t xml:space="preserve"> being correlated with </w:t>
      </w:r>
      <w:r w:rsidRPr="00F00E5A">
        <w:rPr>
          <w:rStyle w:val="Emphasis"/>
          <w:highlight w:val="green"/>
        </w:rPr>
        <w:t>increased</w:t>
      </w:r>
      <w:r w:rsidRPr="00F00E5A">
        <w:rPr>
          <w:rStyle w:val="Emphasis"/>
        </w:rPr>
        <w:t xml:space="preserve"> greenhouse gas </w:t>
      </w:r>
      <w:r w:rsidRPr="00F00E5A">
        <w:rPr>
          <w:rStyle w:val="Emphasis"/>
          <w:highlight w:val="green"/>
        </w:rPr>
        <w:t>emissions</w:t>
      </w:r>
      <w:r w:rsidRPr="00F00E5A">
        <w:rPr>
          <w:rStyle w:val="StyleUnderline"/>
        </w:rPr>
        <w:t xml:space="preserve">. A sharp U-turn in consumption and growth in the developed countries and </w:t>
      </w:r>
      <w:r w:rsidRPr="00F00E5A">
        <w:rPr>
          <w:rStyle w:val="StyleUnderline"/>
          <w:highlight w:val="green"/>
        </w:rPr>
        <w:t xml:space="preserve">a significant decrease in global trade </w:t>
      </w:r>
      <w:r w:rsidRPr="00F00E5A">
        <w:rPr>
          <w:rStyle w:val="StyleUnderline"/>
        </w:rPr>
        <w:t xml:space="preserve">are unavoidable if we are to have a viable strategy against climate change. </w:t>
      </w:r>
      <w:r w:rsidRPr="00F00E5A">
        <w:rPr>
          <w:rStyle w:val="Emphasis"/>
        </w:rPr>
        <w:t xml:space="preserve">This </w:t>
      </w:r>
      <w:r w:rsidRPr="00F00E5A">
        <w:rPr>
          <w:rStyle w:val="Emphasis"/>
          <w:highlight w:val="green"/>
        </w:rPr>
        <w:t>will set the stage for a reduction in</w:t>
      </w:r>
      <w:r w:rsidRPr="00F00E5A">
        <w:rPr>
          <w:rStyle w:val="Emphasis"/>
        </w:rPr>
        <w:t xml:space="preserve"> greenhouse gas </w:t>
      </w:r>
      <w:r w:rsidRPr="00F00E5A">
        <w:rPr>
          <w:rStyle w:val="Emphasis"/>
          <w:highlight w:val="green"/>
        </w:rPr>
        <w:t>emissions</w:t>
      </w:r>
      <w:r w:rsidRPr="00F00E5A">
        <w:rPr>
          <w:rStyle w:val="Emphasis"/>
        </w:rPr>
        <w:t>, including from the energy-intensive transportation sector.</w:t>
      </w:r>
      <w:r w:rsidRPr="00F00E5A">
        <w:rPr>
          <w:sz w:val="16"/>
        </w:rPr>
        <w:t xml:space="preserve"> The outcome of the Doha negotiations will determine whether free trade will intensify or lose momentum. </w:t>
      </w:r>
      <w:r w:rsidRPr="00F00E5A">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4AD695FB" w14:textId="358307B0" w:rsidR="003B78DE" w:rsidRDefault="00F00E5A" w:rsidP="00F00E5A">
      <w:pPr>
        <w:pStyle w:val="Heading3"/>
      </w:pPr>
      <w:r>
        <w:lastRenderedPageBreak/>
        <w:t xml:space="preserve">1NC – Developing economies </w:t>
      </w:r>
    </w:p>
    <w:p w14:paraId="7ECAB1BE" w14:textId="18E59DDB" w:rsidR="00F00E5A" w:rsidRDefault="00F00E5A" w:rsidP="00F00E5A">
      <w:pPr>
        <w:pStyle w:val="Heading4"/>
      </w:pPr>
      <w:r>
        <w:t xml:space="preserve">Baker ev is about IP in general – not vaccines, means they don’t solve </w:t>
      </w:r>
    </w:p>
    <w:p w14:paraId="3BE5A8EF" w14:textId="555FE1F7" w:rsidR="009F2D36" w:rsidRDefault="009F2D36" w:rsidP="009F2D36">
      <w:pPr>
        <w:pStyle w:val="Heading4"/>
      </w:pPr>
      <w:r>
        <w:t>No solvency – read ev</w:t>
      </w:r>
    </w:p>
    <w:p w14:paraId="5A6CABF4" w14:textId="77777777" w:rsidR="009F2D36" w:rsidRPr="009F2D36" w:rsidRDefault="009F2D36" w:rsidP="009F2D36"/>
    <w:p w14:paraId="36A89B0A" w14:textId="77777777" w:rsidR="00F00E5A" w:rsidRPr="00461322" w:rsidRDefault="00F00E5A" w:rsidP="00F00E5A">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7D509B95" w14:textId="77777777" w:rsidR="00F00E5A" w:rsidRPr="00461322" w:rsidRDefault="00F00E5A" w:rsidP="00F00E5A">
      <w:r w:rsidRPr="00461322">
        <w:rPr>
          <w:rStyle w:val="Style13ptBold"/>
        </w:rPr>
        <w:t>Brown 21</w:t>
      </w:r>
      <w:r w:rsidRPr="00461322">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9" w:history="1">
        <w:r w:rsidRPr="00461322">
          <w:rPr>
            <w:rStyle w:val="Hyperlink"/>
          </w:rPr>
          <w:t>https://www.freeborn.com/sites/default/files/downloads/Powerhouse%20Points_Newsletter_Summer%202021%20Final.pdf</w:t>
        </w:r>
      </w:hyperlink>
      <w:r w:rsidRPr="00461322">
        <w:t xml:space="preserve"> brett</w:t>
      </w:r>
    </w:p>
    <w:p w14:paraId="186D91E0" w14:textId="77777777" w:rsidR="00F00E5A" w:rsidRPr="00461322" w:rsidRDefault="00F00E5A" w:rsidP="00F00E5A">
      <w:pPr>
        <w:rPr>
          <w:sz w:val="16"/>
        </w:rPr>
      </w:pPr>
      <w:r w:rsidRPr="00461322">
        <w:rPr>
          <w:rStyle w:val="StyleUnderline"/>
          <w:highlight w:val="green"/>
        </w:rPr>
        <w:t>When the</w:t>
      </w:r>
      <w:r w:rsidRPr="00461322">
        <w:rPr>
          <w:rStyle w:val="StyleUnderline"/>
        </w:rPr>
        <w:t xml:space="preserve"> IP </w:t>
      </w:r>
      <w:r w:rsidRPr="00461322">
        <w:rPr>
          <w:rStyle w:val="StyleUnderline"/>
          <w:highlight w:val="green"/>
        </w:rPr>
        <w:t>waiver</w:t>
      </w:r>
      <w:r w:rsidRPr="00461322">
        <w:rPr>
          <w:sz w:val="16"/>
        </w:rPr>
        <w:t xml:space="preserve"> concept </w:t>
      </w:r>
      <w:r w:rsidRPr="00461322">
        <w:rPr>
          <w:rStyle w:val="StyleUnderline"/>
          <w:highlight w:val="green"/>
        </w:rPr>
        <w:t>was first proposed</w:t>
      </w:r>
      <w:r w:rsidRPr="00461322">
        <w:rPr>
          <w:sz w:val="16"/>
        </w:rPr>
        <w:t xml:space="preserve"> last October, </w:t>
      </w:r>
      <w:r w:rsidRPr="00461322">
        <w:rPr>
          <w:rStyle w:val="StyleUnderline"/>
          <w:highlight w:val="green"/>
        </w:rPr>
        <w:t>Moderna agreed not to enforce its COVID</w:t>
      </w:r>
      <w:r w:rsidRPr="00461322">
        <w:rPr>
          <w:rStyle w:val="StyleUnderline"/>
        </w:rPr>
        <w:t xml:space="preserve">-19 </w:t>
      </w:r>
      <w:r w:rsidRPr="00461322">
        <w:rPr>
          <w:rStyle w:val="StyleUnderline"/>
          <w:highlight w:val="green"/>
        </w:rPr>
        <w:t>related patents</w:t>
      </w:r>
      <w:r w:rsidRPr="00461322">
        <w:rPr>
          <w:rStyle w:val="StyleUnderline"/>
        </w:rPr>
        <w:t xml:space="preserve"> during the pandemic</w:t>
      </w:r>
      <w:r w:rsidRPr="00461322">
        <w:rPr>
          <w:sz w:val="16"/>
        </w:rPr>
        <w:t xml:space="preserve">. </w:t>
      </w:r>
      <w:r w:rsidRPr="00461322">
        <w:rPr>
          <w:rStyle w:val="StyleUnderline"/>
          <w:highlight w:val="green"/>
        </w:rPr>
        <w:t>But despite Moderna’s voluntary waiver</w:t>
      </w:r>
      <w:r w:rsidRPr="00461322">
        <w:rPr>
          <w:rStyle w:val="StyleUnderline"/>
        </w:rPr>
        <w:t xml:space="preserve"> of its IP rights, </w:t>
      </w:r>
      <w:r w:rsidRPr="00461322">
        <w:rPr>
          <w:rStyle w:val="StyleUnderline"/>
          <w:highlight w:val="green"/>
        </w:rPr>
        <w:t>no other company</w:t>
      </w:r>
      <w:r w:rsidRPr="00461322">
        <w:rPr>
          <w:rStyle w:val="StyleUnderline"/>
        </w:rPr>
        <w:t xml:space="preserve"> has </w:t>
      </w:r>
      <w:r w:rsidRPr="00461322">
        <w:rPr>
          <w:rStyle w:val="StyleUnderline"/>
          <w:highlight w:val="green"/>
        </w:rPr>
        <w:t>stepped up to manufacture the Moderna vaccine</w:t>
      </w:r>
      <w:r w:rsidRPr="00461322">
        <w:rPr>
          <w:sz w:val="16"/>
        </w:rPr>
        <w:t xml:space="preserve">. </w:t>
      </w:r>
      <w:r w:rsidRPr="00461322">
        <w:rPr>
          <w:rStyle w:val="StyleUnderline"/>
          <w:highlight w:val="green"/>
        </w:rPr>
        <w:t>The most significant obstacle</w:t>
      </w:r>
      <w:r w:rsidRPr="00461322">
        <w:rPr>
          <w:rStyle w:val="StyleUnderline"/>
        </w:rPr>
        <w:t xml:space="preserve"> to</w:t>
      </w:r>
      <w:r w:rsidRPr="00461322">
        <w:rPr>
          <w:sz w:val="16"/>
        </w:rPr>
        <w:t xml:space="preserve"> COVID-19 </w:t>
      </w:r>
      <w:r w:rsidRPr="00461322">
        <w:rPr>
          <w:rStyle w:val="StyleUnderline"/>
        </w:rPr>
        <w:t xml:space="preserve">vaccine supply </w:t>
      </w:r>
      <w:r w:rsidRPr="00461322">
        <w:rPr>
          <w:rStyle w:val="StyleUnderline"/>
          <w:highlight w:val="green"/>
        </w:rPr>
        <w:t>is not</w:t>
      </w:r>
      <w:r w:rsidRPr="00461322">
        <w:rPr>
          <w:sz w:val="16"/>
        </w:rPr>
        <w:t xml:space="preserve"> just the </w:t>
      </w:r>
      <w:r w:rsidRPr="00461322">
        <w:rPr>
          <w:rStyle w:val="StyleUnderline"/>
          <w:highlight w:val="green"/>
        </w:rPr>
        <w:t>IP rights</w:t>
      </w:r>
      <w:r w:rsidRPr="00461322">
        <w:rPr>
          <w:sz w:val="16"/>
        </w:rPr>
        <w:t xml:space="preserve"> that companies have obtained, or are pursuing, </w:t>
      </w:r>
      <w:r w:rsidRPr="00461322">
        <w:rPr>
          <w:rStyle w:val="StyleUnderline"/>
          <w:highlight w:val="green"/>
        </w:rPr>
        <w:t>but rather</w:t>
      </w:r>
      <w:r w:rsidRPr="00461322">
        <w:rPr>
          <w:rStyle w:val="StyleUnderline"/>
        </w:rPr>
        <w:t xml:space="preserve"> the </w:t>
      </w:r>
      <w:r w:rsidRPr="00461322">
        <w:rPr>
          <w:rStyle w:val="Emphasis"/>
          <w:highlight w:val="green"/>
        </w:rPr>
        <w:t>lack of raw materials</w:t>
      </w:r>
      <w:r w:rsidRPr="00461322">
        <w:rPr>
          <w:rStyle w:val="StyleUnderline"/>
        </w:rPr>
        <w:t xml:space="preserve"> </w:t>
      </w:r>
      <w:r w:rsidRPr="00461322">
        <w:rPr>
          <w:rStyle w:val="StyleUnderline"/>
          <w:highlight w:val="green"/>
        </w:rPr>
        <w:t>and</w:t>
      </w:r>
      <w:r w:rsidRPr="00461322">
        <w:rPr>
          <w:rStyle w:val="StyleUnderline"/>
        </w:rPr>
        <w:t xml:space="preserve"> </w:t>
      </w:r>
      <w:r w:rsidRPr="00461322">
        <w:rPr>
          <w:rStyle w:val="Emphasis"/>
          <w:highlight w:val="green"/>
        </w:rPr>
        <w:t>manufacturing facilities</w:t>
      </w:r>
      <w:r w:rsidRPr="00461322">
        <w:rPr>
          <w:rStyle w:val="StyleUnderline"/>
        </w:rPr>
        <w:t xml:space="preserve"> to produce the vaccines</w:t>
      </w:r>
      <w:r w:rsidRPr="00461322">
        <w:rPr>
          <w:sz w:val="16"/>
        </w:rPr>
        <w:t xml:space="preserve">. Currently, there are shortages of raw materials and equipment used to make vaccines and biological products. </w:t>
      </w:r>
    </w:p>
    <w:p w14:paraId="3E8203D5" w14:textId="77777777" w:rsidR="00F00E5A" w:rsidRPr="00461322" w:rsidRDefault="00F00E5A" w:rsidP="00F00E5A">
      <w:pPr>
        <w:rPr>
          <w:sz w:val="16"/>
        </w:rPr>
      </w:pPr>
      <w:r w:rsidRPr="00461322">
        <w:rPr>
          <w:rStyle w:val="StyleUnderline"/>
        </w:rPr>
        <w:t xml:space="preserve">Unlike drug manufacturing, </w:t>
      </w:r>
      <w:r w:rsidRPr="00461322">
        <w:rPr>
          <w:rStyle w:val="StyleUnderline"/>
          <w:highlight w:val="green"/>
        </w:rPr>
        <w:t xml:space="preserve">vaccine production processes are extremely </w:t>
      </w:r>
      <w:r w:rsidRPr="00461322">
        <w:rPr>
          <w:rStyle w:val="StyleUnderline"/>
        </w:rPr>
        <w:t xml:space="preserve">complex and </w:t>
      </w:r>
      <w:r w:rsidRPr="00461322">
        <w:rPr>
          <w:rStyle w:val="StyleUnderline"/>
          <w:highlight w:val="green"/>
        </w:rPr>
        <w:t>difficult</w:t>
      </w:r>
      <w:r w:rsidRPr="00461322">
        <w:rPr>
          <w:rStyle w:val="StyleUnderline"/>
        </w:rPr>
        <w:t xml:space="preserve"> to develop without support from current manufacturers</w:t>
      </w:r>
      <w:r w:rsidRPr="00461322">
        <w:rPr>
          <w:sz w:val="16"/>
        </w:rPr>
        <w:t xml:space="preserve">. </w:t>
      </w:r>
      <w:r w:rsidRPr="00461322">
        <w:rPr>
          <w:rStyle w:val="StyleUnderline"/>
          <w:highlight w:val="green"/>
        </w:rPr>
        <w:t>Additional manufacturers would need</w:t>
      </w:r>
      <w:r w:rsidRPr="00461322">
        <w:rPr>
          <w:rStyle w:val="StyleUnderline"/>
        </w:rPr>
        <w:t xml:space="preserve"> to have or acquire skilled </w:t>
      </w:r>
      <w:r w:rsidRPr="00461322">
        <w:rPr>
          <w:rStyle w:val="Emphasis"/>
          <w:highlight w:val="green"/>
        </w:rPr>
        <w:t>expertise in mRNA</w:t>
      </w:r>
      <w:r w:rsidRPr="00461322">
        <w:rPr>
          <w:rStyle w:val="StyleUnderline"/>
        </w:rPr>
        <w:t xml:space="preserve"> technology </w:t>
      </w:r>
      <w:r w:rsidRPr="00461322">
        <w:rPr>
          <w:rStyle w:val="StyleUnderline"/>
          <w:highlight w:val="green"/>
        </w:rPr>
        <w:t>and create</w:t>
      </w:r>
      <w:r w:rsidRPr="00461322">
        <w:rPr>
          <w:rStyle w:val="StyleUnderline"/>
        </w:rPr>
        <w:t xml:space="preserve"> or reconfigure </w:t>
      </w:r>
      <w:r w:rsidRPr="00461322">
        <w:rPr>
          <w:rStyle w:val="Emphasis"/>
          <w:highlight w:val="green"/>
        </w:rPr>
        <w:t>manufacturing sites</w:t>
      </w:r>
      <w:r w:rsidRPr="00461322">
        <w:rPr>
          <w:rStyle w:val="StyleUnderline"/>
        </w:rPr>
        <w:t>.</w:t>
      </w:r>
      <w:r w:rsidRPr="00461322">
        <w:rPr>
          <w:sz w:val="16"/>
        </w:rPr>
        <w:t xml:space="preserve"> </w:t>
      </w:r>
      <w:r w:rsidRPr="00461322">
        <w:rPr>
          <w:rStyle w:val="StyleUnderline"/>
        </w:rPr>
        <w:t>Manufacturing vaccines requires additional processing steps</w:t>
      </w:r>
      <w:r w:rsidRPr="00461322">
        <w:rPr>
          <w:sz w:val="16"/>
        </w:rPr>
        <w:t xml:space="preserve"> and testing </w:t>
      </w:r>
      <w:r w:rsidRPr="00461322">
        <w:rPr>
          <w:rStyle w:val="StyleUnderline"/>
        </w:rPr>
        <w:t>to assure quality</w:t>
      </w:r>
      <w:r w:rsidRPr="00461322">
        <w:rPr>
          <w:sz w:val="16"/>
        </w:rPr>
        <w:t xml:space="preserve"> and consistency. </w:t>
      </w:r>
      <w:r w:rsidRPr="00461322">
        <w:rPr>
          <w:rStyle w:val="StyleUnderline"/>
        </w:rPr>
        <w:t>Manufacturing vaccines will also likely use the patented technology of other companies, who have not waived their IP rights</w:t>
      </w:r>
      <w:r w:rsidRPr="00461322">
        <w:rPr>
          <w:sz w:val="16"/>
        </w:rPr>
        <w:t xml:space="preserve">. </w:t>
      </w:r>
      <w:r w:rsidRPr="00461322">
        <w:rPr>
          <w:rStyle w:val="StyleUnderline"/>
          <w:highlight w:val="green"/>
        </w:rPr>
        <w:t>Investment in manufacturing is also</w:t>
      </w:r>
      <w:r w:rsidRPr="00461322">
        <w:rPr>
          <w:sz w:val="16"/>
        </w:rPr>
        <w:t xml:space="preserve"> an </w:t>
      </w:r>
      <w:r w:rsidRPr="00461322">
        <w:rPr>
          <w:rStyle w:val="StyleUnderline"/>
          <w:highlight w:val="green"/>
        </w:rPr>
        <w:t>important</w:t>
      </w:r>
      <w:r w:rsidRPr="00461322">
        <w:rPr>
          <w:rStyle w:val="StyleUnderline"/>
        </w:rPr>
        <w:t xml:space="preserve"> </w:t>
      </w:r>
      <w:r w:rsidRPr="00461322">
        <w:rPr>
          <w:sz w:val="16"/>
        </w:rPr>
        <w:t xml:space="preserve">piece of the solution. </w:t>
      </w:r>
      <w:r w:rsidRPr="00461322">
        <w:rPr>
          <w:rStyle w:val="StyleUnderline"/>
          <w:highlight w:val="green"/>
        </w:rPr>
        <w:t>Whether existing companies can</w:t>
      </w:r>
      <w:r w:rsidRPr="00461322">
        <w:rPr>
          <w:rStyle w:val="StyleUnderline"/>
        </w:rPr>
        <w:t xml:space="preserve"> retool facilities and </w:t>
      </w:r>
      <w:r w:rsidRPr="00461322">
        <w:rPr>
          <w:rStyle w:val="StyleUnderline"/>
          <w:highlight w:val="green"/>
        </w:rPr>
        <w:t>jump start manufacturing</w:t>
      </w:r>
      <w:r w:rsidRPr="00461322">
        <w:rPr>
          <w:rStyle w:val="StyleUnderline"/>
        </w:rPr>
        <w:t xml:space="preserve"> or new facilities need to be created through investment </w:t>
      </w:r>
      <w:r w:rsidRPr="00461322">
        <w:rPr>
          <w:rStyle w:val="StyleUnderline"/>
          <w:highlight w:val="green"/>
        </w:rPr>
        <w:t>will be</w:t>
      </w:r>
      <w:r w:rsidRPr="00461322">
        <w:rPr>
          <w:rStyle w:val="StyleUnderline"/>
        </w:rPr>
        <w:t xml:space="preserve"> outcome </w:t>
      </w:r>
      <w:r w:rsidRPr="00461322">
        <w:rPr>
          <w:rStyle w:val="StyleUnderline"/>
          <w:highlight w:val="green"/>
        </w:rPr>
        <w:t>determinative</w:t>
      </w:r>
      <w:r w:rsidRPr="00461322">
        <w:rPr>
          <w:sz w:val="16"/>
        </w:rPr>
        <w:t>.</w:t>
      </w:r>
    </w:p>
    <w:p w14:paraId="1CD9EAD5" w14:textId="77777777" w:rsidR="00F00E5A" w:rsidRPr="00461322" w:rsidRDefault="00F00E5A" w:rsidP="00F00E5A">
      <w:pPr>
        <w:rPr>
          <w:sz w:val="16"/>
        </w:rPr>
      </w:pPr>
      <w:r w:rsidRPr="00461322">
        <w:rPr>
          <w:sz w:val="16"/>
        </w:rPr>
        <w:t xml:space="preserve">There is little doubt that </w:t>
      </w:r>
      <w:r w:rsidRPr="00461322">
        <w:rPr>
          <w:rStyle w:val="StyleUnderline"/>
        </w:rPr>
        <w:t xml:space="preserve">the waiver </w:t>
      </w:r>
      <w:r w:rsidRPr="00461322">
        <w:rPr>
          <w:rStyle w:val="StyleUnderline"/>
          <w:highlight w:val="green"/>
        </w:rPr>
        <w:t>proposals would</w:t>
      </w:r>
      <w:r w:rsidRPr="00461322">
        <w:rPr>
          <w:sz w:val="16"/>
        </w:rPr>
        <w:t xml:space="preserve"> at the very least </w:t>
      </w:r>
      <w:r w:rsidRPr="00461322">
        <w:rPr>
          <w:rStyle w:val="StyleUnderline"/>
          <w:highlight w:val="green"/>
        </w:rPr>
        <w:t>up-end</w:t>
      </w:r>
      <w:r w:rsidRPr="00461322">
        <w:rPr>
          <w:sz w:val="16"/>
        </w:rPr>
        <w:t xml:space="preserve"> the </w:t>
      </w:r>
      <w:r w:rsidRPr="00461322">
        <w:rPr>
          <w:rStyle w:val="StyleUnderline"/>
        </w:rPr>
        <w:t xml:space="preserve">existing </w:t>
      </w:r>
      <w:r w:rsidRPr="00461322">
        <w:rPr>
          <w:rStyle w:val="StyleUnderline"/>
          <w:highlight w:val="green"/>
        </w:rPr>
        <w:t>incentives</w:t>
      </w:r>
      <w:r w:rsidRPr="00461322">
        <w:rPr>
          <w:sz w:val="16"/>
        </w:rPr>
        <w:t xml:space="preserve">, </w:t>
      </w:r>
      <w:r w:rsidRPr="00461322">
        <w:rPr>
          <w:rStyle w:val="StyleUnderline"/>
          <w:highlight w:val="green"/>
        </w:rPr>
        <w:t>including the prospect of</w:t>
      </w:r>
      <w:r w:rsidRPr="00461322">
        <w:rPr>
          <w:rStyle w:val="StyleUnderline"/>
        </w:rPr>
        <w:t xml:space="preserve"> future pharmaceutical </w:t>
      </w:r>
      <w:r w:rsidRPr="00461322">
        <w:rPr>
          <w:rStyle w:val="StyleUnderline"/>
          <w:highlight w:val="green"/>
        </w:rPr>
        <w:t>innovation</w:t>
      </w:r>
      <w:r w:rsidRPr="00461322">
        <w:rPr>
          <w:rStyle w:val="StyleUnderline"/>
        </w:rPr>
        <w:t xml:space="preserve"> and development of products, </w:t>
      </w:r>
      <w:r w:rsidRPr="00461322">
        <w:rPr>
          <w:rStyle w:val="StyleUnderline"/>
          <w:highlight w:val="green"/>
        </w:rPr>
        <w:t>that resulted in</w:t>
      </w:r>
      <w:r w:rsidRPr="00461322">
        <w:rPr>
          <w:rStyle w:val="StyleUnderline"/>
        </w:rPr>
        <w:t xml:space="preserve"> the </w:t>
      </w:r>
      <w:r w:rsidRPr="00461322">
        <w:rPr>
          <w:rStyle w:val="StyleUnderline"/>
          <w:highlight w:val="green"/>
        </w:rPr>
        <w:t>rapid development</w:t>
      </w:r>
      <w:r w:rsidRPr="00461322">
        <w:rPr>
          <w:rStyle w:val="StyleUnderline"/>
        </w:rPr>
        <w:t xml:space="preserve"> and approval </w:t>
      </w:r>
      <w:r w:rsidRPr="00461322">
        <w:rPr>
          <w:rStyle w:val="StyleUnderline"/>
          <w:highlight w:val="green"/>
        </w:rPr>
        <w:t>of COVID</w:t>
      </w:r>
      <w:r w:rsidRPr="00461322">
        <w:rPr>
          <w:rStyle w:val="StyleUnderline"/>
        </w:rPr>
        <w:t xml:space="preserve">-19 </w:t>
      </w:r>
      <w:r w:rsidRPr="00461322">
        <w:rPr>
          <w:rStyle w:val="StyleUnderline"/>
          <w:highlight w:val="green"/>
        </w:rPr>
        <w:t>vaccines</w:t>
      </w:r>
      <w:r w:rsidRPr="00461322">
        <w:rPr>
          <w:sz w:val="16"/>
          <w:highlight w:val="green"/>
        </w:rPr>
        <w:t>.</w:t>
      </w:r>
      <w:r w:rsidRPr="00461322">
        <w:rPr>
          <w:sz w:val="16"/>
        </w:rPr>
        <w:t xml:space="preserve"> Moreover, </w:t>
      </w:r>
      <w:r w:rsidRPr="00461322">
        <w:rPr>
          <w:rStyle w:val="StyleUnderline"/>
          <w:highlight w:val="green"/>
        </w:rPr>
        <w:t>the TRIPS waiver proposals may not have the desired effect of boosting</w:t>
      </w:r>
      <w:r w:rsidRPr="00461322">
        <w:rPr>
          <w:rStyle w:val="StyleUnderline"/>
        </w:rPr>
        <w:t xml:space="preserve"> COVID vaccine production and </w:t>
      </w:r>
      <w:r w:rsidRPr="00461322">
        <w:rPr>
          <w:rStyle w:val="StyleUnderline"/>
          <w:highlight w:val="green"/>
        </w:rPr>
        <w:t>availability</w:t>
      </w:r>
      <w:r w:rsidRPr="00461322">
        <w:rPr>
          <w:rStyle w:val="StyleUnderline"/>
        </w:rPr>
        <w:t xml:space="preserve"> of mRNA vaccines</w:t>
      </w:r>
      <w:r w:rsidRPr="00461322">
        <w:rPr>
          <w:sz w:val="16"/>
        </w:rPr>
        <w:t xml:space="preserve">. </w:t>
      </w:r>
      <w:r w:rsidRPr="00461322">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sz w:val="16"/>
        </w:rPr>
        <w:t>.</w:t>
      </w:r>
    </w:p>
    <w:p w14:paraId="6F12A8CB" w14:textId="77777777" w:rsidR="00F00E5A" w:rsidRPr="00461322" w:rsidRDefault="00F00E5A" w:rsidP="00F00E5A">
      <w:r w:rsidRPr="00461322">
        <w:rPr>
          <w:rStyle w:val="StyleUnderline"/>
        </w:rPr>
        <w:t>Scaling up COVID-19 vaccine production is not a one-size-fits -all proposition. Ensuring equitable availability and delivery complicates the matter further</w:t>
      </w:r>
      <w:r w:rsidRPr="00461322">
        <w:t xml:space="preserve">. </w:t>
      </w:r>
    </w:p>
    <w:p w14:paraId="49ED67D5" w14:textId="77777777" w:rsidR="00F00E5A" w:rsidRPr="00461322" w:rsidRDefault="00F00E5A" w:rsidP="00F00E5A">
      <w:pPr>
        <w:pStyle w:val="Heading4"/>
        <w:rPr>
          <w:rFonts w:cs="Calibri"/>
        </w:rPr>
      </w:pPr>
      <w:r w:rsidRPr="00461322">
        <w:rPr>
          <w:rFonts w:cs="Calibri"/>
        </w:rPr>
        <w:lastRenderedPageBreak/>
        <w:t xml:space="preserve">New manufacturers </w:t>
      </w:r>
      <w:r w:rsidRPr="00461322">
        <w:rPr>
          <w:rFonts w:cs="Calibri"/>
          <w:u w:val="single"/>
        </w:rPr>
        <w:t>trade off</w:t>
      </w:r>
      <w:r w:rsidRPr="00461322">
        <w:rPr>
          <w:rFonts w:cs="Calibri"/>
        </w:rPr>
        <w:t xml:space="preserve"> with current ones --- </w:t>
      </w:r>
      <w:r w:rsidRPr="00461322">
        <w:rPr>
          <w:rFonts w:cs="Calibri"/>
          <w:u w:val="single"/>
        </w:rPr>
        <w:t>turns case</w:t>
      </w:r>
      <w:r w:rsidRPr="00461322">
        <w:rPr>
          <w:rFonts w:cs="Calibri"/>
        </w:rPr>
        <w:t xml:space="preserve"> because they won’t make vaccines as effectively.</w:t>
      </w:r>
    </w:p>
    <w:p w14:paraId="33B53E01" w14:textId="77777777" w:rsidR="00F00E5A" w:rsidRPr="00461322" w:rsidRDefault="00F00E5A" w:rsidP="00F00E5A">
      <w:r w:rsidRPr="00461322">
        <w:t xml:space="preserve">Jonathan H. </w:t>
      </w:r>
      <w:r w:rsidRPr="00461322">
        <w:rPr>
          <w:rStyle w:val="Style13ptBold"/>
        </w:rPr>
        <w:t>Spadt &amp;</w:t>
      </w:r>
      <w:r w:rsidRPr="00461322">
        <w:t xml:space="preserve"> Andrew J. </w:t>
      </w:r>
      <w:r w:rsidRPr="00461322">
        <w:rPr>
          <w:rStyle w:val="Style13ptBold"/>
        </w:rPr>
        <w:t>Koopman 5-24</w:t>
      </w:r>
      <w:r w:rsidRPr="00461322">
        <w:t xml:space="preserve">, Jonathan H. Spadt is the Chief Executive Officer and President of RatnerPrestia. Andrew J. Koopman, J.D., Temple University Beasley School of Law (2008) Vice President, Intellectual Property Law Society Member, Intellectual Property Moot Court team Staff Writer, International and Comparative Law Journal B.S., Engineering Physics, Cornell University (2005) Minor in Electrical Engineering. 5-24-21, RatnerPrestia. “The “Moral” Waiver of IP Protection For COVID Vaccines: Why The US Proposal Creates More Problems Than It Solves” </w:t>
      </w:r>
      <w:hyperlink r:id="rId20" w:history="1">
        <w:r w:rsidRPr="00461322">
          <w:rPr>
            <w:rStyle w:val="Hyperlink"/>
          </w:rPr>
          <w:t>https://www.ratnerprestia.com/2021/05/24/the-moral-waiver-of-ip-protection-for-covid-vaccines-why-the-us-proposal-creates-more-problems-than-it-solves/</w:t>
        </w:r>
      </w:hyperlink>
      <w:r w:rsidRPr="00461322">
        <w:t xml:space="preserve"> brett</w:t>
      </w:r>
    </w:p>
    <w:p w14:paraId="4B188E38" w14:textId="77777777" w:rsidR="00F00E5A" w:rsidRPr="00461322" w:rsidRDefault="00F00E5A" w:rsidP="00F00E5A">
      <w:pPr>
        <w:rPr>
          <w:sz w:val="16"/>
        </w:rPr>
      </w:pPr>
      <w:r w:rsidRPr="00461322">
        <w:rPr>
          <w:sz w:val="16"/>
        </w:rPr>
        <w:t xml:space="preserve">Not to be ignored in any discussion of short term effects is the potential impact a waiver would have on current vaccine manufacture.  Like any product, </w:t>
      </w:r>
      <w:r w:rsidRPr="00461322">
        <w:rPr>
          <w:rStyle w:val="StyleUnderline"/>
        </w:rPr>
        <w:t>the manufacture of vaccines is contingent on the availability of raw materials, which are not unlimited in supply</w:t>
      </w:r>
      <w:r w:rsidRPr="00461322">
        <w:rPr>
          <w:sz w:val="16"/>
        </w:rPr>
        <w:t xml:space="preserve">.  </w:t>
      </w:r>
      <w:r w:rsidRPr="00461322">
        <w:rPr>
          <w:rStyle w:val="Emphasis"/>
          <w:highlight w:val="green"/>
        </w:rPr>
        <w:t>The waiver</w:t>
      </w:r>
      <w:r w:rsidRPr="00461322">
        <w:rPr>
          <w:sz w:val="16"/>
        </w:rPr>
        <w:t xml:space="preserve"> of IP rights </w:t>
      </w:r>
      <w:r w:rsidRPr="00461322">
        <w:rPr>
          <w:rStyle w:val="StyleUnderline"/>
          <w:highlight w:val="green"/>
        </w:rPr>
        <w:t>would</w:t>
      </w:r>
      <w:r w:rsidRPr="00461322">
        <w:rPr>
          <w:sz w:val="16"/>
        </w:rPr>
        <w:t xml:space="preserve"> in principle </w:t>
      </w:r>
      <w:r w:rsidRPr="00461322">
        <w:rPr>
          <w:rStyle w:val="Emphasis"/>
          <w:highlight w:val="green"/>
        </w:rPr>
        <w:t>substantially increase</w:t>
      </w:r>
      <w:r w:rsidRPr="00461322">
        <w:rPr>
          <w:rStyle w:val="StyleUnderline"/>
        </w:rPr>
        <w:t xml:space="preserve"> </w:t>
      </w:r>
      <w:r w:rsidRPr="00461322">
        <w:rPr>
          <w:rStyle w:val="StyleUnderline"/>
          <w:highlight w:val="green"/>
        </w:rPr>
        <w:t>demand for</w:t>
      </w:r>
      <w:r w:rsidRPr="00461322">
        <w:rPr>
          <w:rStyle w:val="StyleUnderline"/>
        </w:rPr>
        <w:t xml:space="preserve"> these </w:t>
      </w:r>
      <w:r w:rsidRPr="00461322">
        <w:rPr>
          <w:rStyle w:val="StyleUnderline"/>
          <w:highlight w:val="green"/>
        </w:rPr>
        <w:t>raw materials</w:t>
      </w:r>
      <w:r w:rsidRPr="00461322">
        <w:rPr>
          <w:rStyle w:val="StyleUnderline"/>
        </w:rPr>
        <w:t xml:space="preserve">, </w:t>
      </w:r>
      <w:r w:rsidRPr="00461322">
        <w:rPr>
          <w:rStyle w:val="StyleUnderline"/>
          <w:highlight w:val="green"/>
        </w:rPr>
        <w:t>resulting</w:t>
      </w:r>
      <w:r w:rsidRPr="00461322">
        <w:rPr>
          <w:rStyle w:val="StyleUnderline"/>
        </w:rPr>
        <w:t xml:space="preserve"> not only </w:t>
      </w:r>
      <w:r w:rsidRPr="00461322">
        <w:rPr>
          <w:rStyle w:val="StyleUnderline"/>
          <w:highlight w:val="green"/>
        </w:rPr>
        <w:t>in</w:t>
      </w:r>
      <w:r w:rsidRPr="00461322">
        <w:rPr>
          <w:rStyle w:val="StyleUnderline"/>
        </w:rPr>
        <w:t xml:space="preserve"> higher prices but potential </w:t>
      </w:r>
      <w:r w:rsidRPr="00461322">
        <w:rPr>
          <w:rStyle w:val="StyleUnderline"/>
          <w:highlight w:val="green"/>
        </w:rPr>
        <w:t>interference in the supply chain for established</w:t>
      </w:r>
      <w:r w:rsidRPr="00461322">
        <w:rPr>
          <w:sz w:val="16"/>
        </w:rPr>
        <w:t xml:space="preserve"> and proven </w:t>
      </w:r>
      <w:r w:rsidRPr="00461322">
        <w:rPr>
          <w:rStyle w:val="Emphasis"/>
          <w:highlight w:val="green"/>
        </w:rPr>
        <w:t>vaccine manufacturers</w:t>
      </w:r>
      <w:r w:rsidRPr="00461322">
        <w:rPr>
          <w:sz w:val="16"/>
        </w:rPr>
        <w:t xml:space="preserve">.  </w:t>
      </w:r>
      <w:r w:rsidRPr="00461322">
        <w:rPr>
          <w:rStyle w:val="StyleUnderline"/>
          <w:highlight w:val="green"/>
        </w:rPr>
        <w:t>There is no guarantee</w:t>
      </w:r>
      <w:r w:rsidRPr="00461322">
        <w:rPr>
          <w:rStyle w:val="StyleUnderline"/>
        </w:rPr>
        <w:t xml:space="preserve"> that </w:t>
      </w:r>
      <w:r w:rsidRPr="00461322">
        <w:rPr>
          <w:rStyle w:val="StyleUnderline"/>
          <w:highlight w:val="green"/>
        </w:rPr>
        <w:t>manufacturers entering the market on the</w:t>
      </w:r>
      <w:r w:rsidRPr="00461322">
        <w:rPr>
          <w:sz w:val="16"/>
        </w:rPr>
        <w:t xml:space="preserve"> back of a </w:t>
      </w:r>
      <w:r w:rsidRPr="00461322">
        <w:rPr>
          <w:rStyle w:val="StyleUnderline"/>
        </w:rPr>
        <w:t xml:space="preserve">TRIPS </w:t>
      </w:r>
      <w:r w:rsidRPr="00461322">
        <w:rPr>
          <w:rStyle w:val="StyleUnderline"/>
          <w:highlight w:val="green"/>
        </w:rPr>
        <w:t>waiver would</w:t>
      </w:r>
      <w:r w:rsidRPr="00461322">
        <w:rPr>
          <w:rStyle w:val="StyleUnderline"/>
        </w:rPr>
        <w:t xml:space="preserve"> have the ability to </w:t>
      </w:r>
      <w:r w:rsidRPr="00461322">
        <w:rPr>
          <w:rStyle w:val="StyleUnderline"/>
          <w:highlight w:val="green"/>
        </w:rPr>
        <w:t xml:space="preserve">produce vaccines with the </w:t>
      </w:r>
      <w:r w:rsidRPr="00461322">
        <w:rPr>
          <w:rStyle w:val="Emphasis"/>
          <w:highlight w:val="green"/>
        </w:rPr>
        <w:t>quality and throughput</w:t>
      </w:r>
      <w:r w:rsidRPr="00461322">
        <w:rPr>
          <w:rStyle w:val="StyleUnderline"/>
          <w:highlight w:val="green"/>
        </w:rPr>
        <w:t xml:space="preserve"> of current suppliers</w:t>
      </w:r>
      <w:r w:rsidRPr="00461322">
        <w:rPr>
          <w:sz w:val="16"/>
        </w:rPr>
        <w:t>.</w:t>
      </w:r>
    </w:p>
    <w:p w14:paraId="0814DCBA" w14:textId="77777777" w:rsidR="00F00E5A" w:rsidRPr="00461322" w:rsidRDefault="00F00E5A" w:rsidP="00F00E5A"/>
    <w:p w14:paraId="6E2FB110" w14:textId="77777777" w:rsidR="00F00E5A" w:rsidRPr="00F00E5A" w:rsidRDefault="00F00E5A" w:rsidP="00F00E5A"/>
    <w:p w14:paraId="7AFDB8D9" w14:textId="59A1182C" w:rsidR="00F00E5A" w:rsidRPr="00461322" w:rsidRDefault="00F00E5A" w:rsidP="00F00E5A">
      <w:pPr>
        <w:pStyle w:val="Heading4"/>
        <w:rPr>
          <w:rFonts w:cs="Calibri"/>
        </w:rPr>
      </w:pPr>
      <w:r w:rsidRPr="00461322">
        <w:rPr>
          <w:rFonts w:cs="Calibri"/>
        </w:rPr>
        <w:t xml:space="preserve">The waiver is </w:t>
      </w:r>
      <w:r w:rsidRPr="00461322">
        <w:rPr>
          <w:rFonts w:cs="Calibri"/>
          <w:u w:val="single"/>
        </w:rPr>
        <w:t>too slow</w:t>
      </w:r>
      <w:r>
        <w:rPr>
          <w:rFonts w:cs="Calibri"/>
          <w:u w:val="single"/>
        </w:rPr>
        <w:t xml:space="preserve"> – takes two to three years means all their impacts triggers anyways </w:t>
      </w:r>
    </w:p>
    <w:p w14:paraId="72A956BD" w14:textId="77777777" w:rsidR="00F00E5A" w:rsidRPr="00461322" w:rsidRDefault="00F00E5A" w:rsidP="00F00E5A">
      <w:r w:rsidRPr="00461322">
        <w:t xml:space="preserve">Rajesh </w:t>
      </w:r>
      <w:r w:rsidRPr="00461322">
        <w:rPr>
          <w:rStyle w:val="Style13ptBold"/>
        </w:rPr>
        <w:t>Vellakkat 21</w:t>
      </w:r>
      <w:r w:rsidRPr="00461322">
        <w:t xml:space="preserve">, LLM Student, London School of Economics and Political Science and Partner of Fox Mandal and Associates LLP, Advocates and Solicitors, India. SSRN, June 7, 2021. “IP Waiver during COVID Pandemic – Salvage or Apostacy ?” </w:t>
      </w:r>
      <w:hyperlink r:id="rId21" w:history="1">
        <w:r w:rsidRPr="00461322">
          <w:rPr>
            <w:rStyle w:val="Hyperlink"/>
          </w:rPr>
          <w:t>https://papers.ssrn.com/sol3/papers.cfm?abstract_id=3861961</w:t>
        </w:r>
      </w:hyperlink>
      <w:r w:rsidRPr="00461322">
        <w:t xml:space="preserve"> brett</w:t>
      </w:r>
    </w:p>
    <w:p w14:paraId="65717EE1" w14:textId="77777777" w:rsidR="00F00E5A" w:rsidRPr="00461322" w:rsidRDefault="00F00E5A" w:rsidP="00F00E5A">
      <w:pPr>
        <w:rPr>
          <w:sz w:val="16"/>
        </w:rPr>
      </w:pPr>
      <w:r w:rsidRPr="00461322">
        <w:rPr>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461322">
        <w:rPr>
          <w:rStyle w:val="Emphasis"/>
          <w:highlight w:val="green"/>
        </w:rPr>
        <w:t>will this patent waiver help?</w:t>
      </w:r>
      <w:r w:rsidRPr="00461322">
        <w:rPr>
          <w:sz w:val="16"/>
        </w:rPr>
        <w:t xml:space="preserve"> The answer </w:t>
      </w:r>
      <w:r w:rsidRPr="00461322">
        <w:rPr>
          <w:rStyle w:val="StyleUnderline"/>
        </w:rPr>
        <w:t>is</w:t>
      </w:r>
      <w:r w:rsidRPr="00461322">
        <w:rPr>
          <w:sz w:val="16"/>
        </w:rPr>
        <w:t xml:space="preserve"> simple, </w:t>
      </w:r>
      <w:r w:rsidRPr="00461322">
        <w:rPr>
          <w:rStyle w:val="Emphasis"/>
          <w:highlight w:val="green"/>
        </w:rPr>
        <w:t>unlikely for a year or more</w:t>
      </w:r>
      <w:r w:rsidRPr="00461322">
        <w:rPr>
          <w:sz w:val="16"/>
        </w:rPr>
        <w:t xml:space="preserve">. </w:t>
      </w:r>
      <w:r w:rsidRPr="00461322">
        <w:rPr>
          <w:rStyle w:val="StyleUnderline"/>
          <w:highlight w:val="green"/>
        </w:rPr>
        <w:t>It will be impossible to reverse engineer</w:t>
      </w:r>
      <w:r w:rsidRPr="00461322">
        <w:rPr>
          <w:rStyle w:val="StyleUnderline"/>
        </w:rPr>
        <w:t xml:space="preserve"> and set </w:t>
      </w:r>
      <w:r w:rsidRPr="00461322">
        <w:rPr>
          <w:rStyle w:val="StyleUnderline"/>
          <w:highlight w:val="green"/>
        </w:rPr>
        <w:t xml:space="preserve">the entire </w:t>
      </w:r>
      <w:r w:rsidRPr="00461322">
        <w:rPr>
          <w:rStyle w:val="StyleUnderline"/>
        </w:rPr>
        <w:t xml:space="preserve">manufacturing </w:t>
      </w:r>
      <w:r w:rsidRPr="00461322">
        <w:rPr>
          <w:rStyle w:val="StyleUnderline"/>
          <w:highlight w:val="green"/>
        </w:rPr>
        <w:t>process so quickly</w:t>
      </w:r>
      <w:r w:rsidRPr="00461322">
        <w:rPr>
          <w:sz w:val="16"/>
        </w:rPr>
        <w:t xml:space="preserve">. </w:t>
      </w:r>
      <w:r w:rsidRPr="00461322">
        <w:rPr>
          <w:rStyle w:val="StyleUnderline"/>
          <w:highlight w:val="green"/>
        </w:rPr>
        <w:t>If the</w:t>
      </w:r>
      <w:r w:rsidRPr="00461322">
        <w:rPr>
          <w:sz w:val="16"/>
        </w:rPr>
        <w:t xml:space="preserve"> present technology </w:t>
      </w:r>
      <w:r w:rsidRPr="00461322">
        <w:rPr>
          <w:rStyle w:val="StyleUnderline"/>
          <w:highlight w:val="green"/>
        </w:rPr>
        <w:t xml:space="preserve">owner is </w:t>
      </w:r>
      <w:r w:rsidRPr="00461322">
        <w:rPr>
          <w:rStyle w:val="Emphasis"/>
          <w:highlight w:val="green"/>
        </w:rPr>
        <w:t>not willing</w:t>
      </w:r>
      <w:r w:rsidRPr="00461322">
        <w:rPr>
          <w:rStyle w:val="StyleUnderline"/>
          <w:highlight w:val="green"/>
        </w:rPr>
        <w:t xml:space="preserve"> to support, it would not be easy to find a parallel process</w:t>
      </w:r>
      <w:r w:rsidRPr="00461322">
        <w:rPr>
          <w:rStyle w:val="StyleUnderline"/>
        </w:rPr>
        <w:t xml:space="preserve"> of creating the drug </w:t>
      </w:r>
      <w:r w:rsidRPr="00461322">
        <w:rPr>
          <w:rStyle w:val="StyleUnderline"/>
          <w:highlight w:val="green"/>
        </w:rPr>
        <w:t>in a short duration</w:t>
      </w:r>
      <w:r w:rsidRPr="00461322">
        <w:rPr>
          <w:sz w:val="16"/>
        </w:rPr>
        <w:t xml:space="preserve">. </w:t>
      </w:r>
      <w:r w:rsidRPr="00461322">
        <w:rPr>
          <w:rStyle w:val="Emphasis"/>
          <w:highlight w:val="green"/>
        </w:rPr>
        <w:t>Procurement</w:t>
      </w:r>
      <w:r w:rsidRPr="00461322">
        <w:rPr>
          <w:rStyle w:val="StyleUnderline"/>
          <w:highlight w:val="green"/>
        </w:rPr>
        <w:t xml:space="preserve"> of</w:t>
      </w:r>
      <w:r w:rsidRPr="00461322">
        <w:rPr>
          <w:rStyle w:val="StyleUnderline"/>
        </w:rPr>
        <w:t xml:space="preserve"> the active ingredients and raw </w:t>
      </w:r>
      <w:r w:rsidRPr="00461322">
        <w:rPr>
          <w:rStyle w:val="Emphasis"/>
          <w:highlight w:val="green"/>
        </w:rPr>
        <w:t>materials</w:t>
      </w:r>
      <w:r w:rsidRPr="00461322">
        <w:rPr>
          <w:rStyle w:val="StyleUnderline"/>
          <w:highlight w:val="green"/>
        </w:rPr>
        <w:t xml:space="preserve"> is another challenge</w:t>
      </w:r>
      <w:r w:rsidRPr="00461322">
        <w:rPr>
          <w:sz w:val="16"/>
        </w:rPr>
        <w:t xml:space="preserve">. </w:t>
      </w:r>
      <w:r w:rsidRPr="00461322">
        <w:rPr>
          <w:rStyle w:val="StyleUnderline"/>
          <w:highlight w:val="green"/>
        </w:rPr>
        <w:t>Getting</w:t>
      </w:r>
      <w:r w:rsidRPr="00461322">
        <w:rPr>
          <w:rStyle w:val="StyleUnderline"/>
        </w:rPr>
        <w:t xml:space="preserve"> the required </w:t>
      </w:r>
      <w:r w:rsidRPr="00461322">
        <w:rPr>
          <w:rStyle w:val="StyleUnderline"/>
          <w:highlight w:val="green"/>
        </w:rPr>
        <w:t xml:space="preserve">approvals </w:t>
      </w:r>
      <w:r w:rsidRPr="00461322">
        <w:rPr>
          <w:rStyle w:val="StyleUnderline"/>
        </w:rPr>
        <w:t xml:space="preserve">and thereafter manufacturing a drug </w:t>
      </w:r>
      <w:r w:rsidRPr="00461322">
        <w:rPr>
          <w:rStyle w:val="StyleUnderline"/>
          <w:highlight w:val="green"/>
        </w:rPr>
        <w:t>is</w:t>
      </w:r>
      <w:r w:rsidRPr="00461322">
        <w:rPr>
          <w:rStyle w:val="StyleUnderline"/>
        </w:rPr>
        <w:t xml:space="preserve"> a </w:t>
      </w:r>
      <w:r w:rsidRPr="00461322">
        <w:rPr>
          <w:rStyle w:val="Emphasis"/>
          <w:highlight w:val="green"/>
        </w:rPr>
        <w:t>time-consuming</w:t>
      </w:r>
      <w:r w:rsidRPr="00461322">
        <w:rPr>
          <w:rStyle w:val="StyleUnderline"/>
        </w:rPr>
        <w:t xml:space="preserve"> process</w:t>
      </w:r>
      <w:r w:rsidRPr="00461322">
        <w:rPr>
          <w:sz w:val="16"/>
        </w:rPr>
        <w:t xml:space="preserve">. </w:t>
      </w:r>
      <w:r w:rsidRPr="00461322">
        <w:rPr>
          <w:sz w:val="16"/>
          <w:szCs w:val="16"/>
        </w:rPr>
        <w:t>To launch</w:t>
      </w:r>
      <w:r w:rsidRPr="00461322">
        <w:rPr>
          <w:rStyle w:val="StyleUnderline"/>
          <w:sz w:val="16"/>
          <w:szCs w:val="16"/>
        </w:rPr>
        <w:t xml:space="preserve"> </w:t>
      </w:r>
      <w:r w:rsidRPr="00461322">
        <w:rPr>
          <w:rStyle w:val="StyleUnderline"/>
          <w:highlight w:val="green"/>
        </w:rPr>
        <w:t>a new drug requires</w:t>
      </w:r>
      <w:r w:rsidRPr="00461322">
        <w:rPr>
          <w:rStyle w:val="StyleUnderline"/>
        </w:rPr>
        <w:t xml:space="preserve"> certain </w:t>
      </w:r>
      <w:r w:rsidRPr="00461322">
        <w:rPr>
          <w:rStyle w:val="StyleUnderline"/>
          <w:highlight w:val="green"/>
        </w:rPr>
        <w:t>safety protocols</w:t>
      </w:r>
      <w:r w:rsidRPr="00461322">
        <w:rPr>
          <w:rStyle w:val="StyleUnderline"/>
        </w:rPr>
        <w:t xml:space="preserve"> and clinical trials</w:t>
      </w:r>
      <w:r w:rsidRPr="00461322">
        <w:rPr>
          <w:sz w:val="16"/>
        </w:rPr>
        <w:t xml:space="preserve">. </w:t>
      </w:r>
      <w:r w:rsidRPr="00461322">
        <w:rPr>
          <w:rStyle w:val="StyleUnderline"/>
          <w:highlight w:val="green"/>
        </w:rPr>
        <w:t>A waiver</w:t>
      </w:r>
      <w:r w:rsidRPr="00461322">
        <w:rPr>
          <w:sz w:val="16"/>
        </w:rPr>
        <w:t xml:space="preserve"> of IP rights </w:t>
      </w:r>
      <w:r w:rsidRPr="00461322">
        <w:rPr>
          <w:rStyle w:val="StyleUnderline"/>
          <w:highlight w:val="green"/>
        </w:rPr>
        <w:t xml:space="preserve">will not waive regulatory requirements </w:t>
      </w:r>
      <w:r w:rsidRPr="00461322">
        <w:rPr>
          <w:rStyle w:val="StyleUnderline"/>
        </w:rPr>
        <w:t>for drug approvals</w:t>
      </w:r>
      <w:r w:rsidRPr="00461322">
        <w:rPr>
          <w:sz w:val="16"/>
        </w:rPr>
        <w:t xml:space="preserve">. Hence, </w:t>
      </w:r>
      <w:r w:rsidRPr="00461322">
        <w:rPr>
          <w:rStyle w:val="StyleUnderline"/>
          <w:highlight w:val="green"/>
        </w:rPr>
        <w:t>even if a new</w:t>
      </w:r>
      <w:r w:rsidRPr="00461322">
        <w:rPr>
          <w:sz w:val="16"/>
        </w:rPr>
        <w:t xml:space="preserve"> Indian </w:t>
      </w:r>
      <w:r w:rsidRPr="00461322">
        <w:rPr>
          <w:rStyle w:val="StyleUnderline"/>
          <w:highlight w:val="green"/>
        </w:rPr>
        <w:t xml:space="preserve">manufacturer attempts to make a drug, it </w:t>
      </w:r>
      <w:r w:rsidRPr="00461322">
        <w:rPr>
          <w:rStyle w:val="StyleUnderline"/>
        </w:rPr>
        <w:t xml:space="preserve">invariably </w:t>
      </w:r>
      <w:r w:rsidRPr="00461322">
        <w:rPr>
          <w:rStyle w:val="StyleUnderline"/>
          <w:highlight w:val="green"/>
        </w:rPr>
        <w:t>may take</w:t>
      </w:r>
      <w:r w:rsidRPr="00461322">
        <w:rPr>
          <w:rStyle w:val="StyleUnderline"/>
        </w:rPr>
        <w:t xml:space="preserve"> minimum of </w:t>
      </w:r>
      <w:r w:rsidRPr="00461322">
        <w:rPr>
          <w:rStyle w:val="Emphasis"/>
          <w:highlight w:val="green"/>
        </w:rPr>
        <w:t>two to three years</w:t>
      </w:r>
      <w:r w:rsidRPr="00461322">
        <w:rPr>
          <w:sz w:val="16"/>
        </w:rPr>
        <w:t xml:space="preserve">. </w:t>
      </w:r>
      <w:r w:rsidRPr="00461322">
        <w:rPr>
          <w:rStyle w:val="StyleUnderline"/>
        </w:rPr>
        <w:t xml:space="preserve">By a waiver of patents, </w:t>
      </w:r>
      <w:r w:rsidRPr="00461322">
        <w:rPr>
          <w:rStyle w:val="StyleUnderline"/>
          <w:highlight w:val="green"/>
        </w:rPr>
        <w:t>no one can compel the existing manufacturer</w:t>
      </w:r>
      <w:r w:rsidRPr="00461322">
        <w:rPr>
          <w:rStyle w:val="StyleUnderline"/>
        </w:rPr>
        <w:t xml:space="preserve"> to </w:t>
      </w:r>
      <w:r w:rsidRPr="00461322">
        <w:rPr>
          <w:rStyle w:val="StyleUnderline"/>
          <w:highlight w:val="green"/>
        </w:rPr>
        <w:lastRenderedPageBreak/>
        <w:t>share</w:t>
      </w:r>
      <w:r w:rsidRPr="00461322">
        <w:rPr>
          <w:rStyle w:val="StyleUnderline"/>
        </w:rPr>
        <w:t xml:space="preserve"> the </w:t>
      </w:r>
      <w:r w:rsidRPr="00461322">
        <w:rPr>
          <w:rStyle w:val="StyleUnderline"/>
          <w:highlight w:val="green"/>
        </w:rPr>
        <w:t>know-how</w:t>
      </w:r>
      <w:r w:rsidRPr="00461322">
        <w:rPr>
          <w:rStyle w:val="StyleUnderline"/>
        </w:rPr>
        <w:t>. So, a waiver of patents on drugs relating to Covid-19 may not give any immediate effect in sourcing drugs for managing Covid19</w:t>
      </w:r>
      <w:r w:rsidRPr="00461322">
        <w:rPr>
          <w:sz w:val="16"/>
        </w:rPr>
        <w:t>.</w:t>
      </w:r>
    </w:p>
    <w:p w14:paraId="0C4996AD" w14:textId="77777777" w:rsidR="00F00E5A" w:rsidRPr="00F00E5A" w:rsidRDefault="00F00E5A" w:rsidP="00F00E5A"/>
    <w:p w14:paraId="677DDB58" w14:textId="77777777" w:rsidR="00F00E5A" w:rsidRPr="00F00E5A" w:rsidRDefault="00F00E5A" w:rsidP="00F00E5A"/>
    <w:p w14:paraId="2CAB8500" w14:textId="3D34174F" w:rsidR="00F00E5A" w:rsidRDefault="00F00E5A" w:rsidP="00F00E5A">
      <w:pPr>
        <w:pStyle w:val="Heading3"/>
      </w:pPr>
      <w:r>
        <w:lastRenderedPageBreak/>
        <w:t xml:space="preserve">1NC – India </w:t>
      </w:r>
    </w:p>
    <w:p w14:paraId="586DF8E2" w14:textId="77777777" w:rsidR="00F00E5A" w:rsidRDefault="00F00E5A" w:rsidP="00F00E5A">
      <w:pPr>
        <w:pStyle w:val="Heading4"/>
      </w:pPr>
      <w:r>
        <w:t>T/L – all the escalation scenariors based on teritory disputes are because of the thrive for capital accumulation – means we control root cause</w:t>
      </w:r>
    </w:p>
    <w:p w14:paraId="0DF1E8E5" w14:textId="77777777" w:rsidR="00F00E5A" w:rsidRPr="008F35D3" w:rsidRDefault="00F00E5A" w:rsidP="00F00E5A"/>
    <w:p w14:paraId="14805729" w14:textId="77777777" w:rsidR="00F00E5A" w:rsidRPr="006F576C" w:rsidRDefault="00F00E5A" w:rsidP="00F00E5A">
      <w:pPr>
        <w:pStyle w:val="Heading4"/>
        <w:rPr>
          <w:rFonts w:cs="Calibri"/>
        </w:rPr>
      </w:pPr>
      <w:r w:rsidRPr="006F576C">
        <w:rPr>
          <w:rFonts w:cs="Calibri"/>
        </w:rPr>
        <w:t>BJP nationalism is non-uq - he has motive to drum up nationalism regardless of vaccines because that’s his key base of political support.</w:t>
      </w:r>
    </w:p>
    <w:p w14:paraId="1A9C7BB1" w14:textId="77777777" w:rsidR="00F00E5A" w:rsidRPr="006F576C" w:rsidRDefault="00F00E5A" w:rsidP="00F00E5A"/>
    <w:p w14:paraId="0041E6D5" w14:textId="77777777" w:rsidR="00F00E5A" w:rsidRPr="006F576C" w:rsidRDefault="00F00E5A" w:rsidP="00F00E5A">
      <w:pPr>
        <w:pStyle w:val="Heading4"/>
        <w:rPr>
          <w:rFonts w:cs="Calibri"/>
        </w:rPr>
      </w:pPr>
      <w:r w:rsidRPr="006F576C">
        <w:rPr>
          <w:rFonts w:cs="Calibri"/>
        </w:rPr>
        <w:t xml:space="preserve">All our COVID answers are </w:t>
      </w:r>
      <w:r w:rsidRPr="006F576C">
        <w:rPr>
          <w:rFonts w:cs="Calibri"/>
          <w:u w:val="single"/>
        </w:rPr>
        <w:t>link turns</w:t>
      </w:r>
      <w:r w:rsidRPr="006F576C">
        <w:rPr>
          <w:rFonts w:cs="Calibri"/>
        </w:rPr>
        <w:t xml:space="preserve"> -- if we win there will be sufficient vaccine access in the squo then India won’t fill the void AND if we win the AFF hurts access then it </w:t>
      </w:r>
      <w:r w:rsidRPr="006F576C">
        <w:rPr>
          <w:rFonts w:cs="Calibri"/>
          <w:u w:val="single"/>
        </w:rPr>
        <w:t>worsens</w:t>
      </w:r>
      <w:r w:rsidRPr="006F576C">
        <w:rPr>
          <w:rFonts w:cs="Calibri"/>
        </w:rPr>
        <w:t xml:space="preserve"> nationalism.</w:t>
      </w:r>
    </w:p>
    <w:p w14:paraId="7B412F53" w14:textId="77777777" w:rsidR="00F00E5A" w:rsidRPr="006F576C" w:rsidRDefault="00F00E5A" w:rsidP="00F00E5A"/>
    <w:p w14:paraId="0EC17AF8" w14:textId="77777777" w:rsidR="00F00E5A" w:rsidRPr="006F576C" w:rsidRDefault="00F00E5A" w:rsidP="00F00E5A">
      <w:pPr>
        <w:pStyle w:val="Heading4"/>
        <w:rPr>
          <w:rFonts w:cs="Calibri"/>
        </w:rPr>
      </w:pPr>
      <w:r w:rsidRPr="006F576C">
        <w:rPr>
          <w:rFonts w:cs="Calibri"/>
        </w:rPr>
        <w:t>No Escalation –Pakistan knows they won’t win despite aggressive rhetoric.</w:t>
      </w:r>
    </w:p>
    <w:p w14:paraId="2F9728AD" w14:textId="77777777" w:rsidR="00F00E5A" w:rsidRPr="006F576C" w:rsidRDefault="00F00E5A" w:rsidP="00F00E5A">
      <w:r w:rsidRPr="006F576C">
        <w:t xml:space="preserve">Rajesh </w:t>
      </w:r>
      <w:r w:rsidRPr="006F576C">
        <w:rPr>
          <w:rFonts w:eastAsiaTheme="majorEastAsia"/>
          <w:b/>
          <w:iCs/>
          <w:sz w:val="26"/>
        </w:rPr>
        <w:t>Rajagopalan</w:t>
      </w:r>
      <w:r w:rsidRPr="006F576C">
        <w:t>, Professor of International Politics at Jawaharlal Nehru University, New Delhi, 5-5-</w:t>
      </w:r>
      <w:r w:rsidRPr="006F576C">
        <w:rPr>
          <w:rFonts w:eastAsiaTheme="majorEastAsia"/>
          <w:b/>
          <w:iCs/>
          <w:sz w:val="26"/>
        </w:rPr>
        <w:t>2017</w:t>
      </w:r>
      <w:r w:rsidRPr="006F576C">
        <w:t xml:space="preserve">, "Escalate to deter the Pakistan army," ORF, </w:t>
      </w:r>
      <w:hyperlink r:id="rId22" w:history="1">
        <w:r w:rsidRPr="006F576C">
          <w:rPr>
            <w:rStyle w:val="Hyperlink"/>
          </w:rPr>
          <w:t>https://www.orfonline.org/expert-speak/escalate-to-deter-the-pakistan-army/</w:t>
        </w:r>
      </w:hyperlink>
      <w:r w:rsidRPr="006F576C">
        <w:t xml:space="preserve"> DH</w:t>
      </w:r>
    </w:p>
    <w:p w14:paraId="5500519C" w14:textId="77777777" w:rsidR="00F00E5A" w:rsidRPr="006F576C" w:rsidRDefault="00F00E5A" w:rsidP="00F00E5A">
      <w:pPr>
        <w:rPr>
          <w:rStyle w:val="StyleUnderline"/>
        </w:rPr>
      </w:pPr>
      <w:r w:rsidRPr="006F576C">
        <w:rPr>
          <w:sz w:val="14"/>
        </w:rPr>
        <w:t xml:space="preserve">As the Indian government considers how to respond to Pakistan army's latest provocations, it should keep in mind that proportional retaliation will prove to be no more than a temporary salve. </w:t>
      </w:r>
      <w:r w:rsidRPr="006F576C">
        <w:rPr>
          <w:rStyle w:val="StyleUnderline"/>
        </w:rPr>
        <w:t xml:space="preserve">The key is to convince the Pakistan army that India will not hesitate to escalate, and that the </w:t>
      </w:r>
      <w:r w:rsidRPr="006F576C">
        <w:rPr>
          <w:rStyle w:val="StyleUnderline"/>
          <w:highlight w:val="green"/>
        </w:rPr>
        <w:t>Pakistan army will not win</w:t>
      </w:r>
      <w:r w:rsidRPr="006F576C">
        <w:rPr>
          <w:rStyle w:val="StyleUnderline"/>
        </w:rPr>
        <w:t xml:space="preserve"> the escalation race.</w:t>
      </w:r>
      <w:r w:rsidRPr="006F576C">
        <w:rPr>
          <w:sz w:val="14"/>
        </w:rPr>
        <w:t xml:space="preserve"> Though military escalation will be painful to both sides, and there are always uncertainties in any military venture, </w:t>
      </w:r>
      <w:r w:rsidRPr="006F576C">
        <w:rPr>
          <w:rStyle w:val="StyleUnderline"/>
        </w:rPr>
        <w:t xml:space="preserve">Pakistan </w:t>
      </w:r>
      <w:r w:rsidRPr="006F576C">
        <w:rPr>
          <w:rStyle w:val="StyleUnderline"/>
          <w:highlight w:val="green"/>
        </w:rPr>
        <w:t>army's leadership</w:t>
      </w:r>
      <w:r w:rsidRPr="006F576C">
        <w:rPr>
          <w:rStyle w:val="StyleUnderline"/>
        </w:rPr>
        <w:t xml:space="preserve"> has repeatedly </w:t>
      </w:r>
      <w:r w:rsidRPr="006F576C">
        <w:rPr>
          <w:rStyle w:val="StyleUnderline"/>
          <w:highlight w:val="green"/>
        </w:rPr>
        <w:t>demonstrated</w:t>
      </w:r>
      <w:r w:rsidRPr="006F576C">
        <w:rPr>
          <w:rStyle w:val="StyleUnderline"/>
        </w:rPr>
        <w:t xml:space="preserve"> that its </w:t>
      </w:r>
      <w:r w:rsidRPr="006F576C">
        <w:rPr>
          <w:rStyle w:val="StyleUnderline"/>
          <w:highlight w:val="green"/>
        </w:rPr>
        <w:t>threats to escalate are not</w:t>
      </w:r>
      <w:r w:rsidRPr="006F576C">
        <w:rPr>
          <w:rStyle w:val="StyleUnderline"/>
        </w:rPr>
        <w:t xml:space="preserve"> </w:t>
      </w:r>
      <w:r w:rsidRPr="006F576C">
        <w:rPr>
          <w:rStyle w:val="StyleUnderline"/>
          <w:highlight w:val="green"/>
        </w:rPr>
        <w:t>matched</w:t>
      </w:r>
      <w:r w:rsidRPr="006F576C">
        <w:rPr>
          <w:rStyle w:val="StyleUnderline"/>
        </w:rPr>
        <w:t xml:space="preserve"> by its actual </w:t>
      </w:r>
      <w:r w:rsidRPr="006F576C">
        <w:rPr>
          <w:rStyle w:val="StyleUnderline"/>
          <w:highlight w:val="green"/>
        </w:rPr>
        <w:t>behaviour</w:t>
      </w:r>
      <w:r w:rsidRPr="006F576C">
        <w:rPr>
          <w:rStyle w:val="StyleUnderline"/>
        </w:rPr>
        <w:t xml:space="preserve">, which has been far more </w:t>
      </w:r>
      <w:r w:rsidRPr="006F576C">
        <w:rPr>
          <w:rStyle w:val="StyleUnderline"/>
          <w:highlight w:val="green"/>
        </w:rPr>
        <w:t>cautious</w:t>
      </w:r>
      <w:r w:rsidRPr="006F576C">
        <w:rPr>
          <w:rStyle w:val="StyleUnderline"/>
        </w:rPr>
        <w:t xml:space="preserve">. The Pakistan army leadership, rightly, fears escalation more than its rhetoric lets on, and this provides </w:t>
      </w:r>
      <w:r w:rsidRPr="006F576C">
        <w:rPr>
          <w:rStyle w:val="StyleUnderline"/>
          <w:highlight w:val="green"/>
        </w:rPr>
        <w:t>India</w:t>
      </w:r>
      <w:r w:rsidRPr="006F576C">
        <w:rPr>
          <w:rStyle w:val="StyleUnderline"/>
        </w:rPr>
        <w:t xml:space="preserve"> a </w:t>
      </w:r>
      <w:r w:rsidRPr="006F576C">
        <w:rPr>
          <w:rStyle w:val="StyleUnderline"/>
          <w:highlight w:val="green"/>
        </w:rPr>
        <w:t>deterrence leverage</w:t>
      </w:r>
      <w:r w:rsidRPr="006F576C">
        <w:rPr>
          <w:rStyle w:val="StyleUnderline"/>
        </w:rPr>
        <w:t xml:space="preserve"> that it needs to take advantage of.</w:t>
      </w:r>
      <w:r w:rsidRPr="006F576C">
        <w:rPr>
          <w:sz w:val="14"/>
        </w:rPr>
        <w:t xml:space="preserve"> </w:t>
      </w:r>
      <w:r w:rsidRPr="006F576C">
        <w:rPr>
          <w:rStyle w:val="StyleUnderline"/>
        </w:rPr>
        <w:t>Escalation is the only real option that India has to deter the Pakistan army</w:t>
      </w:r>
      <w:r w:rsidRPr="006F576C">
        <w:rPr>
          <w:sz w:val="14"/>
        </w:rPr>
        <w:t xml:space="preserve">. Diplomacy is useful to an extent, and it is important for India to make its case to the rest of the world. But diplomacy will not solve the terrorism problem. It is foolish for India to expect that one more bilateral statement with some visiting foreign leader will change the Pakistan army's calculations. Even states that agree with India about the Pakistan problem will not do much because this is not their problem. In this, they are no different than India: it is not as if New Delhi is going to help any other country with their terrorism problem either. </w:t>
      </w:r>
      <w:r w:rsidRPr="006F576C">
        <w:rPr>
          <w:rStyle w:val="StyleUnderline"/>
        </w:rPr>
        <w:t xml:space="preserve">The other aspect of diplomacy, </w:t>
      </w:r>
      <w:r w:rsidRPr="006F576C">
        <w:rPr>
          <w:rStyle w:val="StyleUnderline"/>
          <w:highlight w:val="green"/>
        </w:rPr>
        <w:t>bilateral diplomacy with Pakistan</w:t>
      </w:r>
      <w:r w:rsidRPr="006F576C">
        <w:rPr>
          <w:rStyle w:val="StyleUnderline"/>
        </w:rPr>
        <w:t>, also offers no solution</w:t>
      </w:r>
      <w:r w:rsidRPr="006F576C">
        <w:rPr>
          <w:sz w:val="14"/>
        </w:rPr>
        <w:t xml:space="preserve">. Most importantly, though India should always be open to negotiations, expecting that bilateral diplomacy with the civilian leadership in Pakistan will solve the Kashmir problem is foolish because Pakistan's civilian leadership have little control over the Pakistan army, especially when it comes to India or Kashmir. This is well-known, and has been demonstrated clearly and often. In addition, there are no magical solutions that some back-channels can come up with, that will solve either the Kashmir problem or the India-Pakistan problem. And of course, these problems are not the same. The India-Pakistan problem, rooted in the imbalance of power in the region, will persist even if the Kashmir problem is resolved, though that is not to suggest that no effort must be made to solve at least the Kashmir problem. It is also silly to cut off talks or sports or other interactions with Pakistan every time there is some transgression because all this does is illustrate Indian helplessness, not strength or confidence. India should always be open to talks and negotiations with Pakistan, even as it responds forcefully to every assault from the Pakistan army. </w:t>
      </w:r>
      <w:r w:rsidRPr="006F576C">
        <w:rPr>
          <w:rStyle w:val="StyleUnderline"/>
        </w:rPr>
        <w:t xml:space="preserve">Because it is the Pakistan army that controls the levers of terrorism against </w:t>
      </w:r>
      <w:r w:rsidRPr="006F576C">
        <w:rPr>
          <w:rStyle w:val="StyleUnderline"/>
          <w:highlight w:val="green"/>
        </w:rPr>
        <w:t>India</w:t>
      </w:r>
      <w:r w:rsidRPr="006F576C">
        <w:rPr>
          <w:rStyle w:val="StyleUnderline"/>
        </w:rPr>
        <w:t xml:space="preserve">, India's deterrence policy should focus on the Pakistan army. The aim should be to </w:t>
      </w:r>
      <w:r w:rsidRPr="006F576C">
        <w:rPr>
          <w:rStyle w:val="StyleUnderline"/>
          <w:highlight w:val="green"/>
        </w:rPr>
        <w:t>deter</w:t>
      </w:r>
      <w:r w:rsidRPr="006F576C">
        <w:rPr>
          <w:rStyle w:val="StyleUnderline"/>
        </w:rPr>
        <w:t xml:space="preserve"> the </w:t>
      </w:r>
      <w:r w:rsidRPr="006F576C">
        <w:rPr>
          <w:rStyle w:val="StyleUnderline"/>
          <w:highlight w:val="green"/>
        </w:rPr>
        <w:t>Pakistan</w:t>
      </w:r>
      <w:r w:rsidRPr="006F576C">
        <w:rPr>
          <w:rStyle w:val="StyleUnderline"/>
        </w:rPr>
        <w:t xml:space="preserve"> army </w:t>
      </w:r>
      <w:r w:rsidRPr="006F576C">
        <w:rPr>
          <w:rStyle w:val="StyleUnderline"/>
          <w:highlight w:val="green"/>
        </w:rPr>
        <w:t>from</w:t>
      </w:r>
      <w:r w:rsidRPr="006F576C">
        <w:rPr>
          <w:rStyle w:val="StyleUnderline"/>
        </w:rPr>
        <w:t xml:space="preserve"> seeing </w:t>
      </w:r>
      <w:r w:rsidRPr="006F576C">
        <w:rPr>
          <w:rStyle w:val="StyleUnderline"/>
          <w:highlight w:val="green"/>
        </w:rPr>
        <w:t>terrorism</w:t>
      </w:r>
      <w:r w:rsidRPr="006F576C">
        <w:rPr>
          <w:rStyle w:val="StyleUnderline"/>
        </w:rPr>
        <w:t xml:space="preserve"> as a no-cost option </w:t>
      </w:r>
      <w:r w:rsidRPr="006F576C">
        <w:rPr>
          <w:rStyle w:val="StyleUnderline"/>
          <w:highlight w:val="green"/>
        </w:rPr>
        <w:t>by threatening</w:t>
      </w:r>
      <w:r w:rsidRPr="006F576C">
        <w:rPr>
          <w:rStyle w:val="StyleUnderline"/>
        </w:rPr>
        <w:t xml:space="preserve"> — and when needed, imposing — a very </w:t>
      </w:r>
      <w:r w:rsidRPr="006F576C">
        <w:rPr>
          <w:rStyle w:val="StyleUnderline"/>
          <w:highlight w:val="green"/>
        </w:rPr>
        <w:t>high cost</w:t>
      </w:r>
      <w:r w:rsidRPr="006F576C">
        <w:rPr>
          <w:rStyle w:val="StyleUnderline"/>
        </w:rPr>
        <w:t xml:space="preserve"> on the Pakistan army for such behaviour. So far, India's military response has failed to put the Pakistan army, the only arbiter of its India policy, under adequate pressure. India's exaggerated fear of escalation has been a serious constraint.</w:t>
      </w:r>
      <w:r w:rsidRPr="006F576C">
        <w:rPr>
          <w:sz w:val="14"/>
        </w:rPr>
        <w:t xml:space="preserve"> Until the "surgical strikes" last year, New Delhi's fear of escalation was so great that it did not acknowledge military retaliation even when it took them. So openly owning to such retaliatory strikes was a significant breakthrough. But it is also necessary to acknowledge that, outside of publicising it, these strikes were not very different from the other border actions that the Indian forces had carried out before. More importantly, the retaliatory attacks in September 2016 were carefully calibrated, and also appears to have been designed to signal that India did not want to escalate further, as I pointed out then. The India attack was </w:t>
      </w:r>
      <w:r w:rsidRPr="006F576C">
        <w:rPr>
          <w:sz w:val="14"/>
        </w:rPr>
        <w:lastRenderedPageBreak/>
        <w:t xml:space="preserve">shallow, targeted mostly terrorists rather than the Pakistan army and it did not attempt to seize territory, characteristics similar to previous Indian retaliatory strikes. The strikes were escalatory only in relation to previous Indian behaviour, not in relation to Pakistan's actions itself. Considering that Pakistan had ordered a direct attack on an Indian army camp, resulting in the death of seventeen Indian soldiers, an escalatory response should have been much more severe. </w:t>
      </w:r>
      <w:r w:rsidRPr="006F576C">
        <w:rPr>
          <w:rStyle w:val="StyleUnderline"/>
        </w:rPr>
        <w:t xml:space="preserve">But the limited aim of the surgical strike was understandable because India was already making a significant change in policy and signaling resolve by publicising the strikes. But such a limited response will not suffice this time; escalation would need to be in relation to Pakistan's behaviour rather than to standard expectations of Indian behaviour. India's reluctance to escalate so far is surprising for two reasons. One is that, logically, it is the stronger state that has the option to escalate. India's conventional military superiority may not be as great as it should be given that </w:t>
      </w:r>
      <w:r w:rsidRPr="006F576C">
        <w:rPr>
          <w:rStyle w:val="StyleUnderline"/>
          <w:highlight w:val="green"/>
        </w:rPr>
        <w:t>India's GDP is almost eight times as large as Pakistan's and India’s military budget is about seven times larger</w:t>
      </w:r>
      <w:r w:rsidRPr="006F576C">
        <w:rPr>
          <w:rStyle w:val="StyleUnderline"/>
        </w:rPr>
        <w:t xml:space="preserve"> but it is clearly the stronger side in the equation. And in a short offensive with specific territorial targets (such as the Haji Pir pass, for example), India's current superiority should be sufficient, especially since India should be able to gain tactical surprise. The Pakistan army may know that India is gearing up for an attack along the LoC, but it will not know where that attack might come. In short, the stronger side has more options, and a bigger margin for error, and India needs to recognise it. </w:t>
      </w:r>
      <w:r w:rsidRPr="006F576C">
        <w:rPr>
          <w:sz w:val="14"/>
        </w:rPr>
        <w:t xml:space="preserve">The second is that despite all the rhetoric about Pakistan's propensity to escalate, Rawalpindi has repeatedly chosen not to escalate. In Kargil, when India employed its air force, Pakistan complained and warned of escalation dangers but chose not to escalate. And the Pakistan army simply abandoned its Northern Light Infantry (NLI) troops. Similarly, in 2016, India's surgical strike did not lead to any escalation by the Pakistan army, despite almost two decades of constant threats to escalate. In between, there have been repeated artillery duels and cross-LoC raids, not one of which the Pakistan army escalated. If the Pakistan army was really so trigger-happy to escalate, it has had plenty of opportunity. That it has not so far escalated suggests that Pakistan army leadership knows that it will face significant and disproportionate cost if it escalated. Indian military superiority might not be great enough to give it an easy win over Pakistan, but it is difficult to imagine Pakistan winning either. This is the key issue. To the extent that </w:t>
      </w:r>
      <w:r w:rsidRPr="006F576C">
        <w:rPr>
          <w:rStyle w:val="StyleUnderline"/>
        </w:rPr>
        <w:t>Pakistan cannot win</w:t>
      </w:r>
      <w:r w:rsidRPr="006F576C">
        <w:rPr>
          <w:sz w:val="14"/>
        </w:rPr>
        <w:t xml:space="preserve">, there is little incentive for the Pakistan army to escalate. Much of the argument about escalation between India and Pakistan is based on the assumption that the Pakistan army will climb all these steps on the ladder, doubling-down on a losing bet until escalation reaches the nuclear level. But each of these steps represent an expensive and irrational gamble, and the Pakistani army leadership is not irrational. They have made bad bets — Operation Grand Slam and Kargil definitely were — but they have shown no propensity to double down when their initial gamble failed. Rather, they have usually chosen to walk away and find another game to play. </w:t>
      </w:r>
      <w:r w:rsidRPr="006F576C">
        <w:rPr>
          <w:rStyle w:val="StyleUnderline"/>
        </w:rPr>
        <w:t>Pakistan army's behaviour is perfectly rational: as is well-recognised</w:t>
      </w:r>
      <w:r w:rsidRPr="006F576C">
        <w:rPr>
          <w:rStyle w:val="StyleUnderline"/>
          <w:highlight w:val="green"/>
        </w:rPr>
        <w:t>, its domestic legitimacy is built on its role as defender of the Islamic Republic against India</w:t>
      </w:r>
      <w:r w:rsidRPr="006F576C">
        <w:rPr>
          <w:rStyle w:val="StyleUnderline"/>
        </w:rPr>
        <w:t>.</w:t>
      </w:r>
      <w:r w:rsidRPr="006F576C">
        <w:rPr>
          <w:sz w:val="14"/>
        </w:rPr>
        <w:t xml:space="preserve"> If it cannot perform this basic duty, its domestic legitimacy will suffer, as will its outsized role in national politics, economy and society. It is not without reason that Pakistan disowned the NLI troops in the Kargil war or refused to acknowledge that India had conducted a retaliatory strike last year. More than anything else, the Pakistan army fears defeat at Indian hands. Despite its rhetoric, it fears escalation because escalation carries with it the very real possibility of a just such serious defeat. Much like a Haka war dance, </w:t>
      </w:r>
      <w:r w:rsidRPr="006F576C">
        <w:rPr>
          <w:rStyle w:val="StyleUnderline"/>
        </w:rPr>
        <w:t>Pakistan's threats are designed to intimidate but are not actual predictors of behaviour</w:t>
      </w:r>
      <w:r w:rsidRPr="006F576C">
        <w:rPr>
          <w:sz w:val="14"/>
        </w:rPr>
        <w:t xml:space="preserve">. </w:t>
      </w:r>
      <w:r w:rsidRPr="006F576C">
        <w:rPr>
          <w:rStyle w:val="StyleUnderline"/>
        </w:rPr>
        <w:t>It is this fear of escalation, which the Pakistan army has masked behind bombastic threats, that India needs to exploit. It gives India a clear deterrence leverage. But it also requires India to look to the actual behaviour of the Pakistan army leadership rather than assume that Rawalpindi's rhetoric is an indicator of how they will behave.</w:t>
      </w:r>
    </w:p>
    <w:p w14:paraId="0847A292" w14:textId="77777777" w:rsidR="00F00E5A" w:rsidRPr="009F2D36" w:rsidRDefault="00F00E5A" w:rsidP="00F00E5A">
      <w:pPr>
        <w:pStyle w:val="Heading4"/>
        <w:rPr>
          <w:rFonts w:cs="Calibri"/>
          <w:color w:val="FF0000"/>
        </w:rPr>
      </w:pPr>
      <w:r w:rsidRPr="009F2D36">
        <w:rPr>
          <w:rFonts w:cs="Calibri"/>
          <w:color w:val="FF0000"/>
        </w:rPr>
        <w:t>India won’t start a conflict — no incentive.</w:t>
      </w:r>
    </w:p>
    <w:p w14:paraId="3F3466CC" w14:textId="77777777" w:rsidR="00F00E5A" w:rsidRPr="009F2D36" w:rsidRDefault="00F00E5A" w:rsidP="00F00E5A">
      <w:pPr>
        <w:rPr>
          <w:color w:val="FF0000"/>
        </w:rPr>
      </w:pPr>
      <w:r w:rsidRPr="009F2D36">
        <w:rPr>
          <w:color w:val="FF0000"/>
        </w:rPr>
        <w:t xml:space="preserve">Raghu </w:t>
      </w:r>
      <w:r w:rsidRPr="009F2D36">
        <w:rPr>
          <w:rFonts w:eastAsiaTheme="majorEastAsia"/>
          <w:b/>
          <w:iCs/>
          <w:color w:val="FF0000"/>
          <w:sz w:val="26"/>
        </w:rPr>
        <w:t>Raman</w:t>
      </w:r>
      <w:r w:rsidRPr="009F2D36">
        <w:rPr>
          <w:color w:val="FF0000"/>
        </w:rPr>
        <w:t>, is a distinguished fellow at the Observer Research Foundation (ORF). He is also a columnist, author, former CEO of NATGRID, speaker, ex-soldier &amp; UN Peacekeeper., 5-24-</w:t>
      </w:r>
      <w:r w:rsidRPr="009F2D36">
        <w:rPr>
          <w:rFonts w:eastAsiaTheme="majorEastAsia"/>
          <w:b/>
          <w:iCs/>
          <w:color w:val="FF0000"/>
          <w:sz w:val="26"/>
        </w:rPr>
        <w:t>2017</w:t>
      </w:r>
      <w:r w:rsidRPr="009F2D36">
        <w:rPr>
          <w:color w:val="FF0000"/>
        </w:rPr>
        <w:t xml:space="preserve">, "For all the chest-thumping, India cannot win a war against Pakistan," Quartz, </w:t>
      </w:r>
      <w:hyperlink r:id="rId23" w:history="1">
        <w:r w:rsidRPr="009F2D36">
          <w:rPr>
            <w:rStyle w:val="Hyperlink"/>
            <w:color w:val="FF0000"/>
          </w:rPr>
          <w:t>https://qz.com/990579/for-all-the-chest-thumping-india-cannot-win-a-war-against-pakistan/</w:t>
        </w:r>
      </w:hyperlink>
      <w:r w:rsidRPr="009F2D36">
        <w:rPr>
          <w:color w:val="FF0000"/>
        </w:rPr>
        <w:t xml:space="preserve"> DH</w:t>
      </w:r>
    </w:p>
    <w:p w14:paraId="58587CF2" w14:textId="77777777" w:rsidR="00F00E5A" w:rsidRPr="009F2D36" w:rsidRDefault="00F00E5A" w:rsidP="00F00E5A">
      <w:pPr>
        <w:rPr>
          <w:color w:val="FF0000"/>
          <w:sz w:val="16"/>
        </w:rPr>
      </w:pPr>
      <w:r w:rsidRPr="009F2D36">
        <w:rPr>
          <w:color w:val="FF0000"/>
          <w:sz w:val="16"/>
        </w:rPr>
        <w:t xml:space="preserve">Firstly, the only area where India could try a meaningful riposte to Pakistan-sponsored insurgency would be Baluchistan. By tying in China’s stake of keeping Baluchistan under control, </w:t>
      </w:r>
      <w:r w:rsidRPr="009F2D36">
        <w:rPr>
          <w:rStyle w:val="Hyperlink"/>
          <w:color w:val="FF0000"/>
          <w:sz w:val="16"/>
        </w:rPr>
        <w:t xml:space="preserve">Pakistan has made it </w:t>
      </w:r>
      <w:r w:rsidRPr="009F2D36">
        <w:rPr>
          <w:rStyle w:val="StyleUnderline"/>
          <w:color w:val="FF0000"/>
        </w:rPr>
        <w:t>extraordinarily difficult</w:t>
      </w:r>
      <w:r w:rsidRPr="009F2D36">
        <w:rPr>
          <w:rStyle w:val="Hyperlink"/>
          <w:color w:val="FF0000"/>
          <w:sz w:val="16"/>
        </w:rPr>
        <w:t xml:space="preserve"> for India to make </w:t>
      </w:r>
      <w:r w:rsidRPr="009F2D36">
        <w:rPr>
          <w:rStyle w:val="StyleUnderline"/>
          <w:color w:val="FF0000"/>
        </w:rPr>
        <w:t xml:space="preserve">any </w:t>
      </w:r>
      <w:r w:rsidRPr="009F2D36">
        <w:rPr>
          <w:rStyle w:val="StyleUnderline"/>
          <w:color w:val="FF0000"/>
          <w:highlight w:val="green"/>
        </w:rPr>
        <w:t>aggressive move in</w:t>
      </w:r>
      <w:r w:rsidRPr="009F2D36">
        <w:rPr>
          <w:rStyle w:val="StyleUnderline"/>
          <w:color w:val="FF0000"/>
        </w:rPr>
        <w:t xml:space="preserve"> its </w:t>
      </w:r>
      <w:r w:rsidRPr="009F2D36">
        <w:rPr>
          <w:rStyle w:val="StyleUnderline"/>
          <w:color w:val="FF0000"/>
          <w:highlight w:val="green"/>
        </w:rPr>
        <w:t>south</w:t>
      </w:r>
      <w:r w:rsidRPr="009F2D36">
        <w:rPr>
          <w:rStyle w:val="StyleUnderline"/>
          <w:color w:val="FF0000"/>
        </w:rPr>
        <w:t xml:space="preserve"> without </w:t>
      </w:r>
      <w:r w:rsidRPr="009F2D36">
        <w:rPr>
          <w:rStyle w:val="StyleUnderline"/>
          <w:color w:val="FF0000"/>
          <w:highlight w:val="green"/>
        </w:rPr>
        <w:t>threatening Chinese interests</w:t>
      </w:r>
      <w:r w:rsidRPr="009F2D36">
        <w:rPr>
          <w:rStyle w:val="Hyperlink"/>
          <w:color w:val="FF0000"/>
          <w:sz w:val="16"/>
        </w:rPr>
        <w:t xml:space="preserve">. The same is true for </w:t>
      </w:r>
      <w:r w:rsidRPr="009F2D36">
        <w:rPr>
          <w:rStyle w:val="StyleUnderline"/>
          <w:color w:val="FF0000"/>
          <w:highlight w:val="green"/>
        </w:rPr>
        <w:t>any Indian military action</w:t>
      </w:r>
      <w:r w:rsidRPr="009F2D36">
        <w:rPr>
          <w:rStyle w:val="Hyperlink"/>
          <w:color w:val="FF0000"/>
          <w:sz w:val="16"/>
        </w:rPr>
        <w:t xml:space="preserve"> in the theatres of Kashmir or Punjab</w:t>
      </w:r>
      <w:r w:rsidRPr="009F2D36">
        <w:rPr>
          <w:color w:val="FF0000"/>
          <w:sz w:val="16"/>
        </w:rPr>
        <w:t xml:space="preserve">. Any Indian operation that endangers thousands of Chinese citizens working on the CPEC project in Pakistan will draw the wrath of China and give them the loco standi to initiate hostilities against India. </w:t>
      </w:r>
      <w:r w:rsidRPr="009F2D36">
        <w:rPr>
          <w:rStyle w:val="Hyperlink"/>
          <w:color w:val="FF0000"/>
          <w:sz w:val="16"/>
        </w:rPr>
        <w:t xml:space="preserve">So beyond </w:t>
      </w:r>
      <w:r w:rsidRPr="009F2D36">
        <w:rPr>
          <w:rStyle w:val="StyleUnderline"/>
          <w:color w:val="FF0000"/>
        </w:rPr>
        <w:t>shallow skirmishes all along the border</w:t>
      </w:r>
      <w:r w:rsidRPr="009F2D36">
        <w:rPr>
          <w:rStyle w:val="Hyperlink"/>
          <w:color w:val="FF0000"/>
          <w:sz w:val="16"/>
        </w:rPr>
        <w:t xml:space="preserve">, India really has </w:t>
      </w:r>
      <w:r w:rsidRPr="009F2D36">
        <w:rPr>
          <w:rStyle w:val="StyleUnderline"/>
          <w:color w:val="FF0000"/>
        </w:rPr>
        <w:t xml:space="preserve">no operational or strategic </w:t>
      </w:r>
      <w:r w:rsidRPr="009F2D36">
        <w:rPr>
          <w:rStyle w:val="StyleUnderline"/>
          <w:color w:val="FF0000"/>
        </w:rPr>
        <w:lastRenderedPageBreak/>
        <w:t>options</w:t>
      </w:r>
      <w:r w:rsidRPr="009F2D36">
        <w:rPr>
          <w:rStyle w:val="Hyperlink"/>
          <w:color w:val="FF0000"/>
          <w:sz w:val="16"/>
        </w:rPr>
        <w:t xml:space="preserve"> without the </w:t>
      </w:r>
      <w:r w:rsidRPr="009F2D36">
        <w:rPr>
          <w:rStyle w:val="StyleUnderline"/>
          <w:color w:val="FF0000"/>
          <w:highlight w:val="green"/>
        </w:rPr>
        <w:t>risk of drawing China into a two-front war</w:t>
      </w:r>
      <w:r w:rsidRPr="009F2D36">
        <w:rPr>
          <w:color w:val="FF0000"/>
          <w:sz w:val="16"/>
        </w:rPr>
        <w:t xml:space="preserve">. </w:t>
      </w:r>
      <w:r w:rsidRPr="009F2D36">
        <w:rPr>
          <w:rStyle w:val="Hyperlink"/>
          <w:color w:val="FF0000"/>
          <w:sz w:val="16"/>
        </w:rPr>
        <w:t xml:space="preserve">Pakistan has correctly appreciated that the force levels which India will be able to muster against it will be </w:t>
      </w:r>
      <w:r w:rsidRPr="009F2D36">
        <w:rPr>
          <w:rStyle w:val="StyleUnderline"/>
          <w:color w:val="FF0000"/>
        </w:rPr>
        <w:t>more or less evenly matched</w:t>
      </w:r>
      <w:r w:rsidRPr="009F2D36">
        <w:rPr>
          <w:rStyle w:val="Hyperlink"/>
          <w:color w:val="FF0000"/>
          <w:sz w:val="16"/>
        </w:rPr>
        <w:t>, and</w:t>
      </w:r>
      <w:r w:rsidRPr="009F2D36">
        <w:rPr>
          <w:color w:val="FF0000"/>
          <w:sz w:val="16"/>
        </w:rPr>
        <w:t xml:space="preserve"> in the event of Indo-Pak hostilities, </w:t>
      </w:r>
      <w:r w:rsidRPr="009F2D36">
        <w:rPr>
          <w:rStyle w:val="Hyperlink"/>
          <w:color w:val="FF0000"/>
          <w:sz w:val="16"/>
        </w:rPr>
        <w:t xml:space="preserve">they can depend on China for their </w:t>
      </w:r>
      <w:r w:rsidRPr="009F2D36">
        <w:rPr>
          <w:rStyle w:val="StyleUnderline"/>
          <w:color w:val="FF0000"/>
        </w:rPr>
        <w:t>logistics supply chain</w:t>
      </w:r>
      <w:r w:rsidRPr="009F2D36">
        <w:rPr>
          <w:color w:val="FF0000"/>
          <w:sz w:val="16"/>
        </w:rPr>
        <w:t xml:space="preserve"> as well as splitting the Indian armed forces’ resources and focus by mobilising PLA divisions along the border with India. This would in effect, pin down a substantial part of the Indian Army’s reserves to cater for the eastern front. </w:t>
      </w:r>
      <w:r w:rsidRPr="009F2D36">
        <w:rPr>
          <w:rStyle w:val="Hyperlink"/>
          <w:color w:val="FF0000"/>
          <w:sz w:val="16"/>
        </w:rPr>
        <w:t xml:space="preserve">Also, now there too many stakeholders dependent on the success of the “One Belt One Road”/CPEC project and any disturbance in this area would be </w:t>
      </w:r>
      <w:r w:rsidRPr="009F2D36">
        <w:rPr>
          <w:rStyle w:val="StyleUnderline"/>
          <w:color w:val="FF0000"/>
        </w:rPr>
        <w:t>attributed to India’s truculence</w:t>
      </w:r>
      <w:r w:rsidRPr="009F2D36">
        <w:rPr>
          <w:rStyle w:val="Hyperlink"/>
          <w:color w:val="FF0000"/>
          <w:sz w:val="16"/>
        </w:rPr>
        <w:t xml:space="preserve"> rather than </w:t>
      </w:r>
      <w:r w:rsidRPr="009F2D36">
        <w:rPr>
          <w:rStyle w:val="StyleUnderline"/>
          <w:color w:val="FF0000"/>
        </w:rPr>
        <w:t>Pakistan’s interference into Kashmir</w:t>
      </w:r>
      <w:r w:rsidRPr="009F2D36">
        <w:rPr>
          <w:color w:val="FF0000"/>
          <w:sz w:val="16"/>
        </w:rPr>
        <w:t xml:space="preserve">. China combine has positioned the OBOR as an Asian developmental initiative, whereas the Kashmir problem has been positioned as a bilateral local issue—by none other than India itself. So, rather than looking like the visionary big player in the Asian growth story, </w:t>
      </w:r>
      <w:r w:rsidRPr="009F2D36">
        <w:rPr>
          <w:rStyle w:val="Hyperlink"/>
          <w:color w:val="FF0000"/>
          <w:sz w:val="16"/>
        </w:rPr>
        <w:t xml:space="preserve">India is at the risk of being perceived as the </w:t>
      </w:r>
      <w:r w:rsidRPr="009F2D36">
        <w:rPr>
          <w:rStyle w:val="StyleUnderline"/>
          <w:color w:val="FF0000"/>
        </w:rPr>
        <w:t>obdurate party incapable of setting aside bilateral issues for the larger good of the region</w:t>
      </w:r>
      <w:r w:rsidRPr="009F2D36">
        <w:rPr>
          <w:color w:val="FF0000"/>
          <w:sz w:val="16"/>
        </w:rPr>
        <w:t xml:space="preserve">. And with dark clouds hovering over their own respective challenges, none of the world’s major powers, the US, UK, Russia or France, will have the gumption to interfere militarily in an Indo-Pak conflict that has the potential to draw in the fifth permanent member of the UN Security Council. Politically too, </w:t>
      </w:r>
      <w:r w:rsidRPr="009F2D36">
        <w:rPr>
          <w:rStyle w:val="Hyperlink"/>
          <w:color w:val="FF0000"/>
          <w:highlight w:val="green"/>
          <w:u w:val="single"/>
        </w:rPr>
        <w:t xml:space="preserve">India is in </w:t>
      </w:r>
      <w:r w:rsidRPr="009F2D36">
        <w:rPr>
          <w:rStyle w:val="StyleUnderline"/>
          <w:color w:val="FF0000"/>
          <w:highlight w:val="green"/>
        </w:rPr>
        <w:t>no position</w:t>
      </w:r>
      <w:r w:rsidRPr="009F2D36">
        <w:rPr>
          <w:rStyle w:val="Hyperlink"/>
          <w:color w:val="FF0000"/>
          <w:highlight w:val="green"/>
          <w:u w:val="single"/>
        </w:rPr>
        <w:t xml:space="preserve"> to</w:t>
      </w:r>
      <w:r w:rsidRPr="009F2D36">
        <w:rPr>
          <w:rStyle w:val="Hyperlink"/>
          <w:color w:val="FF0000"/>
          <w:u w:val="single"/>
        </w:rPr>
        <w:t xml:space="preserve"> </w:t>
      </w:r>
      <w:r w:rsidRPr="009F2D36">
        <w:rPr>
          <w:rStyle w:val="Hyperlink"/>
          <w:color w:val="FF0000"/>
          <w:highlight w:val="green"/>
          <w:u w:val="single"/>
        </w:rPr>
        <w:t>consider</w:t>
      </w:r>
      <w:r w:rsidRPr="009F2D36">
        <w:rPr>
          <w:rStyle w:val="Hyperlink"/>
          <w:color w:val="FF0000"/>
          <w:u w:val="single"/>
        </w:rPr>
        <w:t xml:space="preserve"> a short </w:t>
      </w:r>
      <w:r w:rsidRPr="009F2D36">
        <w:rPr>
          <w:rStyle w:val="Hyperlink"/>
          <w:color w:val="FF0000"/>
          <w:highlight w:val="green"/>
          <w:u w:val="single"/>
        </w:rPr>
        <w:t>war</w:t>
      </w:r>
      <w:r w:rsidRPr="009F2D36">
        <w:rPr>
          <w:rStyle w:val="Hyperlink"/>
          <w:color w:val="FF0000"/>
          <w:u w:val="single"/>
        </w:rPr>
        <w:t xml:space="preserve">. </w:t>
      </w:r>
      <w:r w:rsidRPr="009F2D36">
        <w:rPr>
          <w:rStyle w:val="Hyperlink"/>
          <w:color w:val="FF0000"/>
          <w:sz w:val="16"/>
        </w:rPr>
        <w:t xml:space="preserve">The current political dispensation is only just </w:t>
      </w:r>
      <w:r w:rsidRPr="009F2D36">
        <w:rPr>
          <w:rStyle w:val="StyleUnderline"/>
          <w:color w:val="FF0000"/>
        </w:rPr>
        <w:t>gathering momentum on its electoral manifestoes</w:t>
      </w:r>
      <w:r w:rsidRPr="009F2D36">
        <w:rPr>
          <w:color w:val="FF0000"/>
          <w:sz w:val="16"/>
        </w:rPr>
        <w:t xml:space="preserve">, the lynchpin of which is economic development. </w:t>
      </w:r>
      <w:r w:rsidRPr="009F2D36">
        <w:rPr>
          <w:rStyle w:val="Hyperlink"/>
          <w:color w:val="FF0000"/>
          <w:sz w:val="16"/>
        </w:rPr>
        <w:t xml:space="preserve">That necessitates a </w:t>
      </w:r>
      <w:r w:rsidRPr="009F2D36">
        <w:rPr>
          <w:rStyle w:val="StyleUnderline"/>
          <w:color w:val="FF0000"/>
          <w:highlight w:val="green"/>
        </w:rPr>
        <w:t>stable</w:t>
      </w:r>
      <w:r w:rsidRPr="009F2D36">
        <w:rPr>
          <w:rStyle w:val="StyleUnderline"/>
          <w:color w:val="FF0000"/>
        </w:rPr>
        <w:t xml:space="preserve"> and peaceful </w:t>
      </w:r>
      <w:r w:rsidRPr="009F2D36">
        <w:rPr>
          <w:rStyle w:val="StyleUnderline"/>
          <w:color w:val="FF0000"/>
          <w:highlight w:val="green"/>
        </w:rPr>
        <w:t>environment</w:t>
      </w:r>
      <w:r w:rsidRPr="009F2D36">
        <w:rPr>
          <w:rStyle w:val="Hyperlink"/>
          <w:color w:val="FF0000"/>
          <w:sz w:val="16"/>
        </w:rPr>
        <w:t xml:space="preserve">. War clouds are an </w:t>
      </w:r>
      <w:r w:rsidRPr="009F2D36">
        <w:rPr>
          <w:rStyle w:val="StyleUnderline"/>
          <w:color w:val="FF0000"/>
        </w:rPr>
        <w:t xml:space="preserve">antithesis for </w:t>
      </w:r>
      <w:r w:rsidRPr="009F2D36">
        <w:rPr>
          <w:rStyle w:val="StyleUnderline"/>
          <w:color w:val="FF0000"/>
          <w:highlight w:val="green"/>
        </w:rPr>
        <w:t>economic investments</w:t>
      </w:r>
      <w:r w:rsidRPr="009F2D36">
        <w:rPr>
          <w:color w:val="FF0000"/>
          <w:sz w:val="16"/>
        </w:rPr>
        <w:t xml:space="preserve">. Even preparation for war costs billions of dollars in terms of resources and mindshare, </w:t>
      </w:r>
      <w:r w:rsidRPr="009F2D36">
        <w:rPr>
          <w:rStyle w:val="Hyperlink"/>
          <w:color w:val="FF0000"/>
          <w:sz w:val="16"/>
        </w:rPr>
        <w:t xml:space="preserve">a diversion that </w:t>
      </w:r>
      <w:r w:rsidRPr="009F2D36">
        <w:rPr>
          <w:rStyle w:val="StyleUnderline"/>
          <w:color w:val="FF0000"/>
        </w:rPr>
        <w:t xml:space="preserve">India </w:t>
      </w:r>
      <w:r w:rsidRPr="009F2D36">
        <w:rPr>
          <w:rStyle w:val="StyleUnderline"/>
          <w:color w:val="FF0000"/>
          <w:highlight w:val="green"/>
        </w:rPr>
        <w:t>can scarcely afford</w:t>
      </w:r>
      <w:r w:rsidRPr="009F2D36">
        <w:rPr>
          <w:rStyle w:val="Hyperlink"/>
          <w:color w:val="FF0000"/>
          <w:sz w:val="16"/>
        </w:rPr>
        <w:t xml:space="preserve"> when millions of youth are entering the job market whose un-channelised energies is another potential risk</w:t>
      </w:r>
      <w:r w:rsidRPr="009F2D36">
        <w:rPr>
          <w:color w:val="FF0000"/>
          <w:sz w:val="16"/>
        </w:rPr>
        <w:t xml:space="preserve">. </w:t>
      </w:r>
      <w:r w:rsidRPr="009F2D36">
        <w:rPr>
          <w:rStyle w:val="Hyperlink"/>
          <w:color w:val="FF0000"/>
          <w:sz w:val="16"/>
        </w:rPr>
        <w:t xml:space="preserve">For a nation to go to war, </w:t>
      </w:r>
      <w:r w:rsidRPr="009F2D36">
        <w:rPr>
          <w:rStyle w:val="StyleUnderline"/>
          <w:color w:val="FF0000"/>
        </w:rPr>
        <w:t>all its pillars of strength</w:t>
      </w:r>
      <w:r w:rsidRPr="009F2D36">
        <w:rPr>
          <w:rStyle w:val="Hyperlink"/>
          <w:color w:val="FF0000"/>
          <w:sz w:val="16"/>
        </w:rPr>
        <w:t xml:space="preserve">, including its </w:t>
      </w:r>
      <w:r w:rsidRPr="009F2D36">
        <w:rPr>
          <w:rStyle w:val="StyleUnderline"/>
          <w:color w:val="FF0000"/>
        </w:rPr>
        <w:t>military</w:t>
      </w:r>
      <w:r w:rsidRPr="009F2D36">
        <w:rPr>
          <w:rStyle w:val="Hyperlink"/>
          <w:color w:val="FF0000"/>
          <w:sz w:val="16"/>
        </w:rPr>
        <w:t xml:space="preserve">, </w:t>
      </w:r>
      <w:r w:rsidRPr="009F2D36">
        <w:rPr>
          <w:rStyle w:val="StyleUnderline"/>
          <w:color w:val="FF0000"/>
        </w:rPr>
        <w:t>economic prowess</w:t>
      </w:r>
      <w:r w:rsidRPr="009F2D36">
        <w:rPr>
          <w:rStyle w:val="Hyperlink"/>
          <w:color w:val="FF0000"/>
          <w:sz w:val="16"/>
        </w:rPr>
        <w:t xml:space="preserve">, </w:t>
      </w:r>
      <w:r w:rsidRPr="009F2D36">
        <w:rPr>
          <w:rStyle w:val="StyleUnderline"/>
          <w:color w:val="FF0000"/>
        </w:rPr>
        <w:t>industrial capability</w:t>
      </w:r>
      <w:r w:rsidRPr="009F2D36">
        <w:rPr>
          <w:rStyle w:val="Hyperlink"/>
          <w:color w:val="FF0000"/>
          <w:sz w:val="16"/>
        </w:rPr>
        <w:t xml:space="preserve">, </w:t>
      </w:r>
      <w:r w:rsidRPr="009F2D36">
        <w:rPr>
          <w:rStyle w:val="StyleUnderline"/>
          <w:color w:val="FF0000"/>
        </w:rPr>
        <w:t>external alliances</w:t>
      </w:r>
      <w:r w:rsidRPr="009F2D36">
        <w:rPr>
          <w:rStyle w:val="Hyperlink"/>
          <w:color w:val="FF0000"/>
          <w:sz w:val="16"/>
        </w:rPr>
        <w:t xml:space="preserve"> and </w:t>
      </w:r>
      <w:r w:rsidRPr="009F2D36">
        <w:rPr>
          <w:rStyle w:val="StyleUnderline"/>
          <w:color w:val="FF0000"/>
        </w:rPr>
        <w:t>national will must be aligned in a singular direction to achieve meaningful success</w:t>
      </w:r>
      <w:r w:rsidRPr="009F2D36">
        <w:rPr>
          <w:rStyle w:val="Hyperlink"/>
          <w:color w:val="FF0000"/>
          <w:sz w:val="16"/>
        </w:rPr>
        <w:t xml:space="preserve">. War waging is </w:t>
      </w:r>
      <w:r w:rsidRPr="009F2D36">
        <w:rPr>
          <w:rStyle w:val="StyleUnderline"/>
          <w:color w:val="FF0000"/>
        </w:rPr>
        <w:t xml:space="preserve">not about bombastic </w:t>
      </w:r>
      <w:r w:rsidRPr="009F2D36">
        <w:rPr>
          <w:rStyle w:val="StyleUnderline"/>
          <w:color w:val="FF0000"/>
          <w:highlight w:val="green"/>
        </w:rPr>
        <w:t>threats</w:t>
      </w:r>
      <w:r w:rsidRPr="009F2D36">
        <w:rPr>
          <w:rStyle w:val="Hyperlink"/>
          <w:color w:val="FF0000"/>
          <w:sz w:val="16"/>
        </w:rPr>
        <w:t xml:space="preserve">, </w:t>
      </w:r>
      <w:r w:rsidRPr="009F2D36">
        <w:rPr>
          <w:rStyle w:val="StyleUnderline"/>
          <w:color w:val="FF0000"/>
        </w:rPr>
        <w:t>surgical strikes</w:t>
      </w:r>
      <w:r w:rsidRPr="009F2D36">
        <w:rPr>
          <w:rStyle w:val="Hyperlink"/>
          <w:color w:val="FF0000"/>
          <w:sz w:val="16"/>
        </w:rPr>
        <w:t xml:space="preserve">, </w:t>
      </w:r>
      <w:r w:rsidRPr="009F2D36">
        <w:rPr>
          <w:rStyle w:val="StyleUnderline"/>
          <w:color w:val="FF0000"/>
        </w:rPr>
        <w:t>cross-border firing</w:t>
      </w:r>
      <w:r w:rsidRPr="009F2D36">
        <w:rPr>
          <w:rStyle w:val="Hyperlink"/>
          <w:color w:val="FF0000"/>
          <w:sz w:val="16"/>
        </w:rPr>
        <w:t xml:space="preserve"> or </w:t>
      </w:r>
      <w:r w:rsidRPr="009F2D36">
        <w:rPr>
          <w:rStyle w:val="StyleUnderline"/>
          <w:color w:val="FF0000"/>
        </w:rPr>
        <w:t>clamorous bellowing on TV channels</w:t>
      </w:r>
      <w:r w:rsidRPr="009F2D36">
        <w:rPr>
          <w:rStyle w:val="Hyperlink"/>
          <w:color w:val="FF0000"/>
          <w:sz w:val="16"/>
        </w:rPr>
        <w:t xml:space="preserve">. That is called </w:t>
      </w:r>
      <w:r w:rsidRPr="009F2D36">
        <w:rPr>
          <w:rStyle w:val="StyleUnderline"/>
          <w:color w:val="FF0000"/>
        </w:rPr>
        <w:t>letting off steam</w:t>
      </w:r>
      <w:r w:rsidRPr="009F2D36">
        <w:rPr>
          <w:color w:val="FF0000"/>
          <w:sz w:val="16"/>
        </w:rPr>
        <w:t>. There is an old couplet by Ramdhari Dinkar which suggests that forgiveness befits a snake which has venom in its bite—not one which is weak, toothless, and harmless. To be taken seriously, India needs to build that strength first rather than spewing ineffectual rhetoric.</w:t>
      </w:r>
    </w:p>
    <w:p w14:paraId="55BE2BC6" w14:textId="77777777" w:rsidR="00F00E5A" w:rsidRPr="006F576C" w:rsidRDefault="00F00E5A" w:rsidP="00F00E5A"/>
    <w:p w14:paraId="126F028D" w14:textId="400013AF" w:rsidR="00F00E5A" w:rsidRDefault="00F00E5A" w:rsidP="00F00E5A">
      <w:pPr>
        <w:pStyle w:val="Heading3"/>
      </w:pPr>
      <w:r>
        <w:lastRenderedPageBreak/>
        <w:t>1NC – Iran</w:t>
      </w:r>
    </w:p>
    <w:p w14:paraId="131899FA" w14:textId="4CCFD7A2" w:rsidR="00F00E5A" w:rsidRDefault="00F00E5A" w:rsidP="00F00E5A">
      <w:pPr>
        <w:pStyle w:val="Heading4"/>
      </w:pPr>
      <w:r>
        <w:t xml:space="preserve">T/L cards powertaggged and the link is super sketchy </w:t>
      </w:r>
      <w:r w:rsidR="00657D68">
        <w:t xml:space="preserve">– read the card it doesn’t actually say covid causes iran to pursue nukes it just says its happening at the same time, means they cant solve </w:t>
      </w:r>
      <w:r w:rsidR="00DD6AC3">
        <w:t xml:space="preserve">bc Iran will pursue nukes anyways </w:t>
      </w:r>
    </w:p>
    <w:p w14:paraId="4D377A50" w14:textId="645C3916" w:rsidR="00BA67B0" w:rsidRDefault="00BA67B0" w:rsidP="00BA67B0"/>
    <w:p w14:paraId="3F258DA1" w14:textId="77777777" w:rsidR="00BA67B0" w:rsidRPr="002C19F4" w:rsidRDefault="00BA67B0" w:rsidP="00BA67B0">
      <w:pPr>
        <w:pStyle w:val="Heading4"/>
        <w:rPr>
          <w:color w:val="000000" w:themeColor="text1"/>
        </w:rPr>
      </w:pPr>
      <w:r w:rsidRPr="002C19F4">
        <w:rPr>
          <w:color w:val="000000" w:themeColor="text1"/>
        </w:rPr>
        <w:t>No nuke war – rational actors and mutually assured destruction</w:t>
      </w:r>
    </w:p>
    <w:p w14:paraId="1EB72BE9" w14:textId="77777777" w:rsidR="00BA67B0" w:rsidRPr="002C19F4" w:rsidRDefault="00BA67B0" w:rsidP="00BA67B0">
      <w:pPr>
        <w:rPr>
          <w:color w:val="000000" w:themeColor="text1"/>
        </w:rPr>
      </w:pPr>
      <w:r w:rsidRPr="002C19F4">
        <w:rPr>
          <w:b/>
          <w:color w:val="000000" w:themeColor="text1"/>
        </w:rPr>
        <w:t xml:space="preserve">Zeeberg 15 </w:t>
      </w:r>
      <w:r w:rsidRPr="002C19F4">
        <w:rPr>
          <w:color w:val="000000" w:themeColor="text1"/>
        </w:rPr>
        <w:t xml:space="preserve">(Amos Zeeberg is Nautilus’ digital editor. Nautilus: "Why Hasn’t the World Been Destroyed in a Nuclear War Yet?," May 6, 2015. nautil.us/blog/why-hasnt-the-world-been-destroyed-in-a-nuclear-war-yet) </w:t>
      </w:r>
      <w:r w:rsidRPr="002C19F4">
        <w:rPr>
          <w:i/>
          <w:color w:val="000000" w:themeColor="text1"/>
        </w:rPr>
        <w:t>jsk</w:t>
      </w:r>
    </w:p>
    <w:p w14:paraId="741C5BFD" w14:textId="77777777" w:rsidR="00BA67B0" w:rsidRDefault="00BA67B0" w:rsidP="00BA67B0">
      <w:pPr>
        <w:rPr>
          <w:color w:val="000000" w:themeColor="text1"/>
          <w:sz w:val="16"/>
        </w:rPr>
      </w:pPr>
      <w:r w:rsidRPr="00903696">
        <w:rPr>
          <w:rStyle w:val="StyleUnderline"/>
          <w:color w:val="000000" w:themeColor="text1"/>
          <w:highlight w:val="cyan"/>
        </w:rPr>
        <w:t>When</w:t>
      </w:r>
      <w:r w:rsidRPr="002C19F4">
        <w:rPr>
          <w:rStyle w:val="StyleUnderline"/>
          <w:color w:val="000000" w:themeColor="text1"/>
        </w:rPr>
        <w:t xml:space="preserve"> opposing </w:t>
      </w:r>
      <w:r w:rsidRPr="00903696">
        <w:rPr>
          <w:rStyle w:val="StyleUnderline"/>
          <w:color w:val="000000" w:themeColor="text1"/>
          <w:highlight w:val="cyan"/>
        </w:rPr>
        <w:t>nations gained</w:t>
      </w:r>
      <w:r w:rsidRPr="002C19F4">
        <w:rPr>
          <w:rStyle w:val="StyleUnderline"/>
          <w:color w:val="000000" w:themeColor="text1"/>
        </w:rPr>
        <w:t xml:space="preserve"> access to </w:t>
      </w:r>
      <w:r w:rsidRPr="00903696">
        <w:rPr>
          <w:rStyle w:val="StyleUnderline"/>
          <w:color w:val="000000" w:themeColor="text1"/>
          <w:highlight w:val="cyan"/>
        </w:rPr>
        <w:t>nuclear weapons, it</w:t>
      </w:r>
      <w:r w:rsidRPr="002C19F4">
        <w:rPr>
          <w:rStyle w:val="StyleUnderline"/>
          <w:color w:val="000000" w:themeColor="text1"/>
        </w:rPr>
        <w:t xml:space="preserve"> fundamentally </w:t>
      </w:r>
      <w:r w:rsidRPr="00903696">
        <w:rPr>
          <w:rStyle w:val="StyleUnderline"/>
          <w:color w:val="000000" w:themeColor="text1"/>
          <w:highlight w:val="cyan"/>
        </w:rPr>
        <w:t>changed the logic of war</w:t>
      </w:r>
      <w:r w:rsidRPr="002C19F4">
        <w:rPr>
          <w:rStyle w:val="StyleUnderline"/>
          <w:color w:val="000000" w:themeColor="text1"/>
        </w:rPr>
        <w:t>.</w:t>
      </w:r>
      <w:r w:rsidRPr="002C19F4">
        <w:rPr>
          <w:color w:val="000000" w:themeColor="text1"/>
          <w:sz w:val="16"/>
        </w:rPr>
        <w:t xml:space="preserve"> You might say that it made questions about war more cleanly logical—with nuclear-armed belligerents, there are fewer classic military analyses about morale, materiel, and maneuverings. Hundreds of small-scale tactical decisions dissolve into a few hugely important large-scale strategic ones, like, What happens if one side drops a nuclear bomb on its nuclear-armed opponent? </w:t>
      </w:r>
      <w:r w:rsidRPr="00903696">
        <w:rPr>
          <w:rStyle w:val="StyleUnderline"/>
          <w:color w:val="000000" w:themeColor="text1"/>
          <w:highlight w:val="cyan"/>
        </w:rPr>
        <w:t>Using a</w:t>
      </w:r>
      <w:r w:rsidRPr="002C19F4">
        <w:rPr>
          <w:rStyle w:val="StyleUnderline"/>
          <w:color w:val="000000" w:themeColor="text1"/>
        </w:rPr>
        <w:t xml:space="preserve"> dangerous weapon like a </w:t>
      </w:r>
      <w:r w:rsidRPr="00903696">
        <w:rPr>
          <w:rStyle w:val="StyleUnderline"/>
          <w:color w:val="000000" w:themeColor="text1"/>
          <w:highlight w:val="cyan"/>
        </w:rPr>
        <w:t>nuclear bomb can</w:t>
      </w:r>
      <w:r w:rsidRPr="002C19F4">
        <w:rPr>
          <w:rStyle w:val="StyleUnderline"/>
          <w:color w:val="000000" w:themeColor="text1"/>
        </w:rPr>
        <w:t xml:space="preserve"> of course </w:t>
      </w:r>
      <w:r w:rsidRPr="00903696">
        <w:rPr>
          <w:rStyle w:val="StyleUnderline"/>
          <w:color w:val="000000" w:themeColor="text1"/>
          <w:highlight w:val="cyan"/>
        </w:rPr>
        <w:t>provoke dangerous responses</w:t>
      </w:r>
      <w:r w:rsidRPr="002C19F4">
        <w:rPr>
          <w:rStyle w:val="StyleUnderline"/>
          <w:color w:val="000000" w:themeColor="text1"/>
        </w:rPr>
        <w:t>.</w:t>
      </w:r>
      <w:r w:rsidRPr="002C19F4">
        <w:rPr>
          <w:color w:val="000000" w:themeColor="text1"/>
          <w:sz w:val="16"/>
        </w:rPr>
        <w:t xml:space="preserve"> </w:t>
      </w:r>
      <w:bookmarkStart w:id="0" w:name="_GoBack"/>
      <w:r w:rsidRPr="009F2D36">
        <w:rPr>
          <w:color w:val="FF0000"/>
          <w:sz w:val="16"/>
        </w:rPr>
        <w:t xml:space="preserve">If one country crosses the nuclear line, what will its opponent do? What will its allies, or other nuclear-armed states do? The decision to use a nuclear weapon is practically nothing next to the chain reaction it begins. The act of one nation simply developing a nuclear weapon can provoke a “nuclear proliferation cascade,” as other nations, concerned about new nuclear-armed rivals, rush to follow suit. This is cited as one reason why it’s so important to prevent Iran from building its own nuclear weapons. During the Cold War, the important thinking about using nuclear weapons didn’t come from old military wisdom but from game theory, a new way to understand strategic decision-making. This analytical approach suggested that the standoff between the U.S. and USSR represented a Nash equilibrium: </w:t>
      </w:r>
      <w:r w:rsidRPr="009F2D36">
        <w:rPr>
          <w:rStyle w:val="StyleUnderline"/>
          <w:color w:val="FF0000"/>
          <w:highlight w:val="cyan"/>
        </w:rPr>
        <w:t>Neither</w:t>
      </w:r>
      <w:r w:rsidRPr="009F2D36">
        <w:rPr>
          <w:rStyle w:val="StyleUnderline"/>
          <w:color w:val="FF0000"/>
        </w:rPr>
        <w:t xml:space="preserve"> super</w:t>
      </w:r>
      <w:r w:rsidRPr="009F2D36">
        <w:rPr>
          <w:rStyle w:val="StyleUnderline"/>
          <w:color w:val="FF0000"/>
          <w:highlight w:val="cyan"/>
        </w:rPr>
        <w:t>power had reason to</w:t>
      </w:r>
      <w:r w:rsidRPr="009F2D36">
        <w:rPr>
          <w:rStyle w:val="StyleUnderline"/>
          <w:color w:val="FF0000"/>
        </w:rPr>
        <w:t xml:space="preserve"> preemptively </w:t>
      </w:r>
      <w:r w:rsidRPr="009F2D36">
        <w:rPr>
          <w:rStyle w:val="StyleUnderline"/>
          <w:color w:val="FF0000"/>
          <w:highlight w:val="cyan"/>
        </w:rPr>
        <w:t>launch a nuclear attack</w:t>
      </w:r>
      <w:r w:rsidRPr="009F2D36">
        <w:rPr>
          <w:rStyle w:val="StyleUnderline"/>
          <w:color w:val="FF0000"/>
        </w:rPr>
        <w:t xml:space="preserve">, as </w:t>
      </w:r>
      <w:r w:rsidRPr="009F2D36">
        <w:rPr>
          <w:rStyle w:val="StyleUnderline"/>
          <w:color w:val="FF0000"/>
          <w:highlight w:val="cyan"/>
        </w:rPr>
        <w:t>it would</w:t>
      </w:r>
      <w:r w:rsidRPr="009F2D36">
        <w:rPr>
          <w:rStyle w:val="StyleUnderline"/>
          <w:color w:val="FF0000"/>
        </w:rPr>
        <w:t xml:space="preserve"> surely </w:t>
      </w:r>
      <w:r w:rsidRPr="009F2D36">
        <w:rPr>
          <w:rStyle w:val="StyleUnderline"/>
          <w:color w:val="FF0000"/>
          <w:highlight w:val="cyan"/>
        </w:rPr>
        <w:t>provoke a</w:t>
      </w:r>
      <w:r w:rsidRPr="009F2D36">
        <w:rPr>
          <w:rStyle w:val="StyleUnderline"/>
          <w:color w:val="FF0000"/>
        </w:rPr>
        <w:t xml:space="preserve"> devastating </w:t>
      </w:r>
      <w:r w:rsidRPr="009F2D36">
        <w:rPr>
          <w:rStyle w:val="StyleUnderline"/>
          <w:color w:val="FF0000"/>
          <w:highlight w:val="cyan"/>
        </w:rPr>
        <w:t>counterattack</w:t>
      </w:r>
      <w:r w:rsidRPr="009F2D36">
        <w:rPr>
          <w:rStyle w:val="StyleUnderline"/>
          <w:color w:val="FF0000"/>
        </w:rPr>
        <w:t xml:space="preserve">. At the same time, </w:t>
      </w:r>
      <w:r w:rsidRPr="009F2D36">
        <w:rPr>
          <w:rStyle w:val="StyleUnderline"/>
          <w:color w:val="FF0000"/>
          <w:highlight w:val="cyan"/>
        </w:rPr>
        <w:t>neither would disarm</w:t>
      </w:r>
      <w:r w:rsidRPr="009F2D36">
        <w:rPr>
          <w:rStyle w:val="StyleUnderline"/>
          <w:color w:val="FF0000"/>
        </w:rPr>
        <w:t xml:space="preserve"> significantly </w:t>
      </w:r>
      <w:r w:rsidRPr="009F2D36">
        <w:rPr>
          <w:rStyle w:val="StyleUnderline"/>
          <w:color w:val="FF0000"/>
          <w:highlight w:val="cyan"/>
        </w:rPr>
        <w:t>enough to leave itself unable to retaliate</w:t>
      </w:r>
      <w:r w:rsidRPr="009F2D36">
        <w:rPr>
          <w:rStyle w:val="StyleUnderline"/>
          <w:color w:val="FF0000"/>
        </w:rPr>
        <w:t xml:space="preserve"> to a preemptive strike.</w:t>
      </w:r>
      <w:r w:rsidRPr="009F2D36">
        <w:rPr>
          <w:color w:val="FF0000"/>
          <w:sz w:val="16"/>
        </w:rPr>
        <w:t xml:space="preserve"> The doctrine of </w:t>
      </w:r>
      <w:r w:rsidRPr="009F2D36">
        <w:rPr>
          <w:rStyle w:val="StyleUnderline"/>
          <w:color w:val="FF0000"/>
        </w:rPr>
        <w:t>mutually assured destruction (or</w:t>
      </w:r>
      <w:r w:rsidRPr="009F2D36">
        <w:rPr>
          <w:color w:val="FF0000"/>
          <w:sz w:val="16"/>
        </w:rPr>
        <w:t xml:space="preserve"> </w:t>
      </w:r>
      <w:r w:rsidRPr="009F2D36">
        <w:rPr>
          <w:rStyle w:val="StyleUnderline"/>
          <w:color w:val="FF0000"/>
          <w:highlight w:val="cyan"/>
        </w:rPr>
        <w:t>MAD</w:t>
      </w:r>
      <w:r w:rsidRPr="009F2D36">
        <w:rPr>
          <w:color w:val="FF0000"/>
          <w:sz w:val="16"/>
        </w:rPr>
        <w:t xml:space="preserve">, named somewhat facetiously by mathematician John von Neumann) </w:t>
      </w:r>
      <w:r w:rsidRPr="009F2D36">
        <w:rPr>
          <w:rStyle w:val="StyleUnderline"/>
          <w:color w:val="FF0000"/>
          <w:highlight w:val="cyan"/>
        </w:rPr>
        <w:t>seemed to keep</w:t>
      </w:r>
      <w:r w:rsidRPr="009F2D36">
        <w:rPr>
          <w:rStyle w:val="StyleUnderline"/>
          <w:color w:val="FF0000"/>
        </w:rPr>
        <w:t xml:space="preserve"> the super</w:t>
      </w:r>
      <w:r w:rsidRPr="009F2D36">
        <w:rPr>
          <w:rStyle w:val="StyleUnderline"/>
          <w:color w:val="FF0000"/>
          <w:highlight w:val="cyan"/>
        </w:rPr>
        <w:t>powers at a</w:t>
      </w:r>
      <w:r w:rsidRPr="009F2D36">
        <w:rPr>
          <w:rStyle w:val="StyleUnderline"/>
          <w:color w:val="FF0000"/>
        </w:rPr>
        <w:t xml:space="preserve"> peaceful </w:t>
      </w:r>
      <w:r w:rsidRPr="009F2D36">
        <w:rPr>
          <w:rStyle w:val="StyleUnderline"/>
          <w:color w:val="FF0000"/>
          <w:highlight w:val="cyan"/>
        </w:rPr>
        <w:t>balance point</w:t>
      </w:r>
      <w:r w:rsidRPr="009F2D36">
        <w:rPr>
          <w:rStyle w:val="StyleUnderline"/>
          <w:color w:val="FF0000"/>
        </w:rPr>
        <w:t>.</w:t>
      </w:r>
      <w:r w:rsidRPr="009F2D36">
        <w:rPr>
          <w:color w:val="FF0000"/>
          <w:sz w:val="16"/>
        </w:rPr>
        <w:t xml:space="preserve"> But it’s unsettling to live in a world whose existence is maintained only by the threatening logic of the Nash equilibrium</w:t>
      </w:r>
      <w:bookmarkEnd w:id="0"/>
      <w:r w:rsidRPr="002C19F4">
        <w:rPr>
          <w:color w:val="000000" w:themeColor="text1"/>
          <w:sz w:val="16"/>
        </w:rPr>
        <w:t>.</w:t>
      </w:r>
    </w:p>
    <w:p w14:paraId="4106DBA8" w14:textId="77777777" w:rsidR="00BA67B0" w:rsidRPr="00BA67B0" w:rsidRDefault="00BA67B0" w:rsidP="00BA67B0"/>
    <w:p w14:paraId="0EF3D639" w14:textId="77777777" w:rsidR="00657D68" w:rsidRPr="00657D68" w:rsidRDefault="00657D68" w:rsidP="00657D68"/>
    <w:sectPr w:rsidR="00657D68" w:rsidRPr="00657D6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F8222B" w14:textId="77777777" w:rsidR="00526EAC" w:rsidRDefault="00526EAC" w:rsidP="006B69AF">
      <w:pPr>
        <w:spacing w:after="0" w:line="240" w:lineRule="auto"/>
      </w:pPr>
      <w:r>
        <w:separator/>
      </w:r>
    </w:p>
  </w:endnote>
  <w:endnote w:type="continuationSeparator" w:id="0">
    <w:p w14:paraId="199CD823" w14:textId="77777777" w:rsidR="00526EAC" w:rsidRDefault="00526EAC" w:rsidP="006B6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65F48" w14:textId="77777777" w:rsidR="00526EAC" w:rsidRDefault="00526EAC" w:rsidP="006B69AF">
      <w:pPr>
        <w:spacing w:after="0" w:line="240" w:lineRule="auto"/>
      </w:pPr>
      <w:r>
        <w:separator/>
      </w:r>
    </w:p>
  </w:footnote>
  <w:footnote w:type="continuationSeparator" w:id="0">
    <w:p w14:paraId="6A822C7B" w14:textId="77777777" w:rsidR="00526EAC" w:rsidRDefault="00526EAC" w:rsidP="006B69AF">
      <w:pPr>
        <w:spacing w:after="0" w:line="240" w:lineRule="auto"/>
      </w:pPr>
      <w:r>
        <w:continuationSeparator/>
      </w:r>
    </w:p>
  </w:footnote>
  <w:footnote w:id="1">
    <w:p w14:paraId="7EA6525E" w14:textId="77777777" w:rsidR="006B69AF" w:rsidRDefault="006B69AF" w:rsidP="006B69AF">
      <w:pPr>
        <w:pStyle w:val="FootnoteText"/>
      </w:pPr>
      <w:r>
        <w:rPr>
          <w:rStyle w:val="FootnoteReference"/>
        </w:rPr>
        <w:footnoteRef/>
      </w:r>
      <w:r>
        <w:t xml:space="preserve"> </w:t>
      </w:r>
      <w:r w:rsidRPr="000C753C">
        <w:t>https://www.fda.gov/about-fda/fda-basics/fact-sheet-fda-glance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0AD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8DE"/>
    <w:rsid w:val="003C5F4C"/>
    <w:rsid w:val="003D5EA8"/>
    <w:rsid w:val="003D7B28"/>
    <w:rsid w:val="003E064B"/>
    <w:rsid w:val="003E305E"/>
    <w:rsid w:val="003E34DB"/>
    <w:rsid w:val="003E5302"/>
    <w:rsid w:val="003E5BF1"/>
    <w:rsid w:val="003F0F4C"/>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EAC"/>
    <w:rsid w:val="00530AD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D68"/>
    <w:rsid w:val="0066495E"/>
    <w:rsid w:val="00674A78"/>
    <w:rsid w:val="00696A16"/>
    <w:rsid w:val="006A4840"/>
    <w:rsid w:val="006A52A0"/>
    <w:rsid w:val="006A7E1D"/>
    <w:rsid w:val="006B69A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D36"/>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7B0"/>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1B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AC3"/>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0E5A"/>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ACE6B3"/>
  <w14:defaultImageDpi w14:val="300"/>
  <w15:docId w15:val="{6E0EC1DF-E59B-0A46-A44E-7929A3F1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67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A67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67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67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
    <w:basedOn w:val="Normal"/>
    <w:next w:val="Normal"/>
    <w:link w:val="Heading4Char"/>
    <w:uiPriority w:val="9"/>
    <w:unhideWhenUsed/>
    <w:qFormat/>
    <w:rsid w:val="00BA67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67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67B0"/>
  </w:style>
  <w:style w:type="character" w:customStyle="1" w:styleId="Heading1Char">
    <w:name w:val="Heading 1 Char"/>
    <w:aliases w:val="Pocket Char"/>
    <w:basedOn w:val="DefaultParagraphFont"/>
    <w:link w:val="Heading1"/>
    <w:uiPriority w:val="9"/>
    <w:rsid w:val="00BA67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67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67B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A67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67B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BA67B0"/>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BA67B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A67B0"/>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Card"/>
    <w:uiPriority w:val="99"/>
    <w:unhideWhenUsed/>
    <w:rsid w:val="00BA67B0"/>
    <w:rPr>
      <w:color w:val="auto"/>
      <w:u w:val="none"/>
    </w:rPr>
  </w:style>
  <w:style w:type="paragraph" w:styleId="DocumentMap">
    <w:name w:val="Document Map"/>
    <w:basedOn w:val="Normal"/>
    <w:link w:val="DocumentMapChar"/>
    <w:uiPriority w:val="99"/>
    <w:semiHidden/>
    <w:unhideWhenUsed/>
    <w:rsid w:val="00BA67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67B0"/>
    <w:rPr>
      <w:rFonts w:ascii="Lucida Grande" w:hAnsi="Lucida Grande" w:cs="Lucida Grande"/>
    </w:rPr>
  </w:style>
  <w:style w:type="paragraph" w:customStyle="1" w:styleId="textbold">
    <w:name w:val="text bold"/>
    <w:basedOn w:val="Normal"/>
    <w:link w:val="Emphasis"/>
    <w:autoRedefine/>
    <w:uiPriority w:val="20"/>
    <w:qFormat/>
    <w:rsid w:val="003B78D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Card">
    <w:name w:val="Card"/>
    <w:aliases w:val="No Spacing11211,Debate Text,No Spacing11,No Spacing111,No Spacing2,Read stuff,nonunderlined,No Spacing111112,No Spacing1121,No Spacing1"/>
    <w:basedOn w:val="Heading1"/>
    <w:link w:val="Hyperlink"/>
    <w:autoRedefine/>
    <w:uiPriority w:val="99"/>
    <w:qFormat/>
    <w:rsid w:val="003B78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semiHidden/>
    <w:unhideWhenUsed/>
    <w:rsid w:val="006B69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69AF"/>
    <w:rPr>
      <w:rFonts w:ascii="Calibri" w:hAnsi="Calibri" w:cs="Calibri"/>
      <w:sz w:val="20"/>
      <w:szCs w:val="20"/>
    </w:rPr>
  </w:style>
  <w:style w:type="character" w:styleId="FootnoteReference">
    <w:name w:val="footnote reference"/>
    <w:basedOn w:val="DefaultParagraphFont"/>
    <w:uiPriority w:val="99"/>
    <w:semiHidden/>
    <w:unhideWhenUsed/>
    <w:rsid w:val="006B6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ewpointmag.com/2018/02/01/internationalism-against-imperialism/" TargetMode="External"/><Relationship Id="rId18" Type="http://schemas.openxmlformats.org/officeDocument/2006/relationships/hyperlink" Target="http://www.commondreams.org/views/2008/07/29/derail-doha-save-climate/" TargetMode="External"/><Relationship Id="rId3" Type="http://schemas.openxmlformats.org/officeDocument/2006/relationships/customXml" Target="../customXml/item3.xml"/><Relationship Id="rId21" Type="http://schemas.openxmlformats.org/officeDocument/2006/relationships/hyperlink" Target="https://papers.ssrn.com/sol3/papers.cfm?abstract_id=386196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digitalcommons.bryant.edu/honors_economics/2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loomberg.com/news/articles/2020-10-30/hong-kong-takes-formal-wto-action-on-u-s-made-in-china-order" TargetMode="External"/><Relationship Id="rId20" Type="http://schemas.openxmlformats.org/officeDocument/2006/relationships/hyperlink" Target="https://www.ratnerprestia.com/2021/05/24/the-moral-waiver-of-ip-protection-for-covid-vaccines-why-the-us-proposal-creates-more-problems-than-it-solv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xist.com/covid-19-pandemic-patents-and-profits.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jdsupra.com/legalnews/update-on-the-proposed-trips-waiver-at-8411942/" TargetMode="External"/><Relationship Id="rId23" Type="http://schemas.openxmlformats.org/officeDocument/2006/relationships/hyperlink" Target="https://qz.com/990579/for-all-the-chest-thumping-india-cannot-win-a-war-against-pakistan/" TargetMode="External"/><Relationship Id="rId10" Type="http://schemas.openxmlformats.org/officeDocument/2006/relationships/endnotes" Target="endnotes.xml"/><Relationship Id="rId19" Type="http://schemas.openxmlformats.org/officeDocument/2006/relationships/hyperlink" Target="https://www.freeborn.com/sites/default/files/downloads/Powerhouse%20Points_Newsletter_Summer%202021%20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pr.org/2021/09/22/1039565460/u-s-officials-are-buying-more-vaccine-doses-to-donate-to-other-countries%20//" TargetMode="External"/><Relationship Id="rId22" Type="http://schemas.openxmlformats.org/officeDocument/2006/relationships/hyperlink" Target="https://www.orfonline.org/expert-speak/escalate-to-deter-the-pakistan-ar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099BE5-5C29-7B45-BD52-ACA724136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25</Pages>
  <Words>12475</Words>
  <Characters>71109</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2021-10-09T18:00:00Z</dcterms:created>
  <dcterms:modified xsi:type="dcterms:W3CDTF">2021-10-09T18:19:00Z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