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D9DE4E" w14:textId="7340A808" w:rsidR="00F846DC" w:rsidRPr="003D4829" w:rsidRDefault="00F846DC" w:rsidP="00F846DC"/>
    <w:p w14:paraId="127B2CBA" w14:textId="5E8EBBB6" w:rsidR="00F846DC" w:rsidRPr="003D4829" w:rsidRDefault="00F846DC" w:rsidP="00F846DC">
      <w:pPr>
        <w:pStyle w:val="Heading2"/>
        <w:rPr>
          <w:rFonts w:cs="Calibri"/>
        </w:rPr>
      </w:pPr>
      <w:r w:rsidRPr="003D4829">
        <w:rPr>
          <w:rFonts w:cs="Calibri"/>
        </w:rPr>
        <w:lastRenderedPageBreak/>
        <w:t xml:space="preserve">Off – </w:t>
      </w:r>
      <w:r w:rsidR="00DC0E72" w:rsidRPr="003D4829">
        <w:rPr>
          <w:rFonts w:cs="Calibri"/>
        </w:rPr>
        <w:t>Theory</w:t>
      </w:r>
    </w:p>
    <w:p w14:paraId="6B7D5C2F" w14:textId="6F605707" w:rsidR="00F846DC" w:rsidRPr="003D4829" w:rsidRDefault="00F846DC" w:rsidP="00F846DC">
      <w:pPr>
        <w:pStyle w:val="Heading4"/>
        <w:rPr>
          <w:rFonts w:cs="Calibri"/>
        </w:rPr>
      </w:pPr>
      <w:r w:rsidRPr="003D4829">
        <w:rPr>
          <w:rFonts w:cs="Calibri"/>
        </w:rPr>
        <w:t>Interpretation: Debaters must reply</w:t>
      </w:r>
      <w:r w:rsidRPr="003D4829">
        <w:rPr>
          <w:rFonts w:cs="Calibri"/>
        </w:rPr>
        <w:t xml:space="preserve"> to messages 30 minutes before round </w:t>
      </w:r>
    </w:p>
    <w:p w14:paraId="5DF791DD" w14:textId="7DA3C1E5" w:rsidR="00F846DC" w:rsidRPr="003D4829" w:rsidRDefault="00F846DC" w:rsidP="00F846DC"/>
    <w:p w14:paraId="0E525CA4" w14:textId="24C41926" w:rsidR="00F846DC" w:rsidRPr="003D4829" w:rsidRDefault="00F846DC" w:rsidP="00F846DC">
      <w:pPr>
        <w:pStyle w:val="Heading4"/>
        <w:rPr>
          <w:rFonts w:cs="Calibri"/>
        </w:rPr>
      </w:pPr>
      <w:r w:rsidRPr="003D4829">
        <w:rPr>
          <w:rFonts w:cs="Calibri"/>
        </w:rPr>
        <w:t xml:space="preserve">Violation in doc – </w:t>
      </w:r>
    </w:p>
    <w:p w14:paraId="12058D17" w14:textId="7A026D5D" w:rsidR="00DC0E72" w:rsidRPr="003D4829" w:rsidRDefault="00DC0E72" w:rsidP="00DC0E72"/>
    <w:p w14:paraId="720A9EF0" w14:textId="729899CB" w:rsidR="00DC0E72" w:rsidRPr="003D4829" w:rsidRDefault="00DC0E72" w:rsidP="00DC0E72">
      <w:pPr>
        <w:spacing w:after="0" w:line="240" w:lineRule="auto"/>
        <w:rPr>
          <w:rFonts w:eastAsia="Times New Roman"/>
          <w:sz w:val="24"/>
          <w:lang w:eastAsia="zh-TW"/>
        </w:rPr>
      </w:pPr>
      <w:r w:rsidRPr="00DC0E72">
        <w:rPr>
          <w:rFonts w:eastAsia="Times New Roman"/>
          <w:sz w:val="24"/>
          <w:lang w:eastAsia="zh-TW"/>
        </w:rPr>
        <w:lastRenderedPageBreak/>
        <w:fldChar w:fldCharType="begin"/>
      </w:r>
      <w:r w:rsidRPr="00DC0E72">
        <w:rPr>
          <w:rFonts w:eastAsia="Times New Roman"/>
          <w:sz w:val="24"/>
          <w:lang w:eastAsia="zh-TW"/>
        </w:rPr>
        <w:instrText xml:space="preserve"> INCLUDEPICTURE "https://cdn.discordapp.com/attachments/920518041752727603/944666445369974834/unknown.png" \* MERGEFORMATINET </w:instrText>
      </w:r>
      <w:r w:rsidRPr="00DC0E72">
        <w:rPr>
          <w:rFonts w:eastAsia="Times New Roman"/>
          <w:sz w:val="24"/>
          <w:lang w:eastAsia="zh-TW"/>
        </w:rPr>
        <w:fldChar w:fldCharType="separate"/>
      </w:r>
      <w:r w:rsidRPr="003D4829">
        <w:rPr>
          <w:rFonts w:eastAsia="Times New Roman"/>
          <w:noProof/>
          <w:sz w:val="24"/>
          <w:lang w:eastAsia="zh-TW"/>
        </w:rPr>
        <w:drawing>
          <wp:inline distT="0" distB="0" distL="0" distR="0" wp14:anchorId="63022507" wp14:editId="629A394D">
            <wp:extent cx="4356100" cy="5994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56100" cy="5994400"/>
                    </a:xfrm>
                    <a:prstGeom prst="rect">
                      <a:avLst/>
                    </a:prstGeom>
                    <a:noFill/>
                    <a:ln>
                      <a:noFill/>
                    </a:ln>
                  </pic:spPr>
                </pic:pic>
              </a:graphicData>
            </a:graphic>
          </wp:inline>
        </w:drawing>
      </w:r>
      <w:r w:rsidRPr="00DC0E72">
        <w:rPr>
          <w:rFonts w:eastAsia="Times New Roman"/>
          <w:sz w:val="24"/>
          <w:lang w:eastAsia="zh-TW"/>
        </w:rPr>
        <w:fldChar w:fldCharType="end"/>
      </w:r>
      <w:r w:rsidRPr="003D4829">
        <w:t xml:space="preserve"> </w:t>
      </w:r>
      <w:r w:rsidRPr="003D4829">
        <w:rPr>
          <w:rFonts w:eastAsia="Times New Roman"/>
          <w:sz w:val="24"/>
          <w:lang w:eastAsia="zh-TW"/>
        </w:rPr>
        <w:lastRenderedPageBreak/>
        <w:fldChar w:fldCharType="begin"/>
      </w:r>
      <w:r w:rsidRPr="003D4829">
        <w:rPr>
          <w:rFonts w:eastAsia="Times New Roman"/>
          <w:sz w:val="24"/>
          <w:lang w:eastAsia="zh-TW"/>
        </w:rPr>
        <w:instrText xml:space="preserve"> INCLUDEPICTURE "https://cdn.discordapp.com/attachments/920518041752727603/944666538273816636/unknown.png" \* MERGEFORMATINET </w:instrText>
      </w:r>
      <w:r w:rsidRPr="003D4829">
        <w:rPr>
          <w:rFonts w:eastAsia="Times New Roman"/>
          <w:sz w:val="24"/>
          <w:lang w:eastAsia="zh-TW"/>
        </w:rPr>
        <w:fldChar w:fldCharType="separate"/>
      </w:r>
      <w:r w:rsidRPr="003D4829">
        <w:rPr>
          <w:rFonts w:eastAsia="Times New Roman"/>
          <w:noProof/>
          <w:sz w:val="24"/>
          <w:lang w:eastAsia="zh-TW"/>
        </w:rPr>
        <w:drawing>
          <wp:inline distT="0" distB="0" distL="0" distR="0" wp14:anchorId="392C42C7" wp14:editId="24BF2FBB">
            <wp:extent cx="3771900" cy="5519854"/>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74631" cy="5523850"/>
                    </a:xfrm>
                    <a:prstGeom prst="rect">
                      <a:avLst/>
                    </a:prstGeom>
                    <a:noFill/>
                    <a:ln>
                      <a:noFill/>
                    </a:ln>
                  </pic:spPr>
                </pic:pic>
              </a:graphicData>
            </a:graphic>
          </wp:inline>
        </w:drawing>
      </w:r>
      <w:r w:rsidRPr="003D4829">
        <w:rPr>
          <w:rFonts w:eastAsia="Times New Roman"/>
          <w:sz w:val="24"/>
          <w:lang w:eastAsia="zh-TW"/>
        </w:rPr>
        <w:fldChar w:fldCharType="end"/>
      </w:r>
    </w:p>
    <w:p w14:paraId="645378CD" w14:textId="1C804471" w:rsidR="00DC0E72" w:rsidRPr="00DC0E72" w:rsidRDefault="00DC0E72" w:rsidP="00DC0E72">
      <w:pPr>
        <w:spacing w:after="0" w:line="240" w:lineRule="auto"/>
        <w:rPr>
          <w:rFonts w:eastAsia="Times New Roman"/>
          <w:sz w:val="24"/>
          <w:lang w:eastAsia="zh-TW"/>
        </w:rPr>
      </w:pPr>
    </w:p>
    <w:p w14:paraId="4A2A89F6" w14:textId="77777777" w:rsidR="00DC0E72" w:rsidRPr="003D4829" w:rsidRDefault="00DC0E72" w:rsidP="00DC0E72"/>
    <w:p w14:paraId="770F786D" w14:textId="77777777" w:rsidR="00F846DC" w:rsidRPr="003D4829" w:rsidRDefault="00F846DC" w:rsidP="00F846DC"/>
    <w:p w14:paraId="6FB14912" w14:textId="77777777" w:rsidR="00F846DC" w:rsidRPr="003D4829" w:rsidRDefault="00F846DC" w:rsidP="00F846DC"/>
    <w:p w14:paraId="17B31898" w14:textId="05616169" w:rsidR="00F846DC" w:rsidRPr="003D4829" w:rsidRDefault="00F846DC" w:rsidP="00F846DC">
      <w:pPr>
        <w:pStyle w:val="Heading4"/>
        <w:rPr>
          <w:rFonts w:cs="Calibri"/>
        </w:rPr>
      </w:pPr>
      <w:r w:rsidRPr="003D4829">
        <w:rPr>
          <w:rFonts w:cs="Calibri"/>
        </w:rPr>
        <w:t xml:space="preserve">1] Inclusion –debaters </w:t>
      </w:r>
      <w:r w:rsidRPr="003D4829">
        <w:rPr>
          <w:rFonts w:cs="Calibri"/>
        </w:rPr>
        <w:t xml:space="preserve">should have a way to </w:t>
      </w:r>
      <w:r w:rsidRPr="003D4829">
        <w:rPr>
          <w:rFonts w:cs="Calibri"/>
        </w:rPr>
        <w:t xml:space="preserve">tell you before round about triggering positions that you’ve read </w:t>
      </w:r>
      <w:proofErr w:type="gramStart"/>
      <w:r w:rsidRPr="003D4829">
        <w:rPr>
          <w:rFonts w:cs="Calibri"/>
        </w:rPr>
        <w:t>before</w:t>
      </w:r>
      <w:r w:rsidRPr="003D4829">
        <w:rPr>
          <w:rFonts w:cs="Calibri"/>
        </w:rPr>
        <w:t>, and</w:t>
      </w:r>
      <w:proofErr w:type="gramEnd"/>
      <w:r w:rsidRPr="003D4829">
        <w:rPr>
          <w:rFonts w:cs="Calibri"/>
        </w:rPr>
        <w:t xml:space="preserve"> ask you to meet accomodations</w:t>
      </w:r>
      <w:r w:rsidRPr="003D4829">
        <w:rPr>
          <w:rFonts w:cs="Calibri"/>
        </w:rPr>
        <w:t>. Independent voter because inclusion is a gateway issue for debate to occur in the first place</w:t>
      </w:r>
    </w:p>
    <w:p w14:paraId="4CC3346B" w14:textId="77777777" w:rsidR="00F846DC" w:rsidRPr="003D4829" w:rsidRDefault="00F846DC" w:rsidP="00F846DC"/>
    <w:p w14:paraId="77BEC55C" w14:textId="754D423A" w:rsidR="00F846DC" w:rsidRPr="003D4829" w:rsidRDefault="00F846DC" w:rsidP="00F846DC">
      <w:pPr>
        <w:pStyle w:val="Heading4"/>
        <w:rPr>
          <w:rFonts w:cs="Calibri"/>
        </w:rPr>
      </w:pPr>
      <w:r w:rsidRPr="003D4829">
        <w:rPr>
          <w:rFonts w:cs="Calibri"/>
        </w:rPr>
        <w:lastRenderedPageBreak/>
        <w:t xml:space="preserve">2] Prep Skew- Pre-round disclosure can’t happen if you don’t have a preferable means of contact because I would never know the aff. That ows on education and clash bc I </w:t>
      </w:r>
      <w:proofErr w:type="gramStart"/>
      <w:r w:rsidRPr="003D4829">
        <w:rPr>
          <w:rFonts w:cs="Calibri"/>
        </w:rPr>
        <w:t>cant</w:t>
      </w:r>
      <w:proofErr w:type="gramEnd"/>
      <w:r w:rsidRPr="003D4829">
        <w:rPr>
          <w:rFonts w:cs="Calibri"/>
        </w:rPr>
        <w:t xml:space="preserve"> engage if I dontknow the aff </w:t>
      </w:r>
    </w:p>
    <w:p w14:paraId="2FF2A175" w14:textId="0A28DF0C" w:rsidR="00DC0E72" w:rsidRPr="003D4829" w:rsidRDefault="00DC0E72" w:rsidP="00DC0E72"/>
    <w:p w14:paraId="1E5E3968" w14:textId="77777777" w:rsidR="00DC0E72" w:rsidRPr="003D4829" w:rsidRDefault="00DC0E72" w:rsidP="00DC0E72">
      <w:pPr>
        <w:pStyle w:val="Heading4"/>
        <w:rPr>
          <w:rFonts w:cs="Calibri"/>
        </w:rPr>
      </w:pPr>
      <w:r w:rsidRPr="003D4829">
        <w:rPr>
          <w:rFonts w:cs="Calibri"/>
        </w:rPr>
        <w:t xml:space="preserve">The impact is fairness—a] it’s an intrinsic good – debate </w:t>
      </w:r>
      <w:proofErr w:type="gramStart"/>
      <w:r w:rsidRPr="003D4829">
        <w:rPr>
          <w:rFonts w:cs="Calibri"/>
        </w:rPr>
        <w:t>is  a</w:t>
      </w:r>
      <w:proofErr w:type="gramEnd"/>
      <w:r w:rsidRPr="003D4829">
        <w:rPr>
          <w:rFonts w:cs="Calibri"/>
        </w:rPr>
        <w:t xml:space="preserve"> game and competitive equity sustains the activity, </w:t>
      </w:r>
    </w:p>
    <w:p w14:paraId="1FCD1783" w14:textId="77777777" w:rsidR="00DC0E72" w:rsidRPr="003D4829" w:rsidRDefault="00DC0E72" w:rsidP="00DC0E72">
      <w:pPr>
        <w:pStyle w:val="Heading4"/>
        <w:rPr>
          <w:rFonts w:cs="Calibri"/>
        </w:rPr>
      </w:pPr>
    </w:p>
    <w:p w14:paraId="1A0BB011" w14:textId="77777777" w:rsidR="00DC0E72" w:rsidRPr="003D4829" w:rsidRDefault="00DC0E72" w:rsidP="00DC0E72">
      <w:pPr>
        <w:pStyle w:val="Heading4"/>
        <w:rPr>
          <w:rFonts w:cs="Calibri"/>
        </w:rPr>
      </w:pPr>
      <w:r w:rsidRPr="003D4829">
        <w:rPr>
          <w:rFonts w:cs="Calibri"/>
        </w:rPr>
        <w:t xml:space="preserve">Education is a voter – it gives us portable skills for life like research and thinking. </w:t>
      </w:r>
    </w:p>
    <w:p w14:paraId="4D6E4DD9" w14:textId="77777777" w:rsidR="00DC0E72" w:rsidRPr="003D4829" w:rsidRDefault="00DC0E72" w:rsidP="00DC0E72"/>
    <w:p w14:paraId="1BAD5739" w14:textId="77777777" w:rsidR="00DC0E72" w:rsidRPr="003D4829" w:rsidRDefault="00DC0E72" w:rsidP="00DC0E72">
      <w:pPr>
        <w:pStyle w:val="Heading4"/>
        <w:rPr>
          <w:rFonts w:cs="Calibri"/>
        </w:rPr>
      </w:pPr>
      <w:r w:rsidRPr="003D4829">
        <w:rPr>
          <w:rFonts w:cs="Calibri"/>
        </w:rPr>
        <w:t xml:space="preserve">Dtd to deter future abuse </w:t>
      </w:r>
    </w:p>
    <w:p w14:paraId="63F7F3EE" w14:textId="77777777" w:rsidR="00DC0E72" w:rsidRPr="003D4829" w:rsidRDefault="00DC0E72" w:rsidP="00DC0E72"/>
    <w:p w14:paraId="3A55E394" w14:textId="77777777" w:rsidR="00DC0E72" w:rsidRPr="003D4829" w:rsidRDefault="00DC0E72" w:rsidP="00DC0E72">
      <w:pPr>
        <w:pStyle w:val="Heading4"/>
        <w:rPr>
          <w:rFonts w:cs="Calibri"/>
        </w:rPr>
      </w:pPr>
      <w:r w:rsidRPr="003D4829">
        <w:rPr>
          <w:rFonts w:cs="Calibri"/>
        </w:rPr>
        <w:t>CI bc reasonability is arbitrary and invites judge intervention</w:t>
      </w:r>
    </w:p>
    <w:p w14:paraId="0C0870BF" w14:textId="77777777" w:rsidR="00DC0E72" w:rsidRPr="003D4829" w:rsidRDefault="00DC0E72" w:rsidP="00DC0E72">
      <w:pPr>
        <w:pStyle w:val="Heading4"/>
        <w:rPr>
          <w:rFonts w:cs="Calibri"/>
        </w:rPr>
      </w:pPr>
      <w:r w:rsidRPr="003D4829">
        <w:rPr>
          <w:rFonts w:cs="Calibri"/>
        </w:rPr>
        <w:t>DTD to deter future abuse</w:t>
      </w:r>
    </w:p>
    <w:p w14:paraId="3ADA09E8" w14:textId="77777777" w:rsidR="00DC0E72" w:rsidRPr="003D4829" w:rsidRDefault="00DC0E72" w:rsidP="00DC0E72">
      <w:pPr>
        <w:pStyle w:val="Heading4"/>
        <w:rPr>
          <w:rFonts w:cs="Calibri"/>
        </w:rPr>
      </w:pPr>
      <w:r w:rsidRPr="003D4829">
        <w:rPr>
          <w:rFonts w:cs="Calibri"/>
        </w:rPr>
        <w:t xml:space="preserve">No RVIs: 1] illogical, you shouldn’t win for being </w:t>
      </w:r>
      <w:proofErr w:type="gramStart"/>
      <w:r w:rsidRPr="003D4829">
        <w:rPr>
          <w:rFonts w:cs="Calibri"/>
        </w:rPr>
        <w:t>fair ,</w:t>
      </w:r>
      <w:proofErr w:type="gramEnd"/>
      <w:r w:rsidRPr="003D4829">
        <w:rPr>
          <w:rFonts w:cs="Calibri"/>
        </w:rPr>
        <w:t xml:space="preserve"> 2] baiting , good debaters will bait theory and win on the rvi , 3] trades off with substance since we can’t kick out of Theory</w:t>
      </w:r>
    </w:p>
    <w:p w14:paraId="5D018528" w14:textId="77777777" w:rsidR="00DC0E72" w:rsidRPr="003D4829" w:rsidRDefault="00DC0E72" w:rsidP="00DC0E72"/>
    <w:p w14:paraId="6CA6481D" w14:textId="77777777" w:rsidR="00F846DC" w:rsidRPr="003D4829" w:rsidRDefault="00F846DC" w:rsidP="00F846DC"/>
    <w:p w14:paraId="57A608F9" w14:textId="03C59FD7" w:rsidR="00F846DC" w:rsidRPr="003D4829" w:rsidRDefault="00F846DC" w:rsidP="00F846DC">
      <w:pPr>
        <w:pStyle w:val="Heading4"/>
        <w:rPr>
          <w:rFonts w:cs="Calibri"/>
        </w:rPr>
      </w:pPr>
      <w:r w:rsidRPr="003D4829">
        <w:rPr>
          <w:rFonts w:cs="Calibri"/>
        </w:rPr>
        <w:t xml:space="preserve">C/a paradgims above </w:t>
      </w:r>
    </w:p>
    <w:p w14:paraId="13532AD9" w14:textId="77777777" w:rsidR="00F846DC" w:rsidRPr="003D4829" w:rsidRDefault="00F846DC" w:rsidP="00F846DC"/>
    <w:p w14:paraId="7D814BE6" w14:textId="2E51E12C" w:rsidR="00F846DC" w:rsidRPr="003D4829" w:rsidRDefault="00CC417A" w:rsidP="00CC417A">
      <w:pPr>
        <w:pStyle w:val="Heading2"/>
        <w:rPr>
          <w:rFonts w:cs="Calibri"/>
        </w:rPr>
      </w:pPr>
      <w:r w:rsidRPr="003D4829">
        <w:rPr>
          <w:rFonts w:cs="Calibri"/>
        </w:rPr>
        <w:lastRenderedPageBreak/>
        <w:t xml:space="preserve">Off </w:t>
      </w:r>
      <w:r w:rsidR="003D4829" w:rsidRPr="003D4829">
        <w:rPr>
          <w:rFonts w:cs="Calibri"/>
        </w:rPr>
        <w:t>–</w:t>
      </w:r>
      <w:r w:rsidRPr="003D4829">
        <w:rPr>
          <w:rFonts w:cs="Calibri"/>
        </w:rPr>
        <w:t xml:space="preserve"> TFW</w:t>
      </w:r>
    </w:p>
    <w:p w14:paraId="16381341" w14:textId="77777777" w:rsidR="003D4829" w:rsidRPr="003D4829" w:rsidRDefault="003D4829" w:rsidP="003D4829">
      <w:pPr>
        <w:pStyle w:val="Heading4"/>
        <w:rPr>
          <w:rFonts w:cs="Calibri"/>
        </w:rPr>
      </w:pPr>
      <w:r w:rsidRPr="003D4829">
        <w:rPr>
          <w:rFonts w:cs="Calibri"/>
        </w:rPr>
        <w:t>Interpretation: The AFF must defend the resolution: “The appropriation of outer space by private entities is unjust.” And nothing beyond that.</w:t>
      </w:r>
    </w:p>
    <w:p w14:paraId="004755EC" w14:textId="77777777" w:rsidR="003D4829" w:rsidRPr="003D4829" w:rsidRDefault="003D4829" w:rsidP="003D4829">
      <w:pPr>
        <w:pStyle w:val="Heading4"/>
        <w:rPr>
          <w:rFonts w:cs="Calibri"/>
        </w:rPr>
      </w:pPr>
      <w:r w:rsidRPr="003D4829">
        <w:rPr>
          <w:rFonts w:cs="Calibri"/>
        </w:rPr>
        <w:t xml:space="preserve">“Appropriation of outer space” by private entities refers to the exercise of exclusive control of space. </w:t>
      </w:r>
    </w:p>
    <w:p w14:paraId="4BB7DFC7" w14:textId="77777777" w:rsidR="003D4829" w:rsidRPr="003D4829" w:rsidRDefault="003D4829" w:rsidP="003D4829">
      <w:r w:rsidRPr="003D4829">
        <w:t xml:space="preserve">TIMOTHY JUSTIN </w:t>
      </w:r>
      <w:r w:rsidRPr="003D4829">
        <w:rPr>
          <w:rStyle w:val="Style13ptBold"/>
        </w:rPr>
        <w:t>TRAPP</w:t>
      </w:r>
      <w:r w:rsidRPr="003D4829">
        <w:t xml:space="preserve">, JD Candidate @ UIUC Law, </w:t>
      </w:r>
      <w:r w:rsidRPr="003D4829">
        <w:rPr>
          <w:rStyle w:val="Style13ptBold"/>
        </w:rPr>
        <w:t>’13</w:t>
      </w:r>
      <w:r w:rsidRPr="003D4829">
        <w:t>, TAKING UP SPACE BY ANY OTHER MEANS: COMING TO TERMS WITH THE NONAPPROPRIATION ARTICLE OF THE OUTER SPACE TREATY UNIVERSITY OF ILLINOIS LAW REVIEW [Vol. 2013 No. 4]</w:t>
      </w:r>
    </w:p>
    <w:p w14:paraId="6810B31A" w14:textId="77777777" w:rsidR="003D4829" w:rsidRPr="003D4829" w:rsidRDefault="003D4829" w:rsidP="003D4829">
      <w:r w:rsidRPr="003D4829">
        <w:t>The issues presented in relation to the nonappropriation article of the Outer Space Treaty should be clear.214 The ITU has, quite blatantly, created something akin to “</w:t>
      </w:r>
      <w:r w:rsidRPr="003D4829">
        <w:rPr>
          <w:rStyle w:val="StyleUnderline"/>
        </w:rPr>
        <w:t>property interests in outer space</w:t>
      </w:r>
      <w:r w:rsidRPr="003D4829">
        <w:t xml:space="preserve">.”215 It allows nations to exclude others from their orbital slots, even when the nation is not currently using that slot.216 This </w:t>
      </w:r>
      <w:r w:rsidRPr="003D4829">
        <w:rPr>
          <w:rStyle w:val="StyleUnderline"/>
        </w:rPr>
        <w:t>is directly in line with at least one definition of outer-space appropriation</w:t>
      </w:r>
      <w:r w:rsidRPr="003D4829">
        <w:t>.217 [**Start Footnote 217**Id. at 236 (“</w:t>
      </w:r>
      <w:r w:rsidRPr="003D4829">
        <w:rPr>
          <w:rStyle w:val="Emphasis"/>
          <w:highlight w:val="green"/>
        </w:rPr>
        <w:t>Appropriation of outer space</w:t>
      </w:r>
      <w:r w:rsidRPr="003D4829">
        <w:t xml:space="preserve">, </w:t>
      </w:r>
      <w:r w:rsidRPr="003D4829">
        <w:rPr>
          <w:rStyle w:val="Emphasis"/>
        </w:rPr>
        <w:t xml:space="preserve">therefore, </w:t>
      </w:r>
      <w:r w:rsidRPr="003D4829">
        <w:rPr>
          <w:rStyle w:val="Emphasis"/>
          <w:highlight w:val="green"/>
        </w:rPr>
        <w:t>is ‘the exercise of exclusive control</w:t>
      </w:r>
      <w:r w:rsidRPr="003D4829">
        <w:rPr>
          <w:rStyle w:val="Emphasis"/>
        </w:rPr>
        <w:t xml:space="preserve"> or exclusive use’ </w:t>
      </w:r>
      <w:r w:rsidRPr="003D4829">
        <w:rPr>
          <w:rStyle w:val="Emphasis"/>
          <w:highlight w:val="green"/>
        </w:rPr>
        <w:t>with a sense of permanence, which limits other nations’ access to it</w:t>
      </w:r>
      <w:r w:rsidRPr="003D4829">
        <w: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3B3E48E" w14:textId="77777777" w:rsidR="003D4829" w:rsidRPr="003D4829" w:rsidRDefault="003D4829" w:rsidP="003D4829">
      <w:pPr>
        <w:pStyle w:val="Heading4"/>
        <w:rPr>
          <w:rFonts w:cs="Calibri"/>
        </w:rPr>
      </w:pPr>
      <w:r w:rsidRPr="003D4829">
        <w:rPr>
          <w:rFonts w:cs="Calibri"/>
        </w:rPr>
        <w:t xml:space="preserve">“Private entities” are encompassed </w:t>
      </w:r>
      <w:r w:rsidRPr="003D4829">
        <w:rPr>
          <w:rFonts w:cs="Calibri"/>
          <w:i/>
        </w:rPr>
        <w:t xml:space="preserve">within </w:t>
      </w:r>
      <w:r w:rsidRPr="003D4829">
        <w:rPr>
          <w:rFonts w:cs="Calibri"/>
        </w:rPr>
        <w:t>national parties to the OST.</w:t>
      </w:r>
    </w:p>
    <w:p w14:paraId="0753FBF3" w14:textId="77777777" w:rsidR="003D4829" w:rsidRPr="003D4829" w:rsidRDefault="003D4829" w:rsidP="003D4829">
      <w:r w:rsidRPr="003D4829">
        <w:t xml:space="preserve">Melissa J. </w:t>
      </w:r>
      <w:r w:rsidRPr="003D4829">
        <w:rPr>
          <w:rStyle w:val="Style13ptBold"/>
        </w:rPr>
        <w:t>Durkee</w:t>
      </w:r>
      <w:r w:rsidRPr="003D4829">
        <w:t xml:space="preserve">, J. Alton Hosch Associate Professor of Law, University of Georgia, </w:t>
      </w:r>
      <w:r w:rsidRPr="003D4829">
        <w:rPr>
          <w:rStyle w:val="Style13ptBold"/>
        </w:rPr>
        <w:t>’19</w:t>
      </w:r>
      <w:r w:rsidRPr="003D4829">
        <w:t xml:space="preserve">, "Interstitial Space Law," Washington University Law Review 97, no. 2 423-482 </w:t>
      </w:r>
    </w:p>
    <w:p w14:paraId="3BF53D05" w14:textId="77777777" w:rsidR="003D4829" w:rsidRPr="003D4829" w:rsidRDefault="003D4829" w:rsidP="003D4829">
      <w:pPr>
        <w:rPr>
          <w:rStyle w:val="StyleUnderline"/>
        </w:rPr>
      </w:pPr>
      <w:r w:rsidRPr="003D4829">
        <w:t xml:space="preserve">The theory of attributed lawmaking suggests another form of state practice exists. Specifically, </w:t>
      </w:r>
      <w:r w:rsidRPr="003D4829">
        <w:rPr>
          <w:rStyle w:val="StyleUnderline"/>
        </w:rPr>
        <w:t>when private commercial entities advance interpretations of</w:t>
      </w:r>
      <w:r w:rsidRPr="003D4829">
        <w:t xml:space="preserve"> ambiguous provisions in </w:t>
      </w:r>
      <w:r w:rsidRPr="003D4829">
        <w:rPr>
          <w:rStyle w:val="StyleUnderline"/>
          <w:highlight w:val="green"/>
        </w:rPr>
        <w:t>the</w:t>
      </w:r>
      <w:r w:rsidRPr="003D4829">
        <w:rPr>
          <w:rStyle w:val="StyleUnderline"/>
        </w:rPr>
        <w:t xml:space="preserve"> </w:t>
      </w:r>
      <w:r w:rsidRPr="003D4829">
        <w:rPr>
          <w:rStyle w:val="StyleUnderline"/>
          <w:highlight w:val="green"/>
        </w:rPr>
        <w:t>O</w:t>
      </w:r>
      <w:r w:rsidRPr="003D4829">
        <w:rPr>
          <w:rStyle w:val="StyleUnderline"/>
        </w:rPr>
        <w:t xml:space="preserve">uter </w:t>
      </w:r>
      <w:r w:rsidRPr="003D4829">
        <w:rPr>
          <w:rStyle w:val="StyleUnderline"/>
          <w:highlight w:val="green"/>
        </w:rPr>
        <w:t>S</w:t>
      </w:r>
      <w:r w:rsidRPr="003D4829">
        <w:rPr>
          <w:rStyle w:val="StyleUnderline"/>
        </w:rPr>
        <w:t xml:space="preserve">pace </w:t>
      </w:r>
      <w:r w:rsidRPr="003D4829">
        <w:rPr>
          <w:rStyle w:val="StyleUnderline"/>
          <w:highlight w:val="green"/>
        </w:rPr>
        <w:t>Tr</w:t>
      </w:r>
      <w:r w:rsidRPr="003D4829">
        <w:rPr>
          <w:rStyle w:val="StyleUnderline"/>
        </w:rPr>
        <w:t>eaty</w:t>
      </w:r>
      <w:r w:rsidRPr="003D4829">
        <w:t xml:space="preserve"> and act on them, those </w:t>
      </w:r>
      <w:r w:rsidRPr="003D4829">
        <w:rPr>
          <w:rStyle w:val="StyleUnderline"/>
        </w:rPr>
        <w:t>private entities, too, define the meaning of the treaty</w:t>
      </w:r>
      <w:r w:rsidRPr="003D4829">
        <w:t xml:space="preserve">'s terms. To review, </w:t>
      </w:r>
      <w:r w:rsidRPr="003D4829">
        <w:rPr>
          <w:rStyle w:val="StyleUnderline"/>
        </w:rPr>
        <w:t>this is because</w:t>
      </w:r>
      <w:r w:rsidRPr="003D4829">
        <w:t xml:space="preserve"> </w:t>
      </w:r>
      <w:r w:rsidRPr="003D4829">
        <w:rPr>
          <w:rStyle w:val="StyleUnderline"/>
        </w:rPr>
        <w:t xml:space="preserve">while only </w:t>
      </w:r>
      <w:r w:rsidRPr="003D4829">
        <w:rPr>
          <w:rStyle w:val="StyleUnderline"/>
          <w:highlight w:val="green"/>
        </w:rPr>
        <w:t>nation-states</w:t>
      </w:r>
      <w:r w:rsidRPr="003D4829">
        <w:rPr>
          <w:rStyle w:val="StyleUnderline"/>
        </w:rPr>
        <w:t xml:space="preserve"> who are treaty parties have the authority to generate</w:t>
      </w:r>
      <w:r w:rsidRPr="003D4829">
        <w:t xml:space="preserve"> subsequent </w:t>
      </w:r>
      <w:r w:rsidRPr="003D4829">
        <w:rPr>
          <w:rStyle w:val="StyleUnderline"/>
        </w:rPr>
        <w:t xml:space="preserve">treaty practice, nations </w:t>
      </w:r>
      <w:r w:rsidRPr="003D4829">
        <w:rPr>
          <w:rStyle w:val="StyleUnderline"/>
          <w:highlight w:val="green"/>
        </w:rPr>
        <w:t>are under an obligation to supervise</w:t>
      </w:r>
      <w:r w:rsidRPr="003D4829">
        <w:t xml:space="preserve"> </w:t>
      </w:r>
      <w:r w:rsidRPr="003D4829">
        <w:rPr>
          <w:rStyle w:val="StyleUnderline"/>
        </w:rPr>
        <w:t xml:space="preserve">and regulate </w:t>
      </w:r>
      <w:r w:rsidRPr="003D4829">
        <w:rPr>
          <w:rStyle w:val="StyleUnderline"/>
          <w:highlight w:val="green"/>
        </w:rPr>
        <w:t xml:space="preserve">the activity of </w:t>
      </w:r>
      <w:r w:rsidRPr="003D4829">
        <w:rPr>
          <w:rStyle w:val="Emphasis"/>
          <w:highlight w:val="green"/>
        </w:rPr>
        <w:t>their nationals</w:t>
      </w:r>
      <w:r w:rsidRPr="003D4829">
        <w:rPr>
          <w:rStyle w:val="StyleUnderline"/>
          <w:highlight w:val="green"/>
        </w:rPr>
        <w:t xml:space="preserve"> in space</w:t>
      </w:r>
      <w:r w:rsidRPr="003D4829">
        <w:rPr>
          <w:rStyle w:val="StyleUnderline"/>
        </w:rPr>
        <w:t xml:space="preserve">. </w:t>
      </w:r>
      <w:r w:rsidRPr="003D4829">
        <w:t xml:space="preserve">That </w:t>
      </w:r>
      <w:r w:rsidRPr="003D4829">
        <w:rPr>
          <w:rStyle w:val="Emphasis"/>
          <w:highlight w:val="green"/>
        </w:rPr>
        <w:t>private sector activity is</w:t>
      </w:r>
      <w:r w:rsidRPr="003D4829">
        <w:rPr>
          <w:rStyle w:val="StyleUnderline"/>
        </w:rPr>
        <w:t xml:space="preserve"> </w:t>
      </w:r>
      <w:r w:rsidRPr="003D4829">
        <w:t xml:space="preserve">in fact </w:t>
      </w:r>
      <w:r w:rsidRPr="003D4829">
        <w:rPr>
          <w:rStyle w:val="Emphasis"/>
          <w:highlight w:val="green"/>
        </w:rPr>
        <w:t>attributed to the state as "national"</w:t>
      </w:r>
      <w:r w:rsidRPr="003D4829">
        <w:rPr>
          <w:rStyle w:val="StyleUnderline"/>
        </w:rPr>
        <w:t xml:space="preserve"> activity under the Outer Space Treaty:</w:t>
      </w:r>
    </w:p>
    <w:p w14:paraId="4A32B4F1" w14:textId="77777777" w:rsidR="003D4829" w:rsidRPr="003D4829" w:rsidRDefault="003D4829" w:rsidP="003D4829">
      <w:pPr>
        <w:ind w:left="720"/>
      </w:pPr>
      <w:r w:rsidRPr="003D4829">
        <w:rPr>
          <w:rStyle w:val="StyleUnderline"/>
          <w:highlight w:val="green"/>
        </w:rPr>
        <w:t>States</w:t>
      </w:r>
      <w:r w:rsidRPr="003D4829">
        <w:rPr>
          <w:rStyle w:val="StyleUnderline"/>
        </w:rPr>
        <w:t xml:space="preserve"> Parties to the Treaty </w:t>
      </w:r>
      <w:r w:rsidRPr="003D4829">
        <w:rPr>
          <w:rStyle w:val="StyleUnderline"/>
          <w:highlight w:val="green"/>
        </w:rPr>
        <w:t>shall bear international responsibility</w:t>
      </w:r>
      <w:r w:rsidRPr="003D4829">
        <w:rPr>
          <w:rStyle w:val="StyleUnderline"/>
        </w:rPr>
        <w:t xml:space="preserve"> for national activities</w:t>
      </w:r>
      <w:r w:rsidRPr="003D4829">
        <w:t xml:space="preserve"> in outer space . . . </w:t>
      </w:r>
      <w:r w:rsidRPr="003D4829">
        <w:rPr>
          <w:rStyle w:val="StyleUnderline"/>
          <w:highlight w:val="green"/>
        </w:rPr>
        <w:t>whether</w:t>
      </w:r>
      <w:r w:rsidRPr="003D4829">
        <w:rPr>
          <w:rStyle w:val="StyleUnderline"/>
        </w:rPr>
        <w:t xml:space="preserve"> such </w:t>
      </w:r>
      <w:r w:rsidRPr="003D4829">
        <w:rPr>
          <w:rStyle w:val="StyleUnderline"/>
          <w:highlight w:val="green"/>
        </w:rPr>
        <w:t>activities are</w:t>
      </w:r>
      <w:r w:rsidRPr="003D4829">
        <w:rPr>
          <w:rStyle w:val="StyleUnderline"/>
        </w:rPr>
        <w:t xml:space="preserve"> carried on by </w:t>
      </w:r>
      <w:r w:rsidRPr="003D4829">
        <w:rPr>
          <w:rStyle w:val="StyleUnderline"/>
          <w:highlight w:val="green"/>
        </w:rPr>
        <w:t>governmental agencies or</w:t>
      </w:r>
      <w:r w:rsidRPr="003D4829">
        <w:rPr>
          <w:rStyle w:val="StyleUnderline"/>
        </w:rPr>
        <w:t xml:space="preserve"> by </w:t>
      </w:r>
      <w:r w:rsidRPr="003D4829">
        <w:rPr>
          <w:rStyle w:val="Emphasis"/>
          <w:highlight w:val="green"/>
        </w:rPr>
        <w:t>non-governmental entities</w:t>
      </w:r>
      <w:r w:rsidRPr="003D4829">
        <w:t xml:space="preserve">, and for assuring that national activities are carried out in conformity with the provisions set forth in the present Treaty.223 </w:t>
      </w:r>
    </w:p>
    <w:p w14:paraId="1654705F" w14:textId="77777777" w:rsidR="003D4829" w:rsidRPr="003D4829" w:rsidRDefault="003D4829" w:rsidP="003D4829">
      <w:pPr>
        <w:pStyle w:val="Heading4"/>
        <w:rPr>
          <w:rFonts w:cs="Calibri"/>
        </w:rPr>
      </w:pPr>
      <w:bookmarkStart w:id="0" w:name="_Hlk90041485"/>
      <w:r w:rsidRPr="003D4829">
        <w:rPr>
          <w:rFonts w:cs="Calibri"/>
        </w:rPr>
        <w:t>Outer space is 62 miles above mean sea level.</w:t>
      </w:r>
    </w:p>
    <w:p w14:paraId="4067B8CA" w14:textId="77777777" w:rsidR="003D4829" w:rsidRPr="003D4829" w:rsidRDefault="003D4829" w:rsidP="003D4829">
      <w:r w:rsidRPr="003D4829">
        <w:rPr>
          <w:rStyle w:val="Style13ptBold"/>
        </w:rPr>
        <w:t>DoC 16</w:t>
      </w:r>
      <w:r w:rsidRPr="003D4829">
        <w:t xml:space="preserve"> [Department of Commerce; February 22, 2016; National Oceanic &amp; Atmospheric Administration, “Where is Space?”, </w:t>
      </w:r>
      <w:hyperlink r:id="rId11" w:history="1">
        <w:r w:rsidRPr="003D4829">
          <w:rPr>
            <w:rStyle w:val="Hyperlink"/>
          </w:rPr>
          <w:t>https://www.nesdis.noaa.gov/news/where-space</w:t>
        </w:r>
      </w:hyperlink>
      <w:r w:rsidRPr="003D4829">
        <w:t>] brett</w:t>
      </w:r>
    </w:p>
    <w:p w14:paraId="6628F3C6" w14:textId="77777777" w:rsidR="003D4829" w:rsidRPr="003D4829" w:rsidRDefault="003D4829" w:rsidP="003D4829">
      <w:pPr>
        <w:rPr>
          <w:sz w:val="16"/>
        </w:rPr>
      </w:pPr>
      <w:r w:rsidRPr="003D4829">
        <w:rPr>
          <w:sz w:val="16"/>
        </w:rPr>
        <w:lastRenderedPageBreak/>
        <w:t xml:space="preserve">But where is “space” exactly? This may seem like a simple question, but any answer beyond “up” may be more complicated than you think. Although </w:t>
      </w:r>
      <w:r w:rsidRPr="003D4829">
        <w:rPr>
          <w:rStyle w:val="StyleUnderline"/>
          <w:highlight w:val="green"/>
        </w:rPr>
        <w:t>most</w:t>
      </w:r>
      <w:r w:rsidRPr="003D4829">
        <w:rPr>
          <w:sz w:val="16"/>
        </w:rPr>
        <w:t xml:space="preserve"> people </w:t>
      </w:r>
      <w:r w:rsidRPr="003D4829">
        <w:rPr>
          <w:rStyle w:val="StyleUnderline"/>
        </w:rPr>
        <w:t>are</w:t>
      </w:r>
      <w:r w:rsidRPr="003D4829">
        <w:rPr>
          <w:sz w:val="16"/>
        </w:rPr>
        <w:t xml:space="preserve"> generally </w:t>
      </w:r>
      <w:r w:rsidRPr="003D4829">
        <w:rPr>
          <w:rStyle w:val="StyleUnderline"/>
        </w:rPr>
        <w:t xml:space="preserve">in </w:t>
      </w:r>
      <w:r w:rsidRPr="003D4829">
        <w:rPr>
          <w:rStyle w:val="Emphasis"/>
          <w:highlight w:val="green"/>
        </w:rPr>
        <w:t>agree</w:t>
      </w:r>
      <w:r w:rsidRPr="003D4829">
        <w:rPr>
          <w:rStyle w:val="StyleUnderline"/>
        </w:rPr>
        <w:t>ment</w:t>
      </w:r>
      <w:r w:rsidRPr="003D4829">
        <w:rPr>
          <w:sz w:val="16"/>
        </w:rPr>
        <w:t xml:space="preserve"> that </w:t>
      </w:r>
      <w:r w:rsidRPr="003D4829">
        <w:rPr>
          <w:rStyle w:val="Emphasis"/>
          <w:highlight w:val="green"/>
        </w:rPr>
        <w:t>space begins when Earth’s atmosphere ends</w:t>
      </w:r>
      <w:r w:rsidRPr="003D4829">
        <w:rPr>
          <w:sz w:val="16"/>
        </w:rPr>
        <w:t>— where exactly that is depends on who you ask.</w:t>
      </w:r>
    </w:p>
    <w:p w14:paraId="4C1CDD54" w14:textId="77777777" w:rsidR="003D4829" w:rsidRPr="003D4829" w:rsidRDefault="003D4829" w:rsidP="003D4829">
      <w:pPr>
        <w:rPr>
          <w:sz w:val="16"/>
          <w:szCs w:val="16"/>
        </w:rPr>
      </w:pPr>
      <w:r w:rsidRPr="003D4829">
        <w:rPr>
          <w:sz w:val="16"/>
          <w:szCs w:val="16"/>
        </w:rPr>
        <w:t xml:space="preserve">International law states that outer space shall be free for exploration and use by all, but there is no definitive law stating where national air space actually </w:t>
      </w:r>
      <w:proofErr w:type="gramStart"/>
      <w:r w:rsidRPr="003D4829">
        <w:rPr>
          <w:sz w:val="16"/>
          <w:szCs w:val="16"/>
        </w:rPr>
        <w:t>ends</w:t>
      </w:r>
      <w:proofErr w:type="gramEnd"/>
      <w:r w:rsidRPr="003D4829">
        <w:rPr>
          <w:sz w:val="16"/>
          <w:szCs w:val="16"/>
        </w:rPr>
        <w:t xml:space="preserve"> and outer space begins. This leaves the door open for a variety of interpretations.</w:t>
      </w:r>
    </w:p>
    <w:p w14:paraId="0A63B6A9" w14:textId="77777777" w:rsidR="003D4829" w:rsidRPr="003D4829" w:rsidRDefault="003D4829" w:rsidP="003D4829">
      <w:pPr>
        <w:rPr>
          <w:sz w:val="16"/>
        </w:rPr>
      </w:pPr>
      <w:r w:rsidRPr="003D4829">
        <w:rPr>
          <w:sz w:val="16"/>
        </w:rPr>
        <w:t xml:space="preserve">A common definition of space is known as </w:t>
      </w:r>
      <w:r w:rsidRPr="003D4829">
        <w:rPr>
          <w:rStyle w:val="Emphasis"/>
          <w:highlight w:val="green"/>
        </w:rPr>
        <w:t>the Kármán Line</w:t>
      </w:r>
      <w:r w:rsidRPr="003D4829">
        <w:rPr>
          <w:sz w:val="16"/>
        </w:rPr>
        <w:t xml:space="preserve">, </w:t>
      </w:r>
      <w:r w:rsidRPr="003D4829">
        <w:rPr>
          <w:rStyle w:val="StyleUnderline"/>
        </w:rPr>
        <w:t>an imaginary boundary 100 kilometers</w:t>
      </w:r>
      <w:r w:rsidRPr="003D4829">
        <w:rPr>
          <w:sz w:val="16"/>
        </w:rPr>
        <w:t xml:space="preserve"> (</w:t>
      </w:r>
      <w:r w:rsidRPr="003D4829">
        <w:rPr>
          <w:rStyle w:val="Emphasis"/>
          <w:highlight w:val="green"/>
        </w:rPr>
        <w:t>62 miles</w:t>
      </w:r>
      <w:r w:rsidRPr="003D4829">
        <w:rPr>
          <w:sz w:val="16"/>
        </w:rPr>
        <w:t xml:space="preserve">) </w:t>
      </w:r>
      <w:r w:rsidRPr="003D4829">
        <w:rPr>
          <w:rStyle w:val="StyleUnderline"/>
          <w:highlight w:val="green"/>
        </w:rPr>
        <w:t>above mean sea level</w:t>
      </w:r>
      <w:r w:rsidRPr="003D4829">
        <w:rPr>
          <w:sz w:val="16"/>
        </w:rPr>
        <w:t xml:space="preserve">. In theory, once this 100 km line is crossed, </w:t>
      </w:r>
      <w:r w:rsidRPr="003D4829">
        <w:rPr>
          <w:rStyle w:val="StyleUnderline"/>
        </w:rPr>
        <w:t xml:space="preserve">the </w:t>
      </w:r>
      <w:r w:rsidRPr="003D4829">
        <w:rPr>
          <w:rStyle w:val="Emphasis"/>
          <w:highlight w:val="green"/>
        </w:rPr>
        <w:t>atmosphere</w:t>
      </w:r>
      <w:r w:rsidRPr="003D4829">
        <w:rPr>
          <w:rStyle w:val="Emphasis"/>
        </w:rPr>
        <w:t xml:space="preserve"> becomes </w:t>
      </w:r>
      <w:r w:rsidRPr="003D4829">
        <w:rPr>
          <w:rStyle w:val="Emphasis"/>
          <w:highlight w:val="green"/>
        </w:rPr>
        <w:t>too thin</w:t>
      </w:r>
      <w:r w:rsidRPr="003D4829">
        <w:rPr>
          <w:rStyle w:val="StyleUnderline"/>
        </w:rPr>
        <w:t xml:space="preserve"> to provide enough lift </w:t>
      </w:r>
      <w:r w:rsidRPr="003D4829">
        <w:rPr>
          <w:rStyle w:val="StyleUnderline"/>
          <w:highlight w:val="green"/>
        </w:rPr>
        <w:t>for conventional aircraft</w:t>
      </w:r>
      <w:r w:rsidRPr="003D4829">
        <w:rPr>
          <w:rStyle w:val="StyleUnderline"/>
        </w:rPr>
        <w:t xml:space="preserve"> to maintain flight</w:t>
      </w:r>
      <w:r w:rsidRPr="003D4829">
        <w:rPr>
          <w:sz w:val="16"/>
        </w:rPr>
        <w:t xml:space="preserve">. At this altitude, </w:t>
      </w:r>
      <w:r w:rsidRPr="003D4829">
        <w:rPr>
          <w:rStyle w:val="StyleUnderline"/>
        </w:rPr>
        <w:t>a conventional plane would need to reach orbital velocity or risk falling back to Earth</w:t>
      </w:r>
      <w:r w:rsidRPr="003D4829">
        <w:rPr>
          <w:sz w:val="16"/>
        </w:rPr>
        <w:t>.</w:t>
      </w:r>
    </w:p>
    <w:p w14:paraId="2E632E63" w14:textId="77777777" w:rsidR="003D4829" w:rsidRPr="003D4829" w:rsidRDefault="003D4829" w:rsidP="003D4829">
      <w:pPr>
        <w:rPr>
          <w:sz w:val="16"/>
        </w:rPr>
      </w:pPr>
      <w:r w:rsidRPr="003D4829">
        <w:rPr>
          <w:rStyle w:val="StyleUnderline"/>
        </w:rPr>
        <w:t xml:space="preserve">The </w:t>
      </w:r>
      <w:r w:rsidRPr="003D4829">
        <w:rPr>
          <w:rStyle w:val="Emphasis"/>
        </w:rPr>
        <w:t>world governing body for aeronautic and astronautic records</w:t>
      </w:r>
      <w:r w:rsidRPr="003D4829">
        <w:rPr>
          <w:rStyle w:val="StyleUnderline"/>
        </w:rPr>
        <w:t>, the</w:t>
      </w:r>
      <w:r w:rsidRPr="003D4829">
        <w:rPr>
          <w:sz w:val="16"/>
        </w:rPr>
        <w:t xml:space="preserve"> Fédération Aéronautique Internationale (</w:t>
      </w:r>
      <w:r w:rsidRPr="003D4829">
        <w:rPr>
          <w:rStyle w:val="Emphasis"/>
        </w:rPr>
        <w:t>FAI</w:t>
      </w:r>
      <w:r w:rsidRPr="003D4829">
        <w:rPr>
          <w:sz w:val="16"/>
        </w:rPr>
        <w:t xml:space="preserve">), </w:t>
      </w:r>
      <w:r w:rsidRPr="003D4829">
        <w:rPr>
          <w:rStyle w:val="StyleUnderline"/>
        </w:rPr>
        <w:t xml:space="preserve">and </w:t>
      </w:r>
      <w:r w:rsidRPr="003D4829">
        <w:rPr>
          <w:rStyle w:val="StyleUnderline"/>
          <w:highlight w:val="green"/>
        </w:rPr>
        <w:t>many</w:t>
      </w:r>
      <w:r w:rsidRPr="003D4829">
        <w:rPr>
          <w:rStyle w:val="StyleUnderline"/>
        </w:rPr>
        <w:t xml:space="preserve"> other </w:t>
      </w:r>
      <w:r w:rsidRPr="003D4829">
        <w:rPr>
          <w:rStyle w:val="StyleUnderline"/>
          <w:highlight w:val="green"/>
        </w:rPr>
        <w:t xml:space="preserve">organizations use the </w:t>
      </w:r>
      <w:r w:rsidRPr="003D4829">
        <w:rPr>
          <w:rStyle w:val="Emphasis"/>
          <w:highlight w:val="green"/>
        </w:rPr>
        <w:t>Kármán Line</w:t>
      </w:r>
      <w:r w:rsidRPr="003D4829">
        <w:rPr>
          <w:rStyle w:val="StyleUnderline"/>
        </w:rPr>
        <w:t xml:space="preserve"> </w:t>
      </w:r>
      <w:r w:rsidRPr="003D4829">
        <w:rPr>
          <w:sz w:val="16"/>
        </w:rPr>
        <w:t>as a way of determining when space flight has been achieved.</w:t>
      </w:r>
    </w:p>
    <w:bookmarkEnd w:id="0"/>
    <w:p w14:paraId="2DF76043" w14:textId="77777777" w:rsidR="003D4829" w:rsidRPr="003D4829" w:rsidRDefault="003D4829" w:rsidP="003D4829"/>
    <w:p w14:paraId="0634AB15" w14:textId="21FFFC06" w:rsidR="003D4829" w:rsidRPr="003D4829" w:rsidRDefault="003D4829" w:rsidP="003D4829">
      <w:pPr>
        <w:pStyle w:val="Heading4"/>
        <w:rPr>
          <w:rFonts w:cs="Calibri"/>
        </w:rPr>
      </w:pPr>
      <w:r w:rsidRPr="003D4829">
        <w:rPr>
          <w:rFonts w:cs="Calibri"/>
        </w:rPr>
        <w:t xml:space="preserve">Violation: </w:t>
      </w:r>
      <w:r w:rsidRPr="003D4829">
        <w:rPr>
          <w:rFonts w:cs="Calibri"/>
        </w:rPr>
        <w:t>they don’t defend the res</w:t>
      </w:r>
    </w:p>
    <w:p w14:paraId="2D93F5B5" w14:textId="77777777" w:rsidR="003D4829" w:rsidRPr="003D4829" w:rsidRDefault="003D4829" w:rsidP="003D4829"/>
    <w:p w14:paraId="2045F99F" w14:textId="77777777" w:rsidR="003D4829" w:rsidRPr="003D4829" w:rsidRDefault="003D4829" w:rsidP="003D4829">
      <w:pPr>
        <w:pStyle w:val="Analytics"/>
        <w:rPr>
          <w:rFonts w:cs="Calibri"/>
        </w:rPr>
      </w:pPr>
      <w:r w:rsidRPr="003D4829">
        <w:rPr>
          <w:rFonts w:cs="Calibri"/>
        </w:rPr>
        <w:t xml:space="preserve">That’s crucial to ensure </w:t>
      </w:r>
      <w:r w:rsidRPr="003D4829">
        <w:rPr>
          <w:rFonts w:cs="Calibri"/>
          <w:u w:val="single"/>
        </w:rPr>
        <w:t>contestability</w:t>
      </w:r>
      <w:r w:rsidRPr="003D4829">
        <w:rPr>
          <w:rFonts w:cs="Calibri"/>
        </w:rPr>
        <w:t xml:space="preserve">---alternative interpretations of the resolution’s wording crush </w:t>
      </w:r>
      <w:r w:rsidRPr="003D4829">
        <w:rPr>
          <w:rFonts w:cs="Calibri"/>
          <w:u w:val="single"/>
        </w:rPr>
        <w:t>limits</w:t>
      </w:r>
      <w:r w:rsidRPr="003D4829">
        <w:rPr>
          <w:rFonts w:cs="Calibri"/>
        </w:rPr>
        <w:t xml:space="preserve"> by deviating from the resolutional </w:t>
      </w:r>
      <w:r w:rsidRPr="003D4829">
        <w:rPr>
          <w:rFonts w:cs="Calibri"/>
          <w:u w:val="single"/>
        </w:rPr>
        <w:t>mechanism</w:t>
      </w:r>
      <w:r w:rsidRPr="003D4829">
        <w:rPr>
          <w:rFonts w:cs="Calibri"/>
        </w:rPr>
        <w:t xml:space="preserve">, make affirmative content </w:t>
      </w:r>
      <w:r w:rsidRPr="003D4829">
        <w:rPr>
          <w:rFonts w:cs="Calibri"/>
          <w:u w:val="single"/>
        </w:rPr>
        <w:t>unpredictable</w:t>
      </w:r>
      <w:r w:rsidRPr="003D4829">
        <w:rPr>
          <w:rFonts w:cs="Calibri"/>
        </w:rPr>
        <w:t xml:space="preserve">, AND selectively erase negative </w:t>
      </w:r>
      <w:r w:rsidRPr="003D4829">
        <w:rPr>
          <w:rFonts w:cs="Calibri"/>
          <w:u w:val="single"/>
        </w:rPr>
        <w:t>ground</w:t>
      </w:r>
      <w:r w:rsidRPr="003D4829">
        <w:rPr>
          <w:rFonts w:cs="Calibri"/>
        </w:rPr>
        <w:t xml:space="preserve"> by reclarifying their advocacy. At best, they’re extra topical, as they defend offense outside of the bounds of our definitions, which lets them infinitely tack on non topical pieces of offense to the AFF dooming neg research.</w:t>
      </w:r>
    </w:p>
    <w:p w14:paraId="37860C93" w14:textId="77777777" w:rsidR="003D4829" w:rsidRPr="003D4829" w:rsidRDefault="003D4829" w:rsidP="003D4829">
      <w:pPr>
        <w:pStyle w:val="Analytics"/>
        <w:rPr>
          <w:rFonts w:cs="Calibri"/>
        </w:rPr>
      </w:pPr>
      <w:r w:rsidRPr="003D4829">
        <w:rPr>
          <w:rFonts w:cs="Calibri"/>
        </w:rPr>
        <w:t>Two impacts:</w:t>
      </w:r>
    </w:p>
    <w:p w14:paraId="2C9D25A4" w14:textId="77777777" w:rsidR="003D4829" w:rsidRPr="003D4829" w:rsidRDefault="003D4829" w:rsidP="003D4829">
      <w:pPr>
        <w:pStyle w:val="Heading4"/>
        <w:rPr>
          <w:rFonts w:cs="Calibri"/>
        </w:rPr>
      </w:pPr>
      <w:r w:rsidRPr="003D4829">
        <w:rPr>
          <w:rFonts w:cs="Calibri"/>
        </w:rPr>
        <w:t xml:space="preserve">1. </w:t>
      </w:r>
      <w:r w:rsidRPr="003D4829">
        <w:rPr>
          <w:rFonts w:cs="Calibri"/>
          <w:u w:val="single"/>
        </w:rPr>
        <w:t>Fairness</w:t>
      </w:r>
      <w:r w:rsidRPr="003D4829">
        <w:rPr>
          <w:rFonts w:cs="Calibri"/>
        </w:rPr>
        <w:t xml:space="preserve">---debate is a </w:t>
      </w:r>
      <w:r w:rsidRPr="003D4829">
        <w:rPr>
          <w:rFonts w:cs="Calibri"/>
          <w:u w:val="single"/>
        </w:rPr>
        <w:t>voluntary</w:t>
      </w:r>
      <w:r w:rsidRPr="003D4829">
        <w:rPr>
          <w:rFonts w:cs="Calibri"/>
        </w:rPr>
        <w:t xml:space="preserve"> activity that requires </w:t>
      </w:r>
      <w:r w:rsidRPr="003D4829">
        <w:rPr>
          <w:rFonts w:cs="Calibri"/>
          <w:u w:val="single"/>
        </w:rPr>
        <w:t>fair participation</w:t>
      </w:r>
      <w:r w:rsidRPr="003D4829">
        <w:rPr>
          <w:rFonts w:cs="Calibri"/>
        </w:rPr>
        <w:t xml:space="preserve"> to actualize any of its benefits. </w:t>
      </w:r>
    </w:p>
    <w:p w14:paraId="23B9CDEF" w14:textId="77777777" w:rsidR="003D4829" w:rsidRPr="003D4829" w:rsidRDefault="003D4829" w:rsidP="003D4829">
      <w:r w:rsidRPr="003D4829">
        <w:rPr>
          <w:b/>
          <w:bCs/>
          <w:sz w:val="26"/>
          <w:szCs w:val="26"/>
        </w:rPr>
        <w:t xml:space="preserve">Dascal and Knoll </w:t>
      </w:r>
      <w:r w:rsidRPr="003D4829">
        <w:rPr>
          <w:rStyle w:val="Style13ptBold"/>
        </w:rPr>
        <w:t>’</w:t>
      </w:r>
      <w:r w:rsidRPr="003D4829">
        <w:rPr>
          <w:b/>
          <w:bCs/>
          <w:sz w:val="26"/>
          <w:szCs w:val="26"/>
        </w:rPr>
        <w:t>11</w:t>
      </w:r>
      <w:r w:rsidRPr="003D4829">
        <w:t xml:space="preserve"> [Marcelo and Amnon; May 18th; former Professor of Philosophy at Tel Aviv University, B.A. in Philosophy from the University of Sao Paulo; former Professor of Philosophy at Tel Aviv University; Argumentation: Cognition and Community, "'Cognitive systemic dichotomization' in public argumentation and controversies," p. 20-25]</w:t>
      </w:r>
    </w:p>
    <w:p w14:paraId="2A1E1CFF" w14:textId="77777777" w:rsidR="003D4829" w:rsidRPr="003D4829" w:rsidRDefault="003D4829" w:rsidP="003D4829">
      <w:pPr>
        <w:rPr>
          <w:sz w:val="16"/>
        </w:rPr>
      </w:pPr>
      <w:r w:rsidRPr="003D4829">
        <w:rPr>
          <w:sz w:val="16"/>
        </w:rPr>
        <w:t xml:space="preserve">He opposes positions whose ‘exclusionist’ outlook rejects the normative approach to the political sphere on the grounds that “normative statements can never be subjected to a reasonable discussion” (ibid.: 2), because—he argues—the discussion of politics “is an area of vital interest to all of us and should clearly not be excluded from argumentative reasonableness” (ibid.: 3)—a view with which we are prone to agree. Nevertheless, he admits that </w:t>
      </w:r>
      <w:r w:rsidRPr="003D4829">
        <w:rPr>
          <w:rStyle w:val="TitleChar"/>
          <w:highlight w:val="green"/>
        </w:rPr>
        <w:t xml:space="preserve">in the </w:t>
      </w:r>
      <w:r w:rsidRPr="003D4829">
        <w:rPr>
          <w:rStyle w:val="Emphasis"/>
          <w:highlight w:val="green"/>
        </w:rPr>
        <w:t>present</w:t>
      </w:r>
      <w:r w:rsidRPr="003D4829">
        <w:rPr>
          <w:sz w:val="16"/>
        </w:rPr>
        <w:t xml:space="preserve"> situation </w:t>
      </w:r>
      <w:r w:rsidRPr="003D4829">
        <w:rPr>
          <w:rStyle w:val="TitleChar"/>
        </w:rPr>
        <w:t>critical discussion is far from being</w:t>
      </w:r>
      <w:r w:rsidRPr="003D4829">
        <w:rPr>
          <w:rStyle w:val="TitleChar"/>
          <w:sz w:val="16"/>
        </w:rPr>
        <w:t xml:space="preserve"> systematically</w:t>
      </w:r>
      <w:r w:rsidRPr="003D4829">
        <w:rPr>
          <w:sz w:val="16"/>
        </w:rPr>
        <w:t xml:space="preserve"> and </w:t>
      </w:r>
      <w:r w:rsidRPr="003D4829">
        <w:rPr>
          <w:rStyle w:val="TitleChar"/>
        </w:rPr>
        <w:t>successfully applied</w:t>
      </w:r>
      <w:r w:rsidRPr="003D4829">
        <w:rPr>
          <w:sz w:val="16"/>
        </w:rPr>
        <w:t xml:space="preserve"> to that vital area: “In representative democracies, however, the out-comes of the political process tend to be predominantly the product of negotiations be-tween political leaders rather than the result of a universal and mutual process of deliberative disputation” (ibid.). Political </w:t>
      </w:r>
      <w:r w:rsidRPr="003D4829">
        <w:rPr>
          <w:rStyle w:val="Emphasis"/>
          <w:highlight w:val="green"/>
        </w:rPr>
        <w:t>debates</w:t>
      </w:r>
      <w:r w:rsidRPr="003D4829">
        <w:rPr>
          <w:sz w:val="16"/>
        </w:rPr>
        <w:t xml:space="preserve">, therefore, </w:t>
      </w:r>
      <w:r w:rsidRPr="003D4829">
        <w:rPr>
          <w:rStyle w:val="TitleChar"/>
          <w:highlight w:val="green"/>
        </w:rPr>
        <w:t>are</w:t>
      </w:r>
      <w:r w:rsidRPr="003D4829">
        <w:rPr>
          <w:sz w:val="16"/>
        </w:rPr>
        <w:t xml:space="preserve"> ‘quasi-discussions’, i.e., “</w:t>
      </w:r>
      <w:r w:rsidRPr="003D4829">
        <w:rPr>
          <w:rStyle w:val="Emphasis"/>
          <w:highlight w:val="green"/>
        </w:rPr>
        <w:t>monologues calculated</w:t>
      </w:r>
      <w:r w:rsidRPr="003D4829">
        <w:rPr>
          <w:rStyle w:val="TitleChar"/>
          <w:highlight w:val="green"/>
        </w:rPr>
        <w:t xml:space="preserve"> only to </w:t>
      </w:r>
      <w:r w:rsidRPr="003D4829">
        <w:rPr>
          <w:rStyle w:val="Emphasis"/>
          <w:highlight w:val="green"/>
        </w:rPr>
        <w:t>win</w:t>
      </w:r>
      <w:r w:rsidRPr="003D4829">
        <w:rPr>
          <w:rStyle w:val="TitleChar"/>
        </w:rPr>
        <w:t xml:space="preserve"> the </w:t>
      </w:r>
      <w:r w:rsidRPr="003D4829">
        <w:rPr>
          <w:rStyle w:val="Emphasis"/>
        </w:rPr>
        <w:t xml:space="preserve">audience’s </w:t>
      </w:r>
      <w:r w:rsidRPr="003D4829">
        <w:rPr>
          <w:rStyle w:val="Emphasis"/>
          <w:highlight w:val="green"/>
        </w:rPr>
        <w:t>consent</w:t>
      </w:r>
      <w:r w:rsidRPr="003D4829">
        <w:rPr>
          <w:rStyle w:val="TitleChar"/>
          <w:highlight w:val="green"/>
        </w:rPr>
        <w:t xml:space="preserve"> to one’s </w:t>
      </w:r>
      <w:r w:rsidRPr="003D4829">
        <w:rPr>
          <w:rStyle w:val="Emphasis"/>
        </w:rPr>
        <w:t xml:space="preserve">own </w:t>
      </w:r>
      <w:r w:rsidRPr="003D4829">
        <w:rPr>
          <w:rStyle w:val="Emphasis"/>
          <w:highlight w:val="green"/>
        </w:rPr>
        <w:t>views</w:t>
      </w:r>
      <w:r w:rsidRPr="003D4829">
        <w:rPr>
          <w:rStyle w:val="TitleChar"/>
          <w:highlight w:val="green"/>
        </w:rPr>
        <w:t>”, rather than ‘</w:t>
      </w:r>
      <w:r w:rsidRPr="003D4829">
        <w:rPr>
          <w:rStyle w:val="Emphasis"/>
          <w:highlight w:val="green"/>
        </w:rPr>
        <w:t>genuine</w:t>
      </w:r>
      <w:r w:rsidRPr="003D4829">
        <w:rPr>
          <w:rStyle w:val="TitleChar"/>
        </w:rPr>
        <w:t xml:space="preserve"> discussions’</w:t>
      </w:r>
      <w:r w:rsidRPr="003D4829">
        <w:rPr>
          <w:sz w:val="16"/>
        </w:rPr>
        <w:t xml:space="preserve">, i.e., serious attempts to have an </w:t>
      </w:r>
      <w:r w:rsidRPr="003D4829">
        <w:rPr>
          <w:rStyle w:val="Emphasis"/>
        </w:rPr>
        <w:t xml:space="preserve">intellectual </w:t>
      </w:r>
      <w:r w:rsidRPr="003D4829">
        <w:rPr>
          <w:rStyle w:val="Emphasis"/>
          <w:highlight w:val="green"/>
        </w:rPr>
        <w:t>exchange</w:t>
      </w:r>
      <w:r w:rsidRPr="003D4829">
        <w:rPr>
          <w:sz w:val="16"/>
        </w:rPr>
        <w:t xml:space="preserve">, which is typical of critical discussions (ibid.). In order to overcome this situation, “democracy should always have promoted such a critical discussion of standpoints as a central aim. Only if this is the case can </w:t>
      </w:r>
      <w:proofErr w:type="gramStart"/>
      <w:r w:rsidRPr="003D4829">
        <w:rPr>
          <w:sz w:val="16"/>
        </w:rPr>
        <w:t>stimulating</w:t>
      </w:r>
      <w:proofErr w:type="gramEnd"/>
      <w:r w:rsidRPr="003D4829">
        <w:rPr>
          <w:sz w:val="16"/>
        </w:rPr>
        <w:t xml:space="preserve"> participation in political discourse enhance the </w:t>
      </w:r>
      <w:r w:rsidRPr="003D4829">
        <w:rPr>
          <w:sz w:val="16"/>
        </w:rPr>
        <w:lastRenderedPageBreak/>
        <w:t xml:space="preserve">quality of democracy" (ibid.). </w:t>
      </w:r>
      <w:r w:rsidRPr="003D4829">
        <w:rPr>
          <w:rStyle w:val="TitleChar"/>
          <w:highlight w:val="green"/>
        </w:rPr>
        <w:t>This can be achieved</w:t>
      </w:r>
      <w:r w:rsidRPr="003D4829">
        <w:rPr>
          <w:sz w:val="16"/>
        </w:rPr>
        <w:t xml:space="preserve">, however, </w:t>
      </w:r>
      <w:r w:rsidRPr="003D4829">
        <w:rPr>
          <w:rStyle w:val="Emphasis"/>
          <w:highlight w:val="green"/>
        </w:rPr>
        <w:t>only</w:t>
      </w:r>
      <w:r w:rsidRPr="003D4829">
        <w:rPr>
          <w:rStyle w:val="TitleChar"/>
          <w:highlight w:val="green"/>
        </w:rPr>
        <w:t xml:space="preserve"> by following</w:t>
      </w:r>
      <w:r w:rsidRPr="003D4829">
        <w:rPr>
          <w:rStyle w:val="TitleChar"/>
        </w:rPr>
        <w:t xml:space="preserve"> “the dialectical </w:t>
      </w:r>
      <w:r w:rsidRPr="003D4829">
        <w:rPr>
          <w:rStyle w:val="Emphasis"/>
          <w:highlight w:val="green"/>
        </w:rPr>
        <w:t>rules for argument</w:t>
      </w:r>
      <w:r w:rsidRPr="003D4829">
        <w:rPr>
          <w:rStyle w:val="Emphasis"/>
        </w:rPr>
        <w:t>ative discourse</w:t>
      </w:r>
      <w:r w:rsidRPr="003D4829">
        <w:rPr>
          <w:sz w:val="16"/>
        </w:rPr>
        <w:t xml:space="preserve"> that make up a code of conduct for political discourse [and] are therefore of crucial importance to giving substance to the ideal of participatory democracy” (ibid.: 4); thereby fully acknowledging that “education in processing argumentation in a critical discussion is indispensable for a democratic society (van Eemeren 1995: 145-146). </w:t>
      </w:r>
    </w:p>
    <w:p w14:paraId="604B2DF0" w14:textId="77777777" w:rsidR="003D4829" w:rsidRPr="003D4829" w:rsidRDefault="003D4829" w:rsidP="003D4829">
      <w:pPr>
        <w:rPr>
          <w:sz w:val="16"/>
          <w:szCs w:val="16"/>
        </w:rPr>
      </w:pPr>
      <w:r w:rsidRPr="003D4829">
        <w:rPr>
          <w:sz w:val="16"/>
          <w:szCs w:val="16"/>
        </w:rPr>
        <w:t>The reasons provided for the failure of the adoption of the critical discussion model in reality ranges from a general allusion to human nature (“in real-life contexts, it has to be taken into account that human interaction is not always automatically 'naturally' and fully oriented toward the ideal of dialectical reasonableness "; van Eemeren 2010: 4) to specific political sphere argumentation handicaps (unwillingness of people “to subject their thinking to critical scrutiny”; “vested interest in particular outcome”; “inequality in power and resources; “different levels of critical skills”; and “a practical demand for an immediate settlement”; van Eemeren 2010: 4). Although these causes may have some explanatory value in some cases, in our opinion their modus operandi is not accounted for and, what is more important, they do not cover the full spectrum of challenges that the successful use of critical discussion in the public and political spheres must face, as we have seen (cf. sections 2 and 3).</w:t>
      </w:r>
    </w:p>
    <w:p w14:paraId="3F2E3F15" w14:textId="77777777" w:rsidR="003D4829" w:rsidRPr="003D4829" w:rsidRDefault="003D4829" w:rsidP="003D4829">
      <w:pPr>
        <w:rPr>
          <w:sz w:val="16"/>
          <w:szCs w:val="16"/>
        </w:rPr>
      </w:pPr>
      <w:r w:rsidRPr="003D4829">
        <w:rPr>
          <w:sz w:val="16"/>
          <w:szCs w:val="16"/>
        </w:rPr>
        <w:t xml:space="preserve">No wonder that van Eemeren himself raises the question “whether maintaining the dialectical ideal of critical discussion in political and other real-life contexts is not utopian” (ibid.), to which he replies by admitting that "[t]he ideal of a critical discussion is by definition not a description of any kind of reality but sets a theoretical standard that can be used for heuristic, analytic and evaluative purpose” (ibid.). This ideal seems to be so inspiring that it remains valid as a pure theoretical ideal, “even if the argumentative discourse falls short of the dialectical ideal” (ibid.). </w:t>
      </w:r>
    </w:p>
    <w:p w14:paraId="6C36DBDF" w14:textId="77777777" w:rsidR="003D4829" w:rsidRPr="003D4829" w:rsidRDefault="003D4829" w:rsidP="003D4829">
      <w:pPr>
        <w:rPr>
          <w:sz w:val="16"/>
        </w:rPr>
      </w:pPr>
      <w:r w:rsidRPr="003D4829">
        <w:rPr>
          <w:sz w:val="16"/>
        </w:rPr>
        <w:t xml:space="preserve">In the light of the substantial gap between the normative ideal and the actual practices of public and political argumentation that PD’s description and explanation provides, a number of doubts arise: </w:t>
      </w:r>
      <w:r w:rsidRPr="003D4829">
        <w:rPr>
          <w:rStyle w:val="TitleChar"/>
          <w:highlight w:val="green"/>
        </w:rPr>
        <w:t xml:space="preserve">Are there </w:t>
      </w:r>
      <w:r w:rsidRPr="003D4829">
        <w:rPr>
          <w:rStyle w:val="Emphasis"/>
          <w:highlight w:val="green"/>
        </w:rPr>
        <w:t>structural</w:t>
      </w:r>
      <w:r w:rsidRPr="003D4829">
        <w:rPr>
          <w:rStyle w:val="TitleChar"/>
        </w:rPr>
        <w:t>,</w:t>
      </w:r>
      <w:r w:rsidRPr="003D4829">
        <w:rPr>
          <w:sz w:val="16"/>
        </w:rPr>
        <w:t xml:space="preserve"> rather than merely contingent </w:t>
      </w:r>
      <w:r w:rsidRPr="003D4829">
        <w:rPr>
          <w:rStyle w:val="TitleChar"/>
          <w:highlight w:val="green"/>
        </w:rPr>
        <w:t xml:space="preserve">obstacles in idealized </w:t>
      </w:r>
      <w:r w:rsidRPr="003D4829">
        <w:rPr>
          <w:rStyle w:val="Emphasis"/>
        </w:rPr>
        <w:t xml:space="preserve">critical </w:t>
      </w:r>
      <w:r w:rsidRPr="003D4829">
        <w:rPr>
          <w:rStyle w:val="Emphasis"/>
          <w:highlight w:val="green"/>
        </w:rPr>
        <w:t>discussion</w:t>
      </w:r>
      <w:r w:rsidRPr="003D4829">
        <w:rPr>
          <w:rStyle w:val="TitleChar"/>
          <w:highlight w:val="green"/>
        </w:rPr>
        <w:t xml:space="preserve"> that prevents</w:t>
      </w:r>
      <w:r w:rsidRPr="003D4829">
        <w:rPr>
          <w:rStyle w:val="TitleChar"/>
        </w:rPr>
        <w:t xml:space="preserve"> even </w:t>
      </w:r>
      <w:r w:rsidRPr="003D4829">
        <w:rPr>
          <w:rStyle w:val="TitleChar"/>
          <w:highlight w:val="green"/>
        </w:rPr>
        <w:t xml:space="preserve">its </w:t>
      </w:r>
      <w:r w:rsidRPr="003D4829">
        <w:rPr>
          <w:rStyle w:val="Emphasis"/>
          <w:highlight w:val="green"/>
        </w:rPr>
        <w:t>approximate use</w:t>
      </w:r>
      <w:r w:rsidRPr="003D4829">
        <w:rPr>
          <w:sz w:val="16"/>
        </w:rPr>
        <w:t xml:space="preserve"> in the public sphere</w:t>
      </w:r>
      <w:r w:rsidRPr="003D4829">
        <w:rPr>
          <w:rStyle w:val="Emphasis"/>
          <w:highlight w:val="green"/>
        </w:rPr>
        <w:t>?</w:t>
      </w:r>
      <w:r w:rsidRPr="003D4829">
        <w:rPr>
          <w:sz w:val="16"/>
        </w:rPr>
        <w:t xml:space="preserve"> Can a theory that claims to be a praxis based normative system fulfill its promise if it sets up a threshold that no one who tries to apply it to the public sphere can reach? Doesn’t the very fact that argumentation is excessively idealized in the model PD proposes cause the gap by distancing people concerned by public issues from argumentation at all? All </w:t>
      </w:r>
      <w:r w:rsidRPr="003D4829">
        <w:rPr>
          <w:rStyle w:val="TitleChar"/>
          <w:highlight w:val="green"/>
        </w:rPr>
        <w:t>these doubts</w:t>
      </w:r>
      <w:r w:rsidRPr="003D4829">
        <w:rPr>
          <w:sz w:val="16"/>
        </w:rPr>
        <w:t xml:space="preserve"> suggest that a powerful structural phenomenon like the existence of CSDs in the public sphere is perhaps overlooked by PD and </w:t>
      </w:r>
      <w:r w:rsidRPr="003D4829">
        <w:rPr>
          <w:rStyle w:val="Emphasis"/>
          <w:highlight w:val="green"/>
        </w:rPr>
        <w:t>require</w:t>
      </w:r>
      <w:r w:rsidRPr="003D4829">
        <w:rPr>
          <w:sz w:val="16"/>
        </w:rPr>
        <w:t xml:space="preserve">s, for its overcoming, a radically different approach. </w:t>
      </w:r>
    </w:p>
    <w:p w14:paraId="0F9DF2A6" w14:textId="77777777" w:rsidR="003D4829" w:rsidRPr="003D4829" w:rsidRDefault="003D4829" w:rsidP="003D4829">
      <w:pPr>
        <w:rPr>
          <w:sz w:val="16"/>
          <w:szCs w:val="16"/>
        </w:rPr>
      </w:pPr>
      <w:r w:rsidRPr="003D4829">
        <w:rPr>
          <w:sz w:val="16"/>
          <w:szCs w:val="16"/>
        </w:rPr>
        <w:t xml:space="preserve">4.2 Discrepancies between the PD approach and reasonable argumentation in the public sphere </w:t>
      </w:r>
    </w:p>
    <w:p w14:paraId="39728EDD" w14:textId="77777777" w:rsidR="003D4829" w:rsidRPr="003D4829" w:rsidRDefault="003D4829" w:rsidP="003D4829">
      <w:pPr>
        <w:rPr>
          <w:sz w:val="16"/>
        </w:rPr>
      </w:pPr>
      <w:r w:rsidRPr="003D4829">
        <w:rPr>
          <w:sz w:val="16"/>
        </w:rPr>
        <w:t xml:space="preserve">The discrepancies in question have to do with basic </w:t>
      </w:r>
      <w:r w:rsidRPr="003D4829">
        <w:rPr>
          <w:rStyle w:val="Emphasis"/>
          <w:highlight w:val="green"/>
        </w:rPr>
        <w:t>parameters</w:t>
      </w:r>
      <w:r w:rsidRPr="003D4829">
        <w:rPr>
          <w:sz w:val="16"/>
        </w:rPr>
        <w:t xml:space="preserve"> relevant to every argumentative process, namely</w:t>
      </w:r>
      <w:r w:rsidRPr="003D4829">
        <w:rPr>
          <w:rStyle w:val="TitleChar"/>
          <w:highlight w:val="green"/>
        </w:rPr>
        <w:t>:</w:t>
      </w:r>
    </w:p>
    <w:p w14:paraId="7ADF95D7" w14:textId="77777777" w:rsidR="003D4829" w:rsidRPr="003D4829" w:rsidRDefault="003D4829" w:rsidP="003D4829">
      <w:pPr>
        <w:rPr>
          <w:sz w:val="16"/>
          <w:szCs w:val="16"/>
        </w:rPr>
      </w:pPr>
      <w:r w:rsidRPr="003D4829">
        <w:rPr>
          <w:sz w:val="16"/>
          <w:szCs w:val="16"/>
        </w:rPr>
        <w:t xml:space="preserve">(A) The discussants’ goals and targets: what do they expect to achieve through the argumentation process and what is it capable of providing. </w:t>
      </w:r>
    </w:p>
    <w:p w14:paraId="6E8445F9" w14:textId="77777777" w:rsidR="003D4829" w:rsidRPr="003D4829" w:rsidRDefault="003D4829" w:rsidP="003D4829">
      <w:pPr>
        <w:rPr>
          <w:sz w:val="16"/>
        </w:rPr>
      </w:pPr>
      <w:r w:rsidRPr="003D4829">
        <w:rPr>
          <w:sz w:val="16"/>
        </w:rPr>
        <w:t xml:space="preserve">(B) </w:t>
      </w:r>
      <w:r w:rsidRPr="003D4829">
        <w:rPr>
          <w:rStyle w:val="TitleChar"/>
        </w:rPr>
        <w:t xml:space="preserve">The </w:t>
      </w:r>
      <w:r w:rsidRPr="003D4829">
        <w:rPr>
          <w:rStyle w:val="Emphasis"/>
          <w:highlight w:val="green"/>
        </w:rPr>
        <w:t>preconditions</w:t>
      </w:r>
      <w:r w:rsidRPr="003D4829">
        <w:rPr>
          <w:rStyle w:val="TitleChar"/>
          <w:highlight w:val="green"/>
        </w:rPr>
        <w:t xml:space="preserve"> for initiating</w:t>
      </w:r>
      <w:r w:rsidRPr="003D4829">
        <w:rPr>
          <w:sz w:val="16"/>
        </w:rPr>
        <w:t xml:space="preserve"> a </w:t>
      </w:r>
      <w:r w:rsidRPr="003D4829">
        <w:rPr>
          <w:rStyle w:val="Emphasis"/>
        </w:rPr>
        <w:t xml:space="preserve">critical </w:t>
      </w:r>
      <w:r w:rsidRPr="003D4829">
        <w:rPr>
          <w:rStyle w:val="Emphasis"/>
          <w:highlight w:val="green"/>
        </w:rPr>
        <w:t>discussion</w:t>
      </w:r>
      <w:r w:rsidRPr="003D4829">
        <w:rPr>
          <w:rStyle w:val="TitleChar"/>
          <w:sz w:val="16"/>
        </w:rPr>
        <w:t>:</w:t>
      </w:r>
      <w:r w:rsidRPr="003D4829">
        <w:rPr>
          <w:sz w:val="16"/>
        </w:rPr>
        <w:t xml:space="preserve"> what are the discussants presumed to know and accept of these preconditions. </w:t>
      </w:r>
    </w:p>
    <w:p w14:paraId="637D5ECF" w14:textId="77777777" w:rsidR="003D4829" w:rsidRPr="003D4829" w:rsidRDefault="003D4829" w:rsidP="003D4829">
      <w:pPr>
        <w:rPr>
          <w:sz w:val="16"/>
        </w:rPr>
      </w:pPr>
      <w:r w:rsidRPr="003D4829">
        <w:rPr>
          <w:sz w:val="16"/>
        </w:rPr>
        <w:t xml:space="preserve">(C) </w:t>
      </w:r>
      <w:r w:rsidRPr="003D4829">
        <w:rPr>
          <w:rStyle w:val="TitleChar"/>
        </w:rPr>
        <w:t xml:space="preserve">The </w:t>
      </w:r>
      <w:r w:rsidRPr="003D4829">
        <w:rPr>
          <w:rStyle w:val="Emphasis"/>
          <w:highlight w:val="green"/>
        </w:rPr>
        <w:t>argumentative process</w:t>
      </w:r>
      <w:r w:rsidRPr="003D4829">
        <w:rPr>
          <w:sz w:val="16"/>
        </w:rPr>
        <w:t xml:space="preserve"> that is supposed to lead to the achievement of the discussants’ goals. </w:t>
      </w:r>
    </w:p>
    <w:p w14:paraId="5BAB270E" w14:textId="77777777" w:rsidR="003D4829" w:rsidRPr="003D4829" w:rsidRDefault="003D4829" w:rsidP="003D4829">
      <w:pPr>
        <w:rPr>
          <w:sz w:val="16"/>
        </w:rPr>
      </w:pPr>
      <w:r w:rsidRPr="003D4829">
        <w:rPr>
          <w:sz w:val="16"/>
        </w:rPr>
        <w:t xml:space="preserve">(D) The influence of </w:t>
      </w:r>
      <w:r w:rsidRPr="003D4829">
        <w:rPr>
          <w:rStyle w:val="Emphasis"/>
          <w:highlight w:val="green"/>
        </w:rPr>
        <w:t>context and agents</w:t>
      </w:r>
      <w:r w:rsidRPr="003D4829">
        <w:rPr>
          <w:sz w:val="16"/>
        </w:rPr>
        <w:t xml:space="preserve"> on the argumentative process. </w:t>
      </w:r>
    </w:p>
    <w:p w14:paraId="50062797" w14:textId="77777777" w:rsidR="003D4829" w:rsidRPr="003D4829" w:rsidRDefault="003D4829" w:rsidP="003D4829">
      <w:pPr>
        <w:rPr>
          <w:sz w:val="16"/>
          <w:szCs w:val="16"/>
        </w:rPr>
      </w:pPr>
      <w:r w:rsidRPr="003D4829">
        <w:rPr>
          <w:sz w:val="16"/>
          <w:szCs w:val="16"/>
        </w:rPr>
        <w:t xml:space="preserve">4.2.1 Goals </w:t>
      </w:r>
    </w:p>
    <w:p w14:paraId="1729AE17" w14:textId="77777777" w:rsidR="003D4829" w:rsidRPr="003D4829" w:rsidRDefault="003D4829" w:rsidP="003D4829">
      <w:pPr>
        <w:rPr>
          <w:sz w:val="16"/>
        </w:rPr>
      </w:pPr>
      <w:r w:rsidRPr="003D4829">
        <w:rPr>
          <w:sz w:val="16"/>
        </w:rPr>
        <w:t xml:space="preserve">Assuming that </w:t>
      </w:r>
      <w:r w:rsidRPr="003D4829">
        <w:rPr>
          <w:rStyle w:val="TitleChar"/>
          <w:highlight w:val="green"/>
        </w:rPr>
        <w:t>argumentation is</w:t>
      </w:r>
      <w:r w:rsidRPr="003D4829">
        <w:rPr>
          <w:rStyle w:val="TitleChar"/>
        </w:rPr>
        <w:t xml:space="preserve"> a </w:t>
      </w:r>
      <w:r w:rsidRPr="003D4829">
        <w:rPr>
          <w:rStyle w:val="Emphasis"/>
          <w:highlight w:val="green"/>
        </w:rPr>
        <w:t>voluntary</w:t>
      </w:r>
      <w:r w:rsidRPr="003D4829">
        <w:rPr>
          <w:rStyle w:val="Emphasis"/>
        </w:rPr>
        <w:t xml:space="preserve"> endeavor</w:t>
      </w:r>
      <w:r w:rsidRPr="003D4829">
        <w:rPr>
          <w:sz w:val="16"/>
        </w:rPr>
        <w:t>, the parties are presumed to engage in it if and only if: (i) the process will serve their goals; (ii) these goals cannot be achieved by different, better means.</w:t>
      </w:r>
    </w:p>
    <w:p w14:paraId="350860DA" w14:textId="77777777" w:rsidR="003D4829" w:rsidRPr="003D4829" w:rsidRDefault="003D4829" w:rsidP="003D4829">
      <w:pPr>
        <w:rPr>
          <w:sz w:val="16"/>
          <w:szCs w:val="16"/>
        </w:rPr>
      </w:pPr>
      <w:r w:rsidRPr="003D4829">
        <w:rPr>
          <w:sz w:val="16"/>
          <w:szCs w:val="16"/>
        </w:rPr>
        <w:t xml:space="preserve">PD describes as follows the aim of engaging in an argumentative process: </w:t>
      </w:r>
    </w:p>
    <w:p w14:paraId="1D786363" w14:textId="77777777" w:rsidR="003D4829" w:rsidRPr="003D4829" w:rsidRDefault="003D4829" w:rsidP="003D4829">
      <w:pPr>
        <w:rPr>
          <w:sz w:val="16"/>
        </w:rPr>
      </w:pPr>
      <w:r w:rsidRPr="003D4829">
        <w:rPr>
          <w:rStyle w:val="Emphasis"/>
          <w:highlight w:val="green"/>
        </w:rPr>
        <w:t>Argument</w:t>
      </w:r>
      <w:r w:rsidRPr="003D4829">
        <w:rPr>
          <w:rStyle w:val="Emphasis"/>
        </w:rPr>
        <w:t>ation</w:t>
      </w:r>
      <w:r w:rsidRPr="003D4829">
        <w:rPr>
          <w:sz w:val="16"/>
        </w:rPr>
        <w:t xml:space="preserve"> is basically aimed at resolving a difference of opinion about the acceptability of a standpoint by making an appeal to the other party's reasonableness. (van Eemeren 2010: 1, with reference to van Eemeren &amp; Grootendorst 2004: 11-18) </w:t>
      </w:r>
    </w:p>
    <w:p w14:paraId="2E899ECA" w14:textId="77777777" w:rsidR="003D4829" w:rsidRPr="003D4829" w:rsidRDefault="003D4829" w:rsidP="003D4829">
      <w:pPr>
        <w:rPr>
          <w:sz w:val="16"/>
          <w:szCs w:val="16"/>
        </w:rPr>
      </w:pPr>
      <w:r w:rsidRPr="003D4829">
        <w:rPr>
          <w:sz w:val="16"/>
          <w:szCs w:val="16"/>
        </w:rPr>
        <w:t>The difference of opinion is resolved when the antagonist accepts the protagonist's viewpoint on the basis of the arguments advanced or when the protagonist abandons his viewpoint as a result of the critical responses of the antagonist. (van Eemeren 2010: 33)</w:t>
      </w:r>
    </w:p>
    <w:p w14:paraId="709D6C58" w14:textId="77777777" w:rsidR="003D4829" w:rsidRPr="003D4829" w:rsidRDefault="003D4829" w:rsidP="003D4829">
      <w:pPr>
        <w:rPr>
          <w:sz w:val="16"/>
        </w:rPr>
      </w:pPr>
      <w:r w:rsidRPr="003D4829">
        <w:rPr>
          <w:sz w:val="16"/>
        </w:rPr>
        <w:lastRenderedPageBreak/>
        <w:t xml:space="preserve">Simply put, the basic assumption is that a critical discussion’s aim </w:t>
      </w:r>
      <w:r w:rsidRPr="003D4829">
        <w:rPr>
          <w:rStyle w:val="TitleChar"/>
          <w:highlight w:val="green"/>
        </w:rPr>
        <w:t>consists</w:t>
      </w:r>
      <w:r w:rsidRPr="003D4829">
        <w:rPr>
          <w:rStyle w:val="TitleChar"/>
        </w:rPr>
        <w:t xml:space="preserve"> in </w:t>
      </w:r>
      <w:r w:rsidRPr="003D4829">
        <w:rPr>
          <w:rStyle w:val="TitleChar"/>
          <w:highlight w:val="green"/>
        </w:rPr>
        <w:t>putting forth a</w:t>
      </w:r>
      <w:r w:rsidRPr="003D4829">
        <w:rPr>
          <w:sz w:val="16"/>
        </w:rPr>
        <w:t xml:space="preserve"> certain </w:t>
      </w:r>
      <w:r w:rsidRPr="003D4829">
        <w:rPr>
          <w:rStyle w:val="Emphasis"/>
          <w:highlight w:val="green"/>
        </w:rPr>
        <w:t>position</w:t>
      </w:r>
      <w:r w:rsidRPr="003D4829">
        <w:rPr>
          <w:rStyle w:val="TitleChar"/>
          <w:highlight w:val="green"/>
        </w:rPr>
        <w:t xml:space="preserve"> by one of the parties for</w:t>
      </w:r>
      <w:r w:rsidRPr="003D4829">
        <w:rPr>
          <w:sz w:val="16"/>
        </w:rPr>
        <w:t xml:space="preserve"> the </w:t>
      </w:r>
      <w:r w:rsidRPr="003D4829">
        <w:rPr>
          <w:rStyle w:val="Emphasis"/>
        </w:rPr>
        <w:t xml:space="preserve">critical </w:t>
      </w:r>
      <w:r w:rsidRPr="003D4829">
        <w:rPr>
          <w:rStyle w:val="Emphasis"/>
          <w:highlight w:val="green"/>
        </w:rPr>
        <w:t>examination</w:t>
      </w:r>
      <w:r w:rsidRPr="003D4829">
        <w:rPr>
          <w:rStyle w:val="TitleChar"/>
          <w:highlight w:val="green"/>
        </w:rPr>
        <w:t xml:space="preserve"> of the other</w:t>
      </w:r>
      <w:r w:rsidRPr="003D4829">
        <w:rPr>
          <w:sz w:val="16"/>
        </w:rPr>
        <w:t>, who calls it into question. The latter undertakes to refute the former’s position, while its proponent is committed to defend it. Four stages (see below) are supposed to ensure a valid performance of the refutation and defense tasks. The essential point is that at the end of the four stages the parties clearly agree whether the proponent’s position has been refuted or not and, accordingly, change their position (either retracting it or withdrawing from his questioning). In ‘mixed’ disagreements, in which the antagonist not only questions but also puts forth an opposed position, the same process takes place sequentially, i.e., at first one side (A) attacks trying to refute the other’s (B) position, and after this stage is concluded, they switch roles and the second side (B) proceeds to attack the first (A) in the same fashion.</w:t>
      </w:r>
    </w:p>
    <w:p w14:paraId="62525850" w14:textId="77777777" w:rsidR="003D4829" w:rsidRPr="003D4829" w:rsidRDefault="003D4829" w:rsidP="003D4829">
      <w:pPr>
        <w:rPr>
          <w:sz w:val="16"/>
          <w:szCs w:val="16"/>
        </w:rPr>
      </w:pPr>
      <w:r w:rsidRPr="003D4829">
        <w:rPr>
          <w:sz w:val="16"/>
          <w:szCs w:val="16"/>
        </w:rPr>
        <w:t>Regardless of whether the described process is indeed capable to yield a conclusive decision about the refutation of a position, and of whether the linearity of the refutation process makes sense, it is obvious that debates in the public sphere are for the most part ‘mixed’. Furthermore, in so far as these debates involve dichotomous positions (rather than just opposed ones), it is necessary that at the end of the PD process one of the parties accept the position of the other.</w:t>
      </w:r>
    </w:p>
    <w:p w14:paraId="0C12E815" w14:textId="77777777" w:rsidR="003D4829" w:rsidRPr="003D4829" w:rsidRDefault="003D4829" w:rsidP="003D4829">
      <w:pPr>
        <w:rPr>
          <w:sz w:val="16"/>
          <w:szCs w:val="16"/>
        </w:rPr>
      </w:pPr>
      <w:r w:rsidRPr="003D4829">
        <w:rPr>
          <w:sz w:val="16"/>
          <w:szCs w:val="16"/>
        </w:rPr>
        <w:t xml:space="preserve">It is also worth noticing that, contrary to deliberative democracy approaches, which in some cases approve the attempt to reach agreement in a (public) debate as a form of justification of political systems, PD claims that it is not a consensus theory at all. Instead, it conceives itself as a theory based on Popper’s critical rationality, i.e., as having as its principal goal to provide each party with the means—i.e., refutation attempts—to test critically its position: </w:t>
      </w:r>
    </w:p>
    <w:p w14:paraId="4C5E1A23" w14:textId="77777777" w:rsidR="003D4829" w:rsidRPr="003D4829" w:rsidRDefault="003D4829" w:rsidP="003D4829">
      <w:pPr>
        <w:rPr>
          <w:sz w:val="16"/>
          <w:szCs w:val="16"/>
        </w:rPr>
      </w:pPr>
      <w:r w:rsidRPr="003D4829">
        <w:rPr>
          <w:sz w:val="16"/>
          <w:szCs w:val="16"/>
        </w:rPr>
        <w:t xml:space="preserve">[T]he conception of reasonableness upheld in pragma-dialectics insights from critical rationalist epistemology and utilitarian ethics conjoin … The intersubjective acceptability we attribute to the procedure, which is eventually expected to lend conventional validity to the procedure, is primarily based on its instrumentality in doing the job it is intended to do: re-solving a difference of opinion. … This means that, philosophically speaking, the rationale for accepting the pragma-dialectical procedure is pragmatic—more precisely, utilitarian [italics in quoted text]. … However, based on Popper's falsification idea, this is a ‘negative’ and not ‘positive’, utilitarianism. … Rather than maximization of agreement, minimization of disagreement is to be aimed for. (van Eemeren 2010: 34) </w:t>
      </w:r>
    </w:p>
    <w:p w14:paraId="511D8682" w14:textId="77777777" w:rsidR="003D4829" w:rsidRPr="003D4829" w:rsidRDefault="003D4829" w:rsidP="003D4829">
      <w:pPr>
        <w:rPr>
          <w:sz w:val="16"/>
          <w:szCs w:val="16"/>
        </w:rPr>
      </w:pPr>
      <w:r w:rsidRPr="003D4829">
        <w:rPr>
          <w:sz w:val="16"/>
          <w:szCs w:val="16"/>
        </w:rPr>
        <w:t xml:space="preserve">The distinction between maximization of agreement and minimization of disagreement purports to stress that PD doesn’t view agreement as the suitable end of the process, but just as “an intermediate step on the way to new, and more advanced, disagreements” (van Eemeren 2010: 26n). Nevertheless, no explanation is given of how these “more advanced disagreements” are engendered as a part of the dynamics of the critical process, nor what is the role or value of such disagreements in the public sphere or elsewhere. This may be due to the fact that PD’s ‘critical discussion’ is not tuned to the generation of new positions or ideas but only to the testing of extant ones, thus echoing once again Popper, now in his focus on the justification rather than on the discovery of theories (see sections 4.2.4 and 5). </w:t>
      </w:r>
    </w:p>
    <w:p w14:paraId="74BE023D" w14:textId="77777777" w:rsidR="003D4829" w:rsidRPr="003D4829" w:rsidRDefault="003D4829" w:rsidP="003D4829">
      <w:pPr>
        <w:rPr>
          <w:sz w:val="16"/>
          <w:szCs w:val="16"/>
        </w:rPr>
      </w:pPr>
      <w:r w:rsidRPr="003D4829">
        <w:rPr>
          <w:sz w:val="16"/>
          <w:szCs w:val="16"/>
        </w:rPr>
        <w:t>In any case, it is quite clear that the only practical result of the critical discussion à la PD of opposed positions on a public issue is to determine whether one discussant succeeded in refuting the other’s position, thus obtaining the adversary’s agreement, who will then share his/her position, at least for some time. In this respect, PD’s critical discussion is close to Habermas’s ‘reasonable argumentation’, whose aim is to reach consensus.15 In spite of the apparent difference between a critical examination of a position aiming at its refutation or at its acceptance, even van Eemeren admits, to some extent, their similarity. He points out that “the pragma-dialectical procedure deals only with ‘first order’ conditions for resolving differences of opinion on the merits by means of critical discussion” (van Eemeren 2010: 34), and stresses that there are ‘higher order’ conditions, ‘internal’ and ‘external’, that are “beyond the agent’s control”, conditions that are similar to Habermas’s “ideal speech conditions” (van Eemeren 2010: 35n). Anyhow, whether according to PD the main goal of the critical discussion process in the public alliance is to create the opportunity for refutation or for agreement (meaning that one of the discussants acknowledges that his position is wrong), the essential assumption of this process is that the participants in it in the public sphere (or elsewhere) must be aware that one of them holds a wrong position and will have to explicitly acknowledge this.</w:t>
      </w:r>
    </w:p>
    <w:p w14:paraId="3868D645" w14:textId="77777777" w:rsidR="003D4829" w:rsidRPr="003D4829" w:rsidRDefault="003D4829" w:rsidP="003D4829">
      <w:pPr>
        <w:rPr>
          <w:sz w:val="16"/>
          <w:szCs w:val="16"/>
        </w:rPr>
      </w:pPr>
      <w:r w:rsidRPr="003D4829">
        <w:rPr>
          <w:sz w:val="16"/>
          <w:szCs w:val="16"/>
        </w:rPr>
        <w:t xml:space="preserve">Is such a goal, especially when conceived as the ultimate aim of the proposed argumentative process, feasible and acceptable in the public sphere? </w:t>
      </w:r>
    </w:p>
    <w:p w14:paraId="28F0F580" w14:textId="77777777" w:rsidR="003D4829" w:rsidRPr="003D4829" w:rsidRDefault="003D4829" w:rsidP="003D4829">
      <w:pPr>
        <w:rPr>
          <w:sz w:val="16"/>
          <w:szCs w:val="16"/>
        </w:rPr>
      </w:pPr>
      <w:r w:rsidRPr="003D4829">
        <w:rPr>
          <w:sz w:val="16"/>
          <w:szCs w:val="16"/>
        </w:rPr>
        <w:t xml:space="preserve">In our opinion, there are at least four reasons for arguing that it is a utopian, hence unacceptable goal, if one takes seriously what should be expected from argumentative practice and theory in the public sphere. First, because PD deserves a critique similar to the one leveled against the Popperian version of critical rationalism it espouses,16 which defends a theory of knowledge “without a knowing subject” (Popper 1972); obviously, such a-contextual position becomes even more problematic if applied to the public and political spheres, where it must operate in a context essentially involved with practical rationality. Second, due to its analogy with theories such as Habermas’s that were discussed in this section as well as in 2.2—an analogy that deserves additional criticism because, unlike Habermasianism, PD overlooks the relationship between the political and public context and argumentative practice. Third, because of PD’s total overlooking of the role of CSDs in public argumentation (cf. 4.2.2). And fourth, due to unilateral value judgments of positions in the public sphere, which lead to simplistic criteria of refutation or acceptance in a domain where complexity is the rule (cf. 2.1.1 and 4.2.3). </w:t>
      </w:r>
    </w:p>
    <w:p w14:paraId="3F070093" w14:textId="77777777" w:rsidR="003D4829" w:rsidRPr="003D4829" w:rsidRDefault="003D4829" w:rsidP="003D4829">
      <w:pPr>
        <w:rPr>
          <w:sz w:val="16"/>
          <w:szCs w:val="16"/>
        </w:rPr>
      </w:pPr>
      <w:r w:rsidRPr="003D4829">
        <w:rPr>
          <w:sz w:val="16"/>
          <w:szCs w:val="16"/>
        </w:rPr>
        <w:lastRenderedPageBreak/>
        <w:t xml:space="preserve">(ii) Let us admit, for the sake of argument, that the refutation goal as claimed by PD is central, feasible, acceptable, and useful in public argumentation. Aren’t there better ways to achieve this goal? </w:t>
      </w:r>
    </w:p>
    <w:p w14:paraId="0AADCF69" w14:textId="77777777" w:rsidR="003D4829" w:rsidRPr="003D4829" w:rsidRDefault="003D4829" w:rsidP="003D4829">
      <w:pPr>
        <w:rPr>
          <w:sz w:val="16"/>
          <w:szCs w:val="16"/>
        </w:rPr>
      </w:pPr>
      <w:r w:rsidRPr="003D4829">
        <w:rPr>
          <w:sz w:val="16"/>
          <w:szCs w:val="16"/>
        </w:rPr>
        <w:t xml:space="preserve">The refutation and defense </w:t>
      </w:r>
      <w:proofErr w:type="gramStart"/>
      <w:r w:rsidRPr="003D4829">
        <w:rPr>
          <w:sz w:val="16"/>
          <w:szCs w:val="16"/>
        </w:rPr>
        <w:t>moves</w:t>
      </w:r>
      <w:proofErr w:type="gramEnd"/>
      <w:r w:rsidRPr="003D4829">
        <w:rPr>
          <w:sz w:val="16"/>
          <w:szCs w:val="16"/>
        </w:rPr>
        <w:t xml:space="preserve"> stipulated by the PD critical discussion model include, on the one side, the antagonist’s critical remarks or demands and on the other, the proponent’s replies. We believe that it must be assumed that neither the critique nor the replies are previously known to the contenders, which is why they have an interest in engage in the argumentation process: presumably, the expression of both, counter-arguments and defensive-arguments, is good to both sides. In spite of its usefulness in certain situations, this kind of exchange does not amount to the full manifestation of the dialectical critical process, wherein the context and co-text of the dialectical exchange, as well as the cognitive interaction that takes place and evolves throughout the exchange, play a decisive role in the design and ‘inner’ justification of each of the participants’ moves. Argumentation strategies that take into account these resources and make full use of their potential are no doubt setting up another, broader span of goals for the argumentative process, and are more likely to achieve these goals more effectively than they certainly would achieve their PD more limited counterparts (cf. 4.2.4 and 5). </w:t>
      </w:r>
    </w:p>
    <w:p w14:paraId="48FAB7FA" w14:textId="77777777" w:rsidR="003D4829" w:rsidRPr="003D4829" w:rsidRDefault="003D4829" w:rsidP="003D4829">
      <w:pPr>
        <w:rPr>
          <w:sz w:val="16"/>
          <w:szCs w:val="16"/>
        </w:rPr>
      </w:pPr>
      <w:r w:rsidRPr="003D4829">
        <w:rPr>
          <w:sz w:val="16"/>
          <w:szCs w:val="16"/>
        </w:rPr>
        <w:t xml:space="preserve">4.2.2 Preconditions </w:t>
      </w:r>
    </w:p>
    <w:p w14:paraId="5570BA93" w14:textId="77777777" w:rsidR="003D4829" w:rsidRPr="003D4829" w:rsidRDefault="003D4829" w:rsidP="003D4829">
      <w:pPr>
        <w:rPr>
          <w:sz w:val="16"/>
        </w:rPr>
      </w:pPr>
      <w:r w:rsidRPr="003D4829">
        <w:rPr>
          <w:sz w:val="16"/>
        </w:rPr>
        <w:t xml:space="preserve">The ideal PD </w:t>
      </w:r>
      <w:r w:rsidRPr="003D4829">
        <w:rPr>
          <w:rStyle w:val="Emphasis"/>
        </w:rPr>
        <w:t xml:space="preserve">critical </w:t>
      </w:r>
      <w:r w:rsidRPr="003D4829">
        <w:rPr>
          <w:rStyle w:val="Emphasis"/>
          <w:highlight w:val="green"/>
        </w:rPr>
        <w:t>discussion</w:t>
      </w:r>
      <w:r w:rsidRPr="003D4829">
        <w:rPr>
          <w:rStyle w:val="TitleChar"/>
          <w:highlight w:val="green"/>
        </w:rPr>
        <w:t xml:space="preserve"> can </w:t>
      </w:r>
      <w:r w:rsidRPr="003D4829">
        <w:rPr>
          <w:rStyle w:val="Emphasis"/>
          <w:highlight w:val="green"/>
        </w:rPr>
        <w:t>only</w:t>
      </w:r>
      <w:r w:rsidRPr="003D4829">
        <w:rPr>
          <w:rStyle w:val="TitleChar"/>
          <w:highlight w:val="green"/>
        </w:rPr>
        <w:t xml:space="preserve"> be realized if</w:t>
      </w:r>
      <w:r w:rsidRPr="003D4829">
        <w:rPr>
          <w:sz w:val="16"/>
        </w:rPr>
        <w:t xml:space="preserve"> some </w:t>
      </w:r>
      <w:r w:rsidRPr="003D4829">
        <w:rPr>
          <w:rStyle w:val="Emphasis"/>
          <w:highlight w:val="green"/>
        </w:rPr>
        <w:t>preconditions</w:t>
      </w:r>
      <w:r w:rsidRPr="003D4829">
        <w:rPr>
          <w:rStyle w:val="TitleChar"/>
          <w:highlight w:val="green"/>
        </w:rPr>
        <w:t xml:space="preserve"> are </w:t>
      </w:r>
      <w:r w:rsidRPr="003D4829">
        <w:rPr>
          <w:rStyle w:val="Emphasis"/>
          <w:highlight w:val="green"/>
        </w:rPr>
        <w:t>satisfied</w:t>
      </w:r>
      <w:r w:rsidRPr="003D4829">
        <w:rPr>
          <w:rStyle w:val="TitleChar"/>
          <w:highlight w:val="green"/>
        </w:rPr>
        <w:t>. The most important</w:t>
      </w:r>
      <w:r w:rsidRPr="003D4829">
        <w:rPr>
          <w:sz w:val="16"/>
        </w:rPr>
        <w:t xml:space="preserve"> ones </w:t>
      </w:r>
      <w:r w:rsidRPr="003D4829">
        <w:rPr>
          <w:rStyle w:val="TitleChar"/>
          <w:highlight w:val="green"/>
        </w:rPr>
        <w:t>are</w:t>
      </w:r>
      <w:r w:rsidRPr="003D4829">
        <w:rPr>
          <w:sz w:val="16"/>
        </w:rPr>
        <w:t xml:space="preserve"> a) </w:t>
      </w:r>
      <w:r w:rsidRPr="003D4829">
        <w:rPr>
          <w:rStyle w:val="TitleChar"/>
        </w:rPr>
        <w:t xml:space="preserve">a </w:t>
      </w:r>
      <w:r w:rsidRPr="003D4829">
        <w:rPr>
          <w:rStyle w:val="Emphasis"/>
          <w:highlight w:val="green"/>
        </w:rPr>
        <w:t>clear</w:t>
      </w:r>
      <w:r w:rsidRPr="003D4829">
        <w:rPr>
          <w:rStyle w:val="Emphasis"/>
        </w:rPr>
        <w:t>-cut</w:t>
      </w:r>
      <w:r w:rsidRPr="003D4829">
        <w:rPr>
          <w:rStyle w:val="TitleChar"/>
          <w:highlight w:val="green"/>
        </w:rPr>
        <w:t xml:space="preserve"> identification of the </w:t>
      </w:r>
      <w:r w:rsidRPr="003D4829">
        <w:rPr>
          <w:rStyle w:val="Emphasis"/>
          <w:highlight w:val="green"/>
        </w:rPr>
        <w:t>standpoint</w:t>
      </w:r>
      <w:r w:rsidRPr="003D4829">
        <w:rPr>
          <w:rStyle w:val="TitleChar"/>
          <w:highlight w:val="green"/>
        </w:rPr>
        <w:t xml:space="preserve"> that provokes</w:t>
      </w:r>
      <w:r w:rsidRPr="003D4829">
        <w:rPr>
          <w:rStyle w:val="TitleChar"/>
        </w:rPr>
        <w:t xml:space="preserve"> the </w:t>
      </w:r>
      <w:r w:rsidRPr="003D4829">
        <w:rPr>
          <w:rStyle w:val="Emphasis"/>
          <w:highlight w:val="green"/>
        </w:rPr>
        <w:t>disagreement</w:t>
      </w:r>
      <w:r w:rsidRPr="003D4829">
        <w:rPr>
          <w:sz w:val="16"/>
        </w:rPr>
        <w:t xml:space="preserve">, b) the decision of the parties to engage in a discussion, </w:t>
      </w:r>
      <w:r w:rsidRPr="003D4829">
        <w:rPr>
          <w:rStyle w:val="TitleChar"/>
          <w:highlight w:val="green"/>
        </w:rPr>
        <w:t>and</w:t>
      </w:r>
      <w:r w:rsidRPr="003D4829">
        <w:rPr>
          <w:sz w:val="16"/>
        </w:rPr>
        <w:t xml:space="preserve"> c) the participants’ </w:t>
      </w:r>
      <w:r w:rsidRPr="003D4829">
        <w:rPr>
          <w:rStyle w:val="TitleChar"/>
          <w:highlight w:val="green"/>
        </w:rPr>
        <w:t>commitment to</w:t>
      </w:r>
      <w:r w:rsidRPr="003D4829">
        <w:rPr>
          <w:sz w:val="16"/>
        </w:rPr>
        <w:t xml:space="preserve"> obey the </w:t>
      </w:r>
      <w:r w:rsidRPr="003D4829">
        <w:rPr>
          <w:rStyle w:val="Emphasis"/>
        </w:rPr>
        <w:t xml:space="preserve">procedural </w:t>
      </w:r>
      <w:r w:rsidRPr="003D4829">
        <w:rPr>
          <w:rStyle w:val="Emphasis"/>
          <w:highlight w:val="green"/>
        </w:rPr>
        <w:t>rules</w:t>
      </w:r>
      <w:r w:rsidRPr="003D4829">
        <w:rPr>
          <w:sz w:val="16"/>
        </w:rPr>
        <w:t>. As we shall see, these preconditions share a common assumption, which calls into question the feasibility of using critical discussion in the public sphere.</w:t>
      </w:r>
    </w:p>
    <w:p w14:paraId="60B2818D" w14:textId="77777777" w:rsidR="003D4829" w:rsidRPr="003D4829" w:rsidRDefault="003D4829" w:rsidP="003D4829">
      <w:pPr>
        <w:rPr>
          <w:sz w:val="16"/>
        </w:rPr>
      </w:pPr>
      <w:r w:rsidRPr="003D4829">
        <w:rPr>
          <w:sz w:val="16"/>
        </w:rPr>
        <w:t xml:space="preserve">(A) </w:t>
      </w:r>
      <w:r w:rsidRPr="003D4829">
        <w:rPr>
          <w:rStyle w:val="TitleChar"/>
          <w:highlight w:val="green"/>
        </w:rPr>
        <w:t xml:space="preserve">This </w:t>
      </w:r>
      <w:r w:rsidRPr="003D4829">
        <w:rPr>
          <w:rStyle w:val="Emphasis"/>
          <w:highlight w:val="green"/>
        </w:rPr>
        <w:t>precondition</w:t>
      </w:r>
      <w:r w:rsidRPr="003D4829">
        <w:rPr>
          <w:rStyle w:val="TitleChar"/>
          <w:highlight w:val="green"/>
        </w:rPr>
        <w:t xml:space="preserve"> assumes</w:t>
      </w:r>
      <w:r w:rsidRPr="003D4829">
        <w:rPr>
          <w:sz w:val="16"/>
        </w:rPr>
        <w:t xml:space="preserve"> that </w:t>
      </w:r>
      <w:r w:rsidRPr="003D4829">
        <w:rPr>
          <w:rStyle w:val="TitleChar"/>
          <w:highlight w:val="green"/>
        </w:rPr>
        <w:t xml:space="preserve">it is possible to </w:t>
      </w:r>
      <w:r w:rsidRPr="003D4829">
        <w:rPr>
          <w:rStyle w:val="Emphasis"/>
          <w:highlight w:val="green"/>
        </w:rPr>
        <w:t>isolate</w:t>
      </w:r>
      <w:r w:rsidRPr="003D4829">
        <w:rPr>
          <w:rStyle w:val="Emphasis"/>
        </w:rPr>
        <w:t xml:space="preserve"> rigorously</w:t>
      </w:r>
      <w:r w:rsidRPr="003D4829">
        <w:rPr>
          <w:rStyle w:val="TitleChar"/>
          <w:highlight w:val="green"/>
        </w:rPr>
        <w:t xml:space="preserve"> the </w:t>
      </w:r>
      <w:r w:rsidRPr="003D4829">
        <w:rPr>
          <w:rStyle w:val="Emphasis"/>
          <w:highlight w:val="green"/>
        </w:rPr>
        <w:t>subject</w:t>
      </w:r>
      <w:r w:rsidRPr="003D4829">
        <w:rPr>
          <w:rStyle w:val="Emphasis"/>
        </w:rPr>
        <w:t xml:space="preserve"> matter</w:t>
      </w:r>
      <w:r w:rsidRPr="003D4829">
        <w:rPr>
          <w:sz w:val="16"/>
        </w:rPr>
        <w:t xml:space="preserve"> of a critical discussion, so as </w:t>
      </w:r>
      <w:r w:rsidRPr="003D4829">
        <w:rPr>
          <w:rStyle w:val="TitleChar"/>
          <w:highlight w:val="green"/>
        </w:rPr>
        <w:t>to conduct</w:t>
      </w:r>
      <w:r w:rsidRPr="003D4829">
        <w:rPr>
          <w:sz w:val="16"/>
        </w:rPr>
        <w:t xml:space="preserve"> a </w:t>
      </w:r>
      <w:r w:rsidRPr="003D4829">
        <w:rPr>
          <w:rStyle w:val="Emphasis"/>
        </w:rPr>
        <w:t xml:space="preserve">focused </w:t>
      </w:r>
      <w:r w:rsidRPr="003D4829">
        <w:rPr>
          <w:rStyle w:val="Emphasis"/>
          <w:highlight w:val="green"/>
        </w:rPr>
        <w:t>discussion</w:t>
      </w:r>
      <w:r w:rsidRPr="003D4829">
        <w:rPr>
          <w:sz w:val="16"/>
        </w:rPr>
        <w:t xml:space="preserve"> that makes use only of relevant arguments. This precondition is quite strict, for whenever both discussants defend contrary standpoints, their disagreement should be treated as two separate fully fledged discussions: “… if another discussion begins, it must go through the same stages again—from confrontation stage to concluding stage” (van Eemeren 2010: 10n). </w:t>
      </w:r>
    </w:p>
    <w:p w14:paraId="3B20EA7F" w14:textId="77777777" w:rsidR="003D4829" w:rsidRPr="003D4829" w:rsidRDefault="003D4829" w:rsidP="003D4829">
      <w:pPr>
        <w:rPr>
          <w:sz w:val="16"/>
          <w:szCs w:val="16"/>
        </w:rPr>
      </w:pPr>
      <w:r w:rsidRPr="003D4829">
        <w:rPr>
          <w:sz w:val="16"/>
          <w:szCs w:val="16"/>
        </w:rPr>
        <w:t xml:space="preserve">(B) This precondition subordinates the decision to engage in the discussion to the evaluation that the discussants share enough common ground to pursue it adequately: “After the parties have decided that there is enough common ground to conduct a discussion …” (van Eemeren 2010: 33). </w:t>
      </w:r>
    </w:p>
    <w:p w14:paraId="78D0CFAB" w14:textId="77777777" w:rsidR="003D4829" w:rsidRPr="003D4829" w:rsidRDefault="003D4829" w:rsidP="003D4829">
      <w:pPr>
        <w:rPr>
          <w:sz w:val="16"/>
        </w:rPr>
      </w:pPr>
      <w:r w:rsidRPr="003D4829">
        <w:rPr>
          <w:sz w:val="16"/>
        </w:rPr>
        <w:t xml:space="preserve">(C) </w:t>
      </w:r>
      <w:r w:rsidRPr="003D4829">
        <w:rPr>
          <w:rStyle w:val="TitleChar"/>
          <w:highlight w:val="green"/>
        </w:rPr>
        <w:t xml:space="preserve">This </w:t>
      </w:r>
      <w:r w:rsidRPr="003D4829">
        <w:rPr>
          <w:rStyle w:val="Emphasis"/>
          <w:highlight w:val="green"/>
        </w:rPr>
        <w:t>precondition</w:t>
      </w:r>
      <w:r w:rsidRPr="003D4829">
        <w:rPr>
          <w:rStyle w:val="TitleChar"/>
        </w:rPr>
        <w:t xml:space="preserve"> stresses the ‘contractual’ character of a critical discussion, which </w:t>
      </w:r>
      <w:r w:rsidRPr="003D4829">
        <w:rPr>
          <w:rStyle w:val="TitleChar"/>
          <w:highlight w:val="green"/>
        </w:rPr>
        <w:t xml:space="preserve">requires </w:t>
      </w:r>
      <w:r w:rsidRPr="003D4829">
        <w:rPr>
          <w:rStyle w:val="Emphasis"/>
        </w:rPr>
        <w:t xml:space="preserve">explicit </w:t>
      </w:r>
      <w:r w:rsidRPr="003D4829">
        <w:rPr>
          <w:rStyle w:val="Emphasis"/>
          <w:highlight w:val="green"/>
        </w:rPr>
        <w:t>mutual commitments</w:t>
      </w:r>
      <w:r w:rsidRPr="003D4829">
        <w:rPr>
          <w:rStyle w:val="TitleChar"/>
          <w:highlight w:val="green"/>
        </w:rPr>
        <w:t xml:space="preserve"> by</w:t>
      </w:r>
      <w:r w:rsidRPr="003D4829">
        <w:rPr>
          <w:rStyle w:val="TitleChar"/>
        </w:rPr>
        <w:t xml:space="preserve"> the </w:t>
      </w:r>
      <w:r w:rsidRPr="003D4829">
        <w:rPr>
          <w:rStyle w:val="TitleChar"/>
          <w:highlight w:val="green"/>
        </w:rPr>
        <w:t>discussants</w:t>
      </w:r>
      <w:r w:rsidRPr="003D4829">
        <w:rPr>
          <w:rStyle w:val="TitleChar"/>
        </w:rPr>
        <w:t>.</w:t>
      </w:r>
      <w:r w:rsidRPr="003D4829">
        <w:rPr>
          <w:sz w:val="16"/>
        </w:rPr>
        <w:t xml:space="preserve"> Its rationale is that </w:t>
      </w:r>
      <w:r w:rsidRPr="003D4829">
        <w:rPr>
          <w:rStyle w:val="TitleChar"/>
          <w:highlight w:val="green"/>
        </w:rPr>
        <w:t>without</w:t>
      </w:r>
      <w:r w:rsidRPr="003D4829">
        <w:rPr>
          <w:sz w:val="16"/>
        </w:rPr>
        <w:t xml:space="preserve"> such </w:t>
      </w:r>
      <w:r w:rsidRPr="003D4829">
        <w:rPr>
          <w:rStyle w:val="Emphasis"/>
          <w:highlight w:val="green"/>
        </w:rPr>
        <w:t>commitments</w:t>
      </w:r>
      <w:r w:rsidRPr="003D4829">
        <w:rPr>
          <w:rStyle w:val="TitleChar"/>
          <w:highlight w:val="green"/>
        </w:rPr>
        <w:t xml:space="preserve"> the aim of</w:t>
      </w:r>
      <w:r w:rsidRPr="003D4829">
        <w:rPr>
          <w:sz w:val="16"/>
        </w:rPr>
        <w:t xml:space="preserve"> the </w:t>
      </w:r>
      <w:r w:rsidRPr="003D4829">
        <w:rPr>
          <w:rStyle w:val="Emphasis"/>
        </w:rPr>
        <w:t xml:space="preserve">critical </w:t>
      </w:r>
      <w:r w:rsidRPr="003D4829">
        <w:rPr>
          <w:rStyle w:val="Emphasis"/>
          <w:highlight w:val="green"/>
        </w:rPr>
        <w:t>discussion</w:t>
      </w:r>
      <w:r w:rsidRPr="003D4829">
        <w:rPr>
          <w:rStyle w:val="TitleChar"/>
          <w:highlight w:val="green"/>
        </w:rPr>
        <w:t xml:space="preserve">, i.e. </w:t>
      </w:r>
      <w:r w:rsidRPr="003D4829">
        <w:rPr>
          <w:rStyle w:val="Emphasis"/>
          <w:highlight w:val="green"/>
        </w:rPr>
        <w:t>the resolution</w:t>
      </w:r>
      <w:r w:rsidRPr="003D4829">
        <w:rPr>
          <w:sz w:val="16"/>
        </w:rPr>
        <w:t xml:space="preserve"> of the difference of opinions, </w:t>
      </w:r>
      <w:r w:rsidRPr="003D4829">
        <w:rPr>
          <w:rStyle w:val="TitleChar"/>
          <w:highlight w:val="green"/>
        </w:rPr>
        <w:t xml:space="preserve">will </w:t>
      </w:r>
      <w:r w:rsidRPr="003D4829">
        <w:rPr>
          <w:rStyle w:val="Emphasis"/>
          <w:highlight w:val="green"/>
        </w:rPr>
        <w:t>not be achieved</w:t>
      </w:r>
      <w:r w:rsidRPr="003D4829">
        <w:rPr>
          <w:rStyle w:val="TitleChar"/>
          <w:highlight w:val="green"/>
        </w:rPr>
        <w:t>, which makes engaging</w:t>
      </w:r>
      <w:r w:rsidRPr="003D4829">
        <w:rPr>
          <w:sz w:val="16"/>
        </w:rPr>
        <w:t xml:space="preserve"> in the discussion </w:t>
      </w:r>
      <w:r w:rsidRPr="003D4829">
        <w:rPr>
          <w:rStyle w:val="Emphasis"/>
          <w:highlight w:val="green"/>
        </w:rPr>
        <w:t>pointless</w:t>
      </w:r>
      <w:r w:rsidRPr="003D4829">
        <w:rPr>
          <w:sz w:val="16"/>
        </w:rPr>
        <w:t xml:space="preserve">: “There is no point in venturing to resolve a difference … if there is no mutual commitment to a common starting point, which may include procedural commitments as well as substantive agreement” (van Eemeren and Grootendorst 2004: 60). </w:t>
      </w:r>
    </w:p>
    <w:p w14:paraId="7DBBC289" w14:textId="77777777" w:rsidR="003D4829" w:rsidRPr="003D4829" w:rsidRDefault="003D4829" w:rsidP="003D4829">
      <w:pPr>
        <w:rPr>
          <w:sz w:val="16"/>
        </w:rPr>
      </w:pPr>
      <w:r w:rsidRPr="003D4829">
        <w:rPr>
          <w:sz w:val="16"/>
        </w:rPr>
        <w:t xml:space="preserve">These </w:t>
      </w:r>
      <w:r w:rsidRPr="003D4829">
        <w:rPr>
          <w:rStyle w:val="Emphasis"/>
        </w:rPr>
        <w:t xml:space="preserve">‘first order’ </w:t>
      </w:r>
      <w:r w:rsidRPr="003D4829">
        <w:rPr>
          <w:rStyle w:val="Emphasis"/>
          <w:highlight w:val="green"/>
        </w:rPr>
        <w:t>preconditions</w:t>
      </w:r>
      <w:r w:rsidRPr="003D4829">
        <w:rPr>
          <w:sz w:val="16"/>
        </w:rPr>
        <w:t xml:space="preserve">, as they are labeled in PD (cf. van Eemeren 2010: 33), </w:t>
      </w:r>
      <w:r w:rsidRPr="003D4829">
        <w:rPr>
          <w:rStyle w:val="TitleChar"/>
          <w:highlight w:val="green"/>
        </w:rPr>
        <w:t>are</w:t>
      </w:r>
      <w:r w:rsidRPr="003D4829">
        <w:rPr>
          <w:sz w:val="16"/>
        </w:rPr>
        <w:t xml:space="preserve"> the </w:t>
      </w:r>
      <w:r w:rsidRPr="003D4829">
        <w:rPr>
          <w:rStyle w:val="TitleChar"/>
          <w:highlight w:val="green"/>
        </w:rPr>
        <w:t>conditions that candidates</w:t>
      </w:r>
      <w:r w:rsidRPr="003D4829">
        <w:rPr>
          <w:rStyle w:val="TitleChar"/>
        </w:rPr>
        <w:t xml:space="preserve"> to participate</w:t>
      </w:r>
      <w:r w:rsidRPr="003D4829">
        <w:rPr>
          <w:sz w:val="16"/>
        </w:rPr>
        <w:t xml:space="preserve"> in a critical discussion </w:t>
      </w:r>
      <w:r w:rsidRPr="003D4829">
        <w:rPr>
          <w:rStyle w:val="Emphasis"/>
          <w:highlight w:val="green"/>
        </w:rPr>
        <w:t>must fulfill</w:t>
      </w:r>
      <w:r w:rsidRPr="003D4829">
        <w:rPr>
          <w:sz w:val="16"/>
        </w:rPr>
        <w:t xml:space="preserve"> if they intend to do so and can afford it personally (a ‘second order’ condition) and politically (a ‘third order’ condition).17 In addition, the first order conditions demand from the prospective discussants a clear, distinct, and detailed picture of the scope of the discussion that they are about to engage in. This means not mixing up the various differences of opinion that the discussion may involve, and being able to separate them properly as the subject matter for independent discussions; </w:t>
      </w:r>
      <w:r w:rsidRPr="003D4829">
        <w:rPr>
          <w:rStyle w:val="TitleChar"/>
          <w:highlight w:val="green"/>
        </w:rPr>
        <w:t>a</w:t>
      </w:r>
      <w:r w:rsidRPr="003D4829">
        <w:rPr>
          <w:sz w:val="16"/>
        </w:rPr>
        <w:t xml:space="preserve"> further </w:t>
      </w:r>
      <w:r w:rsidRPr="003D4829">
        <w:rPr>
          <w:rStyle w:val="Emphasis"/>
          <w:highlight w:val="green"/>
        </w:rPr>
        <w:t>requirement</w:t>
      </w:r>
      <w:r w:rsidRPr="003D4829">
        <w:rPr>
          <w:rStyle w:val="TitleChar"/>
          <w:highlight w:val="green"/>
        </w:rPr>
        <w:t xml:space="preserve"> is</w:t>
      </w:r>
      <w:r w:rsidRPr="003D4829">
        <w:rPr>
          <w:sz w:val="16"/>
        </w:rPr>
        <w:t xml:space="preserve"> the </w:t>
      </w:r>
      <w:r w:rsidRPr="003D4829">
        <w:rPr>
          <w:rStyle w:val="Emphasis"/>
        </w:rPr>
        <w:t xml:space="preserve">anticipated </w:t>
      </w:r>
      <w:r w:rsidRPr="003D4829">
        <w:rPr>
          <w:rStyle w:val="Emphasis"/>
          <w:highlight w:val="green"/>
        </w:rPr>
        <w:t>identification</w:t>
      </w:r>
      <w:r w:rsidRPr="003D4829">
        <w:rPr>
          <w:rStyle w:val="TitleChar"/>
          <w:highlight w:val="green"/>
        </w:rPr>
        <w:t xml:space="preserve"> of</w:t>
      </w:r>
      <w:r w:rsidRPr="003D4829">
        <w:rPr>
          <w:sz w:val="16"/>
        </w:rPr>
        <w:t xml:space="preserve"> the pieces of the ‘substantive agreement’ forming </w:t>
      </w:r>
      <w:r w:rsidRPr="003D4829">
        <w:rPr>
          <w:rStyle w:val="TitleChar"/>
          <w:highlight w:val="green"/>
        </w:rPr>
        <w:t xml:space="preserve">the </w:t>
      </w:r>
      <w:r w:rsidRPr="003D4829">
        <w:rPr>
          <w:rStyle w:val="Emphasis"/>
          <w:highlight w:val="green"/>
        </w:rPr>
        <w:t>starting point</w:t>
      </w:r>
      <w:r w:rsidRPr="003D4829">
        <w:rPr>
          <w:rStyle w:val="TitleChar"/>
        </w:rPr>
        <w:t xml:space="preserve"> in order </w:t>
      </w:r>
      <w:r w:rsidRPr="003D4829">
        <w:rPr>
          <w:rStyle w:val="TitleChar"/>
          <w:highlight w:val="green"/>
        </w:rPr>
        <w:t>to ensure</w:t>
      </w:r>
      <w:r w:rsidRPr="003D4829">
        <w:rPr>
          <w:sz w:val="16"/>
        </w:rPr>
        <w:t xml:space="preserve"> that they are sufficient for conducting the discussion up to a </w:t>
      </w:r>
      <w:r w:rsidRPr="003D4829">
        <w:rPr>
          <w:rStyle w:val="Emphasis"/>
        </w:rPr>
        <w:t xml:space="preserve">satisfactory </w:t>
      </w:r>
      <w:r w:rsidRPr="003D4829">
        <w:rPr>
          <w:rStyle w:val="Emphasis"/>
          <w:highlight w:val="green"/>
        </w:rPr>
        <w:t>closure</w:t>
      </w:r>
      <w:r w:rsidRPr="003D4829">
        <w:rPr>
          <w:sz w:val="16"/>
        </w:rPr>
        <w:t>.</w:t>
      </w:r>
    </w:p>
    <w:p w14:paraId="272305DF" w14:textId="77777777" w:rsidR="003D4829" w:rsidRPr="003D4829" w:rsidRDefault="003D4829" w:rsidP="003D4829">
      <w:pPr>
        <w:pStyle w:val="Heading4"/>
        <w:rPr>
          <w:rFonts w:cs="Calibri"/>
        </w:rPr>
      </w:pPr>
      <w:r w:rsidRPr="003D4829">
        <w:rPr>
          <w:rFonts w:cs="Calibri"/>
        </w:rPr>
        <w:lastRenderedPageBreak/>
        <w:t xml:space="preserve">2. </w:t>
      </w:r>
      <w:r w:rsidRPr="003D4829">
        <w:rPr>
          <w:rFonts w:cs="Calibri"/>
          <w:u w:val="single"/>
        </w:rPr>
        <w:t>Iteration</w:t>
      </w:r>
      <w:r w:rsidRPr="003D4829">
        <w:rPr>
          <w:rFonts w:cs="Calibri"/>
        </w:rPr>
        <w:t xml:space="preserve">---specific research over </w:t>
      </w:r>
      <w:r w:rsidRPr="003D4829">
        <w:rPr>
          <w:rFonts w:cs="Calibri"/>
          <w:u w:val="single"/>
        </w:rPr>
        <w:t>points of difference</w:t>
      </w:r>
      <w:r w:rsidRPr="003D4829">
        <w:rPr>
          <w:rFonts w:cs="Calibri"/>
        </w:rPr>
        <w:t xml:space="preserve"> enables </w:t>
      </w:r>
      <w:r w:rsidRPr="003D4829">
        <w:rPr>
          <w:rFonts w:cs="Calibri"/>
          <w:u w:val="single"/>
        </w:rPr>
        <w:t>third</w:t>
      </w:r>
      <w:r w:rsidRPr="003D4829">
        <w:rPr>
          <w:rFonts w:cs="Calibri"/>
        </w:rPr>
        <w:t xml:space="preserve"> and </w:t>
      </w:r>
      <w:r w:rsidRPr="003D4829">
        <w:rPr>
          <w:rFonts w:cs="Calibri"/>
          <w:u w:val="single"/>
        </w:rPr>
        <w:t>fourth level</w:t>
      </w:r>
      <w:r w:rsidRPr="003D4829">
        <w:rPr>
          <w:rFonts w:cs="Calibri"/>
        </w:rPr>
        <w:t xml:space="preserve"> testing necessary to motivate </w:t>
      </w:r>
      <w:r w:rsidRPr="003D4829">
        <w:rPr>
          <w:rFonts w:cs="Calibri"/>
          <w:u w:val="single"/>
        </w:rPr>
        <w:t>advocacy</w:t>
      </w:r>
      <w:r w:rsidRPr="003D4829">
        <w:rPr>
          <w:rFonts w:cs="Calibri"/>
        </w:rPr>
        <w:t xml:space="preserve"> and </w:t>
      </w:r>
      <w:r w:rsidRPr="003D4829">
        <w:rPr>
          <w:rFonts w:cs="Calibri"/>
          <w:u w:val="single"/>
        </w:rPr>
        <w:t>argumentative reflection</w:t>
      </w:r>
      <w:r w:rsidRPr="003D4829">
        <w:rPr>
          <w:rFonts w:cs="Calibri"/>
        </w:rPr>
        <w:t xml:space="preserve">. </w:t>
      </w:r>
    </w:p>
    <w:p w14:paraId="05A4F87C" w14:textId="77777777" w:rsidR="003D4829" w:rsidRPr="003D4829" w:rsidRDefault="003D4829" w:rsidP="003D4829">
      <w:r w:rsidRPr="003D4829">
        <w:rPr>
          <w:b/>
          <w:bCs/>
          <w:sz w:val="26"/>
          <w:szCs w:val="26"/>
        </w:rPr>
        <w:t>Iverson ’9</w:t>
      </w:r>
      <w:r w:rsidRPr="003D4829">
        <w:t xml:space="preserve"> [Joel; 2009; Associate Professor of Communication at the University of Montana, </w:t>
      </w:r>
      <w:proofErr w:type="gramStart"/>
      <w:r w:rsidRPr="003D4829">
        <w:t>Ph.D</w:t>
      </w:r>
      <w:proofErr w:type="gramEnd"/>
      <w:r w:rsidRPr="003D4829">
        <w:t xml:space="preserve"> in Communication from Arizona State University Relations at the University of Sydney; Debate Central, “Can Cutting Cards Carve into Our Personal Lives: An Analysis of Debate Research on Personal Advocacy,” https://debate.uvm.edu/dybvigiverson1000.html]</w:t>
      </w:r>
    </w:p>
    <w:p w14:paraId="24DD5091" w14:textId="77777777" w:rsidR="003D4829" w:rsidRPr="003D4829" w:rsidRDefault="003D4829" w:rsidP="003D4829">
      <w:pPr>
        <w:shd w:val="clear" w:color="auto" w:fill="FFFFFF"/>
        <w:rPr>
          <w:color w:val="222222"/>
          <w:sz w:val="16"/>
          <w:szCs w:val="16"/>
        </w:rPr>
      </w:pPr>
      <w:r w:rsidRPr="003D4829">
        <w:rPr>
          <w:color w:val="222222"/>
          <w:sz w:val="16"/>
          <w:szCs w:val="16"/>
        </w:rPr>
        <w:t>Mitchell (1998) provides a thorough examination of the pedagogical implication for academic debate. Although Mitchell acknowledges that </w:t>
      </w:r>
      <w:r w:rsidRPr="003D4829">
        <w:rPr>
          <w:rStyle w:val="Emphasis"/>
          <w:highlight w:val="green"/>
        </w:rPr>
        <w:t>debate</w:t>
      </w:r>
      <w:r w:rsidRPr="003D4829">
        <w:rPr>
          <w:rStyle w:val="TitleChar"/>
          <w:highlight w:val="green"/>
        </w:rPr>
        <w:t xml:space="preserve"> provides </w:t>
      </w:r>
      <w:r w:rsidRPr="003D4829">
        <w:rPr>
          <w:rStyle w:val="Emphasis"/>
          <w:highlight w:val="green"/>
        </w:rPr>
        <w:t>preparation</w:t>
      </w:r>
      <w:r w:rsidRPr="003D4829">
        <w:rPr>
          <w:rStyle w:val="TitleChar"/>
          <w:highlight w:val="green"/>
        </w:rPr>
        <w:t xml:space="preserve"> for</w:t>
      </w:r>
      <w:r w:rsidRPr="003D4829">
        <w:rPr>
          <w:rStyle w:val="TitleChar"/>
        </w:rPr>
        <w:t xml:space="preserve"> participation in democracy</w:t>
      </w:r>
      <w:r w:rsidRPr="003D4829">
        <w:rPr>
          <w:color w:val="222222"/>
          <w:sz w:val="16"/>
          <w:szCs w:val="16"/>
        </w:rPr>
        <w:t xml:space="preserve">, limiting debate to a laboratory where students practice their skill for future participation is criticized. Mitchell contends: </w:t>
      </w:r>
    </w:p>
    <w:p w14:paraId="596881E6" w14:textId="77777777" w:rsidR="003D4829" w:rsidRPr="003D4829" w:rsidRDefault="003D4829" w:rsidP="003D4829">
      <w:pPr>
        <w:shd w:val="clear" w:color="auto" w:fill="FFFFFF"/>
        <w:rPr>
          <w:color w:val="222222"/>
          <w:sz w:val="16"/>
          <w:szCs w:val="16"/>
        </w:rPr>
      </w:pPr>
      <w:r w:rsidRPr="003D4829">
        <w:rPr>
          <w:color w:val="222222"/>
          <w:sz w:val="16"/>
          <w:szCs w:val="16"/>
        </w:rPr>
        <w:t xml:space="preserve">For students and teachers of argumentation, the heightened salience of this question should signal the danger that critical thinking and oral advocacy skills alone may not be sufficient for citizens to assert their voices in public deliberation. (p. 45) </w:t>
      </w:r>
    </w:p>
    <w:p w14:paraId="194C2960" w14:textId="77777777" w:rsidR="003D4829" w:rsidRPr="003D4829" w:rsidRDefault="003D4829" w:rsidP="003D4829">
      <w:pPr>
        <w:shd w:val="clear" w:color="auto" w:fill="FFFFFF"/>
        <w:rPr>
          <w:color w:val="222222"/>
          <w:sz w:val="16"/>
          <w:szCs w:val="16"/>
        </w:rPr>
      </w:pPr>
      <w:r w:rsidRPr="003D4829">
        <w:rPr>
          <w:color w:val="222222"/>
          <w:sz w:val="16"/>
          <w:szCs w:val="16"/>
        </w:rPr>
        <w:t xml:space="preserve">Mitchell contends that the laboratory style setting creates barriers to other spheres, creates a "sense of detachment" and causes debaters to see research from the role of spectators. </w:t>
      </w:r>
      <w:r w:rsidRPr="003D4829">
        <w:rPr>
          <w:rStyle w:val="m5577519854659992616gmail-styleunderline"/>
          <w:color w:val="222222"/>
          <w:sz w:val="16"/>
        </w:rPr>
        <w:t>Mitchell</w:t>
      </w:r>
      <w:r w:rsidRPr="003D4829">
        <w:rPr>
          <w:color w:val="222222"/>
          <w:sz w:val="16"/>
          <w:szCs w:val="16"/>
        </w:rPr>
        <w:t> further </w:t>
      </w:r>
      <w:r w:rsidRPr="003D4829">
        <w:rPr>
          <w:rStyle w:val="m5577519854659992616gmail-styleunderline"/>
          <w:color w:val="222222"/>
          <w:sz w:val="16"/>
        </w:rPr>
        <w:t>calls for "</w:t>
      </w:r>
      <w:r w:rsidRPr="003D4829">
        <w:rPr>
          <w:rStyle w:val="Emphasis"/>
          <w:highlight w:val="green"/>
        </w:rPr>
        <w:t>argumentative agency</w:t>
      </w:r>
      <w:r w:rsidRPr="003D4829">
        <w:rPr>
          <w:rStyle w:val="m5577519854659992616gmail-styleunderline"/>
          <w:color w:val="222222"/>
          <w:sz w:val="16"/>
        </w:rPr>
        <w:t xml:space="preserve"> [</w:t>
      </w:r>
      <w:r w:rsidRPr="003D4829">
        <w:rPr>
          <w:rStyle w:val="TitleChar"/>
        </w:rPr>
        <w:t xml:space="preserve">which] involves </w:t>
      </w:r>
      <w:r w:rsidRPr="003D4829">
        <w:rPr>
          <w:rStyle w:val="TitleChar"/>
          <w:highlight w:val="green"/>
        </w:rPr>
        <w:t xml:space="preserve">the </w:t>
      </w:r>
      <w:r w:rsidRPr="003D4829">
        <w:rPr>
          <w:rStyle w:val="Emphasis"/>
          <w:highlight w:val="green"/>
        </w:rPr>
        <w:t>capacity</w:t>
      </w:r>
      <w:r w:rsidRPr="003D4829">
        <w:rPr>
          <w:rStyle w:val="TitleChar"/>
          <w:highlight w:val="green"/>
        </w:rPr>
        <w:t xml:space="preserve"> to</w:t>
      </w:r>
      <w:r w:rsidRPr="003D4829">
        <w:rPr>
          <w:rStyle w:val="TitleChar"/>
        </w:rPr>
        <w:t xml:space="preserve"> contextualize</w:t>
      </w:r>
      <w:r w:rsidRPr="003D4829">
        <w:rPr>
          <w:rStyle w:val="m5577519854659992616gmail-styleunderline"/>
          <w:color w:val="222222"/>
          <w:sz w:val="16"/>
        </w:rPr>
        <w:t xml:space="preserve"> and </w:t>
      </w:r>
      <w:r w:rsidRPr="003D4829">
        <w:rPr>
          <w:rStyle w:val="TitleChar"/>
          <w:highlight w:val="green"/>
        </w:rPr>
        <w:t>employ</w:t>
      </w:r>
      <w:r w:rsidRPr="003D4829">
        <w:rPr>
          <w:rStyle w:val="m5577519854659992616gmail-styleunderline"/>
          <w:color w:val="222222"/>
          <w:sz w:val="16"/>
        </w:rPr>
        <w:t xml:space="preserve"> the </w:t>
      </w:r>
      <w:r w:rsidRPr="003D4829">
        <w:rPr>
          <w:rStyle w:val="Emphasis"/>
        </w:rPr>
        <w:t>skills and </w:t>
      </w:r>
      <w:r w:rsidRPr="003D4829">
        <w:rPr>
          <w:rStyle w:val="Emphasis"/>
          <w:highlight w:val="green"/>
        </w:rPr>
        <w:t>strategies</w:t>
      </w:r>
      <w:r w:rsidRPr="003D4829">
        <w:rPr>
          <w:rStyle w:val="m5577519854659992616gmail-styleunderline"/>
          <w:color w:val="222222"/>
          <w:sz w:val="16"/>
        </w:rPr>
        <w:t> of argumentative discourse </w:t>
      </w:r>
      <w:r w:rsidRPr="003D4829">
        <w:rPr>
          <w:rStyle w:val="TitleChar"/>
          <w:highlight w:val="green"/>
        </w:rPr>
        <w:t>in</w:t>
      </w:r>
      <w:r w:rsidRPr="003D4829">
        <w:rPr>
          <w:color w:val="222222"/>
          <w:sz w:val="16"/>
          <w:szCs w:val="16"/>
        </w:rPr>
        <w:t> fields of </w:t>
      </w:r>
      <w:r w:rsidRPr="003D4829">
        <w:rPr>
          <w:rStyle w:val="Emphasis"/>
        </w:rPr>
        <w:t>social </w:t>
      </w:r>
      <w:r w:rsidRPr="003D4829">
        <w:rPr>
          <w:rStyle w:val="Emphasis"/>
          <w:highlight w:val="green"/>
        </w:rPr>
        <w:t>action</w:t>
      </w:r>
      <w:r w:rsidRPr="003D4829">
        <w:rPr>
          <w:color w:val="222222"/>
          <w:sz w:val="16"/>
          <w:szCs w:val="16"/>
        </w:rPr>
        <w:t>, especially wider spheres of public deliberation" (p. 45). Although we agree with Mitchell that </w:t>
      </w:r>
      <w:r w:rsidRPr="003D4829">
        <w:rPr>
          <w:rStyle w:val="TitleChar"/>
        </w:rPr>
        <w:t>debate can</w:t>
      </w:r>
      <w:r w:rsidRPr="003D4829">
        <w:rPr>
          <w:rStyle w:val="m5577519854659992616gmail-styleunderline"/>
          <w:color w:val="222222"/>
          <w:sz w:val="16"/>
        </w:rPr>
        <w:t> be a</w:t>
      </w:r>
      <w:r w:rsidRPr="003D4829">
        <w:rPr>
          <w:color w:val="222222"/>
          <w:sz w:val="16"/>
          <w:szCs w:val="16"/>
        </w:rPr>
        <w:t xml:space="preserve">n even </w:t>
      </w:r>
      <w:r w:rsidRPr="003D4829">
        <w:rPr>
          <w:rStyle w:val="m5577519854659992616gmail-styleunderline"/>
          <w:color w:val="222222"/>
          <w:sz w:val="16"/>
        </w:rPr>
        <w:t>great</w:t>
      </w:r>
      <w:r w:rsidRPr="003D4829">
        <w:rPr>
          <w:color w:val="222222"/>
          <w:sz w:val="16"/>
          <w:szCs w:val="16"/>
        </w:rPr>
        <w:t>er </w:t>
      </w:r>
      <w:r w:rsidRPr="003D4829">
        <w:rPr>
          <w:rStyle w:val="m5577519854659992616gmail-styleunderline"/>
          <w:color w:val="222222"/>
          <w:sz w:val="16"/>
        </w:rPr>
        <w:t>instrument of empowerment for students</w:t>
      </w:r>
      <w:r w:rsidRPr="003D4829">
        <w:rPr>
          <w:color w:val="222222"/>
          <w:sz w:val="16"/>
          <w:szCs w:val="16"/>
        </w:rPr>
        <w:t>, we are more interested in examining the impact of the intermediary step of research. In each of Mitchell's examples of </w:t>
      </w:r>
      <w:r w:rsidRPr="003D4829">
        <w:rPr>
          <w:rStyle w:val="m5577519854659992616gmail-styleunderline"/>
          <w:color w:val="222222"/>
          <w:sz w:val="16"/>
        </w:rPr>
        <w:t>debaters find</w:t>
      </w:r>
      <w:r w:rsidRPr="003D4829">
        <w:rPr>
          <w:color w:val="222222"/>
          <w:sz w:val="16"/>
          <w:szCs w:val="16"/>
        </w:rPr>
        <w:t>ing </w:t>
      </w:r>
      <w:r w:rsidRPr="003D4829">
        <w:rPr>
          <w:rStyle w:val="m5577519854659992616gmail-styleunderline"/>
          <w:color w:val="222222"/>
          <w:sz w:val="16"/>
        </w:rPr>
        <w:t>creative avenues for agency</w:t>
      </w:r>
      <w:r w:rsidRPr="003D4829">
        <w:rPr>
          <w:color w:val="222222"/>
          <w:sz w:val="16"/>
          <w:szCs w:val="16"/>
        </w:rPr>
        <w:t>, there had to be a motivation to act. It is our contention that </w:t>
      </w:r>
      <w:r w:rsidRPr="003D4829">
        <w:rPr>
          <w:rStyle w:val="m5577519854659992616gmail-styleunderline"/>
          <w:color w:val="222222"/>
          <w:sz w:val="16"/>
        </w:rPr>
        <w:t xml:space="preserve">the </w:t>
      </w:r>
      <w:r w:rsidRPr="003D4829">
        <w:rPr>
          <w:rStyle w:val="Emphasis"/>
          <w:highlight w:val="green"/>
        </w:rPr>
        <w:t>research</w:t>
      </w:r>
      <w:r w:rsidRPr="003D4829">
        <w:rPr>
          <w:rStyle w:val="TitleChar"/>
        </w:rPr>
        <w:t xml:space="preserve"> conducted </w:t>
      </w:r>
      <w:r w:rsidRPr="003D4829">
        <w:rPr>
          <w:rStyle w:val="TitleChar"/>
          <w:highlight w:val="green"/>
        </w:rPr>
        <w:t xml:space="preserve">for </w:t>
      </w:r>
      <w:r w:rsidRPr="003D4829">
        <w:rPr>
          <w:rStyle w:val="Emphasis"/>
          <w:highlight w:val="green"/>
        </w:rPr>
        <w:t>competition</w:t>
      </w:r>
      <w:r w:rsidRPr="003D4829">
        <w:rPr>
          <w:rStyle w:val="TitleChar"/>
          <w:highlight w:val="green"/>
        </w:rPr>
        <w:t xml:space="preserve"> is a</w:t>
      </w:r>
      <w:r w:rsidRPr="003D4829">
        <w:rPr>
          <w:rStyle w:val="m5577519854659992616gmail-styleunderline"/>
          <w:color w:val="222222"/>
          <w:sz w:val="16"/>
        </w:rPr>
        <w:t xml:space="preserve"> </w:t>
      </w:r>
      <w:r w:rsidRPr="003D4829">
        <w:rPr>
          <w:color w:val="222222"/>
          <w:sz w:val="16"/>
          <w:szCs w:val="16"/>
        </w:rPr>
        <w:t>major </w:t>
      </w:r>
      <w:r w:rsidRPr="003D4829">
        <w:rPr>
          <w:rStyle w:val="Emphasis"/>
          <w:highlight w:val="green"/>
        </w:rPr>
        <w:t>catalyst</w:t>
      </w:r>
      <w:r w:rsidRPr="003D4829">
        <w:rPr>
          <w:sz w:val="16"/>
        </w:rPr>
        <w:t xml:space="preserve"> to propel their action,</w:t>
      </w:r>
      <w:r w:rsidRPr="003D4829">
        <w:rPr>
          <w:rStyle w:val="m5577519854659992616gmail-styleunderline"/>
          <w:color w:val="222222"/>
          <w:sz w:val="16"/>
        </w:rPr>
        <w:t xml:space="preserve"> change</w:t>
      </w:r>
      <w:r w:rsidRPr="003D4829">
        <w:rPr>
          <w:color w:val="222222"/>
          <w:sz w:val="16"/>
          <w:szCs w:val="16"/>
        </w:rPr>
        <w:t> their </w:t>
      </w:r>
      <w:r w:rsidRPr="003D4829">
        <w:rPr>
          <w:rStyle w:val="m5577519854659992616gmail-styleunderline"/>
          <w:color w:val="222222"/>
          <w:sz w:val="16"/>
        </w:rPr>
        <w:t>opinions, </w:t>
      </w:r>
      <w:r w:rsidRPr="003D4829">
        <w:rPr>
          <w:rStyle w:val="TitleChar"/>
          <w:highlight w:val="green"/>
        </w:rPr>
        <w:t>and</w:t>
      </w:r>
      <w:r w:rsidRPr="003D4829">
        <w:rPr>
          <w:color w:val="222222"/>
          <w:sz w:val="16"/>
          <w:szCs w:val="16"/>
        </w:rPr>
        <w:t> to </w:t>
      </w:r>
      <w:r w:rsidRPr="003D4829">
        <w:rPr>
          <w:rStyle w:val="TitleChar"/>
          <w:highlight w:val="green"/>
        </w:rPr>
        <w:t>provide a </w:t>
      </w:r>
      <w:r w:rsidRPr="003D4829">
        <w:rPr>
          <w:rStyle w:val="Emphasis"/>
        </w:rPr>
        <w:t>greater </w:t>
      </w:r>
      <w:r w:rsidRPr="003D4829">
        <w:rPr>
          <w:rStyle w:val="Emphasis"/>
          <w:highlight w:val="green"/>
        </w:rPr>
        <w:t>depth</w:t>
      </w:r>
      <w:r w:rsidRPr="003D4829">
        <w:rPr>
          <w:rStyle w:val="TitleChar"/>
          <w:highlight w:val="green"/>
        </w:rPr>
        <w:t xml:space="preserve"> of </w:t>
      </w:r>
      <w:r w:rsidRPr="003D4829">
        <w:rPr>
          <w:rStyle w:val="Emphasis"/>
          <w:highlight w:val="green"/>
        </w:rPr>
        <w:t>understanding</w:t>
      </w:r>
      <w:r w:rsidRPr="003D4829">
        <w:rPr>
          <w:rStyle w:val="m5577519854659992616gmail-styleunderline"/>
          <w:color w:val="222222"/>
          <w:sz w:val="16"/>
        </w:rPr>
        <w:t> of the issues involved</w:t>
      </w:r>
      <w:r w:rsidRPr="003D4829">
        <w:rPr>
          <w:color w:val="222222"/>
          <w:sz w:val="16"/>
          <w:szCs w:val="16"/>
        </w:rPr>
        <w:t xml:space="preserve">. </w:t>
      </w:r>
    </w:p>
    <w:p w14:paraId="19DC1308" w14:textId="77777777" w:rsidR="003D4829" w:rsidRPr="003D4829" w:rsidRDefault="003D4829" w:rsidP="003D4829">
      <w:pPr>
        <w:rPr>
          <w:sz w:val="16"/>
          <w:szCs w:val="16"/>
        </w:rPr>
      </w:pPr>
      <w:r w:rsidRPr="003D4829">
        <w:rPr>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w:t>
      </w:r>
      <w:proofErr w:type="gramStart"/>
      <w:r w:rsidRPr="003D4829">
        <w:rPr>
          <w:sz w:val="16"/>
          <w:szCs w:val="16"/>
        </w:rPr>
        <w:t>Master's</w:t>
      </w:r>
      <w:proofErr w:type="gramEnd"/>
      <w:r w:rsidRPr="003D4829">
        <w:rPr>
          <w:sz w:val="16"/>
          <w:szCs w:val="16"/>
        </w:rPr>
        <w:t xml:space="preserve"> Thesis (cited in Mitchell, 1998, p. 55). With this extensive quantity of research, debaters attain a high level of investigation and (presumably) understanding of a topic. As a result of this level of understanding, debaters become knowledgeable citizens who are further empowered to make informed opinions and energized to take action. Research helps to educate students (and coaches) about the state of the world. </w:t>
      </w:r>
    </w:p>
    <w:p w14:paraId="2AD2D480" w14:textId="77777777" w:rsidR="003D4829" w:rsidRPr="003D4829" w:rsidRDefault="003D4829" w:rsidP="003D4829">
      <w:pPr>
        <w:shd w:val="clear" w:color="auto" w:fill="FFFFFF"/>
        <w:rPr>
          <w:color w:val="222222"/>
          <w:sz w:val="16"/>
          <w:szCs w:val="16"/>
        </w:rPr>
      </w:pPr>
      <w:r w:rsidRPr="003D4829">
        <w:rPr>
          <w:rStyle w:val="TitleChar"/>
          <w:highlight w:val="green"/>
        </w:rPr>
        <w:t xml:space="preserve">Without the guidance of a </w:t>
      </w:r>
      <w:r w:rsidRPr="003D4829">
        <w:rPr>
          <w:rStyle w:val="Emphasis"/>
        </w:rPr>
        <w:t xml:space="preserve">debate </w:t>
      </w:r>
      <w:r w:rsidRPr="003D4829">
        <w:rPr>
          <w:rStyle w:val="Emphasis"/>
          <w:highlight w:val="green"/>
        </w:rPr>
        <w:t>topic</w:t>
      </w:r>
      <w:r w:rsidRPr="003D4829">
        <w:rPr>
          <w:rStyle w:val="TitleChar"/>
          <w:highlight w:val="green"/>
        </w:rPr>
        <w:t>, how many students would do </w:t>
      </w:r>
      <w:r w:rsidRPr="003D4829">
        <w:rPr>
          <w:rStyle w:val="Emphasis"/>
        </w:rPr>
        <w:t>in-depth </w:t>
      </w:r>
      <w:r w:rsidRPr="003D4829">
        <w:rPr>
          <w:rStyle w:val="Emphasis"/>
          <w:highlight w:val="green"/>
        </w:rPr>
        <w:t>research</w:t>
      </w:r>
      <w:r w:rsidRPr="003D4829">
        <w:rPr>
          <w:rStyle w:val="TitleChar"/>
          <w:highlight w:val="green"/>
        </w:rPr>
        <w:t> on </w:t>
      </w:r>
      <w:r w:rsidRPr="003D4829">
        <w:rPr>
          <w:rStyle w:val="Emphasis"/>
        </w:rPr>
        <w:t xml:space="preserve">female genital </w:t>
      </w:r>
      <w:r w:rsidRPr="003D4829">
        <w:rPr>
          <w:rStyle w:val="Emphasis"/>
          <w:highlight w:val="green"/>
        </w:rPr>
        <w:t>mutilation</w:t>
      </w:r>
      <w:r w:rsidRPr="003D4829">
        <w:rPr>
          <w:rStyle w:val="TitleChar"/>
          <w:highlight w:val="green"/>
        </w:rPr>
        <w:t xml:space="preserve"> in Africa, or </w:t>
      </w:r>
      <w:r w:rsidRPr="003D4829">
        <w:rPr>
          <w:rStyle w:val="Emphasis"/>
          <w:highlight w:val="green"/>
        </w:rPr>
        <w:t>U</w:t>
      </w:r>
      <w:r w:rsidRPr="003D4829">
        <w:rPr>
          <w:rStyle w:val="TitleChar"/>
        </w:rPr>
        <w:t>nited </w:t>
      </w:r>
      <w:r w:rsidRPr="003D4829">
        <w:rPr>
          <w:rStyle w:val="Emphasis"/>
          <w:highlight w:val="green"/>
        </w:rPr>
        <w:t>N</w:t>
      </w:r>
      <w:r w:rsidRPr="003D4829">
        <w:rPr>
          <w:rStyle w:val="TitleChar"/>
        </w:rPr>
        <w:t>ations </w:t>
      </w:r>
      <w:r w:rsidRPr="003D4829">
        <w:rPr>
          <w:rStyle w:val="TitleChar"/>
          <w:highlight w:val="green"/>
        </w:rPr>
        <w:t>sanctions on Iraq</w:t>
      </w:r>
      <w:r w:rsidRPr="003D4829">
        <w:rPr>
          <w:rStyle w:val="Emphasis"/>
          <w:highlight w:val="green"/>
        </w:rPr>
        <w:t>?</w:t>
      </w:r>
      <w:r w:rsidRPr="003D4829">
        <w:rPr>
          <w:rStyle w:val="TitleChar"/>
        </w:rPr>
        <w:t xml:space="preserve"> The </w:t>
      </w:r>
      <w:r w:rsidRPr="003D4829">
        <w:rPr>
          <w:rStyle w:val="Emphasis"/>
          <w:highlight w:val="green"/>
        </w:rPr>
        <w:t>competitive</w:t>
      </w:r>
      <w:r w:rsidRPr="003D4829">
        <w:rPr>
          <w:rStyle w:val="TitleChar"/>
        </w:rPr>
        <w:t xml:space="preserve"> nature of </w:t>
      </w:r>
      <w:r w:rsidRPr="003D4829">
        <w:rPr>
          <w:rStyle w:val="Emphasis"/>
        </w:rPr>
        <w:t>policy </w:t>
      </w:r>
      <w:r w:rsidRPr="003D4829">
        <w:rPr>
          <w:rStyle w:val="Emphasis"/>
          <w:highlight w:val="green"/>
        </w:rPr>
        <w:t>debate</w:t>
      </w:r>
      <w:r w:rsidRPr="003D4829">
        <w:rPr>
          <w:rStyle w:val="m5577519854659992616gmail-styleunderline"/>
          <w:color w:val="222222"/>
          <w:sz w:val="16"/>
          <w:highlight w:val="green"/>
        </w:rPr>
        <w:t> </w:t>
      </w:r>
      <w:r w:rsidRPr="003D4829">
        <w:rPr>
          <w:rStyle w:val="TitleChar"/>
          <w:highlight w:val="green"/>
        </w:rPr>
        <w:t>provides an impetus for</w:t>
      </w:r>
      <w:r w:rsidRPr="003D4829">
        <w:rPr>
          <w:rStyle w:val="TitleChar"/>
        </w:rPr>
        <w:t xml:space="preserve"> </w:t>
      </w:r>
      <w:r w:rsidRPr="003D4829">
        <w:rPr>
          <w:rStyle w:val="Emphasis"/>
        </w:rPr>
        <w:t xml:space="preserve">students </w:t>
      </w:r>
      <w:r w:rsidRPr="003D4829">
        <w:rPr>
          <w:rStyle w:val="Emphasis"/>
          <w:highlight w:val="green"/>
        </w:rPr>
        <w:t>to research</w:t>
      </w:r>
      <w:r w:rsidRPr="003D4829">
        <w:rPr>
          <w:rStyle w:val="m5577519854659992616gmail-styleunderline"/>
          <w:color w:val="222222"/>
          <w:sz w:val="16"/>
        </w:rPr>
        <w:t> the topics</w:t>
      </w:r>
      <w:r w:rsidRPr="003D4829">
        <w:rPr>
          <w:color w:val="222222"/>
          <w:sz w:val="16"/>
          <w:szCs w:val="16"/>
        </w:rPr>
        <w:t> that </w:t>
      </w:r>
      <w:r w:rsidRPr="003D4829">
        <w:rPr>
          <w:rStyle w:val="m5577519854659992616gmail-styleunderline"/>
          <w:color w:val="222222"/>
          <w:sz w:val="16"/>
        </w:rPr>
        <w:t>they are going to debate</w:t>
      </w:r>
      <w:r w:rsidRPr="003D4829">
        <w:rPr>
          <w:color w:val="222222"/>
          <w:sz w:val="16"/>
          <w:szCs w:val="16"/>
        </w:rPr>
        <w:t>. </w:t>
      </w:r>
      <w:r w:rsidRPr="003D4829">
        <w:rPr>
          <w:rStyle w:val="m5577519854659992616gmail-styleunderline"/>
          <w:color w:val="222222"/>
          <w:sz w:val="16"/>
        </w:rPr>
        <w:t>This</w:t>
      </w:r>
      <w:r w:rsidRPr="003D4829">
        <w:rPr>
          <w:color w:val="222222"/>
          <w:sz w:val="16"/>
          <w:szCs w:val="16"/>
        </w:rPr>
        <w:t> in turn </w:t>
      </w:r>
      <w:r w:rsidRPr="003D4829">
        <w:rPr>
          <w:rStyle w:val="m5577519854659992616gmail-styleunderline"/>
          <w:color w:val="222222"/>
          <w:sz w:val="16"/>
        </w:rPr>
        <w:t xml:space="preserve">fuels students’ awareness of issues that go </w:t>
      </w:r>
      <w:r w:rsidRPr="003D4829">
        <w:rPr>
          <w:rStyle w:val="TitleChar"/>
          <w:highlight w:val="green"/>
        </w:rPr>
        <w:t xml:space="preserve">beyond their </w:t>
      </w:r>
      <w:r w:rsidRPr="003D4829">
        <w:rPr>
          <w:rStyle w:val="Emphasis"/>
          <w:highlight w:val="green"/>
        </w:rPr>
        <w:t>front doors</w:t>
      </w:r>
      <w:r w:rsidRPr="003D4829">
        <w:rPr>
          <w:color w:val="222222"/>
          <w:sz w:val="16"/>
          <w:szCs w:val="16"/>
        </w:rPr>
        <w:t>. </w:t>
      </w:r>
      <w:r w:rsidRPr="003D4829">
        <w:rPr>
          <w:rStyle w:val="m5577519854659992616gmail-styleunderline"/>
          <w:color w:val="222222"/>
          <w:sz w:val="16"/>
        </w:rPr>
        <w:t>Advocacy flows from this</w:t>
      </w:r>
      <w:r w:rsidRPr="003D4829">
        <w:rPr>
          <w:color w:val="222222"/>
          <w:sz w:val="16"/>
          <w:szCs w:val="16"/>
        </w:rPr>
        <w:t> increased </w:t>
      </w:r>
      <w:r w:rsidRPr="003D4829">
        <w:rPr>
          <w:rStyle w:val="m5577519854659992616gmail-styleunderline"/>
          <w:color w:val="222222"/>
          <w:sz w:val="16"/>
        </w:rPr>
        <w:t>awareness</w:t>
      </w:r>
      <w:r w:rsidRPr="003D4829">
        <w:rPr>
          <w:color w:val="222222"/>
          <w:sz w:val="16"/>
          <w:szCs w:val="16"/>
        </w:rPr>
        <w:t>. </w:t>
      </w:r>
      <w:r w:rsidRPr="003D4829">
        <w:rPr>
          <w:rStyle w:val="m5577519854659992616gmail-styleunderline"/>
          <w:color w:val="222222"/>
          <w:sz w:val="16"/>
        </w:rPr>
        <w:t>Reading books</w:t>
      </w:r>
      <w:r w:rsidRPr="003D4829">
        <w:rPr>
          <w:color w:val="222222"/>
          <w:sz w:val="16"/>
          <w:szCs w:val="16"/>
        </w:rPr>
        <w:t> and articles </w:t>
      </w:r>
      <w:r w:rsidRPr="003D4829">
        <w:rPr>
          <w:rStyle w:val="m5577519854659992616gmail-styleunderline"/>
          <w:color w:val="222222"/>
          <w:sz w:val="16"/>
        </w:rPr>
        <w:t>about the suffering of people thousands of miles away</w:t>
      </w:r>
      <w:r w:rsidRPr="003D4829">
        <w:rPr>
          <w:color w:val="222222"/>
          <w:sz w:val="16"/>
          <w:szCs w:val="16"/>
        </w:rPr>
        <w:t> or right in our own communities </w:t>
      </w:r>
      <w:r w:rsidRPr="003D4829">
        <w:rPr>
          <w:rStyle w:val="m5577519854659992616gmail-styleunderline"/>
          <w:color w:val="222222"/>
          <w:sz w:val="16"/>
        </w:rPr>
        <w:t>drives people to become involved in the community at large</w:t>
      </w:r>
      <w:r w:rsidRPr="003D4829">
        <w:rPr>
          <w:color w:val="222222"/>
          <w:sz w:val="16"/>
          <w:szCs w:val="16"/>
        </w:rPr>
        <w:t>.</w:t>
      </w:r>
    </w:p>
    <w:p w14:paraId="752F0DFC" w14:textId="77777777" w:rsidR="003D4829" w:rsidRPr="003D4829" w:rsidRDefault="003D4829" w:rsidP="003D4829">
      <w:pPr>
        <w:shd w:val="clear" w:color="auto" w:fill="FFFFFF"/>
        <w:rPr>
          <w:color w:val="222222"/>
          <w:sz w:val="16"/>
          <w:szCs w:val="16"/>
        </w:rPr>
      </w:pPr>
      <w:r w:rsidRPr="003D4829">
        <w:rPr>
          <w:color w:val="222222"/>
          <w:sz w:val="16"/>
          <w:szCs w:val="16"/>
        </w:rPr>
        <w:t>Research has also focused on how </w:t>
      </w:r>
      <w:r w:rsidRPr="003D4829">
        <w:rPr>
          <w:rStyle w:val="m5577519854659992616gmail-styleunderline"/>
          <w:color w:val="222222"/>
          <w:sz w:val="16"/>
        </w:rPr>
        <w:t>debate prepares us for life in the public sphere</w:t>
      </w:r>
      <w:r w:rsidRPr="003D4829">
        <w:rPr>
          <w:color w:val="222222"/>
          <w:sz w:val="16"/>
          <w:szCs w:val="16"/>
        </w:rPr>
        <w:t>. </w:t>
      </w:r>
      <w:r w:rsidRPr="003D4829">
        <w:rPr>
          <w:rStyle w:val="m5577519854659992616gmail-styleunderline"/>
          <w:color w:val="222222"/>
          <w:sz w:val="16"/>
        </w:rPr>
        <w:t>Issues that we discuss in debate have found their way onto the national</w:t>
      </w:r>
      <w:r w:rsidRPr="003D4829">
        <w:rPr>
          <w:color w:val="222222"/>
          <w:sz w:val="16"/>
          <w:szCs w:val="16"/>
        </w:rPr>
        <w:t> policy </w:t>
      </w:r>
      <w:r w:rsidRPr="003D4829">
        <w:rPr>
          <w:rStyle w:val="m5577519854659992616gmail-styleunderline"/>
          <w:color w:val="222222"/>
          <w:sz w:val="16"/>
        </w:rPr>
        <w:t>stage</w:t>
      </w:r>
      <w:r w:rsidRPr="003D4829">
        <w:rPr>
          <w:color w:val="222222"/>
          <w:sz w:val="16"/>
          <w:szCs w:val="16"/>
        </w:rPr>
        <w:t>, and </w:t>
      </w:r>
      <w:r w:rsidRPr="003D4829">
        <w:rPr>
          <w:rStyle w:val="m5577519854659992616gmail-styleunderline"/>
          <w:color w:val="222222"/>
          <w:sz w:val="16"/>
        </w:rPr>
        <w:t>training in</w:t>
      </w:r>
      <w:r w:rsidRPr="003D4829">
        <w:rPr>
          <w:color w:val="222222"/>
          <w:sz w:val="16"/>
          <w:szCs w:val="16"/>
        </w:rPr>
        <w:t> intercollegiate </w:t>
      </w:r>
      <w:r w:rsidRPr="003D4829">
        <w:rPr>
          <w:rStyle w:val="m5577519854659992616gmail-styleunderline"/>
          <w:color w:val="222222"/>
          <w:sz w:val="16"/>
        </w:rPr>
        <w:t xml:space="preserve">debate </w:t>
      </w:r>
      <w:r w:rsidRPr="003D4829">
        <w:rPr>
          <w:rStyle w:val="TitleChar"/>
          <w:highlight w:val="green"/>
        </w:rPr>
        <w:t xml:space="preserve">makes us good </w:t>
      </w:r>
      <w:r w:rsidRPr="003D4829">
        <w:rPr>
          <w:rStyle w:val="Emphasis"/>
        </w:rPr>
        <w:t xml:space="preserve">public </w:t>
      </w:r>
      <w:r w:rsidRPr="003D4829">
        <w:rPr>
          <w:rStyle w:val="Emphasis"/>
          <w:highlight w:val="green"/>
        </w:rPr>
        <w:t>advocates</w:t>
      </w:r>
      <w:r w:rsidRPr="003D4829">
        <w:rPr>
          <w:color w:val="222222"/>
          <w:sz w:val="16"/>
          <w:szCs w:val="16"/>
        </w:rPr>
        <w:t>. The public sphere is the arena in which we all must participate to be active citizens. </w:t>
      </w:r>
      <w:r w:rsidRPr="003D4829">
        <w:rPr>
          <w:rStyle w:val="m5577519854659992616gmail-styleunderline"/>
          <w:color w:val="222222"/>
          <w:sz w:val="16"/>
        </w:rPr>
        <w:t>Even after</w:t>
      </w:r>
      <w:r w:rsidRPr="003D4829">
        <w:rPr>
          <w:color w:val="222222"/>
          <w:sz w:val="16"/>
          <w:szCs w:val="16"/>
        </w:rPr>
        <w:t> we leave </w:t>
      </w:r>
      <w:r w:rsidRPr="003D4829">
        <w:rPr>
          <w:rStyle w:val="m5577519854659992616gmail-styleunderline"/>
          <w:color w:val="222222"/>
          <w:sz w:val="16"/>
        </w:rPr>
        <w:t>debate, the skills</w:t>
      </w:r>
      <w:r w:rsidRPr="003D4829">
        <w:rPr>
          <w:color w:val="222222"/>
          <w:sz w:val="16"/>
          <w:szCs w:val="16"/>
        </w:rPr>
        <w:t> that </w:t>
      </w:r>
      <w:r w:rsidRPr="003D4829">
        <w:rPr>
          <w:rStyle w:val="m5577519854659992616gmail-styleunderline"/>
          <w:color w:val="222222"/>
          <w:sz w:val="16"/>
        </w:rPr>
        <w:t>we have gained should help us to be better advocates</w:t>
      </w:r>
      <w:r w:rsidRPr="003D4829">
        <w:rPr>
          <w:color w:val="222222"/>
          <w:sz w:val="16"/>
          <w:szCs w:val="16"/>
        </w:rPr>
        <w:t> and citizens. Research has looked at how </w:t>
      </w:r>
      <w:r w:rsidRPr="003D4829">
        <w:rPr>
          <w:rStyle w:val="m5577519854659992616gmail-styleunderline"/>
          <w:color w:val="222222"/>
          <w:sz w:val="16"/>
        </w:rPr>
        <w:t>debate impacts education</w:t>
      </w:r>
      <w:r w:rsidRPr="003D4829">
        <w:rPr>
          <w:color w:val="222222"/>
          <w:sz w:val="16"/>
          <w:szCs w:val="16"/>
        </w:rPr>
        <w:t> (Matlon and Keele 1984), </w:t>
      </w:r>
      <w:r w:rsidRPr="003D4829">
        <w:rPr>
          <w:rStyle w:val="m5577519854659992616gmail-styleunderline"/>
          <w:color w:val="222222"/>
          <w:sz w:val="16"/>
        </w:rPr>
        <w:t>legal training</w:t>
      </w:r>
      <w:r w:rsidRPr="003D4829">
        <w:rPr>
          <w:color w:val="222222"/>
          <w:sz w:val="16"/>
          <w:szCs w:val="16"/>
        </w:rPr>
        <w:t> (Parkinson, Gisler and Pelias 1983, Nobles 19850 </w:t>
      </w:r>
      <w:r w:rsidRPr="003D4829">
        <w:rPr>
          <w:rStyle w:val="m5577519854659992616gmail-styleunderline"/>
          <w:color w:val="222222"/>
          <w:sz w:val="16"/>
        </w:rPr>
        <w:t>and behavioral traits</w:t>
      </w:r>
      <w:r w:rsidRPr="003D4829">
        <w:rPr>
          <w:color w:val="222222"/>
          <w:sz w:val="16"/>
          <w:szCs w:val="16"/>
        </w:rPr>
        <w:t> (McGlone 1974, Colbert 1994). These works illustrate the impact that public debate has on students as they prepare to enter the public sphere. </w:t>
      </w:r>
    </w:p>
    <w:p w14:paraId="2938746F" w14:textId="77777777" w:rsidR="003D4829" w:rsidRPr="003D4829" w:rsidRDefault="003D4829" w:rsidP="003D4829">
      <w:pPr>
        <w:shd w:val="clear" w:color="auto" w:fill="FFFFFF"/>
        <w:rPr>
          <w:color w:val="222222"/>
          <w:sz w:val="16"/>
          <w:szCs w:val="16"/>
        </w:rPr>
      </w:pPr>
      <w:r w:rsidRPr="003D4829">
        <w:rPr>
          <w:rStyle w:val="TitleChar"/>
        </w:rPr>
        <w:t xml:space="preserve">The </w:t>
      </w:r>
      <w:r w:rsidRPr="003D4829">
        <w:rPr>
          <w:rStyle w:val="TitleChar"/>
          <w:highlight w:val="green"/>
        </w:rPr>
        <w:t>debaters who</w:t>
      </w:r>
      <w:r w:rsidRPr="003D4829">
        <w:rPr>
          <w:color w:val="222222"/>
          <w:sz w:val="16"/>
          <w:szCs w:val="16"/>
        </w:rPr>
        <w:t> take active roles such as </w:t>
      </w:r>
      <w:r w:rsidRPr="003D4829">
        <w:rPr>
          <w:rStyle w:val="TitleChar"/>
          <w:highlight w:val="green"/>
        </w:rPr>
        <w:t>protest</w:t>
      </w:r>
      <w:r w:rsidRPr="003D4829">
        <w:rPr>
          <w:rStyle w:val="TitleChar"/>
        </w:rPr>
        <w:t>ing</w:t>
      </w:r>
      <w:r w:rsidRPr="003D4829">
        <w:rPr>
          <w:color w:val="222222"/>
          <w:sz w:val="16"/>
          <w:szCs w:val="16"/>
        </w:rPr>
        <w:t> </w:t>
      </w:r>
      <w:r w:rsidRPr="003D4829">
        <w:rPr>
          <w:rStyle w:val="TitleChar"/>
          <w:highlight w:val="green"/>
        </w:rPr>
        <w:t>sanctions were</w:t>
      </w:r>
      <w:r w:rsidRPr="003D4829">
        <w:rPr>
          <w:color w:val="222222"/>
          <w:sz w:val="16"/>
          <w:szCs w:val="16"/>
        </w:rPr>
        <w:t> probably </w:t>
      </w:r>
      <w:r w:rsidRPr="003D4829">
        <w:rPr>
          <w:rStyle w:val="TitleChar"/>
          <w:highlight w:val="green"/>
        </w:rPr>
        <w:t>not </w:t>
      </w:r>
      <w:r w:rsidRPr="003D4829">
        <w:rPr>
          <w:rStyle w:val="Emphasis"/>
        </w:rPr>
        <w:t>actively </w:t>
      </w:r>
      <w:r w:rsidRPr="003D4829">
        <w:rPr>
          <w:rStyle w:val="Emphasis"/>
          <w:highlight w:val="green"/>
        </w:rPr>
        <w:t>engaged</w:t>
      </w:r>
      <w:r w:rsidRPr="003D4829">
        <w:rPr>
          <w:rStyle w:val="TitleChar"/>
        </w:rPr>
        <w:t xml:space="preserve"> in the issue </w:t>
      </w:r>
      <w:r w:rsidRPr="003D4829">
        <w:rPr>
          <w:rStyle w:val="TitleChar"/>
          <w:highlight w:val="green"/>
        </w:rPr>
        <w:t>until</w:t>
      </w:r>
      <w:r w:rsidRPr="003D4829">
        <w:rPr>
          <w:rStyle w:val="TitleChar"/>
        </w:rPr>
        <w:t xml:space="preserve"> their </w:t>
      </w:r>
      <w:r w:rsidRPr="003D4829">
        <w:rPr>
          <w:rStyle w:val="TitleChar"/>
          <w:highlight w:val="green"/>
        </w:rPr>
        <w:t>research drew them</w:t>
      </w:r>
      <w:r w:rsidRPr="003D4829">
        <w:rPr>
          <w:rStyle w:val="m5577519854659992616gmail-styleunderline"/>
          <w:color w:val="222222"/>
          <w:sz w:val="16"/>
        </w:rPr>
        <w:t> in</w:t>
      </w:r>
      <w:r w:rsidRPr="003D4829">
        <w:rPr>
          <w:rStyle w:val="TitleChar"/>
          <w:highlight w:val="green"/>
        </w:rPr>
        <w:t>to the topic</w:t>
      </w:r>
      <w:r w:rsidRPr="003D4829">
        <w:rPr>
          <w:color w:val="222222"/>
          <w:sz w:val="16"/>
          <w:szCs w:val="16"/>
        </w:rPr>
        <w:t>. Furthermore, </w:t>
      </w:r>
      <w:r w:rsidRPr="003D4829">
        <w:rPr>
          <w:rStyle w:val="m5577519854659992616gmail-styleunderline"/>
          <w:color w:val="222222"/>
          <w:sz w:val="16"/>
        </w:rPr>
        <w:t>the process of intense research for debate may actually change the positions debaters hold</w:t>
      </w:r>
      <w:r w:rsidRPr="003D4829">
        <w:rPr>
          <w:color w:val="222222"/>
          <w:sz w:val="16"/>
          <w:szCs w:val="16"/>
        </w:rPr>
        <w:t xml:space="preserve">. Since debaters typically enter into a topic with only cursory (if any) knowledge of </w:t>
      </w:r>
      <w:r w:rsidRPr="003D4829">
        <w:rPr>
          <w:color w:val="222222"/>
          <w:sz w:val="16"/>
          <w:szCs w:val="16"/>
        </w:rPr>
        <w:lastRenderedPageBreak/>
        <w:t>the issue, </w:t>
      </w:r>
      <w:r w:rsidRPr="003D4829">
        <w:rPr>
          <w:rStyle w:val="m5577519854659992616gmail-styleunderline"/>
          <w:color w:val="222222"/>
          <w:sz w:val="16"/>
        </w:rPr>
        <w:t>the research process provides exposure to issues that were previously unknown</w:t>
      </w:r>
      <w:r w:rsidRPr="003D4829">
        <w:rPr>
          <w:color w:val="222222"/>
          <w:sz w:val="16"/>
          <w:szCs w:val="16"/>
        </w:rPr>
        <w:t>. </w:t>
      </w:r>
      <w:r w:rsidRPr="003D4829">
        <w:rPr>
          <w:rStyle w:val="m5577519854659992616gmail-styleunderline"/>
          <w:color w:val="222222"/>
          <w:sz w:val="16"/>
        </w:rPr>
        <w:t>Exposure to</w:t>
      </w:r>
      <w:r w:rsidRPr="003D4829">
        <w:rPr>
          <w:color w:val="222222"/>
          <w:sz w:val="16"/>
          <w:szCs w:val="16"/>
        </w:rPr>
        <w:t> the literature on </w:t>
      </w:r>
      <w:r w:rsidRPr="003D4829">
        <w:rPr>
          <w:rStyle w:val="m5577519854659992616gmail-styleunderline"/>
          <w:color w:val="222222"/>
          <w:sz w:val="16"/>
        </w:rPr>
        <w:t>a topic can</w:t>
      </w:r>
      <w:r w:rsidRPr="003D4829">
        <w:rPr>
          <w:color w:val="222222"/>
          <w:sz w:val="16"/>
          <w:szCs w:val="16"/>
        </w:rPr>
        <w:t> create, reinforce or </w:t>
      </w:r>
      <w:r w:rsidRPr="003D4829">
        <w:rPr>
          <w:rStyle w:val="m5577519854659992616gmail-styleunderline"/>
          <w:color w:val="222222"/>
          <w:sz w:val="16"/>
        </w:rPr>
        <w:t>alter an individual's opinions</w:t>
      </w:r>
      <w:r w:rsidRPr="003D4829">
        <w:rPr>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3D4829">
        <w:rPr>
          <w:color w:val="222222"/>
          <w:u w:val="single"/>
        </w:rPr>
        <w:t>exposure to debate research as the person </w:t>
      </w:r>
      <w:r w:rsidRPr="003D4829">
        <w:rPr>
          <w:rStyle w:val="TitleChar"/>
        </w:rPr>
        <w:t>finding the evidence</w:t>
      </w:r>
      <w:r w:rsidRPr="003D4829">
        <w:rPr>
          <w:color w:val="222222"/>
          <w:sz w:val="16"/>
          <w:szCs w:val="16"/>
        </w:rPr>
        <w:t>, hearing it as the opponent in a debate round (or as judge) </w:t>
      </w:r>
      <w:r w:rsidRPr="003D4829">
        <w:rPr>
          <w:color w:val="222222"/>
          <w:u w:val="single"/>
        </w:rPr>
        <w:t>acts as a</w:t>
      </w:r>
      <w:r w:rsidRPr="003D4829">
        <w:rPr>
          <w:color w:val="222222"/>
          <w:sz w:val="16"/>
          <w:szCs w:val="16"/>
        </w:rPr>
        <w:t>n initial </w:t>
      </w:r>
      <w:r w:rsidRPr="003D4829">
        <w:rPr>
          <w:color w:val="222222"/>
          <w:u w:val="single"/>
        </w:rPr>
        <w:t>spark of awareness on an issue</w:t>
      </w:r>
      <w:r w:rsidRPr="003D4829">
        <w:rPr>
          <w:color w:val="222222"/>
          <w:sz w:val="16"/>
          <w:szCs w:val="16"/>
        </w:rPr>
        <w:t>. This process of discovery seems to have a similar impact to watching an investigative news report.</w:t>
      </w:r>
    </w:p>
    <w:p w14:paraId="75D791C6" w14:textId="77777777" w:rsidR="003D4829" w:rsidRPr="003D4829" w:rsidRDefault="003D4829" w:rsidP="003D4829">
      <w:pPr>
        <w:shd w:val="clear" w:color="auto" w:fill="FFFFFF"/>
        <w:rPr>
          <w:color w:val="222222"/>
          <w:sz w:val="14"/>
          <w:szCs w:val="16"/>
        </w:rPr>
      </w:pPr>
      <w:r w:rsidRPr="003D4829">
        <w:rPr>
          <w:color w:val="222222"/>
          <w:sz w:val="16"/>
          <w:szCs w:val="16"/>
        </w:rPr>
        <w:t>Mitchell claimed that </w:t>
      </w:r>
      <w:r w:rsidRPr="003D4829">
        <w:rPr>
          <w:rStyle w:val="m5577519854659992616gmail-styleunderline"/>
          <w:color w:val="222222"/>
          <w:sz w:val="16"/>
        </w:rPr>
        <w:t>debate could be</w:t>
      </w:r>
      <w:r w:rsidRPr="003D4829">
        <w:rPr>
          <w:color w:val="222222"/>
          <w:sz w:val="16"/>
          <w:szCs w:val="16"/>
        </w:rPr>
        <w:t> more than it was traditionally seen as, that it could be </w:t>
      </w:r>
      <w:r w:rsidRPr="003D4829">
        <w:rPr>
          <w:rStyle w:val="m5577519854659992616gmail-styleunderline"/>
          <w:color w:val="222222"/>
          <w:sz w:val="16"/>
        </w:rPr>
        <w:t>a catalyst to empower people to act in the social arena</w:t>
      </w:r>
      <w:r w:rsidRPr="003D4829">
        <w:rPr>
          <w:color w:val="222222"/>
          <w:sz w:val="16"/>
          <w:szCs w:val="16"/>
        </w:rPr>
        <w:t>. We surmise that there is a step in between the debate and the action. </w:t>
      </w:r>
      <w:r w:rsidRPr="003D4829">
        <w:rPr>
          <w:rStyle w:val="m5577519854659992616gmail-styleunderline"/>
          <w:color w:val="222222"/>
          <w:sz w:val="16"/>
        </w:rPr>
        <w:t>The</w:t>
      </w:r>
      <w:r w:rsidRPr="003D4829">
        <w:rPr>
          <w:color w:val="222222"/>
          <w:sz w:val="16"/>
          <w:szCs w:val="16"/>
        </w:rPr>
        <w:t> intermediary </w:t>
      </w:r>
      <w:r w:rsidRPr="003D4829">
        <w:rPr>
          <w:rStyle w:val="m5577519854659992616gmail-styleunderline"/>
          <w:color w:val="222222"/>
          <w:sz w:val="16"/>
        </w:rPr>
        <w:t>step where people are inspired to agency is based on the research that they do</w:t>
      </w:r>
      <w:r w:rsidRPr="003D4829">
        <w:rPr>
          <w:color w:val="222222"/>
          <w:sz w:val="16"/>
          <w:szCs w:val="16"/>
        </w:rPr>
        <w:t>. </w:t>
      </w:r>
      <w:r w:rsidRPr="003D4829">
        <w:rPr>
          <w:rStyle w:val="m5577519854659992616gmail-styleunderline"/>
          <w:color w:val="222222"/>
          <w:sz w:val="16"/>
        </w:rPr>
        <w:t>If students are compelled to act, research is a main factor</w:t>
      </w:r>
      <w:r w:rsidRPr="003D4829">
        <w:rPr>
          <w:color w:val="222222"/>
          <w:sz w:val="16"/>
          <w:szCs w:val="16"/>
        </w:rPr>
        <w:t> in compelling them to do so. </w:t>
      </w:r>
      <w:r w:rsidRPr="003D4829">
        <w:rPr>
          <w:rStyle w:val="TitleChar"/>
          <w:highlight w:val="green"/>
        </w:rPr>
        <w:t>Even if</w:t>
      </w:r>
      <w:r w:rsidRPr="003D4829">
        <w:rPr>
          <w:rStyle w:val="m5577519854659992616gmail-styleunderline"/>
          <w:color w:val="222222"/>
          <w:sz w:val="16"/>
        </w:rPr>
        <w:t xml:space="preserve"> students are </w:t>
      </w:r>
      <w:r w:rsidRPr="003D4829">
        <w:rPr>
          <w:rStyle w:val="Emphasis"/>
          <w:highlight w:val="green"/>
        </w:rPr>
        <w:t>not compelled</w:t>
      </w:r>
      <w:r w:rsidRPr="003D4829">
        <w:rPr>
          <w:rStyle w:val="TitleChar"/>
          <w:highlight w:val="green"/>
        </w:rPr>
        <w:t xml:space="preserve"> to take</w:t>
      </w:r>
      <w:r w:rsidRPr="003D4829">
        <w:rPr>
          <w:color w:val="222222"/>
          <w:sz w:val="16"/>
          <w:szCs w:val="16"/>
        </w:rPr>
        <w:t> direct </w:t>
      </w:r>
      <w:r w:rsidRPr="003D4829">
        <w:rPr>
          <w:rStyle w:val="TitleChar"/>
          <w:highlight w:val="green"/>
        </w:rPr>
        <w:t xml:space="preserve">action, research </w:t>
      </w:r>
      <w:r w:rsidRPr="003D4829">
        <w:rPr>
          <w:rStyle w:val="Emphasis"/>
        </w:rPr>
        <w:t xml:space="preserve">still </w:t>
      </w:r>
      <w:r w:rsidRPr="003D4829">
        <w:rPr>
          <w:rStyle w:val="Emphasis"/>
          <w:highlight w:val="green"/>
        </w:rPr>
        <w:t>changes</w:t>
      </w:r>
      <w:r w:rsidRPr="003D4829">
        <w:rPr>
          <w:rStyle w:val="TitleChar"/>
          <w:highlight w:val="green"/>
        </w:rPr>
        <w:t xml:space="preserve"> opinions</w:t>
      </w:r>
      <w:r w:rsidRPr="003D4829">
        <w:rPr>
          <w:color w:val="222222"/>
          <w:sz w:val="16"/>
          <w:szCs w:val="16"/>
        </w:rPr>
        <w:t> and attitudes.</w:t>
      </w:r>
    </w:p>
    <w:p w14:paraId="6A0055C2" w14:textId="77777777" w:rsidR="003D4829" w:rsidRPr="003D4829" w:rsidRDefault="003D4829" w:rsidP="003D4829">
      <w:pPr>
        <w:shd w:val="clear" w:color="auto" w:fill="FFFFFF"/>
        <w:rPr>
          <w:rStyle w:val="m5577519854659992616gmail-styleunderline"/>
          <w:color w:val="222222"/>
          <w:sz w:val="16"/>
        </w:rPr>
      </w:pPr>
      <w:r w:rsidRPr="003D4829">
        <w:rPr>
          <w:rStyle w:val="m5577519854659992616gmail-styleunderline"/>
          <w:color w:val="222222"/>
          <w:sz w:val="16"/>
        </w:rPr>
        <w:t>Research</w:t>
      </w:r>
      <w:r w:rsidRPr="003D4829">
        <w:rPr>
          <w:color w:val="222222"/>
          <w:sz w:val="16"/>
          <w:szCs w:val="16"/>
        </w:rPr>
        <w:t> often </w:t>
      </w:r>
      <w:r w:rsidRPr="003D4829">
        <w:rPr>
          <w:rStyle w:val="m5577519854659992616gmail-styleunderline"/>
          <w:color w:val="222222"/>
          <w:sz w:val="16"/>
        </w:rPr>
        <w:t>compels students to take action</w:t>
      </w:r>
      <w:r w:rsidRPr="003D4829">
        <w:rPr>
          <w:color w:val="222222"/>
          <w:sz w:val="16"/>
          <w:szCs w:val="16"/>
        </w:rPr>
        <w:t> in the social arena. </w:t>
      </w:r>
      <w:r w:rsidRPr="003D4829">
        <w:rPr>
          <w:rStyle w:val="m5577519854659992616gmail-styleunderline"/>
          <w:color w:val="222222"/>
          <w:sz w:val="16"/>
        </w:rPr>
        <w:t>Debate topics guide students in a direction that allows them to explore what is going on</w:t>
      </w:r>
      <w:r w:rsidRPr="003D4829">
        <w:rPr>
          <w:color w:val="222222"/>
          <w:sz w:val="16"/>
          <w:szCs w:val="16"/>
        </w:rPr>
        <w:t> in the world. Last year </w:t>
      </w:r>
      <w:r w:rsidRPr="003D4829">
        <w:rPr>
          <w:rStyle w:val="TitleChar"/>
          <w:highlight w:val="green"/>
        </w:rPr>
        <w:t>the</w:t>
      </w:r>
      <w:r w:rsidRPr="003D4829">
        <w:rPr>
          <w:color w:val="222222"/>
          <w:sz w:val="16"/>
          <w:szCs w:val="16"/>
        </w:rPr>
        <w:t> college </w:t>
      </w:r>
      <w:r w:rsidRPr="003D4829">
        <w:rPr>
          <w:rStyle w:val="m5577519854659992616gmail-styleunderline"/>
          <w:color w:val="222222"/>
          <w:sz w:val="16"/>
        </w:rPr>
        <w:t>policy debate </w:t>
      </w:r>
      <w:r w:rsidRPr="003D4829">
        <w:rPr>
          <w:rStyle w:val="TitleChar"/>
          <w:highlight w:val="green"/>
        </w:rPr>
        <w:t>topic</w:t>
      </w:r>
      <w:r w:rsidRPr="003D4829">
        <w:rPr>
          <w:rStyle w:val="m5577519854659992616gmail-styleunderline"/>
          <w:color w:val="222222"/>
          <w:sz w:val="16"/>
        </w:rPr>
        <w:t xml:space="preserve"> was, </w:t>
      </w:r>
    </w:p>
    <w:p w14:paraId="29E6E4FF" w14:textId="77777777" w:rsidR="003D4829" w:rsidRPr="003D4829" w:rsidRDefault="003D4829" w:rsidP="003D4829">
      <w:pPr>
        <w:shd w:val="clear" w:color="auto" w:fill="FFFFFF"/>
        <w:rPr>
          <w:color w:val="222222"/>
          <w:sz w:val="14"/>
          <w:szCs w:val="16"/>
        </w:rPr>
      </w:pPr>
      <w:r w:rsidRPr="003D4829">
        <w:rPr>
          <w:rStyle w:val="m5577519854659992616gmail-styleunderline"/>
          <w:color w:val="222222"/>
          <w:sz w:val="16"/>
        </w:rPr>
        <w:t>Resolved</w:t>
      </w:r>
      <w:r w:rsidRPr="003D4829">
        <w:rPr>
          <w:color w:val="222222"/>
          <w:sz w:val="16"/>
          <w:szCs w:val="16"/>
        </w:rPr>
        <w:t>: That </w:t>
      </w:r>
      <w:r w:rsidRPr="003D4829">
        <w:rPr>
          <w:rStyle w:val="m5577519854659992616gmail-styleunderline"/>
          <w:color w:val="222222"/>
          <w:sz w:val="16"/>
        </w:rPr>
        <w:t xml:space="preserve">the </w:t>
      </w:r>
      <w:r w:rsidRPr="003D4829">
        <w:rPr>
          <w:rStyle w:val="Emphasis"/>
          <w:highlight w:val="green"/>
        </w:rPr>
        <w:t>U</w:t>
      </w:r>
      <w:r w:rsidRPr="003D4829">
        <w:rPr>
          <w:color w:val="222222"/>
          <w:sz w:val="16"/>
          <w:szCs w:val="16"/>
        </w:rPr>
        <w:t>nited </w:t>
      </w:r>
      <w:r w:rsidRPr="003D4829">
        <w:rPr>
          <w:rStyle w:val="Emphasis"/>
          <w:highlight w:val="green"/>
        </w:rPr>
        <w:t>S</w:t>
      </w:r>
      <w:r w:rsidRPr="003D4829">
        <w:rPr>
          <w:color w:val="222222"/>
          <w:sz w:val="16"/>
          <w:szCs w:val="16"/>
        </w:rPr>
        <w:t>tates </w:t>
      </w:r>
      <w:r w:rsidRPr="003D4829">
        <w:rPr>
          <w:rStyle w:val="Emphasis"/>
          <w:highlight w:val="green"/>
        </w:rPr>
        <w:t>F</w:t>
      </w:r>
      <w:r w:rsidRPr="003D4829">
        <w:rPr>
          <w:color w:val="222222"/>
          <w:sz w:val="16"/>
          <w:szCs w:val="16"/>
        </w:rPr>
        <w:t>ederal </w:t>
      </w:r>
      <w:r w:rsidRPr="003D4829">
        <w:rPr>
          <w:rStyle w:val="Emphasis"/>
          <w:highlight w:val="green"/>
        </w:rPr>
        <w:t>G</w:t>
      </w:r>
      <w:r w:rsidRPr="003D4829">
        <w:rPr>
          <w:color w:val="222222"/>
          <w:sz w:val="16"/>
          <w:szCs w:val="16"/>
        </w:rPr>
        <w:t>overnment </w:t>
      </w:r>
      <w:r w:rsidRPr="003D4829">
        <w:rPr>
          <w:rStyle w:val="TitleChar"/>
          <w:highlight w:val="green"/>
        </w:rPr>
        <w:t>should</w:t>
      </w:r>
      <w:r w:rsidRPr="003D4829">
        <w:rPr>
          <w:rStyle w:val="m5577519854659992616gmail-styleunderline"/>
          <w:color w:val="222222"/>
          <w:sz w:val="16"/>
        </w:rPr>
        <w:t xml:space="preserve"> adopt a policy of constructive engagement, including the</w:t>
      </w:r>
      <w:r w:rsidRPr="003D4829">
        <w:rPr>
          <w:color w:val="222222"/>
          <w:sz w:val="16"/>
          <w:szCs w:val="16"/>
        </w:rPr>
        <w:t> immediate </w:t>
      </w:r>
      <w:r w:rsidRPr="003D4829">
        <w:rPr>
          <w:rStyle w:val="m5577519854659992616gmail-styleunderline"/>
          <w:color w:val="222222"/>
          <w:sz w:val="16"/>
        </w:rPr>
        <w:t>removal of</w:t>
      </w:r>
      <w:r w:rsidRPr="003D4829">
        <w:rPr>
          <w:color w:val="222222"/>
          <w:sz w:val="16"/>
          <w:szCs w:val="16"/>
        </w:rPr>
        <w:t> all or </w:t>
      </w:r>
      <w:r w:rsidRPr="003D4829">
        <w:rPr>
          <w:rStyle w:val="m5577519854659992616gmail-styleunderline"/>
          <w:color w:val="222222"/>
          <w:sz w:val="16"/>
        </w:rPr>
        <w:t>nearly all economic sanctions, with the government(s) of one or more</w:t>
      </w:r>
      <w:r w:rsidRPr="003D4829">
        <w:rPr>
          <w:color w:val="222222"/>
          <w:sz w:val="16"/>
          <w:szCs w:val="16"/>
        </w:rPr>
        <w:t> of the following nation-states:</w:t>
      </w:r>
      <w:r w:rsidRPr="003D4829">
        <w:rPr>
          <w:rStyle w:val="m5577519854659992616gmail-styleunderline"/>
          <w:color w:val="222222"/>
          <w:sz w:val="16"/>
        </w:rPr>
        <w:t xml:space="preserve"> Cuba, Iran, Iraq, Syria, North Korea</w:t>
      </w:r>
      <w:r w:rsidRPr="003D4829">
        <w:rPr>
          <w:color w:val="222222"/>
          <w:sz w:val="16"/>
          <w:szCs w:val="16"/>
        </w:rPr>
        <w:t>. </w:t>
      </w:r>
    </w:p>
    <w:p w14:paraId="19EBC53C" w14:textId="77777777" w:rsidR="003D4829" w:rsidRPr="003D4829" w:rsidRDefault="003D4829" w:rsidP="003D4829">
      <w:pPr>
        <w:shd w:val="clear" w:color="auto" w:fill="FFFFFF"/>
        <w:rPr>
          <w:color w:val="222222"/>
          <w:sz w:val="16"/>
          <w:szCs w:val="16"/>
        </w:rPr>
      </w:pPr>
      <w:r w:rsidRPr="003D4829">
        <w:rPr>
          <w:rStyle w:val="m5577519854659992616gmail-styleunderline"/>
          <w:color w:val="222222"/>
          <w:sz w:val="16"/>
        </w:rPr>
        <w:t>This topic </w:t>
      </w:r>
      <w:r w:rsidRPr="003D4829">
        <w:rPr>
          <w:rStyle w:val="TitleChar"/>
          <w:highlight w:val="green"/>
        </w:rPr>
        <w:t>spurred</w:t>
      </w:r>
      <w:r w:rsidRPr="003D4829">
        <w:rPr>
          <w:rStyle w:val="m5577519854659992616gmail-styleunderline"/>
          <w:color w:val="222222"/>
          <w:sz w:val="16"/>
        </w:rPr>
        <w:t> </w:t>
      </w:r>
      <w:r w:rsidRPr="003D4829">
        <w:rPr>
          <w:color w:val="222222"/>
          <w:sz w:val="16"/>
          <w:szCs w:val="16"/>
        </w:rPr>
        <w:t>quite a bit of </w:t>
      </w:r>
      <w:r w:rsidRPr="003D4829">
        <w:rPr>
          <w:rStyle w:val="TitleChar"/>
          <w:highlight w:val="green"/>
        </w:rPr>
        <w:t>activism</w:t>
      </w:r>
      <w:r w:rsidRPr="003D4829">
        <w:rPr>
          <w:color w:val="222222"/>
          <w:sz w:val="16"/>
          <w:szCs w:val="16"/>
        </w:rPr>
        <w:t> on the college debate circuit. Many </w:t>
      </w:r>
      <w:r w:rsidRPr="003D4829">
        <w:rPr>
          <w:rStyle w:val="m5577519854659992616gmail-styleunderline"/>
          <w:color w:val="222222"/>
          <w:sz w:val="16"/>
        </w:rPr>
        <w:t>students become actively involved in protesting</w:t>
      </w:r>
      <w:r w:rsidRPr="003D4829">
        <w:rPr>
          <w:color w:val="222222"/>
          <w:sz w:val="16"/>
          <w:szCs w:val="16"/>
        </w:rPr>
        <w:t> for </w:t>
      </w:r>
      <w:r w:rsidRPr="003D4829">
        <w:rPr>
          <w:rStyle w:val="m5577519854659992616gmail-styleunderline"/>
          <w:color w:val="222222"/>
          <w:sz w:val="16"/>
        </w:rPr>
        <w:t>the removal of sanctions</w:t>
      </w:r>
      <w:r w:rsidRPr="003D4829">
        <w:rPr>
          <w:color w:val="222222"/>
          <w:sz w:val="16"/>
          <w:szCs w:val="16"/>
        </w:rPr>
        <w:t> from at least one of the topic countries. </w:t>
      </w:r>
      <w:r w:rsidRPr="003D4829">
        <w:rPr>
          <w:rStyle w:val="m5577519854659992616gmail-styleunderline"/>
          <w:color w:val="222222"/>
          <w:sz w:val="16"/>
        </w:rPr>
        <w:t xml:space="preserve">The </w:t>
      </w:r>
      <w:r w:rsidRPr="003D4829">
        <w:rPr>
          <w:rStyle w:val="TitleChar"/>
          <w:highlight w:val="green"/>
        </w:rPr>
        <w:t>college</w:t>
      </w:r>
      <w:r w:rsidRPr="003D4829">
        <w:rPr>
          <w:rStyle w:val="m5577519854659992616gmail-styleunderline"/>
          <w:color w:val="222222"/>
          <w:sz w:val="16"/>
        </w:rPr>
        <w:t xml:space="preserve"> listserve </w:t>
      </w:r>
      <w:r w:rsidRPr="003D4829">
        <w:rPr>
          <w:rStyle w:val="TitleChar"/>
          <w:highlight w:val="green"/>
        </w:rPr>
        <w:t xml:space="preserve">was used to </w:t>
      </w:r>
      <w:r w:rsidRPr="003D4829">
        <w:rPr>
          <w:rStyle w:val="Emphasis"/>
          <w:highlight w:val="green"/>
        </w:rPr>
        <w:t>rally people</w:t>
      </w:r>
      <w:r w:rsidRPr="003D4829">
        <w:rPr>
          <w:rStyle w:val="TitleChar"/>
          <w:highlight w:val="green"/>
        </w:rPr>
        <w:t xml:space="preserve"> in support of</w:t>
      </w:r>
      <w:r w:rsidRPr="003D4829">
        <w:rPr>
          <w:b/>
          <w:bCs/>
          <w:color w:val="222222"/>
          <w:sz w:val="16"/>
          <w:szCs w:val="16"/>
        </w:rPr>
        <w:t> </w:t>
      </w:r>
      <w:r w:rsidRPr="003D4829">
        <w:rPr>
          <w:color w:val="222222"/>
          <w:sz w:val="16"/>
          <w:szCs w:val="16"/>
        </w:rPr>
        <w:t xml:space="preserve">various </w:t>
      </w:r>
      <w:r w:rsidRPr="003D4829">
        <w:rPr>
          <w:rStyle w:val="Emphasis"/>
          <w:highlight w:val="green"/>
        </w:rPr>
        <w:t>movements</w:t>
      </w:r>
      <w:r w:rsidRPr="003D4829">
        <w:rPr>
          <w:rStyle w:val="m5577519854659992616gmail-styleunderline"/>
          <w:color w:val="222222"/>
          <w:sz w:val="16"/>
        </w:rPr>
        <w:t xml:space="preserve"> to remove sanctions on</w:t>
      </w:r>
      <w:r w:rsidRPr="003D4829">
        <w:rPr>
          <w:color w:val="222222"/>
          <w:sz w:val="16"/>
          <w:szCs w:val="16"/>
        </w:rPr>
        <w:t> both </w:t>
      </w:r>
      <w:r w:rsidRPr="003D4829">
        <w:rPr>
          <w:rStyle w:val="m5577519854659992616gmail-styleunderline"/>
          <w:color w:val="222222"/>
          <w:sz w:val="16"/>
        </w:rPr>
        <w:t>Iraq and Cuba</w:t>
      </w:r>
      <w:r w:rsidRPr="003D4829">
        <w:rPr>
          <w:color w:val="222222"/>
          <w:sz w:val="16"/>
          <w:szCs w:val="16"/>
        </w:rPr>
        <w:t>. These messages were posted after the research on the topic began. While this topic did not lend itself to activism beyond rallying the government, </w:t>
      </w:r>
      <w:r w:rsidRPr="003D4829">
        <w:rPr>
          <w:rStyle w:val="m5577519854659992616gmail-styleunderline"/>
          <w:color w:val="222222"/>
          <w:sz w:val="16"/>
        </w:rPr>
        <w:t>other topics</w:t>
      </w:r>
      <w:r w:rsidRPr="003D4829">
        <w:rPr>
          <w:color w:val="222222"/>
          <w:sz w:val="16"/>
          <w:szCs w:val="16"/>
        </w:rPr>
        <w:t> have </w:t>
      </w:r>
      <w:r w:rsidRPr="003D4829">
        <w:rPr>
          <w:rStyle w:val="m5577519854659992616gmail-styleunderline"/>
          <w:color w:val="222222"/>
          <w:sz w:val="16"/>
        </w:rPr>
        <w:t>allowed students to take their beliefs</w:t>
      </w:r>
      <w:r w:rsidRPr="003D4829">
        <w:rPr>
          <w:color w:val="222222"/>
          <w:sz w:val="16"/>
          <w:szCs w:val="16"/>
        </w:rPr>
        <w:t> outside of the laboratory and </w:t>
      </w:r>
      <w:r w:rsidRPr="003D4829">
        <w:rPr>
          <w:rStyle w:val="m5577519854659992616gmail-styleunderline"/>
          <w:color w:val="222222"/>
          <w:sz w:val="16"/>
        </w:rPr>
        <w:t>into action</w:t>
      </w:r>
      <w:r w:rsidRPr="003D4829">
        <w:rPr>
          <w:color w:val="222222"/>
          <w:sz w:val="16"/>
          <w:szCs w:val="16"/>
        </w:rPr>
        <w:t>.</w:t>
      </w:r>
    </w:p>
    <w:p w14:paraId="04FA43ED" w14:textId="77777777" w:rsidR="003D4829" w:rsidRPr="003D4829" w:rsidRDefault="003D4829" w:rsidP="003D4829">
      <w:pPr>
        <w:rPr>
          <w:sz w:val="16"/>
          <w:szCs w:val="16"/>
        </w:rPr>
      </w:pPr>
      <w:r w:rsidRPr="003D4829">
        <w:rPr>
          <w:sz w:val="16"/>
          <w:szCs w:val="16"/>
        </w:rPr>
        <w:t xml:space="preserve">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3D4829">
        <w:rPr>
          <w:sz w:val="16"/>
          <w:szCs w:val="16"/>
        </w:rPr>
        <w:t>six week</w:t>
      </w:r>
      <w:proofErr w:type="gramEnd"/>
      <w:r w:rsidRPr="003D4829">
        <w:rPr>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3D4829">
        <w:rPr>
          <w:sz w:val="16"/>
          <w:szCs w:val="16"/>
        </w:rPr>
        <w:t>language, but</w:t>
      </w:r>
      <w:proofErr w:type="gramEnd"/>
      <w:r w:rsidRPr="003D4829">
        <w:rPr>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w:t>
      </w:r>
    </w:p>
    <w:p w14:paraId="100C8642" w14:textId="77777777" w:rsidR="003D4829" w:rsidRPr="003D4829" w:rsidRDefault="003D4829" w:rsidP="003D4829">
      <w:pPr>
        <w:rPr>
          <w:sz w:val="16"/>
          <w:szCs w:val="16"/>
        </w:rPr>
      </w:pPr>
      <w:r w:rsidRPr="003D4829">
        <w:rPr>
          <w:sz w:val="16"/>
          <w:szCs w:val="16"/>
        </w:rPr>
        <w:t>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in order to understand if and why researching for the competitive activity of debate generates more interest than research for other purposes such as classroom projects.</w:t>
      </w:r>
    </w:p>
    <w:p w14:paraId="4B875D6E" w14:textId="77777777" w:rsidR="003D4829" w:rsidRPr="003D4829" w:rsidRDefault="003D4829" w:rsidP="003D4829">
      <w:pPr>
        <w:rPr>
          <w:sz w:val="16"/>
          <w:szCs w:val="16"/>
        </w:rPr>
      </w:pPr>
      <w:r w:rsidRPr="003D4829">
        <w:rPr>
          <w:sz w:val="16"/>
          <w:szCs w:val="16"/>
        </w:rPr>
        <w:t>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understanding (Venette, 1998). As the NPDA website explains, "the reader is encouraged to be well-read in current events, as well as history, philosophy, etc. Remember: the realm of knowledge is that of a 'well-read college student'" (NPDA Homepage,</w:t>
      </w:r>
      <w:hyperlink r:id="rId12" w:tgtFrame="_blank" w:history="1">
        <w:r w:rsidRPr="003D4829">
          <w:rPr>
            <w:rStyle w:val="Hyperlink"/>
            <w:sz w:val="16"/>
            <w:szCs w:val="16"/>
          </w:rPr>
          <w:t>http://www.bethel.edu/Majors/Communication/npda/faq2.html</w:t>
        </w:r>
      </w:hyperlink>
      <w:r w:rsidRPr="003D4829">
        <w:rPr>
          <w:sz w:val="16"/>
          <w:szCs w:val="16"/>
        </w:rPr>
        <w:t xml:space="preserve">).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in order to be equally knowledgeable in that case. Interestingly, the </w:t>
      </w:r>
      <w:r w:rsidRPr="003D4829">
        <w:rPr>
          <w:sz w:val="16"/>
          <w:szCs w:val="16"/>
        </w:rPr>
        <w:lastRenderedPageBreak/>
        <w:t>coach also stated that some of their research in preparation for parliamentary debate was affecting the opinions and attitudes of the debaters on the team.</w:t>
      </w:r>
    </w:p>
    <w:p w14:paraId="23181B6E" w14:textId="77777777" w:rsidR="003D4829" w:rsidRPr="003D4829" w:rsidRDefault="003D4829" w:rsidP="003D4829">
      <w:pPr>
        <w:rPr>
          <w:sz w:val="16"/>
          <w:szCs w:val="16"/>
        </w:rPr>
      </w:pPr>
      <w:r w:rsidRPr="003D4829">
        <w:rPr>
          <w:sz w:val="16"/>
        </w:rPr>
        <w:t>Not all debate research appears to generate personal advocacy and challenge peoples' assumptions. Debaters must switch sides, so they must inevitably debate against various cases. While this may seem to be inconsistent with advocacy, </w:t>
      </w:r>
      <w:r w:rsidRPr="003D4829">
        <w:rPr>
          <w:rStyle w:val="Emphasis"/>
        </w:rPr>
        <w:t xml:space="preserve">supporting and </w:t>
      </w:r>
      <w:r w:rsidRPr="003D4829">
        <w:rPr>
          <w:rStyle w:val="Emphasis"/>
          <w:highlight w:val="green"/>
        </w:rPr>
        <w:t>researching</w:t>
      </w:r>
      <w:r w:rsidRPr="003D4829">
        <w:rPr>
          <w:rStyle w:val="TitleChar"/>
          <w:highlight w:val="green"/>
        </w:rPr>
        <w:t> both sides of</w:t>
      </w:r>
      <w:r w:rsidRPr="003D4829">
        <w:rPr>
          <w:sz w:val="16"/>
        </w:rPr>
        <w:t xml:space="preserve"> an </w:t>
      </w:r>
      <w:r w:rsidRPr="003D4829">
        <w:rPr>
          <w:rStyle w:val="TitleChar"/>
          <w:highlight w:val="green"/>
        </w:rPr>
        <w:t>argument</w:t>
      </w:r>
      <w:r w:rsidRPr="003D4829">
        <w:rPr>
          <w:sz w:val="16"/>
        </w:rPr>
        <w:t xml:space="preserve"> actually </w:t>
      </w:r>
      <w:r w:rsidRPr="003D4829">
        <w:rPr>
          <w:rStyle w:val="TitleChar"/>
          <w:highlight w:val="green"/>
        </w:rPr>
        <w:t>created </w:t>
      </w:r>
      <w:r w:rsidRPr="003D4829">
        <w:rPr>
          <w:rStyle w:val="Emphasis"/>
        </w:rPr>
        <w:t xml:space="preserve">stronger </w:t>
      </w:r>
      <w:r w:rsidRPr="003D4829">
        <w:rPr>
          <w:rStyle w:val="Emphasis"/>
          <w:highlight w:val="green"/>
        </w:rPr>
        <w:t>advocates</w:t>
      </w:r>
      <w:r w:rsidRPr="003D4829">
        <w:rPr>
          <w:sz w:val="16"/>
        </w:rPr>
        <w:t xml:space="preserve">. Not only did </w:t>
      </w:r>
      <w:r w:rsidRPr="003D4829">
        <w:rPr>
          <w:rStyle w:val="TitleChar"/>
          <w:highlight w:val="green"/>
        </w:rPr>
        <w:t>debaters learn both sides</w:t>
      </w:r>
      <w:r w:rsidRPr="003D4829">
        <w:rPr>
          <w:sz w:val="16"/>
        </w:rPr>
        <w:t> of an argument, </w:t>
      </w:r>
      <w:r w:rsidRPr="003D4829">
        <w:rPr>
          <w:rStyle w:val="TitleChar"/>
          <w:highlight w:val="green"/>
        </w:rPr>
        <w:t>so</w:t>
      </w:r>
      <w:r w:rsidRPr="003D4829">
        <w:rPr>
          <w:sz w:val="16"/>
        </w:rPr>
        <w:t> that </w:t>
      </w:r>
      <w:r w:rsidRPr="003D4829">
        <w:rPr>
          <w:rStyle w:val="TitleChar"/>
          <w:highlight w:val="green"/>
        </w:rPr>
        <w:t xml:space="preserve">they could </w:t>
      </w:r>
      <w:r w:rsidRPr="003D4829">
        <w:rPr>
          <w:rStyle w:val="Emphasis"/>
          <w:highlight w:val="green"/>
        </w:rPr>
        <w:t>defend</w:t>
      </w:r>
      <w:r w:rsidRPr="003D4829">
        <w:rPr>
          <w:rStyle w:val="TitleChar"/>
          <w:highlight w:val="green"/>
        </w:rPr>
        <w:t xml:space="preserve"> their positions </w:t>
      </w:r>
      <w:r w:rsidRPr="003D4829">
        <w:rPr>
          <w:rStyle w:val="Emphasis"/>
          <w:highlight w:val="green"/>
        </w:rPr>
        <w:t>against attack</w:t>
      </w:r>
      <w:r w:rsidRPr="003D4829">
        <w:rPr>
          <w:sz w:val="16"/>
        </w:rPr>
        <w:t>, they also learned the nuances of each position. </w:t>
      </w:r>
      <w:r w:rsidRPr="003D4829">
        <w:rPr>
          <w:rStyle w:val="TitleChar"/>
          <w:highlight w:val="green"/>
        </w:rPr>
        <w:t>Learning</w:t>
      </w:r>
      <w:r w:rsidRPr="003D4829">
        <w:rPr>
          <w:sz w:val="16"/>
        </w:rPr>
        <w:t> and </w:t>
      </w:r>
      <w:r w:rsidRPr="003D4829">
        <w:rPr>
          <w:rStyle w:val="TitleChar"/>
          <w:highlight w:val="green"/>
        </w:rPr>
        <w:t xml:space="preserve">the </w:t>
      </w:r>
      <w:r w:rsidRPr="003D4829">
        <w:rPr>
          <w:rStyle w:val="Emphasis"/>
        </w:rPr>
        <w:t xml:space="preserve">intricate </w:t>
      </w:r>
      <w:r w:rsidRPr="003D4829">
        <w:rPr>
          <w:rStyle w:val="Emphasis"/>
          <w:highlight w:val="green"/>
        </w:rPr>
        <w:t>nature</w:t>
      </w:r>
      <w:r w:rsidRPr="003D4829">
        <w:rPr>
          <w:rStyle w:val="TitleChar"/>
          <w:highlight w:val="green"/>
        </w:rPr>
        <w:t xml:space="preserve"> of</w:t>
      </w:r>
      <w:r w:rsidRPr="003D4829">
        <w:rPr>
          <w:sz w:val="16"/>
        </w:rPr>
        <w:t> various </w:t>
      </w:r>
      <w:r w:rsidRPr="003D4829">
        <w:rPr>
          <w:rStyle w:val="Emphasis"/>
        </w:rPr>
        <w:t xml:space="preserve">policy </w:t>
      </w:r>
      <w:r w:rsidRPr="003D4829">
        <w:rPr>
          <w:rStyle w:val="Emphasis"/>
          <w:highlight w:val="green"/>
        </w:rPr>
        <w:t>proposals</w:t>
      </w:r>
      <w:r w:rsidRPr="003D4829">
        <w:rPr>
          <w:rStyle w:val="TitleChar"/>
          <w:highlight w:val="green"/>
        </w:rPr>
        <w:t> helps debaters</w:t>
      </w:r>
      <w:r w:rsidRPr="003D4829">
        <w:rPr>
          <w:rStyle w:val="TitleChar"/>
        </w:rPr>
        <w:t> to </w:t>
      </w:r>
      <w:r w:rsidRPr="003D4829">
        <w:rPr>
          <w:rStyle w:val="TitleChar"/>
          <w:highlight w:val="green"/>
        </w:rPr>
        <w:t xml:space="preserve">strengthen their </w:t>
      </w:r>
      <w:r w:rsidRPr="003D4829">
        <w:rPr>
          <w:rStyle w:val="Emphasis"/>
        </w:rPr>
        <w:t xml:space="preserve">own </w:t>
      </w:r>
      <w:r w:rsidRPr="003D4829">
        <w:rPr>
          <w:rStyle w:val="Emphasis"/>
          <w:highlight w:val="green"/>
        </w:rPr>
        <w:t>stance</w:t>
      </w:r>
      <w:r w:rsidRPr="003D4829">
        <w:rPr>
          <w:rStyle w:val="TitleChar"/>
        </w:rPr>
        <w:t> on issues</w:t>
      </w:r>
      <w:r w:rsidRPr="003D4829">
        <w:rPr>
          <w:sz w:val="16"/>
          <w:szCs w:val="16"/>
        </w:rPr>
        <w:t>.</w:t>
      </w:r>
    </w:p>
    <w:p w14:paraId="35D6348C" w14:textId="77777777" w:rsidR="003D4829" w:rsidRPr="003D4829" w:rsidRDefault="003D4829" w:rsidP="003D4829"/>
    <w:p w14:paraId="1D4CFD10" w14:textId="687EF7A2" w:rsidR="00E42E4C" w:rsidRPr="003D4829" w:rsidRDefault="00F846DC" w:rsidP="00F846DC">
      <w:pPr>
        <w:pStyle w:val="Heading2"/>
        <w:rPr>
          <w:rFonts w:cs="Calibri"/>
        </w:rPr>
      </w:pPr>
      <w:r w:rsidRPr="003D4829">
        <w:rPr>
          <w:rFonts w:cs="Calibri"/>
        </w:rPr>
        <w:lastRenderedPageBreak/>
        <w:t xml:space="preserve">Off – K </w:t>
      </w:r>
    </w:p>
    <w:p w14:paraId="0FEF931E" w14:textId="77777777" w:rsidR="003D4829" w:rsidRPr="003D4829" w:rsidRDefault="003D4829" w:rsidP="003D4829">
      <w:pPr>
        <w:pStyle w:val="Heading4"/>
        <w:rPr>
          <w:rFonts w:cs="Calibri"/>
        </w:rPr>
      </w:pPr>
      <w:r w:rsidRPr="003D4829">
        <w:rPr>
          <w:rFonts w:cs="Calibri"/>
        </w:rPr>
        <w:t xml:space="preserve">Capitalism causes </w:t>
      </w:r>
      <w:r w:rsidRPr="003D4829">
        <w:rPr>
          <w:rFonts w:cs="Calibri"/>
          <w:u w:val="single"/>
        </w:rPr>
        <w:t>massive violence</w:t>
      </w:r>
      <w:r w:rsidRPr="003D4829">
        <w:rPr>
          <w:rFonts w:cs="Calibri"/>
        </w:rPr>
        <w:t xml:space="preserve"> and </w:t>
      </w:r>
      <w:r w:rsidRPr="003D4829">
        <w:rPr>
          <w:rFonts w:cs="Calibri"/>
          <w:u w:val="single"/>
        </w:rPr>
        <w:t>inevitable extinction</w:t>
      </w:r>
      <w:r w:rsidRPr="003D4829">
        <w:rPr>
          <w:rFonts w:cs="Calibri"/>
        </w:rPr>
        <w:t xml:space="preserve"> – the </w:t>
      </w:r>
      <w:r w:rsidRPr="003D4829">
        <w:rPr>
          <w:rFonts w:cs="Calibri"/>
          <w:u w:val="single"/>
        </w:rPr>
        <w:t>fundamental task</w:t>
      </w:r>
      <w:r w:rsidRPr="003D4829">
        <w:rPr>
          <w:rFonts w:cs="Calibri"/>
        </w:rPr>
        <w:t xml:space="preserve"> is developing tools for </w:t>
      </w:r>
      <w:r w:rsidRPr="003D4829">
        <w:rPr>
          <w:rFonts w:cs="Calibri"/>
          <w:u w:val="single"/>
        </w:rPr>
        <w:t>organization</w:t>
      </w:r>
      <w:r w:rsidRPr="003D4829">
        <w:rPr>
          <w:rFonts w:cs="Calibri"/>
        </w:rPr>
        <w:t xml:space="preserve"> and tactics to bring about </w:t>
      </w:r>
      <w:r w:rsidRPr="003D4829">
        <w:rPr>
          <w:rFonts w:cs="Calibri"/>
          <w:u w:val="single"/>
        </w:rPr>
        <w:t>revolution</w:t>
      </w:r>
      <w:r w:rsidRPr="003D4829">
        <w:rPr>
          <w:rFonts w:cs="Calibri"/>
        </w:rPr>
        <w:t>.</w:t>
      </w:r>
    </w:p>
    <w:p w14:paraId="74EB9600" w14:textId="77777777" w:rsidR="003D4829" w:rsidRPr="003D4829" w:rsidRDefault="003D4829" w:rsidP="003D4829">
      <w:pPr>
        <w:rPr>
          <w:rStyle w:val="Style13ptBold"/>
        </w:rPr>
      </w:pPr>
      <w:r w:rsidRPr="003D4829">
        <w:rPr>
          <w:rStyle w:val="Style13ptBold"/>
        </w:rPr>
        <w:t>Escalante ‘19</w:t>
      </w:r>
    </w:p>
    <w:p w14:paraId="0CE66F5F" w14:textId="77777777" w:rsidR="003D4829" w:rsidRPr="003D4829" w:rsidRDefault="003D4829" w:rsidP="003D4829">
      <w:pPr>
        <w:rPr>
          <w:sz w:val="16"/>
          <w:szCs w:val="16"/>
        </w:rPr>
      </w:pPr>
      <w:r w:rsidRPr="003D4829">
        <w:rPr>
          <w:sz w:val="16"/>
          <w:szCs w:val="16"/>
        </w:rPr>
        <w:t>[Alyson, revolutionary Marxist (duh), philosophy at U of Oregon. 09/08/2019. “Truth and Practice: The Marxist Theory of Knowledge”. https://web.archive.org/web/20190910040756/https://failingthatinvent.home.blog/2019/09/08/truth-and-practic-the-marxist-theory-of-knowledge/] pat</w:t>
      </w:r>
    </w:p>
    <w:p w14:paraId="7F4B3C3E" w14:textId="77777777" w:rsidR="003D4829" w:rsidRPr="003D4829" w:rsidRDefault="003D4829" w:rsidP="003D4829">
      <w:pPr>
        <w:rPr>
          <w:sz w:val="12"/>
        </w:rPr>
      </w:pPr>
      <w:r w:rsidRPr="003D4829">
        <w:rPr>
          <w:rStyle w:val="Emphasis"/>
        </w:rPr>
        <w:t>The world we live in today is in a dire state</w:t>
      </w:r>
      <w:r w:rsidRPr="003D4829">
        <w:rPr>
          <w:sz w:val="12"/>
        </w:rPr>
        <w:t xml:space="preserve">. Climate destruction continues at a fast pace, and every with every passing day, capitalism proves itself to be incapable of addressing this. </w:t>
      </w:r>
      <w:r w:rsidRPr="003D4829">
        <w:rPr>
          <w:rStyle w:val="StyleUnderline"/>
          <w:highlight w:val="green"/>
        </w:rPr>
        <w:t xml:space="preserve">Capitalist </w:t>
      </w:r>
      <w:r w:rsidRPr="003D4829">
        <w:rPr>
          <w:rStyle w:val="StyleUnderline"/>
        </w:rPr>
        <w:t xml:space="preserve">production and its endless </w:t>
      </w:r>
      <w:r w:rsidRPr="003D4829">
        <w:rPr>
          <w:rStyle w:val="StyleUnderline"/>
          <w:highlight w:val="green"/>
        </w:rPr>
        <w:t>drive for resources</w:t>
      </w:r>
      <w:r w:rsidRPr="003D4829">
        <w:rPr>
          <w:rStyle w:val="StyleUnderline"/>
        </w:rPr>
        <w:t xml:space="preserve"> to match artificial market demands has </w:t>
      </w:r>
      <w:r w:rsidRPr="003D4829">
        <w:rPr>
          <w:rStyle w:val="StyleUnderline"/>
          <w:highlight w:val="green"/>
        </w:rPr>
        <w:t>created</w:t>
      </w:r>
      <w:r w:rsidRPr="003D4829">
        <w:rPr>
          <w:rStyle w:val="StyleUnderline"/>
        </w:rPr>
        <w:t xml:space="preserve"> a </w:t>
      </w:r>
      <w:r w:rsidRPr="003D4829">
        <w:rPr>
          <w:rStyle w:val="Emphasis"/>
          <w:highlight w:val="green"/>
        </w:rPr>
        <w:t>climate crisis</w:t>
      </w:r>
      <w:r w:rsidRPr="003D4829">
        <w:rPr>
          <w:rStyle w:val="StyleUnderline"/>
        </w:rPr>
        <w:t xml:space="preserve"> that leaves us on the brink of potential extinction</w:t>
      </w:r>
      <w:r w:rsidRPr="003D4829">
        <w:rPr>
          <w:sz w:val="12"/>
        </w:rPr>
        <w:t>.</w:t>
      </w:r>
    </w:p>
    <w:p w14:paraId="0453013A" w14:textId="77777777" w:rsidR="003D4829" w:rsidRPr="003D4829" w:rsidRDefault="003D4829" w:rsidP="003D4829">
      <w:pPr>
        <w:rPr>
          <w:sz w:val="12"/>
        </w:rPr>
      </w:pPr>
      <w:r w:rsidRPr="003D4829">
        <w:rPr>
          <w:rStyle w:val="StyleUnderline"/>
        </w:rPr>
        <w:t xml:space="preserve">Governments around the world are turning to far right and </w:t>
      </w:r>
      <w:r w:rsidRPr="003D4829">
        <w:rPr>
          <w:rStyle w:val="StyleUnderline"/>
          <w:highlight w:val="green"/>
        </w:rPr>
        <w:t xml:space="preserve">fascist leaders </w:t>
      </w:r>
      <w:r w:rsidRPr="003D4829">
        <w:rPr>
          <w:rStyle w:val="StyleUnderline"/>
        </w:rPr>
        <w:t xml:space="preserve">to </w:t>
      </w:r>
      <w:r w:rsidRPr="003D4829">
        <w:rPr>
          <w:rStyle w:val="StyleUnderline"/>
          <w:highlight w:val="green"/>
        </w:rPr>
        <w:t>assuage</w:t>
      </w:r>
      <w:r w:rsidRPr="003D4829">
        <w:rPr>
          <w:rStyle w:val="StyleUnderline"/>
        </w:rPr>
        <w:t xml:space="preserve"> their </w:t>
      </w:r>
      <w:r w:rsidRPr="003D4829">
        <w:rPr>
          <w:rStyle w:val="StyleUnderline"/>
          <w:highlight w:val="green"/>
        </w:rPr>
        <w:t>fears</w:t>
      </w:r>
      <w:r w:rsidRPr="003D4829">
        <w:rPr>
          <w:rStyle w:val="StyleUnderline"/>
        </w:rPr>
        <w:t xml:space="preserve"> of an uncertain future</w:t>
      </w:r>
      <w:r w:rsidRPr="003D4829">
        <w:rPr>
          <w:sz w:val="12"/>
        </w:rPr>
        <w:t xml:space="preserve">, </w:t>
      </w:r>
      <w:r w:rsidRPr="003D4829">
        <w:rPr>
          <w:rStyle w:val="StyleUnderline"/>
        </w:rPr>
        <w:t xml:space="preserve">and </w:t>
      </w:r>
      <w:r w:rsidRPr="003D4829">
        <w:rPr>
          <w:rStyle w:val="StyleUnderline"/>
          <w:highlight w:val="green"/>
        </w:rPr>
        <w:t>the most marginalized</w:t>
      </w:r>
      <w:r w:rsidRPr="003D4829">
        <w:rPr>
          <w:rStyle w:val="StyleUnderline"/>
        </w:rPr>
        <w:t xml:space="preserve"> and oppressed </w:t>
      </w:r>
      <w:r w:rsidRPr="003D4829">
        <w:rPr>
          <w:rStyle w:val="StyleUnderline"/>
          <w:highlight w:val="green"/>
        </w:rPr>
        <w:t>suffer</w:t>
      </w:r>
      <w:r w:rsidRPr="003D4829">
        <w:rPr>
          <w:rStyle w:val="StyleUnderline"/>
        </w:rPr>
        <w:t xml:space="preserve"> because of it</w:t>
      </w:r>
      <w:r w:rsidRPr="003D4829">
        <w:rPr>
          <w:sz w:val="12"/>
        </w:rPr>
        <w:t>. Fascism is on the rise, and history tells us very clearly what that can result in without opposition.</w:t>
      </w:r>
    </w:p>
    <w:p w14:paraId="7F62B45B" w14:textId="77777777" w:rsidR="003D4829" w:rsidRPr="003D4829" w:rsidRDefault="003D4829" w:rsidP="003D4829">
      <w:pPr>
        <w:rPr>
          <w:sz w:val="8"/>
          <w:szCs w:val="8"/>
        </w:rPr>
      </w:pPr>
      <w:r w:rsidRPr="003D4829">
        <w:rPr>
          <w:sz w:val="12"/>
        </w:rPr>
        <w:t xml:space="preserve">The decaying US empire continues to lash out in violence across the globe in a desperate attempt to re-assert its power and hegemony. </w:t>
      </w:r>
      <w:r w:rsidRPr="003D4829">
        <w:rPr>
          <w:rStyle w:val="StyleUnderline"/>
        </w:rPr>
        <w:t xml:space="preserve">Whole </w:t>
      </w:r>
      <w:r w:rsidRPr="003D4829">
        <w:rPr>
          <w:rStyle w:val="StyleUnderline"/>
          <w:highlight w:val="green"/>
        </w:rPr>
        <w:t xml:space="preserve">countries are destroyed </w:t>
      </w:r>
      <w:r w:rsidRPr="003D4829">
        <w:rPr>
          <w:rStyle w:val="StyleUnderline"/>
        </w:rPr>
        <w:t xml:space="preserve">in its desperate bids </w:t>
      </w:r>
      <w:r w:rsidRPr="003D4829">
        <w:rPr>
          <w:rStyle w:val="StyleUnderline"/>
          <w:highlight w:val="green"/>
        </w:rPr>
        <w:t>for</w:t>
      </w:r>
      <w:r w:rsidRPr="003D4829">
        <w:rPr>
          <w:rStyle w:val="StyleUnderline"/>
        </w:rPr>
        <w:t xml:space="preserve"> more </w:t>
      </w:r>
      <w:r w:rsidRPr="003D4829">
        <w:rPr>
          <w:rStyle w:val="StyleUnderline"/>
          <w:highlight w:val="green"/>
        </w:rPr>
        <w:t>fossil fuels</w:t>
      </w:r>
      <w:r w:rsidRPr="003D4829">
        <w:rPr>
          <w:sz w:val="12"/>
        </w:rPr>
        <w:t xml:space="preserve">. </w:t>
      </w:r>
      <w:r w:rsidRPr="003D4829">
        <w:rPr>
          <w:sz w:val="8"/>
          <w:szCs w:val="8"/>
        </w:rPr>
        <w:t>The world burns from America’s white phosphorus weaponry.</w:t>
      </w:r>
    </w:p>
    <w:p w14:paraId="08AE004C" w14:textId="77777777" w:rsidR="003D4829" w:rsidRPr="003D4829" w:rsidRDefault="003D4829" w:rsidP="003D4829">
      <w:pPr>
        <w:rPr>
          <w:sz w:val="12"/>
        </w:rPr>
      </w:pPr>
      <w:r w:rsidRPr="003D4829">
        <w:rPr>
          <w:rStyle w:val="Emphasis"/>
          <w:highlight w:val="green"/>
        </w:rPr>
        <w:t>The need for</w:t>
      </w:r>
      <w:r w:rsidRPr="003D4829">
        <w:rPr>
          <w:rStyle w:val="Emphasis"/>
        </w:rPr>
        <w:t xml:space="preserve"> a </w:t>
      </w:r>
      <w:r w:rsidRPr="003D4829">
        <w:rPr>
          <w:rStyle w:val="Emphasis"/>
          <w:highlight w:val="green"/>
        </w:rPr>
        <w:t>revolutionary movement</w:t>
      </w:r>
      <w:r w:rsidRPr="003D4829">
        <w:rPr>
          <w:rStyle w:val="Emphasis"/>
        </w:rPr>
        <w:t xml:space="preserve"> capable of replacing capitalism with something better </w:t>
      </w:r>
      <w:r w:rsidRPr="003D4829">
        <w:rPr>
          <w:rStyle w:val="Emphasis"/>
          <w:highlight w:val="green"/>
        </w:rPr>
        <w:t>has never been so clear</w:t>
      </w:r>
      <w:r w:rsidRPr="003D4829">
        <w:rPr>
          <w:sz w:val="12"/>
        </w:rPr>
        <w:t xml:space="preserve">. The choice between socialism or barbarism has never been so stark. </w:t>
      </w:r>
      <w:r w:rsidRPr="003D4829">
        <w:rPr>
          <w:rStyle w:val="StyleUnderline"/>
        </w:rPr>
        <w:t xml:space="preserve">More and more </w:t>
      </w:r>
      <w:r w:rsidRPr="003D4829">
        <w:rPr>
          <w:rStyle w:val="StyleUnderline"/>
          <w:highlight w:val="green"/>
        </w:rPr>
        <w:t>people</w:t>
      </w:r>
      <w:r w:rsidRPr="003D4829">
        <w:rPr>
          <w:rStyle w:val="StyleUnderline"/>
        </w:rPr>
        <w:t xml:space="preserve"> are starting to </w:t>
      </w:r>
      <w:r w:rsidRPr="003D4829">
        <w:rPr>
          <w:rStyle w:val="StyleUnderline"/>
          <w:highlight w:val="green"/>
        </w:rPr>
        <w:t>realize</w:t>
      </w:r>
      <w:r w:rsidRPr="003D4829">
        <w:rPr>
          <w:rStyle w:val="StyleUnderline"/>
        </w:rPr>
        <w:t xml:space="preserve"> that reform cannot save us</w:t>
      </w:r>
      <w:r w:rsidRPr="003D4829">
        <w:rPr>
          <w:sz w:val="12"/>
        </w:rPr>
        <w:t xml:space="preserve">, </w:t>
      </w:r>
      <w:r w:rsidRPr="003D4829">
        <w:rPr>
          <w:rStyle w:val="StyleUnderline"/>
        </w:rPr>
        <w:t xml:space="preserve">that </w:t>
      </w:r>
      <w:r w:rsidRPr="003D4829">
        <w:rPr>
          <w:rStyle w:val="StyleUnderline"/>
          <w:highlight w:val="green"/>
        </w:rPr>
        <w:t>capitalism and imperialism</w:t>
      </w:r>
      <w:r w:rsidRPr="003D4829">
        <w:rPr>
          <w:rStyle w:val="StyleUnderline"/>
        </w:rPr>
        <w:t xml:space="preserve"> themselves </w:t>
      </w:r>
      <w:r w:rsidRPr="003D4829">
        <w:rPr>
          <w:rStyle w:val="StyleUnderline"/>
          <w:highlight w:val="green"/>
        </w:rPr>
        <w:t>are the problem</w:t>
      </w:r>
      <w:r w:rsidRPr="003D4829">
        <w:rPr>
          <w:sz w:val="12"/>
        </w:rPr>
        <w:t xml:space="preserve">, </w:t>
      </w:r>
      <w:r w:rsidRPr="003D4829">
        <w:rPr>
          <w:rStyle w:val="StyleUnderline"/>
          <w:highlight w:val="green"/>
        </w:rPr>
        <w:t>and</w:t>
      </w:r>
      <w:r w:rsidRPr="003D4829">
        <w:rPr>
          <w:rStyle w:val="StyleUnderline"/>
        </w:rPr>
        <w:t xml:space="preserve"> that we must </w:t>
      </w:r>
      <w:r w:rsidRPr="003D4829">
        <w:rPr>
          <w:rStyle w:val="StyleUnderline"/>
          <w:highlight w:val="green"/>
        </w:rPr>
        <w:t>unite</w:t>
      </w:r>
      <w:r w:rsidRPr="003D4829">
        <w:rPr>
          <w:rStyle w:val="StyleUnderline"/>
        </w:rPr>
        <w:t xml:space="preserve"> and band together to fight </w:t>
      </w:r>
      <w:r w:rsidRPr="003D4829">
        <w:rPr>
          <w:rStyle w:val="StyleUnderline"/>
          <w:highlight w:val="green"/>
        </w:rPr>
        <w:t>for a better world</w:t>
      </w:r>
      <w:r w:rsidRPr="003D4829">
        <w:rPr>
          <w:sz w:val="12"/>
        </w:rPr>
        <w:t>.</w:t>
      </w:r>
    </w:p>
    <w:p w14:paraId="164E1331" w14:textId="77777777" w:rsidR="003D4829" w:rsidRPr="003D4829" w:rsidRDefault="003D4829" w:rsidP="003D4829">
      <w:pPr>
        <w:rPr>
          <w:sz w:val="12"/>
        </w:rPr>
      </w:pPr>
      <w:r w:rsidRPr="003D4829">
        <w:rPr>
          <w:sz w:val="12"/>
        </w:rPr>
        <w:t xml:space="preserve">The question then is: </w:t>
      </w:r>
      <w:r w:rsidRPr="003D4829">
        <w:rPr>
          <w:rStyle w:val="StyleUnderline"/>
          <w:highlight w:val="green"/>
        </w:rPr>
        <w:t>how will we know</w:t>
      </w:r>
      <w:r w:rsidRPr="003D4829">
        <w:rPr>
          <w:rStyle w:val="StyleUnderline"/>
        </w:rPr>
        <w:t xml:space="preserve"> what strategies</w:t>
      </w:r>
      <w:r w:rsidRPr="003D4829">
        <w:rPr>
          <w:sz w:val="12"/>
        </w:rPr>
        <w:t xml:space="preserve">, </w:t>
      </w:r>
      <w:r w:rsidRPr="003D4829">
        <w:rPr>
          <w:rStyle w:val="StyleUnderline"/>
          <w:highlight w:val="green"/>
        </w:rPr>
        <w:t>what tactics</w:t>
      </w:r>
      <w:r w:rsidRPr="003D4829">
        <w:rPr>
          <w:sz w:val="12"/>
        </w:rPr>
        <w:t xml:space="preserve">, </w:t>
      </w:r>
      <w:r w:rsidRPr="003D4829">
        <w:rPr>
          <w:rStyle w:val="StyleUnderline"/>
        </w:rPr>
        <w:t xml:space="preserve">and what ideas </w:t>
      </w:r>
      <w:r w:rsidRPr="003D4829">
        <w:rPr>
          <w:rStyle w:val="StyleUnderline"/>
          <w:highlight w:val="green"/>
        </w:rPr>
        <w:t>to unite around?</w:t>
      </w:r>
      <w:r w:rsidRPr="003D4829">
        <w:rPr>
          <w:sz w:val="12"/>
        </w:rPr>
        <w:t xml:space="preserve"> If the skeptics and postmodernists are correct that knowledge is always relative and localized, then we cannot </w:t>
      </w:r>
      <w:proofErr w:type="gramStart"/>
      <w:r w:rsidRPr="003D4829">
        <w:rPr>
          <w:sz w:val="12"/>
        </w:rPr>
        <w:t>built</w:t>
      </w:r>
      <w:proofErr w:type="gramEnd"/>
      <w:r w:rsidRPr="003D4829">
        <w:rPr>
          <w:sz w:val="12"/>
        </w:rPr>
        <w:t xml:space="preserve"> a global and universal strategy to unite around. If they are </w:t>
      </w:r>
      <w:proofErr w:type="gramStart"/>
      <w:r w:rsidRPr="003D4829">
        <w:rPr>
          <w:sz w:val="12"/>
        </w:rPr>
        <w:t>correct</w:t>
      </w:r>
      <w:proofErr w:type="gramEnd"/>
      <w:r w:rsidRPr="003D4829">
        <w:rPr>
          <w:sz w:val="12"/>
        </w:rPr>
        <w:t xml:space="preserve"> then we are doomed to small acts of localized or individual resistance in the face of apocalypse. To embrace such a vision of the world (with its accompanying epistemological skepticism) is to embrace defeat.</w:t>
      </w:r>
    </w:p>
    <w:p w14:paraId="4C42FF63" w14:textId="77777777" w:rsidR="003D4829" w:rsidRPr="003D4829" w:rsidRDefault="003D4829" w:rsidP="003D4829">
      <w:pPr>
        <w:rPr>
          <w:sz w:val="12"/>
        </w:rPr>
      </w:pPr>
      <w:r w:rsidRPr="003D4829">
        <w:rPr>
          <w:rStyle w:val="StyleUnderline"/>
          <w:highlight w:val="green"/>
        </w:rPr>
        <w:t xml:space="preserve">The masses </w:t>
      </w:r>
      <w:r w:rsidRPr="003D4829">
        <w:rPr>
          <w:rStyle w:val="StyleUnderline"/>
        </w:rPr>
        <w:t>do not want to embrace defeat</w:t>
      </w:r>
      <w:r w:rsidRPr="003D4829">
        <w:rPr>
          <w:sz w:val="12"/>
        </w:rPr>
        <w:t xml:space="preserve">, </w:t>
      </w:r>
      <w:r w:rsidRPr="003D4829">
        <w:rPr>
          <w:rStyle w:val="Emphasis"/>
        </w:rPr>
        <w:t xml:space="preserve">they </w:t>
      </w:r>
      <w:r w:rsidRPr="003D4829">
        <w:rPr>
          <w:rStyle w:val="Emphasis"/>
          <w:highlight w:val="green"/>
        </w:rPr>
        <w:t>want</w:t>
      </w:r>
      <w:r w:rsidRPr="003D4829">
        <w:rPr>
          <w:rStyle w:val="Emphasis"/>
        </w:rPr>
        <w:t xml:space="preserve"> to know how </w:t>
      </w:r>
      <w:r w:rsidRPr="003D4829">
        <w:rPr>
          <w:rStyle w:val="Emphasis"/>
          <w:highlight w:val="green"/>
        </w:rPr>
        <w:t>to fight back</w:t>
      </w:r>
      <w:r w:rsidRPr="003D4829">
        <w:rPr>
          <w:sz w:val="12"/>
        </w:rPr>
        <w:t>. Marxism can provide the tools necessary to engage in that fight.</w:t>
      </w:r>
    </w:p>
    <w:p w14:paraId="414C68D5" w14:textId="77777777" w:rsidR="003D4829" w:rsidRPr="003D4829" w:rsidRDefault="003D4829" w:rsidP="003D4829">
      <w:pPr>
        <w:rPr>
          <w:sz w:val="8"/>
          <w:szCs w:val="8"/>
        </w:rPr>
      </w:pPr>
      <w:r w:rsidRPr="003D4829">
        <w:rPr>
          <w:sz w:val="8"/>
          <w:szCs w:val="8"/>
        </w:rPr>
        <w:t xml:space="preserve">Marxism, with </w:t>
      </w:r>
      <w:proofErr w:type="gramStart"/>
      <w:r w:rsidRPr="003D4829">
        <w:rPr>
          <w:sz w:val="8"/>
          <w:szCs w:val="8"/>
        </w:rPr>
        <w:t>its self</w:t>
      </w:r>
      <w:proofErr w:type="gramEnd"/>
      <w:r w:rsidRPr="003D4829">
        <w:rPr>
          <w:sz w:val="8"/>
          <w:szCs w:val="8"/>
        </w:rPr>
        <w:t xml:space="preserve"> criticism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2B5E947D" w14:textId="77777777" w:rsidR="003D4829" w:rsidRPr="003D4829" w:rsidRDefault="003D4829" w:rsidP="003D4829">
      <w:pPr>
        <w:rPr>
          <w:sz w:val="12"/>
        </w:rPr>
      </w:pPr>
      <w:r w:rsidRPr="003D4829">
        <w:rPr>
          <w:sz w:val="12"/>
        </w:rPr>
        <w:t xml:space="preserve">There will be no victory for the workers of the world without the ability to wield a revolutionary science. </w:t>
      </w:r>
      <w:r w:rsidRPr="003D4829">
        <w:rPr>
          <w:rStyle w:val="StyleUnderline"/>
          <w:highlight w:val="green"/>
        </w:rPr>
        <w:t xml:space="preserve">What is at stake </w:t>
      </w:r>
      <w:r w:rsidRPr="003D4829">
        <w:rPr>
          <w:rStyle w:val="StyleUnderline"/>
        </w:rPr>
        <w:t xml:space="preserve">in questions of Marxist epistemology </w:t>
      </w:r>
      <w:r w:rsidRPr="003D4829">
        <w:rPr>
          <w:rStyle w:val="StyleUnderline"/>
          <w:highlight w:val="green"/>
        </w:rPr>
        <w:t>is the</w:t>
      </w:r>
      <w:r w:rsidRPr="003D4829">
        <w:rPr>
          <w:rStyle w:val="StyleUnderline"/>
        </w:rPr>
        <w:t xml:space="preserve"> very </w:t>
      </w:r>
      <w:r w:rsidRPr="003D4829">
        <w:rPr>
          <w:rStyle w:val="StyleUnderline"/>
          <w:highlight w:val="green"/>
        </w:rPr>
        <w:t>possibility of</w:t>
      </w:r>
      <w:r w:rsidRPr="003D4829">
        <w:rPr>
          <w:rStyle w:val="StyleUnderline"/>
        </w:rPr>
        <w:t xml:space="preserve"> creating a philosophical and scientific basis for </w:t>
      </w:r>
      <w:r w:rsidRPr="003D4829">
        <w:rPr>
          <w:rStyle w:val="StyleUnderline"/>
          <w:highlight w:val="green"/>
        </w:rPr>
        <w:t>revolution</w:t>
      </w:r>
      <w:r w:rsidRPr="003D4829">
        <w:rPr>
          <w:sz w:val="12"/>
        </w:rPr>
        <w:t xml:space="preserve">. </w:t>
      </w:r>
      <w:r w:rsidRPr="003D4829">
        <w:rPr>
          <w:rStyle w:val="Emphasis"/>
        </w:rPr>
        <w:t>We must defend this possibility</w:t>
      </w:r>
      <w:r w:rsidRPr="003D4829">
        <w:rPr>
          <w:sz w:val="12"/>
        </w:rPr>
        <w:t xml:space="preserve">. We must defend the scientific status of </w:t>
      </w:r>
      <w:proofErr w:type="gramStart"/>
      <w:r w:rsidRPr="003D4829">
        <w:rPr>
          <w:sz w:val="12"/>
        </w:rPr>
        <w:t>Marxism, and</w:t>
      </w:r>
      <w:proofErr w:type="gramEnd"/>
      <w:r w:rsidRPr="003D4829">
        <w:rPr>
          <w:sz w:val="12"/>
        </w:rPr>
        <w:t xml:space="preserve"> must insist on the possibility of victory.</w:t>
      </w:r>
    </w:p>
    <w:p w14:paraId="66734278" w14:textId="77777777" w:rsidR="003D4829" w:rsidRPr="003D4829" w:rsidRDefault="003D4829" w:rsidP="003D4829"/>
    <w:p w14:paraId="6EC9E53C" w14:textId="77777777" w:rsidR="003D4829" w:rsidRPr="003D4829" w:rsidRDefault="003D4829" w:rsidP="003D4829">
      <w:pPr>
        <w:pStyle w:val="Heading4"/>
        <w:rPr>
          <w:rFonts w:cs="Calibri"/>
        </w:rPr>
      </w:pPr>
      <w:r w:rsidRPr="003D4829">
        <w:rPr>
          <w:rFonts w:cs="Calibri"/>
        </w:rPr>
        <w:t xml:space="preserve">Afropessimism™ is a product of the </w:t>
      </w:r>
      <w:r w:rsidRPr="003D4829">
        <w:rPr>
          <w:rFonts w:cs="Calibri"/>
          <w:u w:val="single"/>
        </w:rPr>
        <w:t>neoliberal university</w:t>
      </w:r>
      <w:r w:rsidRPr="003D4829">
        <w:rPr>
          <w:rFonts w:cs="Calibri"/>
        </w:rPr>
        <w:t xml:space="preserve"> – it </w:t>
      </w:r>
      <w:r w:rsidRPr="003D4829">
        <w:rPr>
          <w:rFonts w:cs="Calibri"/>
          <w:u w:val="single"/>
        </w:rPr>
        <w:t>undercuts</w:t>
      </w:r>
      <w:r w:rsidRPr="003D4829">
        <w:rPr>
          <w:rFonts w:cs="Calibri"/>
        </w:rPr>
        <w:t xml:space="preserve"> revolutionary politics and </w:t>
      </w:r>
      <w:r w:rsidRPr="003D4829">
        <w:rPr>
          <w:rFonts w:cs="Calibri"/>
          <w:u w:val="single"/>
        </w:rPr>
        <w:t>re-inscribes</w:t>
      </w:r>
      <w:r w:rsidRPr="003D4829">
        <w:rPr>
          <w:rFonts w:cs="Calibri"/>
        </w:rPr>
        <w:t xml:space="preserve"> Eurocentric readings of blackness.</w:t>
      </w:r>
    </w:p>
    <w:p w14:paraId="526C215D" w14:textId="77777777" w:rsidR="003D4829" w:rsidRPr="003D4829" w:rsidRDefault="003D4829" w:rsidP="003D4829">
      <w:pPr>
        <w:rPr>
          <w:rStyle w:val="Style13ptBold"/>
        </w:rPr>
      </w:pPr>
      <w:r w:rsidRPr="003D4829">
        <w:rPr>
          <w:rStyle w:val="Style13ptBold"/>
        </w:rPr>
        <w:t>Okoth ‘20</w:t>
      </w:r>
    </w:p>
    <w:p w14:paraId="1948BC49" w14:textId="77777777" w:rsidR="003D4829" w:rsidRPr="003D4829" w:rsidRDefault="003D4829" w:rsidP="003D4829">
      <w:pPr>
        <w:rPr>
          <w:sz w:val="16"/>
          <w:szCs w:val="16"/>
        </w:rPr>
      </w:pPr>
      <w:r w:rsidRPr="003D4829">
        <w:rPr>
          <w:sz w:val="16"/>
          <w:szCs w:val="16"/>
        </w:rPr>
        <w:t>[Kevin, independent writer and researcher living in London. 01/16/2020. “The Flatness of Blackness: Afro-Pessimism and the Erasure of Anti-Colonial Thought,” https://salvage.zone/issue-seven/the-flatness-of-blackness-afro-pessimism-and-the-erasure-of-anti-colonial-thought/] pat – note: “AP™” = afropessimism</w:t>
      </w:r>
    </w:p>
    <w:p w14:paraId="166C0BA6" w14:textId="77777777" w:rsidR="003D4829" w:rsidRPr="003D4829" w:rsidRDefault="003D4829" w:rsidP="003D4829">
      <w:pPr>
        <w:rPr>
          <w:sz w:val="12"/>
        </w:rPr>
      </w:pPr>
      <w:r w:rsidRPr="003D4829">
        <w:rPr>
          <w:sz w:val="12"/>
        </w:rPr>
        <w:lastRenderedPageBreak/>
        <w:t xml:space="preserve">By confining Black resistance to spaces outside of the anti-Black structures of civil society, and </w:t>
      </w:r>
      <w:r w:rsidRPr="003D4829">
        <w:rPr>
          <w:rStyle w:val="StyleUnderline"/>
          <w:highlight w:val="green"/>
        </w:rPr>
        <w:t>by undercutting</w:t>
      </w:r>
      <w:r w:rsidRPr="003D4829">
        <w:rPr>
          <w:rStyle w:val="StyleUnderline"/>
        </w:rPr>
        <w:t xml:space="preserve"> the possibility for </w:t>
      </w:r>
      <w:r w:rsidRPr="003D4829">
        <w:rPr>
          <w:rStyle w:val="StyleUnderline"/>
          <w:highlight w:val="green"/>
        </w:rPr>
        <w:t>anti-imperialist solidarity</w:t>
      </w:r>
      <w:r w:rsidRPr="003D4829">
        <w:rPr>
          <w:rStyle w:val="StyleUnderline"/>
        </w:rPr>
        <w:t xml:space="preserve"> between racialised people across the world</w:t>
      </w:r>
      <w:r w:rsidRPr="003D4829">
        <w:rPr>
          <w:sz w:val="12"/>
        </w:rPr>
        <w:t xml:space="preserve">, </w:t>
      </w:r>
      <w:r w:rsidRPr="003D4829">
        <w:rPr>
          <w:rStyle w:val="StyleUnderline"/>
        </w:rPr>
        <w:t xml:space="preserve">the </w:t>
      </w:r>
      <w:r w:rsidRPr="003D4829">
        <w:rPr>
          <w:rStyle w:val="StyleUnderline"/>
          <w:highlight w:val="green"/>
        </w:rPr>
        <w:t>AP™</w:t>
      </w:r>
      <w:r w:rsidRPr="003D4829">
        <w:rPr>
          <w:rStyle w:val="StyleUnderline"/>
        </w:rPr>
        <w:t xml:space="preserve"> theories have </w:t>
      </w:r>
      <w:r w:rsidRPr="003D4829">
        <w:rPr>
          <w:rStyle w:val="StyleUnderline"/>
          <w:highlight w:val="green"/>
        </w:rPr>
        <w:t>opened up</w:t>
      </w:r>
      <w:r w:rsidRPr="003D4829">
        <w:rPr>
          <w:rStyle w:val="StyleUnderline"/>
        </w:rPr>
        <w:t xml:space="preserve"> a space for the </w:t>
      </w:r>
      <w:r w:rsidRPr="003D4829">
        <w:rPr>
          <w:rStyle w:val="StyleUnderline"/>
          <w:highlight w:val="green"/>
        </w:rPr>
        <w:t>corporate capture of Blackness</w:t>
      </w:r>
      <w:r w:rsidRPr="003D4829">
        <w:rPr>
          <w:sz w:val="12"/>
        </w:rPr>
        <w:t xml:space="preserve">. We need only recall last year’s Nike campaign, prominently featuring the face of former NFL quarterback Colin Kaepernick, who has been blackballed by the league for kneeling during the national anthem. Since the incident, he has taken on the role of radical Black activist, complete with Panther-esque leather jackets, an afro and Afrocentric jewellery. While Kaepernick’s struggle against the racist and exploitative NFL owners and executives is, of course, legitimate and necessary, the co-optation of his struggle by a large corporation is certainly a cause for concern. Nike is notorious for its use of sweatshop labour (including both forced and child labour), and its history of exploitative labour practices has been well-documented throughout the years. </w:t>
      </w:r>
      <w:r w:rsidRPr="003D4829">
        <w:rPr>
          <w:rStyle w:val="StyleUnderline"/>
        </w:rPr>
        <w:t xml:space="preserve">By detaching the struggles of </w:t>
      </w:r>
      <w:proofErr w:type="gramStart"/>
      <w:r w:rsidRPr="003D4829">
        <w:rPr>
          <w:rStyle w:val="StyleUnderline"/>
        </w:rPr>
        <w:t>African-Americans</w:t>
      </w:r>
      <w:proofErr w:type="gramEnd"/>
      <w:r w:rsidRPr="003D4829">
        <w:rPr>
          <w:rStyle w:val="StyleUnderline"/>
        </w:rPr>
        <w:t xml:space="preserve"> from those of racialised workers in the Global South</w:t>
      </w:r>
      <w:r w:rsidRPr="003D4829">
        <w:rPr>
          <w:sz w:val="12"/>
        </w:rPr>
        <w:t xml:space="preserve">, </w:t>
      </w:r>
      <w:r w:rsidRPr="003D4829">
        <w:rPr>
          <w:rStyle w:val="StyleUnderline"/>
          <w:highlight w:val="green"/>
        </w:rPr>
        <w:t>Nike can present itself</w:t>
      </w:r>
      <w:r w:rsidRPr="003D4829">
        <w:rPr>
          <w:rStyle w:val="StyleUnderline"/>
        </w:rPr>
        <w:t xml:space="preserve"> as a progressive vehicle </w:t>
      </w:r>
      <w:r w:rsidRPr="003D4829">
        <w:rPr>
          <w:rStyle w:val="StyleUnderline"/>
          <w:highlight w:val="green"/>
        </w:rPr>
        <w:t>for Black</w:t>
      </w:r>
      <w:r w:rsidRPr="003D4829">
        <w:rPr>
          <w:rStyle w:val="StyleUnderline"/>
        </w:rPr>
        <w:t xml:space="preserve"> emancipatory </w:t>
      </w:r>
      <w:r w:rsidRPr="003D4829">
        <w:rPr>
          <w:rStyle w:val="StyleUnderline"/>
          <w:highlight w:val="green"/>
        </w:rPr>
        <w:t>politics</w:t>
      </w:r>
      <w:r w:rsidRPr="003D4829">
        <w:rPr>
          <w:sz w:val="12"/>
        </w:rPr>
        <w:t xml:space="preserve">, </w:t>
      </w:r>
      <w:r w:rsidRPr="003D4829">
        <w:rPr>
          <w:rStyle w:val="StyleUnderline"/>
          <w:highlight w:val="green"/>
        </w:rPr>
        <w:t>while</w:t>
      </w:r>
      <w:r w:rsidRPr="003D4829">
        <w:rPr>
          <w:rStyle w:val="StyleUnderline"/>
        </w:rPr>
        <w:t xml:space="preserve"> completely </w:t>
      </w:r>
      <w:r w:rsidRPr="003D4829">
        <w:rPr>
          <w:rStyle w:val="StyleUnderline"/>
          <w:highlight w:val="green"/>
        </w:rPr>
        <w:t>sidelining</w:t>
      </w:r>
      <w:r w:rsidRPr="003D4829">
        <w:rPr>
          <w:rStyle w:val="StyleUnderline"/>
        </w:rPr>
        <w:t xml:space="preserve"> the plight of </w:t>
      </w:r>
      <w:r w:rsidRPr="003D4829">
        <w:rPr>
          <w:rStyle w:val="StyleUnderline"/>
          <w:highlight w:val="green"/>
        </w:rPr>
        <w:t>non-white workers outside of the US</w:t>
      </w:r>
      <w:r w:rsidRPr="003D4829">
        <w:rPr>
          <w:sz w:val="12"/>
        </w:rPr>
        <w:t>. Here we might recall a powerful statement by Fred Hampton to illustrate just how far from revolutionary Black politics we find ourselves:</w:t>
      </w:r>
    </w:p>
    <w:p w14:paraId="4A078B96" w14:textId="77777777" w:rsidR="003D4829" w:rsidRPr="003D4829" w:rsidRDefault="003D4829" w:rsidP="003D4829">
      <w:pPr>
        <w:ind w:left="720"/>
        <w:rPr>
          <w:sz w:val="12"/>
        </w:rPr>
      </w:pPr>
      <w:r w:rsidRPr="003D4829">
        <w:rPr>
          <w:sz w:val="12"/>
        </w:rPr>
        <w:t xml:space="preserve">We don’t think you fight fire with fire best; we think you fight fire with water best. We’re going to fight racism not with racism, but we’re going to fight with solidarity. </w:t>
      </w:r>
      <w:r w:rsidRPr="003D4829">
        <w:rPr>
          <w:rStyle w:val="StyleUnderline"/>
        </w:rPr>
        <w:t>We say we’re not going to fight capitalism with black capitalism</w:t>
      </w:r>
      <w:r w:rsidRPr="003D4829">
        <w:rPr>
          <w:sz w:val="12"/>
        </w:rPr>
        <w:t xml:space="preserve">, </w:t>
      </w:r>
      <w:r w:rsidRPr="003D4829">
        <w:rPr>
          <w:rStyle w:val="StyleUnderline"/>
        </w:rPr>
        <w:t>but we’re going to fight it with socialism</w:t>
      </w:r>
      <w:r w:rsidRPr="003D4829">
        <w:rPr>
          <w:sz w:val="12"/>
        </w:rPr>
        <w:t xml:space="preserve"> […] </w:t>
      </w:r>
      <w:r w:rsidRPr="003D4829">
        <w:rPr>
          <w:rStyle w:val="Emphasis"/>
        </w:rPr>
        <w:t>We’re going to fight</w:t>
      </w:r>
      <w:r w:rsidRPr="003D4829">
        <w:rPr>
          <w:sz w:val="12"/>
        </w:rPr>
        <w:t xml:space="preserve"> […] </w:t>
      </w:r>
      <w:r w:rsidRPr="003D4829">
        <w:rPr>
          <w:rStyle w:val="Emphasis"/>
        </w:rPr>
        <w:t>with all of us people getting together and having an international proletarian revolution</w:t>
      </w:r>
      <w:r w:rsidRPr="003D4829">
        <w:rPr>
          <w:sz w:val="12"/>
        </w:rPr>
        <w:t>.</w:t>
      </w:r>
    </w:p>
    <w:p w14:paraId="1E82E0BF" w14:textId="77777777" w:rsidR="003D4829" w:rsidRPr="003D4829" w:rsidRDefault="003D4829" w:rsidP="003D4829">
      <w:pPr>
        <w:rPr>
          <w:sz w:val="12"/>
        </w:rPr>
      </w:pPr>
      <w:r w:rsidRPr="003D4829">
        <w:rPr>
          <w:sz w:val="12"/>
        </w:rPr>
        <w:t xml:space="preserve">Wilderson and Sexton have been captured by corporate interests in much the same way. In their case, however, it is not a large corporation that co-opts Blackness, but rather the neoliberal university. </w:t>
      </w:r>
      <w:r w:rsidRPr="003D4829">
        <w:rPr>
          <w:rStyle w:val="StyleUnderline"/>
          <w:highlight w:val="green"/>
        </w:rPr>
        <w:t>Is it</w:t>
      </w:r>
      <w:r w:rsidRPr="003D4829">
        <w:rPr>
          <w:rStyle w:val="StyleUnderline"/>
        </w:rPr>
        <w:t xml:space="preserve"> at all </w:t>
      </w:r>
      <w:r w:rsidRPr="003D4829">
        <w:rPr>
          <w:rStyle w:val="StyleUnderline"/>
          <w:highlight w:val="green"/>
        </w:rPr>
        <w:t>surprising</w:t>
      </w:r>
      <w:r w:rsidRPr="003D4829">
        <w:rPr>
          <w:rStyle w:val="StyleUnderline"/>
        </w:rPr>
        <w:t xml:space="preserve"> that two </w:t>
      </w:r>
      <w:r w:rsidRPr="003D4829">
        <w:rPr>
          <w:rStyle w:val="StyleUnderline"/>
          <w:highlight w:val="green"/>
        </w:rPr>
        <w:t>professors</w:t>
      </w:r>
      <w:r w:rsidRPr="003D4829">
        <w:rPr>
          <w:rStyle w:val="StyleUnderline"/>
        </w:rPr>
        <w:t xml:space="preserve"> working within the prestigious University of California system </w:t>
      </w:r>
      <w:r w:rsidRPr="003D4829">
        <w:rPr>
          <w:rStyle w:val="StyleUnderline"/>
          <w:highlight w:val="green"/>
        </w:rPr>
        <w:t>promote a</w:t>
      </w:r>
      <w:r w:rsidRPr="003D4829">
        <w:rPr>
          <w:rStyle w:val="StyleUnderline"/>
        </w:rPr>
        <w:t xml:space="preserve"> theoretical </w:t>
      </w:r>
      <w:r w:rsidRPr="003D4829">
        <w:rPr>
          <w:rStyle w:val="StyleUnderline"/>
          <w:highlight w:val="green"/>
        </w:rPr>
        <w:t>framework that requires no political action</w:t>
      </w:r>
      <w:r w:rsidRPr="003D4829">
        <w:rPr>
          <w:rStyle w:val="StyleUnderline"/>
        </w:rPr>
        <w:t xml:space="preserve"> from Black writers and activists </w:t>
      </w:r>
      <w:r w:rsidRPr="003D4829">
        <w:rPr>
          <w:rStyle w:val="StyleUnderline"/>
          <w:highlight w:val="green"/>
        </w:rPr>
        <w:t>other than</w:t>
      </w:r>
      <w:r w:rsidRPr="003D4829">
        <w:rPr>
          <w:rStyle w:val="StyleUnderline"/>
        </w:rPr>
        <w:t xml:space="preserve"> simply </w:t>
      </w:r>
      <w:r w:rsidRPr="003D4829">
        <w:rPr>
          <w:rStyle w:val="StyleUnderline"/>
          <w:highlight w:val="green"/>
        </w:rPr>
        <w:t>being Black?</w:t>
      </w:r>
      <w:r w:rsidRPr="003D4829">
        <w:rPr>
          <w:rStyle w:val="StyleUnderline"/>
        </w:rPr>
        <w:t xml:space="preserve"> Not only is AP™ </w:t>
      </w:r>
      <w:r w:rsidRPr="003D4829">
        <w:rPr>
          <w:rStyle w:val="StyleUnderline"/>
          <w:highlight w:val="green"/>
        </w:rPr>
        <w:t>a product of the neoliberal university</w:t>
      </w:r>
      <w:r w:rsidRPr="003D4829">
        <w:rPr>
          <w:sz w:val="12"/>
        </w:rPr>
        <w:t xml:space="preserve">, </w:t>
      </w:r>
      <w:r w:rsidRPr="003D4829">
        <w:rPr>
          <w:rStyle w:val="StyleUnderline"/>
        </w:rPr>
        <w:t>it also promotes its authors survival and flourishing within the corporate structures of higher education</w:t>
      </w:r>
      <w:r w:rsidRPr="003D4829">
        <w:rPr>
          <w:sz w:val="12"/>
        </w:rPr>
        <w:t>. When asked about his framework for psychological and physical resistance by the hosts of iMiXWHATiLiKE, Wilderson neatly dodges any commitment to radical politics with the excuse that it could cost him his academic job.</w:t>
      </w:r>
    </w:p>
    <w:p w14:paraId="1DF4BE67" w14:textId="77777777" w:rsidR="003D4829" w:rsidRPr="003D4829" w:rsidRDefault="003D4829" w:rsidP="003D4829">
      <w:pPr>
        <w:ind w:left="720"/>
        <w:rPr>
          <w:sz w:val="8"/>
          <w:szCs w:val="8"/>
        </w:rPr>
      </w:pPr>
      <w:r w:rsidRPr="003D4829">
        <w:rPr>
          <w:sz w:val="8"/>
          <w:szCs w:val="8"/>
        </w:rPr>
        <w:t>This is so much a part of what it means to be a professor. I feel like cussing people out all the time. But if I do, I violate University of California’s civility laws, tenure or not I’m out the door, right? And that tempers my speech. So, I think that what I have to offer is not a way out. What I have to offer is an analysis of the problem. And I don’t trust me as much as I trust Black people on the ground.</w:t>
      </w:r>
    </w:p>
    <w:p w14:paraId="5139460A" w14:textId="77777777" w:rsidR="003D4829" w:rsidRPr="003D4829" w:rsidRDefault="003D4829" w:rsidP="003D4829">
      <w:pPr>
        <w:rPr>
          <w:sz w:val="12"/>
        </w:rPr>
      </w:pPr>
      <w:r w:rsidRPr="003D4829">
        <w:rPr>
          <w:sz w:val="12"/>
        </w:rPr>
        <w:t xml:space="preserve">Wilderson is aware that the AP™ rely on their activist supporters and social media following to maintain their privileged position within the university – </w:t>
      </w:r>
      <w:r w:rsidRPr="003D4829">
        <w:rPr>
          <w:rStyle w:val="StyleUnderline"/>
        </w:rPr>
        <w:t>without the activists and organisers on the ground</w:t>
      </w:r>
      <w:r w:rsidRPr="003D4829">
        <w:rPr>
          <w:sz w:val="12"/>
        </w:rPr>
        <w:t xml:space="preserve">, </w:t>
      </w:r>
      <w:r w:rsidRPr="003D4829">
        <w:rPr>
          <w:rStyle w:val="StyleUnderline"/>
        </w:rPr>
        <w:t>the AP™ could not prove the market value of its work to the neoliberal institution</w:t>
      </w:r>
      <w:r w:rsidRPr="003D4829">
        <w:rPr>
          <w:sz w:val="12"/>
        </w:rPr>
        <w:t xml:space="preserve">. By creating a framework for the analysis of race that lends itself to co-optation by corporate interests, the AP™ has certainly demonstrated that it can convert Blackness into profit. All the while, these theorists delude themselves that they are spearheading a truly radical Black movement. In the introduction to a collection of essays on AP™, the editors (who presumably include Sexton and Wilderson) even have the audacity to claim that they are ‘motivated by a desire to contribute to […] bringing these writings out of the ivory towers of the academy’ and that they wish to ‘remove the materials from this sitting place and see them proliferate among those in the streets and prisons’. True, </w:t>
      </w:r>
      <w:r w:rsidRPr="003D4829">
        <w:rPr>
          <w:rStyle w:val="StyleUnderline"/>
        </w:rPr>
        <w:t>they have succeeded in disseminating a watered-down version of their musings to activists and organisers</w:t>
      </w:r>
      <w:r w:rsidRPr="003D4829">
        <w:rPr>
          <w:sz w:val="12"/>
        </w:rPr>
        <w:t xml:space="preserve">; </w:t>
      </w:r>
      <w:r w:rsidRPr="003D4829">
        <w:rPr>
          <w:rStyle w:val="StyleUnderline"/>
        </w:rPr>
        <w:t xml:space="preserve">but </w:t>
      </w:r>
      <w:r w:rsidRPr="003D4829">
        <w:rPr>
          <w:rStyle w:val="StyleUnderline"/>
          <w:highlight w:val="green"/>
        </w:rPr>
        <w:t>what they</w:t>
      </w:r>
      <w:r w:rsidRPr="003D4829">
        <w:rPr>
          <w:rStyle w:val="StyleUnderline"/>
        </w:rPr>
        <w:t xml:space="preserve"> have </w:t>
      </w:r>
      <w:r w:rsidRPr="003D4829">
        <w:rPr>
          <w:rStyle w:val="StyleUnderline"/>
          <w:highlight w:val="green"/>
        </w:rPr>
        <w:t>passed on</w:t>
      </w:r>
      <w:r w:rsidRPr="003D4829">
        <w:rPr>
          <w:rStyle w:val="StyleUnderline"/>
        </w:rPr>
        <w:t xml:space="preserve"> is nothing short of anti-Black</w:t>
      </w:r>
      <w:r w:rsidRPr="003D4829">
        <w:rPr>
          <w:sz w:val="12"/>
        </w:rPr>
        <w:t xml:space="preserve">, </w:t>
      </w:r>
      <w:r w:rsidRPr="003D4829">
        <w:rPr>
          <w:rStyle w:val="StyleUnderline"/>
        </w:rPr>
        <w:t xml:space="preserve">in the sense that it </w:t>
      </w:r>
      <w:r w:rsidRPr="003D4829">
        <w:rPr>
          <w:rStyle w:val="StyleUnderline"/>
          <w:highlight w:val="green"/>
        </w:rPr>
        <w:t>works against the</w:t>
      </w:r>
      <w:r w:rsidRPr="003D4829">
        <w:rPr>
          <w:rStyle w:val="StyleUnderline"/>
        </w:rPr>
        <w:t xml:space="preserve"> true </w:t>
      </w:r>
      <w:r w:rsidRPr="003D4829">
        <w:rPr>
          <w:rStyle w:val="StyleUnderline"/>
          <w:highlight w:val="green"/>
        </w:rPr>
        <w:t>liberation of Black people of all classes</w:t>
      </w:r>
      <w:r w:rsidRPr="003D4829">
        <w:rPr>
          <w:sz w:val="12"/>
        </w:rPr>
        <w:t>.</w:t>
      </w:r>
    </w:p>
    <w:p w14:paraId="1D40D88F" w14:textId="77777777" w:rsidR="003D4829" w:rsidRPr="003D4829" w:rsidRDefault="003D4829" w:rsidP="003D4829">
      <w:pPr>
        <w:rPr>
          <w:sz w:val="12"/>
        </w:rPr>
      </w:pPr>
      <w:r w:rsidRPr="003D4829">
        <w:rPr>
          <w:sz w:val="12"/>
        </w:rPr>
        <w:t xml:space="preserve">Today, </w:t>
      </w:r>
      <w:r w:rsidRPr="003D4829">
        <w:rPr>
          <w:rStyle w:val="StyleUnderline"/>
        </w:rPr>
        <w:t>such Blackness (and the pseudo-politics that is attached to it) is more useful for academic promotions</w:t>
      </w:r>
      <w:r w:rsidRPr="003D4829">
        <w:rPr>
          <w:sz w:val="12"/>
        </w:rPr>
        <w:t xml:space="preserve">, </w:t>
      </w:r>
      <w:r w:rsidRPr="003D4829">
        <w:rPr>
          <w:rStyle w:val="StyleUnderline"/>
        </w:rPr>
        <w:t>Instagram hashtags</w:t>
      </w:r>
      <w:r w:rsidRPr="003D4829">
        <w:rPr>
          <w:sz w:val="12"/>
        </w:rPr>
        <w:t xml:space="preserve">, </w:t>
      </w:r>
      <w:r w:rsidRPr="003D4829">
        <w:rPr>
          <w:rStyle w:val="StyleUnderline"/>
        </w:rPr>
        <w:t>and Nike adverts than for any revolutionary or emancipatory politics worthy of the name</w:t>
      </w:r>
      <w:r w:rsidRPr="003D4829">
        <w:rPr>
          <w:sz w:val="12"/>
        </w:rPr>
        <w:t xml:space="preserve">. </w:t>
      </w:r>
      <w:r w:rsidRPr="003D4829">
        <w:rPr>
          <w:rStyle w:val="StyleUnderline"/>
          <w:highlight w:val="green"/>
        </w:rPr>
        <w:t>The people who</w:t>
      </w:r>
      <w:r w:rsidRPr="003D4829">
        <w:rPr>
          <w:rStyle w:val="StyleUnderline"/>
        </w:rPr>
        <w:t xml:space="preserve"> truly </w:t>
      </w:r>
      <w:r w:rsidRPr="003D4829">
        <w:rPr>
          <w:rStyle w:val="StyleUnderline"/>
          <w:highlight w:val="green"/>
        </w:rPr>
        <w:t>benefit</w:t>
      </w:r>
      <w:r w:rsidRPr="003D4829">
        <w:rPr>
          <w:sz w:val="12"/>
        </w:rPr>
        <w:t xml:space="preserve"> – or rather profit – </w:t>
      </w:r>
      <w:r w:rsidRPr="003D4829">
        <w:rPr>
          <w:rStyle w:val="StyleUnderline"/>
        </w:rPr>
        <w:t xml:space="preserve">from the AP™ brand </w:t>
      </w:r>
      <w:r w:rsidRPr="003D4829">
        <w:rPr>
          <w:rStyle w:val="StyleUnderline"/>
          <w:highlight w:val="green"/>
        </w:rPr>
        <w:t>are</w:t>
      </w:r>
      <w:r w:rsidRPr="003D4829">
        <w:rPr>
          <w:rStyle w:val="StyleUnderline"/>
        </w:rPr>
        <w:t xml:space="preserve"> the </w:t>
      </w:r>
      <w:r w:rsidRPr="003D4829">
        <w:rPr>
          <w:rStyle w:val="StyleUnderline"/>
          <w:highlight w:val="green"/>
        </w:rPr>
        <w:t>academics</w:t>
      </w:r>
      <w:r w:rsidRPr="003D4829">
        <w:rPr>
          <w:rStyle w:val="StyleUnderline"/>
        </w:rPr>
        <w:t xml:space="preserve"> and the various university presses and journals who jump at every </w:t>
      </w:r>
      <w:r w:rsidRPr="003D4829">
        <w:rPr>
          <w:rStyle w:val="StyleUnderline"/>
          <w:highlight w:val="green"/>
        </w:rPr>
        <w:t>opportunity to unleash</w:t>
      </w:r>
      <w:r w:rsidRPr="003D4829">
        <w:rPr>
          <w:rStyle w:val="StyleUnderline"/>
        </w:rPr>
        <w:t xml:space="preserve"> a plethora of AP™ </w:t>
      </w:r>
      <w:r w:rsidRPr="003D4829">
        <w:rPr>
          <w:rStyle w:val="StyleUnderline"/>
          <w:highlight w:val="green"/>
        </w:rPr>
        <w:t>books</w:t>
      </w:r>
      <w:r w:rsidRPr="003D4829">
        <w:rPr>
          <w:rStyle w:val="StyleUnderline"/>
        </w:rPr>
        <w:t xml:space="preserve"> and articles </w:t>
      </w:r>
      <w:r w:rsidRPr="003D4829">
        <w:rPr>
          <w:rStyle w:val="StyleUnderline"/>
          <w:highlight w:val="green"/>
        </w:rPr>
        <w:t>onto the</w:t>
      </w:r>
      <w:r w:rsidRPr="003D4829">
        <w:rPr>
          <w:rStyle w:val="StyleUnderline"/>
        </w:rPr>
        <w:t xml:space="preserve"> academic book </w:t>
      </w:r>
      <w:r w:rsidRPr="003D4829">
        <w:rPr>
          <w:rStyle w:val="StyleUnderline"/>
          <w:highlight w:val="green"/>
        </w:rPr>
        <w:t>market</w:t>
      </w:r>
      <w:r w:rsidRPr="003D4829">
        <w:rPr>
          <w:sz w:val="12"/>
        </w:rPr>
        <w:t xml:space="preserve">. While the AP™ may seem like a niche theoretical discourse, its influence extends far beyond the university: as Olaloku-Teriba argues, the AP™’s theoretical framework provides ‘the structuring logic of various political formations in the era of #BlackLivesMatter’. </w:t>
      </w:r>
      <w:r w:rsidRPr="003D4829">
        <w:rPr>
          <w:rStyle w:val="Emphasis"/>
          <w:highlight w:val="green"/>
        </w:rPr>
        <w:t>What is at stake</w:t>
      </w:r>
      <w:r w:rsidRPr="003D4829">
        <w:rPr>
          <w:rStyle w:val="Emphasis"/>
        </w:rPr>
        <w:t xml:space="preserve"> in the debate, therefore, </w:t>
      </w:r>
      <w:r w:rsidRPr="003D4829">
        <w:rPr>
          <w:rStyle w:val="Emphasis"/>
          <w:highlight w:val="green"/>
        </w:rPr>
        <w:t>is</w:t>
      </w:r>
      <w:r w:rsidRPr="003D4829">
        <w:rPr>
          <w:rStyle w:val="Emphasis"/>
        </w:rPr>
        <w:t xml:space="preserve"> nothing less than </w:t>
      </w:r>
      <w:r w:rsidRPr="003D4829">
        <w:rPr>
          <w:rStyle w:val="Emphasis"/>
          <w:highlight w:val="green"/>
        </w:rPr>
        <w:t xml:space="preserve">the </w:t>
      </w:r>
      <w:r w:rsidRPr="003D4829">
        <w:rPr>
          <w:rStyle w:val="Emphasis"/>
        </w:rPr>
        <w:t>possibility of a revolutionary Black politics</w:t>
      </w:r>
      <w:r w:rsidRPr="003D4829">
        <w:rPr>
          <w:sz w:val="12"/>
        </w:rPr>
        <w:t xml:space="preserve">. Maybe </w:t>
      </w:r>
      <w:proofErr w:type="gramStart"/>
      <w:r w:rsidRPr="003D4829">
        <w:rPr>
          <w:sz w:val="12"/>
        </w:rPr>
        <w:t>African-Americans</w:t>
      </w:r>
      <w:proofErr w:type="gramEnd"/>
      <w:r w:rsidRPr="003D4829">
        <w:rPr>
          <w:sz w:val="12"/>
        </w:rPr>
        <w:t xml:space="preserve"> on the streets or in prison would do well to reach for George Jackson’s Soledad Brother and steer clear of the AP™ and Black Ops.</w:t>
      </w:r>
    </w:p>
    <w:p w14:paraId="5BC0A124" w14:textId="77777777" w:rsidR="003D4829" w:rsidRPr="003D4829" w:rsidRDefault="003D4829" w:rsidP="003D4829">
      <w:pPr>
        <w:rPr>
          <w:sz w:val="8"/>
          <w:szCs w:val="8"/>
        </w:rPr>
      </w:pPr>
      <w:r w:rsidRPr="003D4829">
        <w:rPr>
          <w:sz w:val="8"/>
          <w:szCs w:val="8"/>
        </w:rPr>
        <w:t>III. The Afterlives of Slavery</w:t>
      </w:r>
    </w:p>
    <w:p w14:paraId="07F2CEF4" w14:textId="77777777" w:rsidR="003D4829" w:rsidRPr="003D4829" w:rsidRDefault="003D4829" w:rsidP="003D4829">
      <w:pPr>
        <w:rPr>
          <w:sz w:val="12"/>
        </w:rPr>
      </w:pPr>
      <w:r w:rsidRPr="003D4829">
        <w:rPr>
          <w:sz w:val="12"/>
        </w:rPr>
        <w:t xml:space="preserve">The retreat of the AP™ and Black Ops from politics poses a problem for activists and scholars looking to engage in struggles that take seriously the political economy of race and the need for cross-racial solidarity. But how have these key themes of radical Black movements from the 1960s and 70s – from the Black Panthers to African anti-colonial struggles – disappeared in the AP™’s theories? </w:t>
      </w:r>
      <w:r w:rsidRPr="003D4829">
        <w:rPr>
          <w:rStyle w:val="StyleUnderline"/>
        </w:rPr>
        <w:t xml:space="preserve">The </w:t>
      </w:r>
      <w:r w:rsidRPr="003D4829">
        <w:rPr>
          <w:rStyle w:val="StyleUnderline"/>
          <w:highlight w:val="green"/>
        </w:rPr>
        <w:t>erasure of</w:t>
      </w:r>
      <w:r w:rsidRPr="003D4829">
        <w:rPr>
          <w:rStyle w:val="StyleUnderline"/>
        </w:rPr>
        <w:t xml:space="preserve"> radical Black and anti-colonial </w:t>
      </w:r>
      <w:r w:rsidRPr="003D4829">
        <w:rPr>
          <w:rStyle w:val="StyleUnderline"/>
          <w:highlight w:val="green"/>
        </w:rPr>
        <w:t>struggle</w:t>
      </w:r>
      <w:r w:rsidRPr="003D4829">
        <w:rPr>
          <w:sz w:val="12"/>
        </w:rPr>
        <w:t xml:space="preserve">s </w:t>
      </w:r>
      <w:r w:rsidRPr="003D4829">
        <w:rPr>
          <w:rStyle w:val="StyleUnderline"/>
        </w:rPr>
        <w:t>rests almost entirely on misreading</w:t>
      </w:r>
      <w:r w:rsidRPr="003D4829">
        <w:rPr>
          <w:sz w:val="12"/>
        </w:rPr>
        <w:t xml:space="preserve"> – or in some cases not reading – </w:t>
      </w:r>
      <w:r w:rsidRPr="003D4829">
        <w:rPr>
          <w:rStyle w:val="StyleUnderline"/>
        </w:rPr>
        <w:t>Marxist contributions to the study of race</w:t>
      </w:r>
      <w:r w:rsidRPr="003D4829">
        <w:rPr>
          <w:sz w:val="12"/>
        </w:rPr>
        <w:t xml:space="preserve">, </w:t>
      </w:r>
      <w:r w:rsidRPr="003D4829">
        <w:rPr>
          <w:rStyle w:val="StyleUnderline"/>
        </w:rPr>
        <w:t>colonialism and slavery</w:t>
      </w:r>
      <w:r w:rsidRPr="003D4829">
        <w:rPr>
          <w:sz w:val="12"/>
        </w:rPr>
        <w:t xml:space="preserve">. And this unfounded dismissal of the entire Marxist tradition allows the AP™ to kill two birds with one stone: on the one hand, </w:t>
      </w:r>
      <w:r w:rsidRPr="003D4829">
        <w:rPr>
          <w:rStyle w:val="StyleUnderline"/>
        </w:rPr>
        <w:t xml:space="preserve">it can position </w:t>
      </w:r>
      <w:r w:rsidRPr="003D4829">
        <w:rPr>
          <w:rStyle w:val="StyleUnderline"/>
        </w:rPr>
        <w:lastRenderedPageBreak/>
        <w:t>itself as a radical critique of Eurocentric left discourses</w:t>
      </w:r>
      <w:r w:rsidRPr="003D4829">
        <w:rPr>
          <w:sz w:val="12"/>
        </w:rPr>
        <w:t xml:space="preserve">. On the other hand, </w:t>
      </w:r>
      <w:r w:rsidRPr="003D4829">
        <w:rPr>
          <w:rStyle w:val="StyleUnderline"/>
        </w:rPr>
        <w:t xml:space="preserve">it allows the </w:t>
      </w:r>
      <w:r w:rsidRPr="003D4829">
        <w:rPr>
          <w:rStyle w:val="StyleUnderline"/>
          <w:highlight w:val="green"/>
        </w:rPr>
        <w:t>AP™</w:t>
      </w:r>
      <w:r w:rsidRPr="003D4829">
        <w:rPr>
          <w:rStyle w:val="StyleUnderline"/>
        </w:rPr>
        <w:t xml:space="preserve"> to </w:t>
      </w:r>
      <w:r w:rsidRPr="003D4829">
        <w:rPr>
          <w:rStyle w:val="StyleUnderline"/>
          <w:highlight w:val="green"/>
        </w:rPr>
        <w:t>disregard</w:t>
      </w:r>
      <w:r w:rsidRPr="003D4829">
        <w:rPr>
          <w:rStyle w:val="StyleUnderline"/>
        </w:rPr>
        <w:t xml:space="preserve"> a vast body of </w:t>
      </w:r>
      <w:r w:rsidRPr="003D4829">
        <w:rPr>
          <w:rStyle w:val="StyleUnderline"/>
          <w:highlight w:val="green"/>
        </w:rPr>
        <w:t>Marxist scholarship that</w:t>
      </w:r>
      <w:r w:rsidRPr="003D4829">
        <w:rPr>
          <w:rStyle w:val="StyleUnderline"/>
        </w:rPr>
        <w:t xml:space="preserve"> has ‘raced’ the history of capitalism and </w:t>
      </w:r>
      <w:r w:rsidRPr="003D4829">
        <w:rPr>
          <w:rStyle w:val="StyleUnderline"/>
          <w:highlight w:val="green"/>
        </w:rPr>
        <w:t>developed a nuanced analysis</w:t>
      </w:r>
      <w:r w:rsidRPr="003D4829">
        <w:rPr>
          <w:rStyle w:val="StyleUnderline"/>
        </w:rPr>
        <w:t xml:space="preserve"> of the relationship between New World Slavery and capitalist accumulation on a global scale</w:t>
      </w:r>
      <w:r w:rsidRPr="003D4829">
        <w:rPr>
          <w:sz w:val="12"/>
        </w:rPr>
        <w:t xml:space="preserve">. Thus, </w:t>
      </w:r>
      <w:r w:rsidRPr="003D4829">
        <w:rPr>
          <w:rStyle w:val="StyleUnderline"/>
        </w:rPr>
        <w:t xml:space="preserve">the AP™ can ignore the specificities of how different Black populations are racialised </w:t>
      </w:r>
      <w:r w:rsidRPr="003D4829">
        <w:rPr>
          <w:rStyle w:val="StyleUnderline"/>
          <w:highlight w:val="green"/>
        </w:rPr>
        <w:t>and displace</w:t>
      </w:r>
      <w:r w:rsidRPr="003D4829">
        <w:rPr>
          <w:rStyle w:val="StyleUnderline"/>
        </w:rPr>
        <w:t xml:space="preserve"> the study of </w:t>
      </w:r>
      <w:r w:rsidRPr="003D4829">
        <w:rPr>
          <w:rStyle w:val="StyleUnderline"/>
          <w:highlight w:val="green"/>
        </w:rPr>
        <w:t>political economy</w:t>
      </w:r>
      <w:r w:rsidRPr="003D4829">
        <w:rPr>
          <w:rStyle w:val="StyleUnderline"/>
        </w:rPr>
        <w:t xml:space="preserve"> (and particularly of imperialism) in favour of ontological questions</w:t>
      </w:r>
      <w:r w:rsidRPr="003D4829">
        <w:rPr>
          <w:sz w:val="12"/>
        </w:rPr>
        <w:t>.</w:t>
      </w:r>
    </w:p>
    <w:p w14:paraId="08FA1733" w14:textId="77777777" w:rsidR="003D4829" w:rsidRPr="003D4829" w:rsidRDefault="003D4829" w:rsidP="003D4829">
      <w:pPr>
        <w:rPr>
          <w:rStyle w:val="StyleUnderline"/>
        </w:rPr>
      </w:pPr>
      <w:r w:rsidRPr="003D4829">
        <w:rPr>
          <w:sz w:val="12"/>
        </w:rPr>
        <w:t xml:space="preserve">In the interview ‘We’re trying to destroy the world: Anti-Blackness &amp; Police Violence after Ferguson’ </w:t>
      </w:r>
      <w:r w:rsidRPr="003D4829">
        <w:rPr>
          <w:rStyle w:val="StyleUnderline"/>
        </w:rPr>
        <w:t>Wilderson makes the bizarre claim that ‘slaveness is something that has consumed Blackness and Africanness</w:t>
      </w:r>
      <w:r w:rsidRPr="003D4829">
        <w:rPr>
          <w:sz w:val="12"/>
        </w:rPr>
        <w:t xml:space="preserve">, making it impossible to divide slavery from Blackness’. If this assumption sounds familiar, </w:t>
      </w:r>
      <w:r w:rsidRPr="003D4829">
        <w:rPr>
          <w:rStyle w:val="Emphasis"/>
        </w:rPr>
        <w:t>look no further than the Afro-pessimism of old</w:t>
      </w:r>
      <w:r w:rsidRPr="003D4829">
        <w:rPr>
          <w:sz w:val="12"/>
        </w:rPr>
        <w:t xml:space="preserve">, with its conflation of Africanness and Blackness and its disregard for the African continent and its inhabitants. </w:t>
      </w:r>
      <w:r w:rsidRPr="003D4829">
        <w:rPr>
          <w:rStyle w:val="StyleUnderline"/>
        </w:rPr>
        <w:t>But how has an approach that attempts to grapple with the complexities of Black being end</w:t>
      </w:r>
      <w:r w:rsidRPr="003D4829">
        <w:rPr>
          <w:sz w:val="12"/>
        </w:rPr>
        <w:t xml:space="preserve">ed </w:t>
      </w:r>
      <w:r w:rsidRPr="003D4829">
        <w:rPr>
          <w:rStyle w:val="StyleUnderline"/>
        </w:rPr>
        <w:t>up rehashing the same assumptions and prejudices of Eurocentric discourse designed to dehumanise Black people on the African continent in the first place?</w:t>
      </w:r>
      <w:r w:rsidRPr="003D4829">
        <w:rPr>
          <w:sz w:val="12"/>
        </w:rPr>
        <w:t xml:space="preserve"> The AP™’s theoretical position is riddled with contradictions: </w:t>
      </w:r>
      <w:r w:rsidRPr="003D4829">
        <w:rPr>
          <w:rStyle w:val="StyleUnderline"/>
        </w:rPr>
        <w:t>how can Blackness be separated from white supremacy</w:t>
      </w:r>
      <w:r w:rsidRPr="003D4829">
        <w:rPr>
          <w:sz w:val="12"/>
        </w:rPr>
        <w:t xml:space="preserve">, </w:t>
      </w:r>
      <w:r w:rsidRPr="003D4829">
        <w:rPr>
          <w:rStyle w:val="StyleUnderline"/>
        </w:rPr>
        <w:t>neocolonialism or imperialism and women’s reproductive labour</w:t>
      </w:r>
      <w:r w:rsidRPr="003D4829">
        <w:rPr>
          <w:sz w:val="12"/>
        </w:rPr>
        <w:t xml:space="preserve">, </w:t>
      </w:r>
      <w:r w:rsidRPr="003D4829">
        <w:rPr>
          <w:rStyle w:val="StyleUnderline"/>
        </w:rPr>
        <w:t>when these are the mechanisms that structure the quotidien experience of most people racialised as Black on a global scale?</w:t>
      </w:r>
      <w:r w:rsidRPr="003D4829">
        <w:rPr>
          <w:sz w:val="12"/>
        </w:rPr>
        <w:t xml:space="preserve"> Moreover, if the Black/Slave exists in a state of powerlessness and natal alienation – characterised by the loss of ties of birth in ascending and descending generations – </w:t>
      </w:r>
      <w:r w:rsidRPr="003D4829">
        <w:rPr>
          <w:rStyle w:val="StyleUnderline"/>
        </w:rPr>
        <w:t>how do we theorise the Blackness of those whose ancestors remained in Africa throughout the translatlantic slave trade?</w:t>
      </w:r>
    </w:p>
    <w:p w14:paraId="7D58A79C" w14:textId="77777777" w:rsidR="003D4829" w:rsidRPr="003D4829" w:rsidRDefault="003D4829" w:rsidP="003D4829"/>
    <w:p w14:paraId="4D2312B1" w14:textId="77777777" w:rsidR="003D4829" w:rsidRPr="003D4829" w:rsidRDefault="003D4829" w:rsidP="003D4829"/>
    <w:p w14:paraId="5590F66D" w14:textId="77777777" w:rsidR="003D4829" w:rsidRPr="003D4829" w:rsidRDefault="003D4829" w:rsidP="003D4829">
      <w:pPr>
        <w:pStyle w:val="Heading4"/>
        <w:rPr>
          <w:rFonts w:cs="Calibri"/>
        </w:rPr>
      </w:pPr>
      <w:r w:rsidRPr="003D4829">
        <w:rPr>
          <w:rFonts w:cs="Calibri"/>
        </w:rPr>
        <w:t xml:space="preserve">Vote negative for </w:t>
      </w:r>
      <w:r w:rsidRPr="003D4829">
        <w:rPr>
          <w:rFonts w:cs="Calibri"/>
          <w:u w:val="single"/>
        </w:rPr>
        <w:t>communist organizing</w:t>
      </w:r>
      <w:r w:rsidRPr="003D4829">
        <w:rPr>
          <w:rFonts w:cs="Calibri"/>
        </w:rPr>
        <w:t xml:space="preserve"> – that requires </w:t>
      </w:r>
      <w:r w:rsidRPr="003D4829">
        <w:rPr>
          <w:rFonts w:cs="Calibri"/>
          <w:u w:val="single"/>
        </w:rPr>
        <w:t>collective struggle</w:t>
      </w:r>
      <w:r w:rsidRPr="003D4829">
        <w:rPr>
          <w:rFonts w:cs="Calibri"/>
        </w:rPr>
        <w:t xml:space="preserve"> and the establishment of </w:t>
      </w:r>
      <w:r w:rsidRPr="003D4829">
        <w:rPr>
          <w:rFonts w:cs="Calibri"/>
          <w:u w:val="single"/>
        </w:rPr>
        <w:t>centralized organization</w:t>
      </w:r>
      <w:r w:rsidRPr="003D4829">
        <w:rPr>
          <w:rFonts w:cs="Calibri"/>
        </w:rPr>
        <w:t xml:space="preserve"> to inform both </w:t>
      </w:r>
      <w:r w:rsidRPr="003D4829">
        <w:rPr>
          <w:rFonts w:cs="Calibri"/>
          <w:u w:val="single"/>
        </w:rPr>
        <w:t>theory</w:t>
      </w:r>
      <w:r w:rsidRPr="003D4829">
        <w:rPr>
          <w:rFonts w:cs="Calibri"/>
        </w:rPr>
        <w:t xml:space="preserve"> and </w:t>
      </w:r>
      <w:r w:rsidRPr="003D4829">
        <w:rPr>
          <w:rFonts w:cs="Calibri"/>
          <w:u w:val="single"/>
        </w:rPr>
        <w:t>practice</w:t>
      </w:r>
      <w:r w:rsidRPr="003D4829">
        <w:rPr>
          <w:rFonts w:cs="Calibri"/>
        </w:rPr>
        <w:t>.</w:t>
      </w:r>
    </w:p>
    <w:p w14:paraId="354AA38B" w14:textId="77777777" w:rsidR="003D4829" w:rsidRPr="003D4829" w:rsidRDefault="003D4829" w:rsidP="003D4829">
      <w:pPr>
        <w:rPr>
          <w:rStyle w:val="Style13ptBold"/>
        </w:rPr>
      </w:pPr>
      <w:r w:rsidRPr="003D4829">
        <w:rPr>
          <w:rStyle w:val="Style13ptBold"/>
        </w:rPr>
        <w:t>Kuhn ‘18</w:t>
      </w:r>
    </w:p>
    <w:p w14:paraId="0B70CD36" w14:textId="77777777" w:rsidR="003D4829" w:rsidRPr="003D4829" w:rsidRDefault="003D4829" w:rsidP="003D4829">
      <w:pPr>
        <w:rPr>
          <w:sz w:val="16"/>
          <w:szCs w:val="16"/>
        </w:rPr>
      </w:pPr>
      <w:r w:rsidRPr="003D4829">
        <w:rPr>
          <w:sz w:val="16"/>
          <w:szCs w:val="16"/>
        </w:rPr>
        <w:t xml:space="preserve">[Gabriel, Austrian-born writer and translator living in Sweden. Among his book publications is “All Power to the Councils! A Documentary History of the German Revolution of 1918-1919”. March 2018. “Don't Mourn, Organize! Is Communism a Pipe Dream—or a Viable Future?” </w:t>
      </w:r>
      <w:hyperlink r:id="rId13" w:history="1">
        <w:r w:rsidRPr="003D4829">
          <w:rPr>
            <w:rStyle w:val="Hyperlink"/>
            <w:sz w:val="16"/>
            <w:szCs w:val="16"/>
          </w:rPr>
          <w:t>https://brooklynrail.org/2018/03/field-notes/Dont-Morn-Organize-Is-Communism-a-Pipe-Dreamor-a-Viable-Future</w:t>
        </w:r>
      </w:hyperlink>
      <w:r w:rsidRPr="003D4829">
        <w:rPr>
          <w:sz w:val="16"/>
          <w:szCs w:val="16"/>
        </w:rPr>
        <w:t>] pat</w:t>
      </w:r>
    </w:p>
    <w:p w14:paraId="017D4F90" w14:textId="77777777" w:rsidR="003D4829" w:rsidRPr="003D4829" w:rsidRDefault="003D4829" w:rsidP="003D4829">
      <w:pPr>
        <w:rPr>
          <w:sz w:val="12"/>
        </w:rPr>
      </w:pPr>
      <w:r w:rsidRPr="003D4829">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movementism gave way to are perhaps more appropriate, but only if they can overcome the assumption that the looser the connections are, the better. This assumption is wrong. </w:t>
      </w:r>
      <w:r w:rsidRPr="003D4829">
        <w:rPr>
          <w:rStyle w:val="StyleUnderline"/>
          <w:highlight w:val="green"/>
        </w:rPr>
        <w:t>Loose connections</w:t>
      </w:r>
      <w:r w:rsidRPr="003D4829">
        <w:rPr>
          <w:rStyle w:val="StyleUnderline"/>
        </w:rPr>
        <w:t xml:space="preserve"> might </w:t>
      </w:r>
      <w:r w:rsidRPr="003D4829">
        <w:rPr>
          <w:rStyle w:val="StyleUnderline"/>
          <w:highlight w:val="green"/>
        </w:rPr>
        <w:t>suit</w:t>
      </w:r>
      <w:r w:rsidRPr="003D4829">
        <w:rPr>
          <w:rStyle w:val="StyleUnderline"/>
        </w:rPr>
        <w:t xml:space="preserve"> the needs of </w:t>
      </w:r>
      <w:r w:rsidRPr="003D4829">
        <w:rPr>
          <w:rStyle w:val="StyleUnderline"/>
          <w:highlight w:val="green"/>
        </w:rPr>
        <w:t>a</w:t>
      </w:r>
      <w:r w:rsidRPr="003D4829">
        <w:rPr>
          <w:sz w:val="12"/>
        </w:rPr>
        <w:t xml:space="preserve">n </w:t>
      </w:r>
      <w:r w:rsidRPr="003D4829">
        <w:rPr>
          <w:rStyle w:val="StyleUnderline"/>
        </w:rPr>
        <w:t xml:space="preserve">ever more flexible </w:t>
      </w:r>
      <w:r w:rsidRPr="003D4829">
        <w:rPr>
          <w:rStyle w:val="StyleUnderline"/>
          <w:highlight w:val="green"/>
        </w:rPr>
        <w:t>market economy</w:t>
      </w:r>
      <w:r w:rsidRPr="003D4829">
        <w:rPr>
          <w:sz w:val="12"/>
        </w:rPr>
        <w:t xml:space="preserve">, </w:t>
      </w:r>
      <w:r w:rsidRPr="003D4829">
        <w:rPr>
          <w:rStyle w:val="Emphasis"/>
          <w:highlight w:val="green"/>
        </w:rPr>
        <w:t>but not</w:t>
      </w:r>
      <w:r w:rsidRPr="003D4829">
        <w:rPr>
          <w:rStyle w:val="Emphasis"/>
        </w:rPr>
        <w:t xml:space="preserve"> of effective </w:t>
      </w:r>
      <w:r w:rsidRPr="003D4829">
        <w:rPr>
          <w:rStyle w:val="Emphasis"/>
          <w:highlight w:val="green"/>
        </w:rPr>
        <w:t>political organizing</w:t>
      </w:r>
      <w:r w:rsidRPr="003D4829">
        <w:rPr>
          <w:sz w:val="12"/>
        </w:rPr>
        <w:t xml:space="preserve">. To “have contacts” is not enough; you need to do something with them. </w:t>
      </w:r>
      <w:r w:rsidRPr="003D4829">
        <w:rPr>
          <w:rStyle w:val="StyleUnderline"/>
        </w:rPr>
        <w:t xml:space="preserve">And </w:t>
      </w:r>
      <w:r w:rsidRPr="003D4829">
        <w:rPr>
          <w:rStyle w:val="StyleUnderline"/>
          <w:highlight w:val="green"/>
        </w:rPr>
        <w:t>you need to stay committed</w:t>
      </w:r>
      <w:r w:rsidRPr="003D4829">
        <w:rPr>
          <w:rStyle w:val="StyleUnderline"/>
        </w:rPr>
        <w:t xml:space="preserve"> to the projects you initiate</w:t>
      </w:r>
      <w:r w:rsidRPr="003D4829">
        <w:rPr>
          <w:sz w:val="12"/>
        </w:rPr>
        <w:t>. I will try to flesh this out by listing the aspects I consider most important in organizing today.</w:t>
      </w:r>
    </w:p>
    <w:p w14:paraId="3F61EA9B" w14:textId="77777777" w:rsidR="003D4829" w:rsidRPr="003D4829" w:rsidRDefault="003D4829" w:rsidP="003D4829">
      <w:pPr>
        <w:rPr>
          <w:sz w:val="12"/>
        </w:rPr>
      </w:pPr>
      <w:r w:rsidRPr="003D4829">
        <w:rPr>
          <w:sz w:val="12"/>
        </w:rPr>
        <w:t xml:space="preserve">1. </w:t>
      </w:r>
      <w:r w:rsidRPr="003D4829">
        <w:rPr>
          <w:rStyle w:val="StyleUnderline"/>
        </w:rPr>
        <w:t xml:space="preserve">We need to </w:t>
      </w:r>
      <w:r w:rsidRPr="003D4829">
        <w:rPr>
          <w:rStyle w:val="StyleUnderline"/>
          <w:highlight w:val="green"/>
        </w:rPr>
        <w:t>leave sectarianism behind</w:t>
      </w:r>
      <w:r w:rsidRPr="003D4829">
        <w:rPr>
          <w:sz w:val="12"/>
        </w:rPr>
        <w:t xml:space="preserve">. </w:t>
      </w:r>
      <w:r w:rsidRPr="003D4829">
        <w:rPr>
          <w:rStyle w:val="StyleUnderline"/>
        </w:rPr>
        <w:t xml:space="preserve">The left is </w:t>
      </w:r>
      <w:proofErr w:type="gramStart"/>
      <w:r w:rsidRPr="003D4829">
        <w:rPr>
          <w:rStyle w:val="StyleUnderline"/>
        </w:rPr>
        <w:t>weak</w:t>
      </w:r>
      <w:proofErr w:type="gramEnd"/>
      <w:r w:rsidRPr="003D4829">
        <w:rPr>
          <w:rStyle w:val="StyleUnderline"/>
        </w:rPr>
        <w:t xml:space="preserve"> and each additional division weakens it further</w:t>
      </w:r>
      <w:r w:rsidRPr="003D4829">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2A7204FE" w14:textId="77777777" w:rsidR="003D4829" w:rsidRPr="003D4829" w:rsidRDefault="003D4829" w:rsidP="003D4829">
      <w:pPr>
        <w:rPr>
          <w:sz w:val="12"/>
        </w:rPr>
      </w:pPr>
      <w:r w:rsidRPr="003D4829">
        <w:rPr>
          <w:sz w:val="12"/>
        </w:rPr>
        <w:t xml:space="preserve">2. </w:t>
      </w:r>
      <w:r w:rsidRPr="003D4829">
        <w:rPr>
          <w:rStyle w:val="StyleUnderline"/>
        </w:rPr>
        <w:t>We need theory that is adapted to our times</w:t>
      </w:r>
      <w:r w:rsidRPr="003D4829">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73364A8E" w14:textId="77777777" w:rsidR="003D4829" w:rsidRPr="003D4829" w:rsidRDefault="003D4829" w:rsidP="003D4829">
      <w:pPr>
        <w:ind w:left="720"/>
        <w:rPr>
          <w:sz w:val="12"/>
        </w:rPr>
      </w:pPr>
      <w:r w:rsidRPr="003D4829">
        <w:rPr>
          <w:rStyle w:val="StyleUnderline"/>
        </w:rPr>
        <w:t xml:space="preserve">A new </w:t>
      </w:r>
      <w:r w:rsidRPr="003D4829">
        <w:rPr>
          <w:rStyle w:val="StyleUnderline"/>
          <w:highlight w:val="green"/>
        </w:rPr>
        <w:t>class politics does not relegate gender</w:t>
      </w:r>
      <w:r w:rsidRPr="003D4829">
        <w:rPr>
          <w:sz w:val="12"/>
        </w:rPr>
        <w:t xml:space="preserve">, </w:t>
      </w:r>
      <w:r w:rsidRPr="003D4829">
        <w:rPr>
          <w:rStyle w:val="StyleUnderline"/>
          <w:highlight w:val="green"/>
        </w:rPr>
        <w:t>race</w:t>
      </w:r>
      <w:r w:rsidRPr="003D4829">
        <w:rPr>
          <w:sz w:val="12"/>
        </w:rPr>
        <w:t xml:space="preserve">, </w:t>
      </w:r>
      <w:r w:rsidRPr="003D4829">
        <w:rPr>
          <w:rStyle w:val="StyleUnderline"/>
          <w:highlight w:val="green"/>
        </w:rPr>
        <w:t>and imperial legacy to</w:t>
      </w:r>
      <w:r w:rsidRPr="003D4829">
        <w:rPr>
          <w:rStyle w:val="StyleUnderline"/>
        </w:rPr>
        <w:t xml:space="preserve"> issues that are </w:t>
      </w:r>
      <w:r w:rsidRPr="003D4829">
        <w:rPr>
          <w:rStyle w:val="StyleUnderline"/>
          <w:highlight w:val="green"/>
        </w:rPr>
        <w:t>supplementary</w:t>
      </w:r>
      <w:r w:rsidRPr="003D4829">
        <w:rPr>
          <w:rStyle w:val="StyleUnderline"/>
        </w:rPr>
        <w:t xml:space="preserve"> to class relations</w:t>
      </w:r>
      <w:r w:rsidRPr="003D4829">
        <w:rPr>
          <w:sz w:val="12"/>
        </w:rPr>
        <w:t xml:space="preserve">. These issues, and the struggles they imply, are an integral part of class relations. In fact, </w:t>
      </w:r>
      <w:r w:rsidRPr="003D4829">
        <w:rPr>
          <w:rStyle w:val="StyleUnderline"/>
          <w:highlight w:val="green"/>
        </w:rPr>
        <w:lastRenderedPageBreak/>
        <w:t>feminist</w:t>
      </w:r>
      <w:r w:rsidRPr="003D4829">
        <w:rPr>
          <w:sz w:val="12"/>
        </w:rPr>
        <w:t xml:space="preserve">, </w:t>
      </w:r>
      <w:r w:rsidRPr="003D4829">
        <w:rPr>
          <w:rStyle w:val="StyleUnderline"/>
          <w:highlight w:val="green"/>
        </w:rPr>
        <w:t>anti-racist</w:t>
      </w:r>
      <w:r w:rsidRPr="003D4829">
        <w:rPr>
          <w:sz w:val="12"/>
        </w:rPr>
        <w:t xml:space="preserve">, </w:t>
      </w:r>
      <w:r w:rsidRPr="003D4829">
        <w:rPr>
          <w:rStyle w:val="StyleUnderline"/>
          <w:highlight w:val="green"/>
        </w:rPr>
        <w:t xml:space="preserve">and anti-colonial struggles </w:t>
      </w:r>
      <w:r w:rsidRPr="003D4829">
        <w:rPr>
          <w:rStyle w:val="Emphasis"/>
          <w:highlight w:val="green"/>
        </w:rPr>
        <w:t>are the base on which</w:t>
      </w:r>
      <w:r w:rsidRPr="003D4829">
        <w:rPr>
          <w:rStyle w:val="Emphasis"/>
        </w:rPr>
        <w:t xml:space="preserve"> effective unified </w:t>
      </w:r>
      <w:r w:rsidRPr="003D4829">
        <w:rPr>
          <w:rStyle w:val="Emphasis"/>
          <w:highlight w:val="green"/>
        </w:rPr>
        <w:t>class struggles must be launched</w:t>
      </w:r>
      <w:r w:rsidRPr="003D4829">
        <w:rPr>
          <w:sz w:val="12"/>
        </w:rPr>
        <w:t xml:space="preserve">.… A new class politics must clarify where and how the specific experiences of workers based on gender, race, citizenship, and other factors converge. </w:t>
      </w:r>
      <w:r w:rsidRPr="003D4829">
        <w:rPr>
          <w:rStyle w:val="StyleUnderline"/>
        </w:rPr>
        <w:t>It must reveal the overlapping interests of workers as members of the class</w:t>
      </w:r>
      <w:r w:rsidRPr="003D4829">
        <w:rPr>
          <w:sz w:val="12"/>
        </w:rPr>
        <w:t xml:space="preserve">. </w:t>
      </w:r>
      <w:r w:rsidRPr="003D4829">
        <w:rPr>
          <w:rStyle w:val="StyleUnderline"/>
        </w:rPr>
        <w:t>This makes common struggles possible</w:t>
      </w:r>
      <w:r w:rsidRPr="003D4829">
        <w:rPr>
          <w:sz w:val="12"/>
        </w:rPr>
        <w:t>.</w:t>
      </w:r>
    </w:p>
    <w:p w14:paraId="04D711F7" w14:textId="77777777" w:rsidR="003D4829" w:rsidRPr="003D4829" w:rsidRDefault="003D4829" w:rsidP="003D4829">
      <w:pPr>
        <w:rPr>
          <w:sz w:val="12"/>
        </w:rPr>
      </w:pPr>
      <w:r w:rsidRPr="003D4829">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3D4829">
        <w:rPr>
          <w:rStyle w:val="StyleUnderline"/>
        </w:rPr>
        <w:t>political activism has become a leisure activity that people engage in or not</w:t>
      </w:r>
      <w:r w:rsidRPr="003D4829">
        <w:rPr>
          <w:sz w:val="12"/>
        </w:rPr>
        <w:t xml:space="preserve">, </w:t>
      </w:r>
      <w:r w:rsidRPr="003D4829">
        <w:rPr>
          <w:rStyle w:val="StyleUnderline"/>
        </w:rPr>
        <w:t>depending on their mood</w:t>
      </w:r>
      <w:r w:rsidRPr="003D4829">
        <w:rPr>
          <w:sz w:val="12"/>
        </w:rPr>
        <w:t xml:space="preserve">, </w:t>
      </w:r>
      <w:r w:rsidRPr="003D4829">
        <w:rPr>
          <w:rStyle w:val="StyleUnderline"/>
        </w:rPr>
        <w:t>the identity they are trying to create for themselves</w:t>
      </w:r>
      <w:r w:rsidRPr="003D4829">
        <w:rPr>
          <w:sz w:val="12"/>
        </w:rPr>
        <w:t xml:space="preserve">, </w:t>
      </w:r>
      <w:r w:rsidRPr="003D4829">
        <w:rPr>
          <w:rStyle w:val="StyleUnderline"/>
        </w:rPr>
        <w:t>or the road of “self-improvement” they have chosen</w:t>
      </w:r>
      <w:r w:rsidRPr="003D4829">
        <w:rPr>
          <w:sz w:val="12"/>
        </w:rPr>
        <w:t xml:space="preserve">. In almost all cases, it is secondary to professional careers and personal comforts. Under such circumstances, it is difficult to get anything done. There is nothing wrong with being “voluntaristic.” </w:t>
      </w:r>
      <w:r w:rsidRPr="003D4829">
        <w:rPr>
          <w:rStyle w:val="StyleUnderline"/>
          <w:highlight w:val="green"/>
        </w:rPr>
        <w:t>Radical change is dependent on people</w:t>
      </w:r>
      <w:r w:rsidRPr="003D4829">
        <w:rPr>
          <w:rStyle w:val="StyleUnderline"/>
        </w:rPr>
        <w:t xml:space="preserve"> wanting radical change</w:t>
      </w:r>
      <w:r w:rsidRPr="003D4829">
        <w:rPr>
          <w:sz w:val="12"/>
        </w:rPr>
        <w:t xml:space="preserve">, no matter how much Marxists still insist on economic realities determining individual consciousness and, therefore, individuals’ capacity for political action. </w:t>
      </w:r>
      <w:r w:rsidRPr="003D4829">
        <w:rPr>
          <w:rStyle w:val="StyleUnderline"/>
        </w:rPr>
        <w:t xml:space="preserve">An organization’s </w:t>
      </w:r>
      <w:r w:rsidRPr="003D4829">
        <w:rPr>
          <w:rStyle w:val="StyleUnderline"/>
          <w:highlight w:val="green"/>
        </w:rPr>
        <w:t>efficiency relies on</w:t>
      </w:r>
      <w:r w:rsidRPr="003D4829">
        <w:rPr>
          <w:rStyle w:val="StyleUnderline"/>
        </w:rPr>
        <w:t xml:space="preserve"> the individual </w:t>
      </w:r>
      <w:r w:rsidRPr="003D4829">
        <w:rPr>
          <w:rStyle w:val="StyleUnderline"/>
          <w:highlight w:val="green"/>
        </w:rPr>
        <w:t>qualities of its members</w:t>
      </w:r>
      <w:r w:rsidRPr="003D4829">
        <w:rPr>
          <w:sz w:val="12"/>
        </w:rPr>
        <w:t xml:space="preserve">, that is, </w:t>
      </w:r>
      <w:r w:rsidRPr="003D4829">
        <w:rPr>
          <w:rStyle w:val="Emphasis"/>
          <w:highlight w:val="green"/>
        </w:rPr>
        <w:t>responsibility, reliability, and accountability</w:t>
      </w:r>
      <w:r w:rsidRPr="003D4829">
        <w:rPr>
          <w:sz w:val="12"/>
        </w:rPr>
        <w:t>.</w:t>
      </w:r>
    </w:p>
    <w:p w14:paraId="49D8E541" w14:textId="77777777" w:rsidR="003D4829" w:rsidRPr="003D4829" w:rsidRDefault="003D4829" w:rsidP="003D4829">
      <w:pPr>
        <w:rPr>
          <w:sz w:val="8"/>
          <w:szCs w:val="8"/>
        </w:rPr>
      </w:pPr>
      <w:r w:rsidRPr="003D4829">
        <w:rPr>
          <w:sz w:val="8"/>
          <w:szCs w:val="8"/>
        </w:rPr>
        <w:t>Making Things Concrete</w:t>
      </w:r>
    </w:p>
    <w:p w14:paraId="20DFD51E" w14:textId="77777777" w:rsidR="003D4829" w:rsidRPr="003D4829" w:rsidRDefault="003D4829" w:rsidP="003D4829">
      <w:pPr>
        <w:rPr>
          <w:sz w:val="12"/>
        </w:rPr>
      </w:pPr>
      <w:r w:rsidRPr="003D4829">
        <w:rPr>
          <w:rStyle w:val="StyleUnderline"/>
        </w:rPr>
        <w:t>If we want communism to be more than a pipe dream</w:t>
      </w:r>
      <w:r w:rsidRPr="003D4829">
        <w:rPr>
          <w:sz w:val="12"/>
        </w:rPr>
        <w:t xml:space="preserve">, </w:t>
      </w:r>
      <w:r w:rsidRPr="003D4829">
        <w:rPr>
          <w:rStyle w:val="StyleUnderline"/>
          <w:highlight w:val="green"/>
        </w:rPr>
        <w:t>we have to</w:t>
      </w:r>
      <w:r w:rsidRPr="003D4829">
        <w:rPr>
          <w:rStyle w:val="StyleUnderline"/>
        </w:rPr>
        <w:t xml:space="preserve"> be willing to </w:t>
      </w:r>
      <w:r w:rsidRPr="003D4829">
        <w:rPr>
          <w:rStyle w:val="StyleUnderline"/>
          <w:highlight w:val="green"/>
        </w:rPr>
        <w:t>face reality</w:t>
      </w:r>
      <w:r w:rsidRPr="003D4829">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45FFA5F5" w14:textId="77777777" w:rsidR="003D4829" w:rsidRPr="003D4829" w:rsidRDefault="003D4829" w:rsidP="003D4829">
      <w:pPr>
        <w:rPr>
          <w:sz w:val="12"/>
        </w:rPr>
      </w:pPr>
      <w:r w:rsidRPr="003D4829">
        <w:rPr>
          <w:sz w:val="12"/>
        </w:rPr>
        <w:t xml:space="preserve">The struggle that currently receives most attention among communists of all stripes in the Global North is the one in Kurdistan. In Rojava (Syrian Kurdistan), forces affiliated with the Kurdistan Workers’ Party, </w:t>
      </w:r>
      <w:r w:rsidRPr="003D4829">
        <w:rPr>
          <w:rStyle w:val="StyleUnderline"/>
          <w:highlight w:val="green"/>
        </w:rPr>
        <w:t>PKK</w:t>
      </w:r>
      <w:r w:rsidRPr="003D4829">
        <w:rPr>
          <w:sz w:val="12"/>
        </w:rPr>
        <w:t xml:space="preserve">, </w:t>
      </w:r>
      <w:r w:rsidRPr="003D4829">
        <w:rPr>
          <w:rStyle w:val="StyleUnderline"/>
        </w:rPr>
        <w:t xml:space="preserve">have </w:t>
      </w:r>
      <w:r w:rsidRPr="003D4829">
        <w:rPr>
          <w:rStyle w:val="StyleUnderline"/>
          <w:highlight w:val="green"/>
        </w:rPr>
        <w:t>established</w:t>
      </w:r>
      <w:r w:rsidRPr="003D4829">
        <w:rPr>
          <w:rStyle w:val="StyleUnderline"/>
        </w:rPr>
        <w:t xml:space="preserve"> a </w:t>
      </w:r>
      <w:r w:rsidRPr="003D4829">
        <w:rPr>
          <w:rStyle w:val="StyleUnderline"/>
          <w:highlight w:val="green"/>
        </w:rPr>
        <w:t>direct-democratic council</w:t>
      </w:r>
      <w:r w:rsidRPr="003D4829">
        <w:rPr>
          <w:rStyle w:val="StyleUnderline"/>
        </w:rPr>
        <w:t xml:space="preserve"> system</w:t>
      </w:r>
      <w:r w:rsidRPr="003D4829">
        <w:rPr>
          <w:sz w:val="12"/>
        </w:rPr>
        <w:t xml:space="preserve">, based on the “democratic confederalism” conceived by the imprisoned PKK leader Abduallah Öcalan. Öcalan describes democratic confederalism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w:t>
      </w:r>
      <w:proofErr w:type="gramStart"/>
      <w:r w:rsidRPr="003D4829">
        <w:rPr>
          <w:sz w:val="12"/>
        </w:rPr>
        <w:t>Lower Class</w:t>
      </w:r>
      <w:proofErr w:type="gramEnd"/>
      <w:r w:rsidRPr="003D4829">
        <w:rPr>
          <w:sz w:val="12"/>
        </w:rPr>
        <w:t xml:space="preserve"> Magazine, an online project dedicated to “low budget underground journalism,” travel regularly to Kurdistan and have the following to say:</w:t>
      </w:r>
    </w:p>
    <w:p w14:paraId="7B8E7B79" w14:textId="77777777" w:rsidR="003D4829" w:rsidRPr="003D4829" w:rsidRDefault="003D4829" w:rsidP="003D4829">
      <w:pPr>
        <w:ind w:left="720"/>
        <w:rPr>
          <w:sz w:val="12"/>
        </w:rPr>
      </w:pPr>
      <w:r w:rsidRPr="003D4829">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3D4829">
        <w:rPr>
          <w:rStyle w:val="StyleUnderline"/>
        </w:rPr>
        <w:t xml:space="preserve">the </w:t>
      </w:r>
      <w:r w:rsidRPr="003D4829">
        <w:rPr>
          <w:rStyle w:val="StyleUnderline"/>
          <w:highlight w:val="green"/>
        </w:rPr>
        <w:t>change</w:t>
      </w:r>
      <w:r w:rsidRPr="003D4829">
        <w:rPr>
          <w:rStyle w:val="StyleUnderline"/>
        </w:rPr>
        <w:t xml:space="preserve"> in Rojava comes “from below</w:t>
      </w:r>
      <w:r w:rsidRPr="003D4829">
        <w:rPr>
          <w:sz w:val="12"/>
        </w:rPr>
        <w:t xml:space="preserve">. </w:t>
      </w:r>
      <w:r w:rsidRPr="003D4829">
        <w:rPr>
          <w:rStyle w:val="StyleUnderline"/>
        </w:rPr>
        <w:t xml:space="preserve">It is </w:t>
      </w:r>
      <w:r w:rsidRPr="003D4829">
        <w:rPr>
          <w:rStyle w:val="StyleUnderline"/>
          <w:highlight w:val="green"/>
        </w:rPr>
        <w:t>based on</w:t>
      </w:r>
      <w:r w:rsidRPr="003D4829">
        <w:rPr>
          <w:rStyle w:val="StyleUnderline"/>
        </w:rPr>
        <w:t xml:space="preserve"> the power of </w:t>
      </w:r>
      <w:r w:rsidRPr="003D4829">
        <w:rPr>
          <w:rStyle w:val="StyleUnderline"/>
          <w:highlight w:val="green"/>
        </w:rPr>
        <w:t>the people</w:t>
      </w:r>
      <w:r w:rsidRPr="003D4829">
        <w:rPr>
          <w:sz w:val="12"/>
        </w:rPr>
        <w:t xml:space="preserve">, no doubt. </w:t>
      </w:r>
      <w:r w:rsidRPr="003D4829">
        <w:rPr>
          <w:rStyle w:val="StyleUnderline"/>
        </w:rPr>
        <w:t>Communes and councils are at the heart of decision-making</w:t>
      </w:r>
      <w:r w:rsidRPr="003D4829">
        <w:rPr>
          <w:sz w:val="12"/>
        </w:rPr>
        <w:t xml:space="preserve">, that is true. </w:t>
      </w:r>
      <w:r w:rsidRPr="003D4829">
        <w:rPr>
          <w:rStyle w:val="StyleUnderline"/>
        </w:rPr>
        <w:t>But as essential is the following</w:t>
      </w:r>
      <w:r w:rsidRPr="003D4829">
        <w:rPr>
          <w:sz w:val="12"/>
        </w:rPr>
        <w:t xml:space="preserve">: </w:t>
      </w:r>
      <w:r w:rsidRPr="003D4829">
        <w:rPr>
          <w:rStyle w:val="Emphasis"/>
          <w:highlight w:val="green"/>
        </w:rPr>
        <w:t>None of this would be happening if it wasn’t for a vanguard</w:t>
      </w:r>
      <w:r w:rsidRPr="003D4829">
        <w:rPr>
          <w:rStyle w:val="Emphasis"/>
        </w:rPr>
        <w:t xml:space="preserve"> leading the way</w:t>
      </w:r>
      <w:r w:rsidRPr="003D4829">
        <w:rPr>
          <w:sz w:val="12"/>
        </w:rPr>
        <w:t>. The revolution in Rojava proves that Leninist vanguardism is correct, not false.</w:t>
      </w:r>
    </w:p>
    <w:p w14:paraId="2423B823" w14:textId="77777777" w:rsidR="003D4829" w:rsidRPr="003D4829" w:rsidRDefault="003D4829" w:rsidP="003D4829">
      <w:pPr>
        <w:rPr>
          <w:sz w:val="8"/>
          <w:szCs w:val="8"/>
        </w:rPr>
      </w:pPr>
      <w:r w:rsidRPr="003D4829">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095BCED7" w14:textId="77777777" w:rsidR="003D4829" w:rsidRPr="003D4829" w:rsidRDefault="003D4829" w:rsidP="003D4829">
      <w:pPr>
        <w:ind w:left="720"/>
        <w:rPr>
          <w:sz w:val="8"/>
          <w:szCs w:val="8"/>
        </w:rPr>
      </w:pPr>
      <w:r w:rsidRPr="003D4829">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221AC375" w14:textId="77777777" w:rsidR="003D4829" w:rsidRPr="003D4829" w:rsidRDefault="003D4829" w:rsidP="003D4829">
      <w:pPr>
        <w:rPr>
          <w:sz w:val="8"/>
          <w:szCs w:val="8"/>
        </w:rPr>
      </w:pPr>
      <w:r w:rsidRPr="003D4829">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77C91F91" w14:textId="77777777" w:rsidR="003D4829" w:rsidRPr="003D4829" w:rsidRDefault="003D4829" w:rsidP="003D4829">
      <w:pPr>
        <w:rPr>
          <w:sz w:val="8"/>
          <w:szCs w:val="8"/>
        </w:rPr>
      </w:pPr>
      <w:r w:rsidRPr="003D4829">
        <w:rPr>
          <w:sz w:val="8"/>
          <w:szCs w:val="8"/>
        </w:rPr>
        <w:t>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Rühle and Anton Pannekoek, from the Bolsheviks. Pannekoek wrote:</w:t>
      </w:r>
    </w:p>
    <w:p w14:paraId="79CCE320" w14:textId="77777777" w:rsidR="003D4829" w:rsidRPr="003D4829" w:rsidRDefault="003D4829" w:rsidP="003D4829">
      <w:pPr>
        <w:ind w:left="720"/>
        <w:rPr>
          <w:sz w:val="8"/>
          <w:szCs w:val="8"/>
        </w:rPr>
      </w:pPr>
      <w:r w:rsidRPr="003D4829">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443240BB" w14:textId="77777777" w:rsidR="003D4829" w:rsidRPr="003D4829" w:rsidRDefault="003D4829" w:rsidP="003D4829">
      <w:pPr>
        <w:rPr>
          <w:sz w:val="12"/>
        </w:rPr>
      </w:pPr>
      <w:r w:rsidRPr="003D4829">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3D4829">
        <w:rPr>
          <w:rStyle w:val="StyleUnderline"/>
          <w:highlight w:val="green"/>
        </w:rPr>
        <w:t>To produce according to</w:t>
      </w:r>
      <w:r w:rsidRPr="003D4829">
        <w:rPr>
          <w:rStyle w:val="StyleUnderline"/>
        </w:rPr>
        <w:t xml:space="preserve"> the needs of </w:t>
      </w:r>
      <w:r w:rsidRPr="003D4829">
        <w:rPr>
          <w:rStyle w:val="StyleUnderline"/>
          <w:highlight w:val="green"/>
        </w:rPr>
        <w:t>the people</w:t>
      </w:r>
      <w:r w:rsidRPr="003D4829">
        <w:rPr>
          <w:rStyle w:val="StyleUnderline"/>
        </w:rPr>
        <w:t xml:space="preserve"> rather than the needs of profit </w:t>
      </w:r>
      <w:r w:rsidRPr="003D4829">
        <w:rPr>
          <w:rStyle w:val="StyleUnderline"/>
          <w:highlight w:val="green"/>
        </w:rPr>
        <w:t>requires</w:t>
      </w:r>
      <w:r w:rsidRPr="003D4829">
        <w:rPr>
          <w:rStyle w:val="StyleUnderline"/>
        </w:rPr>
        <w:t xml:space="preserve"> enormous efforts in </w:t>
      </w:r>
      <w:r w:rsidRPr="003D4829">
        <w:rPr>
          <w:rStyle w:val="StyleUnderline"/>
          <w:highlight w:val="green"/>
        </w:rPr>
        <w:t>planning</w:t>
      </w:r>
      <w:r w:rsidRPr="003D4829">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3D4829">
        <w:rPr>
          <w:rStyle w:val="StyleUnderline"/>
          <w:highlight w:val="green"/>
        </w:rPr>
        <w:t>None</w:t>
      </w:r>
      <w:r w:rsidRPr="003D4829">
        <w:rPr>
          <w:rStyle w:val="StyleUnderline"/>
        </w:rPr>
        <w:t xml:space="preserve"> of this is </w:t>
      </w:r>
      <w:r w:rsidRPr="003D4829">
        <w:rPr>
          <w:rStyle w:val="StyleUnderline"/>
          <w:highlight w:val="green"/>
        </w:rPr>
        <w:t>possible without</w:t>
      </w:r>
      <w:r w:rsidRPr="003D4829">
        <w:rPr>
          <w:rStyle w:val="StyleUnderline"/>
        </w:rPr>
        <w:t xml:space="preserve"> a level of </w:t>
      </w:r>
      <w:r w:rsidRPr="003D4829">
        <w:rPr>
          <w:rStyle w:val="StyleUnderline"/>
          <w:highlight w:val="green"/>
        </w:rPr>
        <w:t>centralization</w:t>
      </w:r>
      <w:r w:rsidRPr="003D4829">
        <w:t>,</w:t>
      </w:r>
      <w:r w:rsidRPr="003D4829">
        <w:rPr>
          <w:sz w:val="12"/>
        </w:rPr>
        <w:t xml:space="preserve"> no matter how visceral the reactions are that the word might provoke in some circles.</w:t>
      </w:r>
    </w:p>
    <w:p w14:paraId="56EA1462" w14:textId="77777777" w:rsidR="003D4829" w:rsidRPr="003D4829" w:rsidRDefault="003D4829" w:rsidP="003D4829">
      <w:pPr>
        <w:rPr>
          <w:sz w:val="12"/>
        </w:rPr>
      </w:pPr>
      <w:r w:rsidRPr="003D4829">
        <w:rPr>
          <w:sz w:val="12"/>
        </w:rPr>
        <w:t xml:space="preserve">Only a council system can combine the centralization required by the complexity of modern societies with participative democracy. Centralization requires formal structures. </w:t>
      </w:r>
      <w:r w:rsidRPr="003D4829">
        <w:rPr>
          <w:rStyle w:val="StyleUnderline"/>
        </w:rPr>
        <w:t xml:space="preserve">Participative </w:t>
      </w:r>
      <w:r w:rsidRPr="003D4829">
        <w:rPr>
          <w:rStyle w:val="StyleUnderline"/>
          <w:highlight w:val="green"/>
        </w:rPr>
        <w:t>democracy requires</w:t>
      </w:r>
      <w:r w:rsidRPr="003D4829">
        <w:rPr>
          <w:rStyle w:val="StyleUnderline"/>
        </w:rPr>
        <w:t xml:space="preserve"> these </w:t>
      </w:r>
      <w:r w:rsidRPr="003D4829">
        <w:rPr>
          <w:rStyle w:val="StyleUnderline"/>
          <w:highlight w:val="green"/>
        </w:rPr>
        <w:t>structures</w:t>
      </w:r>
      <w:r w:rsidRPr="003D4829">
        <w:rPr>
          <w:rStyle w:val="StyleUnderline"/>
        </w:rPr>
        <w:t xml:space="preserve"> to </w:t>
      </w:r>
      <w:r w:rsidRPr="003D4829">
        <w:rPr>
          <w:rStyle w:val="StyleUnderline"/>
          <w:highlight w:val="green"/>
        </w:rPr>
        <w:t>be transparent</w:t>
      </w:r>
      <w:r w:rsidRPr="003D4829">
        <w:rPr>
          <w:sz w:val="12"/>
        </w:rPr>
        <w:t>. They need to be bottom-up rather than top-down, and delegates must be directly responsible to their constituencies. The council system is the only administrative framework to provide that.</w:t>
      </w:r>
    </w:p>
    <w:p w14:paraId="6D1CD442" w14:textId="77777777" w:rsidR="003D4829" w:rsidRPr="003D4829" w:rsidRDefault="003D4829" w:rsidP="003D4829">
      <w:pPr>
        <w:rPr>
          <w:sz w:val="12"/>
          <w:szCs w:val="12"/>
        </w:rPr>
      </w:pPr>
      <w:r w:rsidRPr="003D4829">
        <w:rPr>
          <w:rStyle w:val="Emphasis"/>
          <w:highlight w:val="green"/>
        </w:rPr>
        <w:t>Romanticizing particular struggles rarely does</w:t>
      </w:r>
      <w:r w:rsidRPr="003D4829">
        <w:rPr>
          <w:rStyle w:val="Emphasis"/>
        </w:rPr>
        <w:t xml:space="preserve"> any </w:t>
      </w:r>
      <w:r w:rsidRPr="003D4829">
        <w:rPr>
          <w:rStyle w:val="Emphasis"/>
          <w:highlight w:val="green"/>
        </w:rPr>
        <w:t>good</w:t>
      </w:r>
      <w:r w:rsidRPr="003D4829">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3D4829">
        <w:rPr>
          <w:rStyle w:val="StyleUnderline"/>
        </w:rPr>
        <w:t xml:space="preserve">We can only evolve from </w:t>
      </w:r>
      <w:r w:rsidRPr="003D4829">
        <w:rPr>
          <w:rStyle w:val="StyleUnderline"/>
          <w:highlight w:val="green"/>
        </w:rPr>
        <w:t>critical engagement</w:t>
      </w:r>
      <w:r w:rsidRPr="003D4829">
        <w:rPr>
          <w:sz w:val="12"/>
        </w:rPr>
        <w:t xml:space="preserve">. </w:t>
      </w:r>
      <w:r w:rsidRPr="003D4829">
        <w:rPr>
          <w:rStyle w:val="StyleUnderline"/>
        </w:rPr>
        <w:t xml:space="preserve">But real-life struggles are </w:t>
      </w:r>
      <w:r w:rsidRPr="003D4829">
        <w:rPr>
          <w:rStyle w:val="StyleUnderline"/>
        </w:rPr>
        <w:lastRenderedPageBreak/>
        <w:t>our starting point</w:t>
      </w:r>
      <w:r w:rsidRPr="003D4829">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3D4829">
        <w:rPr>
          <w:rStyle w:val="StyleUnderline"/>
        </w:rPr>
        <w:t xml:space="preserve">This </w:t>
      </w:r>
      <w:r w:rsidRPr="003D4829">
        <w:rPr>
          <w:rStyle w:val="StyleUnderline"/>
          <w:highlight w:val="green"/>
        </w:rPr>
        <w:t>informs</w:t>
      </w:r>
      <w:r w:rsidRPr="003D4829">
        <w:rPr>
          <w:rStyle w:val="StyleUnderline"/>
        </w:rPr>
        <w:t xml:space="preserve"> revolutionary </w:t>
      </w:r>
      <w:r w:rsidRPr="003D4829">
        <w:rPr>
          <w:rStyle w:val="StyleUnderline"/>
          <w:highlight w:val="green"/>
        </w:rPr>
        <w:t>theory and</w:t>
      </w:r>
      <w:r w:rsidRPr="003D4829">
        <w:rPr>
          <w:sz w:val="12"/>
        </w:rPr>
        <w:t xml:space="preserve">, in turn, </w:t>
      </w:r>
      <w:r w:rsidRPr="003D4829">
        <w:rPr>
          <w:rStyle w:val="StyleUnderline"/>
          <w:highlight w:val="green"/>
        </w:rPr>
        <w:t>improves</w:t>
      </w:r>
      <w:r w:rsidRPr="003D4829">
        <w:rPr>
          <w:rStyle w:val="StyleUnderline"/>
        </w:rPr>
        <w:t xml:space="preserve"> revolutionary </w:t>
      </w:r>
      <w:r w:rsidRPr="003D4829">
        <w:rPr>
          <w:rStyle w:val="StyleUnderline"/>
          <w:highlight w:val="green"/>
        </w:rPr>
        <w:t>practice</w:t>
      </w:r>
      <w:r w:rsidRPr="003D4829">
        <w:rPr>
          <w:sz w:val="12"/>
        </w:rPr>
        <w:t>. Most importantly, it is crucial for saving communist struggles from betraying their own principles</w:t>
      </w:r>
      <w:r w:rsidRPr="003D4829">
        <w:rPr>
          <w:sz w:val="12"/>
          <w:szCs w:val="12"/>
        </w:rPr>
        <w:t>. Everyone can watch failure unfold. The challenge lies in helping to prevent it.</w:t>
      </w:r>
    </w:p>
    <w:p w14:paraId="69EEF9BC" w14:textId="77777777" w:rsidR="003D4829" w:rsidRPr="003D4829" w:rsidRDefault="003D4829" w:rsidP="003D4829"/>
    <w:p w14:paraId="5F31A823" w14:textId="091D65BA" w:rsidR="00297845" w:rsidRDefault="00297845" w:rsidP="00297845">
      <w:pPr>
        <w:pStyle w:val="Heading2"/>
        <w:rPr>
          <w:rFonts w:cs="Calibri"/>
        </w:rPr>
      </w:pPr>
      <w:r w:rsidRPr="003D4829">
        <w:rPr>
          <w:rFonts w:cs="Calibri"/>
        </w:rPr>
        <w:lastRenderedPageBreak/>
        <w:t>Case</w:t>
      </w:r>
    </w:p>
    <w:p w14:paraId="47D45907" w14:textId="049F74C6" w:rsidR="003D4829" w:rsidRDefault="003D4829" w:rsidP="003D4829">
      <w:pPr>
        <w:pStyle w:val="Heading3"/>
      </w:pPr>
      <w:r>
        <w:lastRenderedPageBreak/>
        <w:t>1NC – Underview</w:t>
      </w:r>
    </w:p>
    <w:p w14:paraId="031C1F3D" w14:textId="6A3E5074" w:rsidR="003D4829" w:rsidRDefault="003D4829" w:rsidP="003D4829">
      <w:r>
        <w:t xml:space="preserve">On indpendent of substance vote aff – </w:t>
      </w:r>
    </w:p>
    <w:p w14:paraId="2A09E434" w14:textId="44C61467" w:rsidR="003D4829" w:rsidRDefault="003D4829" w:rsidP="003D4829">
      <w:r>
        <w:t xml:space="preserve">No – 1. It kills fairness </w:t>
      </w:r>
    </w:p>
    <w:p w14:paraId="7E099CFD" w14:textId="652EF45A" w:rsidR="003D4829" w:rsidRDefault="003D4829" w:rsidP="003D4829">
      <w:r>
        <w:t>2 – discourses research that lets us better respond to substance</w:t>
      </w:r>
    </w:p>
    <w:p w14:paraId="55611C1A" w14:textId="097FF182" w:rsidR="00002BEA" w:rsidRDefault="00002BEA" w:rsidP="003D4829"/>
    <w:p w14:paraId="0C60B676" w14:textId="2AB07FEB" w:rsidR="00002BEA" w:rsidRDefault="00002BEA" w:rsidP="003D4829">
      <w:r>
        <w:t>The be skeptical arg</w:t>
      </w:r>
    </w:p>
    <w:p w14:paraId="5028187C" w14:textId="0A24CDBC" w:rsidR="00002BEA" w:rsidRDefault="00002BEA" w:rsidP="00002BEA">
      <w:pPr>
        <w:pStyle w:val="ListParagraph"/>
      </w:pPr>
    </w:p>
    <w:p w14:paraId="0E30F7E5" w14:textId="77777777" w:rsidR="003D4829" w:rsidRPr="003D4829" w:rsidRDefault="003D4829" w:rsidP="003D4829"/>
    <w:p w14:paraId="52F6177C" w14:textId="77777777" w:rsidR="003D4829" w:rsidRPr="003D4829" w:rsidRDefault="003D4829" w:rsidP="003D4829">
      <w:pPr>
        <w:pStyle w:val="Heading3"/>
        <w:rPr>
          <w:rFonts w:cs="Calibri"/>
        </w:rPr>
      </w:pPr>
      <w:r w:rsidRPr="003D4829">
        <w:rPr>
          <w:rFonts w:cs="Calibri"/>
        </w:rPr>
        <w:lastRenderedPageBreak/>
        <w:t>1NC---Framing</w:t>
      </w:r>
    </w:p>
    <w:p w14:paraId="45EFDD71" w14:textId="77777777" w:rsidR="003D4829" w:rsidRPr="003D4829" w:rsidRDefault="003D4829" w:rsidP="003D4829">
      <w:pPr>
        <w:pStyle w:val="Heading4"/>
        <w:rPr>
          <w:rFonts w:cs="Calibri"/>
        </w:rPr>
      </w:pPr>
      <w:r w:rsidRPr="003D4829">
        <w:rPr>
          <w:rFonts w:cs="Calibri"/>
        </w:rPr>
        <w:t xml:space="preserve">Extinction is an important consequence—disregarding the destruction of the planet is </w:t>
      </w:r>
      <w:r w:rsidRPr="003D4829">
        <w:rPr>
          <w:rFonts w:cs="Calibri"/>
          <w:u w:val="single"/>
        </w:rPr>
        <w:t>antithetical</w:t>
      </w:r>
      <w:r w:rsidRPr="003D4829">
        <w:rPr>
          <w:rFonts w:cs="Calibri"/>
        </w:rPr>
        <w:t xml:space="preserve"> to the purpose of radical resistance</w:t>
      </w:r>
    </w:p>
    <w:p w14:paraId="1E0F1963" w14:textId="77777777" w:rsidR="003D4829" w:rsidRPr="003D4829" w:rsidRDefault="003D4829" w:rsidP="003D4829">
      <w:r w:rsidRPr="003D4829">
        <w:rPr>
          <w:rStyle w:val="Style13ptBold"/>
        </w:rPr>
        <w:t>Moten and Kelley, 17</w:t>
      </w:r>
      <w:r w:rsidRPr="003D4829">
        <w:t xml:space="preserve">—professor of Performance Studies at New York University AND Gary B. Nash Professor of American History at UCLA (Fred and Robin D.G., “Robin D.G. Kelley &amp; Fred Moten In Conversation,” transcribed from </w:t>
      </w:r>
      <w:hyperlink r:id="rId14" w:history="1">
        <w:r w:rsidRPr="003D4829">
          <w:rPr>
            <w:rStyle w:val="Hyperlink"/>
          </w:rPr>
          <w:t>https://www.youtube.com/watch?v=fP-2F9MXjRE</w:t>
        </w:r>
      </w:hyperlink>
      <w:r w:rsidRPr="003D4829">
        <w:t>, 31:49-55:57, dml)</w:t>
      </w:r>
    </w:p>
    <w:p w14:paraId="444D9C91" w14:textId="77777777" w:rsidR="003D4829" w:rsidRPr="003D4829" w:rsidRDefault="003D4829" w:rsidP="003D4829">
      <w:pPr>
        <w:rPr>
          <w:sz w:val="16"/>
        </w:rPr>
      </w:pPr>
      <w:r w:rsidRPr="003D4829">
        <w:rPr>
          <w:sz w:val="16"/>
        </w:rPr>
        <w:t xml:space="preserve">MOTEN: Well, first of all, I just want to say how much I appreciate having a chance to be here with all of you tonight, and thank you, Rinaldo, and, uh, Alicia, and Afua, of course. Robin, as always, uh, an honor to be, have a chance to hang out with you, and uh, and to learn from you, and um, let me see. Um, well, I tend to think of </w:t>
      </w:r>
      <w:r w:rsidRPr="003D4829">
        <w:rPr>
          <w:rStyle w:val="StyleUnderline"/>
          <w:highlight w:val="green"/>
        </w:rPr>
        <w:t>Black studies</w:t>
      </w:r>
      <w:r w:rsidRPr="003D4829">
        <w:rPr>
          <w:sz w:val="16"/>
        </w:rPr>
        <w:t xml:space="preserve"> not so much as an academic discipline or confluence of disciplines but as the atmosphere in which I grew up, and so, and I love that, that atmosphere. I love the way that it felt, and I love the way that it smelled, and I love the flavors, and I love the sounds, and I love the movements. Um, and so, it is, again, something that I think </w:t>
      </w:r>
      <w:r w:rsidRPr="003D4829">
        <w:rPr>
          <w:rStyle w:val="StyleUnderline"/>
          <w:highlight w:val="green"/>
        </w:rPr>
        <w:t xml:space="preserve">has a </w:t>
      </w:r>
      <w:r w:rsidRPr="003D4829">
        <w:rPr>
          <w:rStyle w:val="Emphasis"/>
          <w:highlight w:val="green"/>
        </w:rPr>
        <w:t>certain place</w:t>
      </w:r>
      <w:r w:rsidRPr="003D4829">
        <w:rPr>
          <w:sz w:val="16"/>
        </w:rPr>
        <w:t xml:space="preserve">, maybe, </w:t>
      </w:r>
      <w:r w:rsidRPr="003D4829">
        <w:rPr>
          <w:rStyle w:val="Emphasis"/>
          <w:highlight w:val="green"/>
        </w:rPr>
        <w:t>in the university</w:t>
      </w:r>
      <w:r w:rsidRPr="003D4829">
        <w:rPr>
          <w:sz w:val="16"/>
        </w:rPr>
        <w:t xml:space="preserve">, and what it meant, what it has meant for Black studies to take that place in the university has had both, has been both good and bad. I think </w:t>
      </w:r>
      <w:r w:rsidRPr="003D4829">
        <w:rPr>
          <w:rStyle w:val="StyleUnderline"/>
        </w:rPr>
        <w:t>it’s probably done much more for the university than it has for Black studies</w:t>
      </w:r>
      <w:r w:rsidRPr="003D4829">
        <w:rPr>
          <w:sz w:val="16"/>
        </w:rPr>
        <w:t xml:space="preserve">, and, and that’s something worth thinking about. And </w:t>
      </w:r>
      <w:r w:rsidRPr="003D4829">
        <w:rPr>
          <w:rStyle w:val="StyleUnderline"/>
        </w:rPr>
        <w:t xml:space="preserve">I </w:t>
      </w:r>
      <w:r w:rsidRPr="003D4829">
        <w:rPr>
          <w:rStyle w:val="Emphasis"/>
          <w:highlight w:val="green"/>
        </w:rPr>
        <w:t>don’t say that because I’m trying to advocate</w:t>
      </w:r>
      <w:r w:rsidRPr="003D4829">
        <w:rPr>
          <w:rStyle w:val="Emphasis"/>
        </w:rPr>
        <w:t xml:space="preserve"> some </w:t>
      </w:r>
      <w:r w:rsidRPr="003D4829">
        <w:rPr>
          <w:rStyle w:val="Emphasis"/>
          <w:highlight w:val="green"/>
        </w:rPr>
        <w:t>withdrawal</w:t>
      </w:r>
      <w:r w:rsidRPr="003D4829">
        <w:rPr>
          <w:rStyle w:val="Emphasis"/>
        </w:rPr>
        <w:t xml:space="preserve"> from the university of Black studies</w:t>
      </w:r>
      <w:r w:rsidRPr="003D4829">
        <w:rPr>
          <w:rStyle w:val="StyleUnderline"/>
        </w:rPr>
        <w:t>, but</w:t>
      </w:r>
      <w:r w:rsidRPr="003D4829">
        <w:rPr>
          <w:sz w:val="16"/>
        </w:rPr>
        <w:t xml:space="preserve"> I’m thinking that, you know, that </w:t>
      </w:r>
      <w:r w:rsidRPr="003D4829">
        <w:rPr>
          <w:rStyle w:val="StyleUnderline"/>
        </w:rPr>
        <w:t xml:space="preserve">at this stage of the game in </w:t>
      </w:r>
      <w:r w:rsidRPr="003D4829">
        <w:rPr>
          <w:rStyle w:val="StyleUnderline"/>
          <w:highlight w:val="green"/>
        </w:rPr>
        <w:t>having done the work of attempting to</w:t>
      </w:r>
      <w:r w:rsidRPr="003D4829">
        <w:rPr>
          <w:sz w:val="16"/>
        </w:rPr>
        <w:t xml:space="preserve"> actually </w:t>
      </w:r>
      <w:r w:rsidRPr="003D4829">
        <w:rPr>
          <w:rStyle w:val="Emphasis"/>
          <w:highlight w:val="green"/>
        </w:rPr>
        <w:t>bring</w:t>
      </w:r>
      <w:r w:rsidRPr="003D4829">
        <w:rPr>
          <w:sz w:val="16"/>
        </w:rPr>
        <w:t xml:space="preserve">, um, </w:t>
      </w:r>
      <w:r w:rsidRPr="003D4829">
        <w:rPr>
          <w:rStyle w:val="Emphasis"/>
          <w:highlight w:val="green"/>
        </w:rPr>
        <w:t>the university into</w:t>
      </w:r>
      <w:r w:rsidRPr="003D4829">
        <w:rPr>
          <w:sz w:val="16"/>
        </w:rPr>
        <w:t xml:space="preserve"> some sense of its own, of what ought to be </w:t>
      </w:r>
      <w:r w:rsidRPr="003D4829">
        <w:rPr>
          <w:rStyle w:val="Emphasis"/>
          <w:highlight w:val="green"/>
        </w:rPr>
        <w:t>its own intellectual mission</w:t>
      </w:r>
      <w:r w:rsidRPr="003D4829">
        <w:rPr>
          <w:rStyle w:val="StyleUnderline"/>
        </w:rPr>
        <w:t xml:space="preserve">, Black studies has the right to </w:t>
      </w:r>
      <w:r w:rsidRPr="003D4829">
        <w:rPr>
          <w:rStyle w:val="Emphasis"/>
        </w:rPr>
        <w:t>look out for itself now</w:t>
      </w:r>
      <w:r w:rsidRPr="003D4829">
        <w:rPr>
          <w:sz w:val="16"/>
        </w:rPr>
        <w:t xml:space="preserve">, for a little bit, um, and I think it’s worth it to do that. </w:t>
      </w:r>
      <w:r w:rsidRPr="003D4829">
        <w:rPr>
          <w:rStyle w:val="StyleUnderline"/>
        </w:rPr>
        <w:t>And insofar as Black studies has earned a right to look out for itself, what that really means</w:t>
      </w:r>
      <w:r w:rsidRPr="003D4829">
        <w:rPr>
          <w:sz w:val="16"/>
        </w:rPr>
        <w:t xml:space="preserve">, I think, </w:t>
      </w:r>
      <w:r w:rsidRPr="003D4829">
        <w:rPr>
          <w:rStyle w:val="StyleUnderline"/>
        </w:rPr>
        <w:t xml:space="preserve">is that Black studies has earned the right to try again to take its </w:t>
      </w:r>
      <w:r w:rsidRPr="003D4829">
        <w:rPr>
          <w:rStyle w:val="Emphasis"/>
        </w:rPr>
        <w:t>fundamental responsibility</w:t>
      </w:r>
      <w:r w:rsidRPr="003D4829">
        <w:rPr>
          <w:rStyle w:val="StyleUnderline"/>
        </w:rPr>
        <w:t>, which is to be</w:t>
      </w:r>
      <w:r w:rsidRPr="003D4829">
        <w:rPr>
          <w:sz w:val="16"/>
        </w:rPr>
        <w:t xml:space="preserve">, uh, </w:t>
      </w:r>
      <w:r w:rsidRPr="003D4829">
        <w:rPr>
          <w:rStyle w:val="StyleUnderline"/>
        </w:rPr>
        <w:t xml:space="preserve">a place where we can </w:t>
      </w:r>
      <w:r w:rsidRPr="003D4829">
        <w:rPr>
          <w:rStyle w:val="Emphasis"/>
        </w:rPr>
        <w:t>look out for the Earth</w:t>
      </w:r>
      <w:r w:rsidRPr="003D4829">
        <w:rPr>
          <w:sz w:val="16"/>
        </w:rPr>
        <w:t xml:space="preserve">. Um, I think that </w:t>
      </w:r>
      <w:r w:rsidRPr="003D4829">
        <w:rPr>
          <w:rStyle w:val="StyleUnderline"/>
          <w:highlight w:val="green"/>
        </w:rPr>
        <w:t xml:space="preserve">Black studies has a </w:t>
      </w:r>
      <w:r w:rsidRPr="003D4829">
        <w:rPr>
          <w:rStyle w:val="Emphasis"/>
          <w:highlight w:val="green"/>
        </w:rPr>
        <w:t>fundamental</w:t>
      </w:r>
      <w:r w:rsidRPr="003D4829">
        <w:rPr>
          <w:rStyle w:val="StyleUnderline"/>
          <w:highlight w:val="green"/>
        </w:rPr>
        <w:t xml:space="preserve"> and </w:t>
      </w:r>
      <w:r w:rsidRPr="003D4829">
        <w:rPr>
          <w:rStyle w:val="Emphasis"/>
          <w:highlight w:val="green"/>
        </w:rPr>
        <w:t>specific</w:t>
      </w:r>
      <w:r w:rsidRPr="003D4829">
        <w:rPr>
          <w:rStyle w:val="StyleUnderline"/>
        </w:rPr>
        <w:t xml:space="preserve">, though </w:t>
      </w:r>
      <w:r w:rsidRPr="003D4829">
        <w:rPr>
          <w:rStyle w:val="Emphasis"/>
        </w:rPr>
        <w:t xml:space="preserve">not necessarily exclusive </w:t>
      </w:r>
      <w:r w:rsidRPr="003D4829">
        <w:rPr>
          <w:rStyle w:val="Emphasis"/>
          <w:highlight w:val="green"/>
        </w:rPr>
        <w:t>mission</w:t>
      </w:r>
      <w:r w:rsidRPr="003D4829">
        <w:rPr>
          <w:rStyle w:val="StyleUnderline"/>
        </w:rPr>
        <w:t xml:space="preserve">, and that mission is to </w:t>
      </w:r>
      <w:r w:rsidRPr="003D4829">
        <w:rPr>
          <w:rStyle w:val="Emphasis"/>
        </w:rPr>
        <w:t>try to save the Earth</w:t>
      </w:r>
      <w:r w:rsidRPr="003D4829">
        <w:rPr>
          <w:rStyle w:val="StyleUnderline"/>
        </w:rPr>
        <w:t>, or at least</w:t>
      </w:r>
      <w:r w:rsidRPr="003D4829">
        <w:rPr>
          <w:sz w:val="16"/>
        </w:rPr>
        <w:t xml:space="preserve"> to try to save, not, well, </w:t>
      </w:r>
      <w:r w:rsidRPr="003D4829">
        <w:rPr>
          <w:rStyle w:val="StyleUnderline"/>
        </w:rPr>
        <w:t xml:space="preserve">on the </w:t>
      </w:r>
      <w:r w:rsidRPr="003D4829">
        <w:rPr>
          <w:rStyle w:val="Emphasis"/>
        </w:rPr>
        <w:t>most fundamental level</w:t>
      </w:r>
      <w:r w:rsidRPr="003D4829">
        <w:rPr>
          <w:rStyle w:val="StyleUnderline"/>
        </w:rPr>
        <w:t xml:space="preserve"> to </w:t>
      </w:r>
      <w:r w:rsidRPr="003D4829">
        <w:rPr>
          <w:rStyle w:val="Emphasis"/>
        </w:rPr>
        <w:t>save the Earth</w:t>
      </w:r>
      <w:r w:rsidRPr="003D4829">
        <w:rPr>
          <w:rStyle w:val="StyleUnderline"/>
        </w:rPr>
        <w:t xml:space="preserve">, and on a secondary level, to try </w:t>
      </w:r>
      <w:r w:rsidRPr="003D4829">
        <w:rPr>
          <w:rStyle w:val="StyleUnderline"/>
          <w:highlight w:val="green"/>
        </w:rPr>
        <w:t xml:space="preserve">to </w:t>
      </w:r>
      <w:r w:rsidRPr="003D4829">
        <w:rPr>
          <w:rStyle w:val="Emphasis"/>
          <w:highlight w:val="green"/>
        </w:rPr>
        <w:t>save the possibility of human existence</w:t>
      </w:r>
      <w:r w:rsidRPr="003D4829">
        <w:rPr>
          <w:rStyle w:val="Emphasis"/>
        </w:rPr>
        <w:t xml:space="preserve"> on the Earth</w:t>
      </w:r>
      <w:r w:rsidRPr="003D4829">
        <w:rPr>
          <w:sz w:val="16"/>
        </w:rPr>
        <w:t xml:space="preserve">. Um, and I know that’s a big statement, and I don’t wanna take up all the time, but I’m happy to try to say more about what I think I mean by that later on, but, um, but I think maybe it’s important just to leave that big statement out there for a minute, and just to make sure that you know that I knew that I said it when I said it. </w:t>
      </w:r>
    </w:p>
    <w:p w14:paraId="707C49F4" w14:textId="77777777" w:rsidR="003D4829" w:rsidRPr="003D4829" w:rsidRDefault="003D4829" w:rsidP="003D4829">
      <w:pPr>
        <w:rPr>
          <w:sz w:val="16"/>
        </w:rPr>
      </w:pPr>
      <w:r w:rsidRPr="003D4829">
        <w:rPr>
          <w:sz w:val="16"/>
        </w:rPr>
        <w:t xml:space="preserve">KELLEY: Okay, well, actually I wanna echo, uh, Fred’s sentiments, that it’s really an honor to be here, in this space. Um, this is the second time that we’ve had kind of a public conversation, and it’s always packed, you know, and it’s always a lot of people, and expectations are always high, and one of my favorite things on the planet, besides just talking to my daughters, talking to Fred Moten, um, you know, and it’s just really, you know, I learn so much from it, and in fact, let me just begin by saying that one of the pieces that Rinaldo was referring to was an essay I wrote called, uh, “Black Study, Black Struggle,” which was entirely inspired by, uh, Fred Moten and Stefano Harney’s, uh, book, “The Undercommons.” It was a way of the application of the notion of the undercommons to understanding what was happening at that moment, which in, in the fall of 2015, there was like an explosion of, um, Black protests on, on campus, and, you know, I won’t repeat what’s in the article, uh, but it, it’s not an accident that some of those struggles, uh, were products of what was happening in the streets. In other words, what happened in Ferguson, and what happened in Baltimore, what happened all over the country, and what happened in places like here in Toronto, were the catalyst for, um, a kind of explosion on campuses, where, uh, students were trying to figure out their place in the university. They’re dealing with racism, and microaggressions on university campuses, uh, they’re dealing with a, a kind of deracinated, you know, curriculum where ethnic studies </w:t>
      </w:r>
      <w:proofErr w:type="gramStart"/>
      <w:r w:rsidRPr="003D4829">
        <w:rPr>
          <w:sz w:val="16"/>
        </w:rPr>
        <w:t>wasn’t</w:t>
      </w:r>
      <w:proofErr w:type="gramEnd"/>
      <w:r w:rsidRPr="003D4829">
        <w:rPr>
          <w:sz w:val="16"/>
        </w:rPr>
        <w:t xml:space="preserve"> what it was, in its inception. Um, and, I was also dealing with, or </w:t>
      </w:r>
      <w:r w:rsidRPr="003D4829">
        <w:rPr>
          <w:rStyle w:val="StyleUnderline"/>
        </w:rPr>
        <w:t>many of us were</w:t>
      </w:r>
      <w:r w:rsidRPr="003D4829">
        <w:rPr>
          <w:sz w:val="16"/>
        </w:rPr>
        <w:t xml:space="preserve"> also </w:t>
      </w:r>
      <w:r w:rsidRPr="003D4829">
        <w:rPr>
          <w:rStyle w:val="StyleUnderline"/>
        </w:rPr>
        <w:t>dealing with</w:t>
      </w:r>
      <w:r w:rsidRPr="003D4829">
        <w:rPr>
          <w:sz w:val="16"/>
        </w:rPr>
        <w:t xml:space="preserve">, uh, a culture of, and I hate to put it this way, but </w:t>
      </w:r>
      <w:r w:rsidRPr="003D4829">
        <w:rPr>
          <w:rStyle w:val="StyleUnderline"/>
        </w:rPr>
        <w:t xml:space="preserve">a </w:t>
      </w:r>
      <w:r w:rsidRPr="003D4829">
        <w:rPr>
          <w:rStyle w:val="Emphasis"/>
        </w:rPr>
        <w:t>culture of anti-intellectualism</w:t>
      </w:r>
      <w:r w:rsidRPr="003D4829">
        <w:rPr>
          <w:sz w:val="16"/>
        </w:rPr>
        <w:t xml:space="preserve"> in, in a different sort of way. I mean, </w:t>
      </w:r>
      <w:r w:rsidRPr="003D4829">
        <w:rPr>
          <w:rStyle w:val="StyleUnderline"/>
          <w:highlight w:val="green"/>
        </w:rPr>
        <w:t>universities are often anti-intellectual, in that they</w:t>
      </w:r>
      <w:r w:rsidRPr="003D4829">
        <w:rPr>
          <w:sz w:val="16"/>
        </w:rPr>
        <w:t xml:space="preserve"> actually </w:t>
      </w:r>
      <w:r w:rsidRPr="003D4829">
        <w:rPr>
          <w:rStyle w:val="Emphasis"/>
          <w:highlight w:val="green"/>
        </w:rPr>
        <w:t>disavow</w:t>
      </w:r>
      <w:r w:rsidRPr="003D4829">
        <w:rPr>
          <w:rStyle w:val="Emphasis"/>
        </w:rPr>
        <w:t xml:space="preserve"> </w:t>
      </w:r>
      <w:r w:rsidRPr="003D4829">
        <w:rPr>
          <w:rStyle w:val="Emphasis"/>
          <w:highlight w:val="green"/>
        </w:rPr>
        <w:t>certain forms of knowledge</w:t>
      </w:r>
      <w:r w:rsidRPr="003D4829">
        <w:rPr>
          <w:rStyle w:val="StyleUnderline"/>
        </w:rPr>
        <w:t xml:space="preserve"> and put other knowledge above that</w:t>
      </w:r>
      <w:r w:rsidRPr="003D4829">
        <w:rPr>
          <w:sz w:val="16"/>
        </w:rPr>
        <w:t xml:space="preserve">, which is an anti-intellectual position by the way. Um, </w:t>
      </w:r>
      <w:r w:rsidRPr="003D4829">
        <w:rPr>
          <w:rStyle w:val="StyleUnderline"/>
        </w:rPr>
        <w:t xml:space="preserve">but </w:t>
      </w:r>
      <w:r w:rsidRPr="003D4829">
        <w:rPr>
          <w:rStyle w:val="StyleUnderline"/>
        </w:rPr>
        <w:lastRenderedPageBreak/>
        <w:t>then when you’re assaulted by that all the time</w:t>
      </w:r>
      <w:r w:rsidRPr="003D4829">
        <w:rPr>
          <w:sz w:val="16"/>
        </w:rPr>
        <w:t xml:space="preserve">, uh, </w:t>
      </w:r>
      <w:r w:rsidRPr="003D4829">
        <w:rPr>
          <w:rStyle w:val="StyleUnderline"/>
        </w:rPr>
        <w:t xml:space="preserve">sometimes </w:t>
      </w:r>
      <w:r w:rsidRPr="003D4829">
        <w:rPr>
          <w:rStyle w:val="StyleUnderline"/>
          <w:highlight w:val="green"/>
        </w:rPr>
        <w:t>you</w:t>
      </w:r>
      <w:r w:rsidRPr="003D4829">
        <w:rPr>
          <w:rStyle w:val="StyleUnderline"/>
        </w:rPr>
        <w:t xml:space="preserve"> </w:t>
      </w:r>
      <w:r w:rsidRPr="003D4829">
        <w:rPr>
          <w:rStyle w:val="StyleUnderline"/>
          <w:highlight w:val="green"/>
        </w:rPr>
        <w:t xml:space="preserve">end up </w:t>
      </w:r>
      <w:r w:rsidRPr="003D4829">
        <w:rPr>
          <w:rStyle w:val="Emphasis"/>
          <w:highlight w:val="green"/>
        </w:rPr>
        <w:t>mirroring that culture</w:t>
      </w:r>
      <w:r w:rsidRPr="003D4829">
        <w:rPr>
          <w:rStyle w:val="StyleUnderline"/>
        </w:rPr>
        <w:t xml:space="preserve">. And you’re saying “well I’m not gonna read this, I’m not gonna read that, because so-and-so wrote it,” as opposed to saying that there’s </w:t>
      </w:r>
      <w:r w:rsidRPr="003D4829">
        <w:rPr>
          <w:rStyle w:val="Emphasis"/>
        </w:rPr>
        <w:t>nothing off the table</w:t>
      </w:r>
      <w:r w:rsidRPr="003D4829">
        <w:rPr>
          <w:sz w:val="16"/>
        </w:rPr>
        <w:t xml:space="preserve">, uh, </w:t>
      </w:r>
      <w:r w:rsidRPr="003D4829">
        <w:rPr>
          <w:rStyle w:val="StyleUnderline"/>
        </w:rPr>
        <w:t xml:space="preserve">that </w:t>
      </w:r>
      <w:r w:rsidRPr="003D4829">
        <w:rPr>
          <w:rStyle w:val="StyleUnderline"/>
          <w:highlight w:val="green"/>
        </w:rPr>
        <w:t>Black studies</w:t>
      </w:r>
      <w:r w:rsidRPr="003D4829">
        <w:rPr>
          <w:sz w:val="16"/>
        </w:rPr>
        <w:t xml:space="preserve">, and Fred knows this ‘cause he repeats it more than I do, that our mutual, uh, teacher, Cedric Robinson, who paraphrased C. L. R. James, said you know, Black studies </w:t>
      </w:r>
      <w:r w:rsidRPr="003D4829">
        <w:rPr>
          <w:rStyle w:val="StyleUnderline"/>
          <w:highlight w:val="green"/>
        </w:rPr>
        <w:t xml:space="preserve">is a </w:t>
      </w:r>
      <w:r w:rsidRPr="003D4829">
        <w:rPr>
          <w:rStyle w:val="Emphasis"/>
          <w:highlight w:val="green"/>
        </w:rPr>
        <w:t>critique of Western civilization</w:t>
      </w:r>
      <w:r w:rsidRPr="003D4829">
        <w:rPr>
          <w:rStyle w:val="StyleUnderline"/>
        </w:rPr>
        <w:t xml:space="preserve">, and if that is the case, then </w:t>
      </w:r>
      <w:r w:rsidRPr="003D4829">
        <w:rPr>
          <w:rStyle w:val="StyleUnderline"/>
          <w:highlight w:val="green"/>
        </w:rPr>
        <w:t xml:space="preserve">we </w:t>
      </w:r>
      <w:r w:rsidRPr="003D4829">
        <w:rPr>
          <w:rStyle w:val="Emphasis"/>
          <w:highlight w:val="green"/>
        </w:rPr>
        <w:t>both</w:t>
      </w:r>
      <w:r w:rsidRPr="003D4829">
        <w:rPr>
          <w:rStyle w:val="StyleUnderline"/>
          <w:highlight w:val="green"/>
        </w:rPr>
        <w:t xml:space="preserve"> have to </w:t>
      </w:r>
      <w:r w:rsidRPr="003D4829">
        <w:rPr>
          <w:rStyle w:val="Emphasis"/>
          <w:highlight w:val="green"/>
        </w:rPr>
        <w:t>dismantle it</w:t>
      </w:r>
      <w:r w:rsidRPr="003D4829">
        <w:rPr>
          <w:rStyle w:val="StyleUnderline"/>
        </w:rPr>
        <w:t xml:space="preserve">, </w:t>
      </w:r>
      <w:r w:rsidRPr="003D4829">
        <w:rPr>
          <w:rStyle w:val="Emphasis"/>
        </w:rPr>
        <w:t>recognize the weak edifice</w:t>
      </w:r>
      <w:r w:rsidRPr="003D4829">
        <w:rPr>
          <w:rStyle w:val="StyleUnderline"/>
        </w:rPr>
        <w:t xml:space="preserve"> upon which it’s built, </w:t>
      </w:r>
      <w:r w:rsidRPr="003D4829">
        <w:rPr>
          <w:rStyle w:val="StyleUnderline"/>
          <w:highlight w:val="green"/>
        </w:rPr>
        <w:t xml:space="preserve">but also </w:t>
      </w:r>
      <w:r w:rsidRPr="003D4829">
        <w:rPr>
          <w:rStyle w:val="Emphasis"/>
          <w:highlight w:val="green"/>
        </w:rPr>
        <w:t>know everything that’s happening within it</w:t>
      </w:r>
      <w:r w:rsidRPr="003D4829">
        <w:rPr>
          <w:sz w:val="16"/>
        </w:rPr>
        <w:t xml:space="preserve">. But anyway, let me just back up, um, so, I just, so the three points I wanna make in reference to the question, one is that, uh, social movements have always been the catalyst for Black studies. When Fred was talking about, you know, Black studies as, as, uh, kinda, kinda like a way of life, as an atmosphere in which he grew up and which I grew up and many of us grew up, that’s so true. I never thought about it that way, but, you know, that’s so true. And in fact, um, if anything, Black Studies is not a multidiscipline but a project, a project for liberation, whatever that means, and </w:t>
      </w:r>
      <w:r w:rsidRPr="003D4829">
        <w:rPr>
          <w:rStyle w:val="StyleUnderline"/>
          <w:highlight w:val="green"/>
        </w:rPr>
        <w:t xml:space="preserve">liberation is an </w:t>
      </w:r>
      <w:r w:rsidRPr="003D4829">
        <w:rPr>
          <w:rStyle w:val="Emphasis"/>
          <w:highlight w:val="green"/>
        </w:rPr>
        <w:t>ongoing project</w:t>
      </w:r>
      <w:r w:rsidRPr="003D4829">
        <w:rPr>
          <w:sz w:val="16"/>
        </w:rPr>
        <w:t xml:space="preserve">. Um, Ruthie Gilmore, uh, who was at USC, uh, with me and Fred, had come up with this idea of renaming ethnic studies “liberation studies.” And, you know, we were actually serious about that, we were like, trying to figure out how to do that, and never filled it, but </w:t>
      </w:r>
      <w:r w:rsidRPr="003D4829">
        <w:rPr>
          <w:rStyle w:val="StyleUnderline"/>
        </w:rPr>
        <w:t>it reminds us that</w:t>
      </w:r>
      <w:r w:rsidRPr="003D4829">
        <w:rPr>
          <w:sz w:val="16"/>
        </w:rPr>
        <w:t xml:space="preserve">, you know, it’s not about, um, </w:t>
      </w:r>
      <w:r w:rsidRPr="003D4829">
        <w:rPr>
          <w:rStyle w:val="StyleUnderline"/>
        </w:rPr>
        <w:t xml:space="preserve">it’s </w:t>
      </w:r>
      <w:r w:rsidRPr="003D4829">
        <w:rPr>
          <w:rStyle w:val="Emphasis"/>
        </w:rPr>
        <w:t>not about a body</w:t>
      </w:r>
      <w:r w:rsidRPr="003D4829">
        <w:rPr>
          <w:rStyle w:val="StyleUnderline"/>
        </w:rPr>
        <w:t xml:space="preserve">. It’s </w:t>
      </w:r>
      <w:r w:rsidRPr="003D4829">
        <w:rPr>
          <w:rStyle w:val="Emphasis"/>
        </w:rPr>
        <w:t>not about bodies</w:t>
      </w:r>
      <w:r w:rsidRPr="003D4829">
        <w:rPr>
          <w:rStyle w:val="StyleUnderline"/>
        </w:rPr>
        <w:t xml:space="preserve">. It’s about </w:t>
      </w:r>
      <w:r w:rsidRPr="003D4829">
        <w:rPr>
          <w:rStyle w:val="Emphasis"/>
        </w:rPr>
        <w:t>ideas</w:t>
      </w:r>
      <w:r w:rsidRPr="003D4829">
        <w:rPr>
          <w:rStyle w:val="StyleUnderline"/>
        </w:rPr>
        <w:t xml:space="preserve">, and </w:t>
      </w:r>
      <w:r w:rsidRPr="003D4829">
        <w:rPr>
          <w:rStyle w:val="StyleUnderline"/>
          <w:highlight w:val="green"/>
        </w:rPr>
        <w:t xml:space="preserve">about the </w:t>
      </w:r>
      <w:r w:rsidRPr="003D4829">
        <w:rPr>
          <w:rStyle w:val="Emphasis"/>
          <w:highlight w:val="green"/>
        </w:rPr>
        <w:t>future</w:t>
      </w:r>
      <w:r w:rsidRPr="003D4829">
        <w:rPr>
          <w:sz w:val="16"/>
        </w:rPr>
        <w:t xml:space="preserve">, you know. </w:t>
      </w:r>
      <w:r w:rsidRPr="003D4829">
        <w:rPr>
          <w:rStyle w:val="StyleUnderline"/>
        </w:rPr>
        <w:t xml:space="preserve">It’s about </w:t>
      </w:r>
      <w:r w:rsidRPr="003D4829">
        <w:rPr>
          <w:rStyle w:val="Emphasis"/>
        </w:rPr>
        <w:t>recognizing the past</w:t>
      </w:r>
      <w:r w:rsidRPr="003D4829">
        <w:rPr>
          <w:rStyle w:val="StyleUnderline"/>
        </w:rPr>
        <w:t xml:space="preserve"> and the </w:t>
      </w:r>
      <w:r w:rsidRPr="003D4829">
        <w:rPr>
          <w:rStyle w:val="Emphasis"/>
        </w:rPr>
        <w:t>construction of a new future</w:t>
      </w:r>
      <w:r w:rsidRPr="003D4829">
        <w:rPr>
          <w:sz w:val="16"/>
        </w:rPr>
        <w:t xml:space="preserve">. And so I think, in that respect, in order to understand the future of Black studies, we gotta understand the movements that produced it—that, that the Movement for Black Lives, that, um, uh, We Charge Genocide, that Black Youth Projects 100—all these struggles that erupted have, in fact, uh, pointed the way for Black Studies. The problem is, is that what gets constituted as the institutional space of Black studies, in many cases, isn’t really that. And I hate to bring people down, because we’re supposed to be up, right? But there are a lot of departments that I wouldn't call Black studies departments that have that name, you know, there are a lot of, </w:t>
      </w:r>
      <w:r w:rsidRPr="003D4829">
        <w:rPr>
          <w:rStyle w:val="StyleUnderline"/>
          <w:highlight w:val="green"/>
        </w:rPr>
        <w:t>there's a lot of scholarship that</w:t>
      </w:r>
      <w:r w:rsidRPr="003D4829">
        <w:rPr>
          <w:rStyle w:val="StyleUnderline"/>
        </w:rPr>
        <w:t xml:space="preserve"> goes on that </w:t>
      </w:r>
      <w:r w:rsidRPr="003D4829">
        <w:rPr>
          <w:rStyle w:val="StyleUnderline"/>
          <w:highlight w:val="green"/>
        </w:rPr>
        <w:t xml:space="preserve">has </w:t>
      </w:r>
      <w:r w:rsidRPr="003D4829">
        <w:rPr>
          <w:rStyle w:val="Emphasis"/>
          <w:highlight w:val="green"/>
        </w:rPr>
        <w:t>no relationship at all</w:t>
      </w:r>
      <w:r w:rsidRPr="003D4829">
        <w:rPr>
          <w:rStyle w:val="StyleUnderline"/>
          <w:highlight w:val="green"/>
        </w:rPr>
        <w:t xml:space="preserve"> to</w:t>
      </w:r>
      <w:r w:rsidRPr="003D4829">
        <w:rPr>
          <w:rStyle w:val="StyleUnderline"/>
        </w:rPr>
        <w:t xml:space="preserve"> the </w:t>
      </w:r>
      <w:r w:rsidRPr="003D4829">
        <w:rPr>
          <w:rStyle w:val="Emphasis"/>
        </w:rPr>
        <w:t xml:space="preserve">project of </w:t>
      </w:r>
      <w:r w:rsidRPr="003D4829">
        <w:rPr>
          <w:rStyle w:val="Emphasis"/>
          <w:highlight w:val="green"/>
        </w:rPr>
        <w:t>transformation</w:t>
      </w:r>
      <w:r w:rsidRPr="003D4829">
        <w:rPr>
          <w:rStyle w:val="StyleUnderline"/>
        </w:rPr>
        <w:t xml:space="preserve">, or to </w:t>
      </w:r>
      <w:r w:rsidRPr="003D4829">
        <w:rPr>
          <w:rStyle w:val="Emphasis"/>
        </w:rPr>
        <w:t>people</w:t>
      </w:r>
      <w:r w:rsidRPr="003D4829">
        <w:rPr>
          <w:rStyle w:val="StyleUnderline"/>
        </w:rPr>
        <w:t xml:space="preserve">, </w:t>
      </w:r>
      <w:r w:rsidRPr="003D4829">
        <w:rPr>
          <w:rStyle w:val="StyleUnderline"/>
          <w:highlight w:val="green"/>
        </w:rPr>
        <w:t xml:space="preserve">to </w:t>
      </w:r>
      <w:r w:rsidRPr="003D4829">
        <w:rPr>
          <w:rStyle w:val="Emphasis"/>
          <w:highlight w:val="green"/>
        </w:rPr>
        <w:t>actual people in community</w:t>
      </w:r>
      <w:r w:rsidRPr="003D4829">
        <w:rPr>
          <w:sz w:val="16"/>
        </w:rPr>
        <w:t xml:space="preserve">. And one of the important things to always remember is that, um, we wouldn't have Black studies if it wasn't—in the United States, that is, I'm talking about the US—if it wasn't for Watts, if it wasn't for Detroit in 67, and if it wasn't for those kinds of urban rebellions, if it wasn't for the struggles in the South, that's where </w:t>
      </w:r>
      <w:r w:rsidRPr="003D4829">
        <w:rPr>
          <w:rStyle w:val="StyleUnderline"/>
        </w:rPr>
        <w:t>Black studies</w:t>
      </w:r>
      <w:r w:rsidRPr="003D4829">
        <w:rPr>
          <w:sz w:val="16"/>
        </w:rPr>
        <w:t xml:space="preserve"> comes from. Uh, and so it </w:t>
      </w:r>
      <w:r w:rsidRPr="003D4829">
        <w:rPr>
          <w:rStyle w:val="StyleUnderline"/>
        </w:rPr>
        <w:t>moves into the university</w:t>
      </w:r>
      <w:r w:rsidRPr="003D4829">
        <w:rPr>
          <w:sz w:val="16"/>
        </w:rPr>
        <w:t xml:space="preserve"> as a, </w:t>
      </w:r>
      <w:r w:rsidRPr="003D4829">
        <w:rPr>
          <w:rStyle w:val="StyleUnderline"/>
        </w:rPr>
        <w:t xml:space="preserve">as a </w:t>
      </w:r>
      <w:r w:rsidRPr="003D4829">
        <w:rPr>
          <w:rStyle w:val="Emphasis"/>
        </w:rPr>
        <w:t>transformative project</w:t>
      </w:r>
      <w:r w:rsidRPr="003D4829">
        <w:rPr>
          <w:sz w:val="16"/>
        </w:rPr>
        <w:t>. Um, it's not—</w:t>
      </w:r>
      <w:r w:rsidRPr="003D4829">
        <w:rPr>
          <w:rStyle w:val="StyleUnderline"/>
        </w:rPr>
        <w:t>and that's why</w:t>
      </w:r>
      <w:r w:rsidRPr="003D4829">
        <w:rPr>
          <w:sz w:val="16"/>
        </w:rPr>
        <w:t xml:space="preserve"> I think </w:t>
      </w:r>
      <w:r w:rsidRPr="003D4829">
        <w:rPr>
          <w:rStyle w:val="StyleUnderline"/>
        </w:rPr>
        <w:t xml:space="preserve">there was a </w:t>
      </w:r>
      <w:r w:rsidRPr="003D4829">
        <w:rPr>
          <w:rStyle w:val="Emphasis"/>
        </w:rPr>
        <w:t>disconnect</w:t>
      </w:r>
      <w:r w:rsidRPr="003D4829">
        <w:rPr>
          <w:rStyle w:val="StyleUnderline"/>
        </w:rPr>
        <w:t xml:space="preserve"> between</w:t>
      </w:r>
      <w:r w:rsidRPr="003D4829">
        <w:rPr>
          <w:sz w:val="16"/>
        </w:rPr>
        <w:t xml:space="preserve"> some of the, the </w:t>
      </w:r>
      <w:r w:rsidRPr="003D4829">
        <w:rPr>
          <w:rStyle w:val="StyleUnderline"/>
        </w:rPr>
        <w:t>protests and what was happening in the academy</w:t>
      </w:r>
      <w:r w:rsidRPr="003D4829">
        <w:rPr>
          <w:sz w:val="16"/>
        </w:rPr>
        <w:t xml:space="preserve">. Finally, there’s this question of, of ethnic studies versus, or against, or for, or within or bedded in Black studies. And one of the things that, that I think a lot of us are trying to figure out is to deepen the relationship between indigenous studies and Black studies. Um, to understand that this was what I call second wave ethnic studies in the 1990s was itself a project that was, believe it or not, in a, a response to neoliberalism. And I think we don't always see that because we, we tend to read backwards in the 1990s and 1980s as, like, ethnic studies as identity politics in the narrowest sense of the word, that somehow this was about producing a sense of, of pride and a sense of identity devoid of the question of power. But if you actually look at the struggles for ethnic studies in the 80s and 90s, it was all about power. That, that what we think of as comparative or critical ethnic studies was, wasn't about the celebration of difference. It wasn't liberal multiculturalism. It was an assault on a neoliberal turn. And we, we sometimes forget that and, and, and then we write the history. And </w:t>
      </w:r>
      <w:proofErr w:type="gramStart"/>
      <w:r w:rsidRPr="003D4829">
        <w:rPr>
          <w:sz w:val="16"/>
        </w:rPr>
        <w:t>so</w:t>
      </w:r>
      <w:proofErr w:type="gramEnd"/>
      <w:r w:rsidRPr="003D4829">
        <w:rPr>
          <w:sz w:val="16"/>
        </w:rPr>
        <w:t xml:space="preserve"> I think I want to at some point talk more about that, but I think that's something to remember, because, right now, </w:t>
      </w:r>
      <w:r w:rsidRPr="003D4829">
        <w:rPr>
          <w:rStyle w:val="StyleUnderline"/>
        </w:rPr>
        <w:t xml:space="preserve">if we don't have Black studies as a </w:t>
      </w:r>
      <w:r w:rsidRPr="003D4829">
        <w:rPr>
          <w:rStyle w:val="Emphasis"/>
        </w:rPr>
        <w:t>critique in response to the neoliberal neofascist turn</w:t>
      </w:r>
      <w:r w:rsidRPr="003D4829">
        <w:rPr>
          <w:rStyle w:val="StyleUnderline"/>
        </w:rPr>
        <w:t>, then it's</w:t>
      </w:r>
      <w:r w:rsidRPr="003D4829">
        <w:rPr>
          <w:sz w:val="16"/>
        </w:rPr>
        <w:t xml:space="preserve"> sort of </w:t>
      </w:r>
      <w:r w:rsidRPr="003D4829">
        <w:rPr>
          <w:rStyle w:val="Emphasis"/>
        </w:rPr>
        <w:t>worthless</w:t>
      </w:r>
      <w:r w:rsidRPr="003D4829">
        <w:rPr>
          <w:sz w:val="16"/>
        </w:rPr>
        <w:t xml:space="preserve">. You know, </w:t>
      </w:r>
      <w:r w:rsidRPr="003D4829">
        <w:rPr>
          <w:rStyle w:val="StyleUnderline"/>
        </w:rPr>
        <w:t>it's going to continue to exist. Maybe not in the academy though</w:t>
      </w:r>
      <w:r w:rsidRPr="003D4829">
        <w:rPr>
          <w:sz w:val="16"/>
        </w:rPr>
        <w:t xml:space="preserve">. </w:t>
      </w:r>
      <w:proofErr w:type="gramStart"/>
      <w:r w:rsidRPr="003D4829">
        <w:rPr>
          <w:sz w:val="16"/>
        </w:rPr>
        <w:t>So</w:t>
      </w:r>
      <w:proofErr w:type="gramEnd"/>
      <w:r w:rsidRPr="003D4829">
        <w:rPr>
          <w:sz w:val="16"/>
        </w:rPr>
        <w:t xml:space="preserve"> I'll just stop there. </w:t>
      </w:r>
    </w:p>
    <w:p w14:paraId="6B2E0954" w14:textId="77777777" w:rsidR="003D4829" w:rsidRPr="003D4829" w:rsidRDefault="003D4829" w:rsidP="003D4829">
      <w:pPr>
        <w:rPr>
          <w:sz w:val="16"/>
        </w:rPr>
      </w:pPr>
      <w:r w:rsidRPr="003D4829">
        <w:rPr>
          <w:sz w:val="16"/>
        </w:rPr>
        <w:t xml:space="preserve">WALCOTT: So, um, Robin, where you ended, and, and where Fred began, it’s a, is a good segue into getting you, both of you, to talk about the work that you've been doing around questions of Palestinian struggle and freedom. Fred, the work that, the tremendous work that you did in the ASA, um, American Studies Association, for which the Association is still living true, and, and Robin the work that you continue to do with um, um, with faculty for Palestine. But I'm thinking about Fred's provocation here that Black studies about saving the Earth and if Black studies is indeed about saving the Earth, which I'm very willing to fall right into right now, you know, first to kind of maybe think about this relationship between the struggle and, and freedom of Palestine and the relationship between ongoing settler colonialisms globally, because it seems to me that one of the most powerful things that, um, the kind of Black studies that has taken to the streets recently has done is to make those kinds of concerns present, right? BLM visits to Palestine, BLM in Toronto, always making sure that the invocation of the politics of settler colonialism is a part of a political </w:t>
      </w:r>
      <w:r w:rsidRPr="003D4829">
        <w:rPr>
          <w:sz w:val="16"/>
        </w:rPr>
        <w:lastRenderedPageBreak/>
        <w:t xml:space="preserve">organizing, and, um, their intimate relations with indigenous communities. So maybe this is a way for us to begin to talk about what's really at stake in this contemporary political moment where, um, or, or a radical politics, a politics that wants to think a different kind of future formation, is grappling with, um, settler colonialism in various kinds of ways. But Palestine being central to that, given that we know as we sit in this university is that often, um, what we call our senior administrators have an entirely different relationship with the question of freedom for Palestine. </w:t>
      </w:r>
    </w:p>
    <w:p w14:paraId="6028C6BD" w14:textId="77777777" w:rsidR="003D4829" w:rsidRPr="003D4829" w:rsidRDefault="003D4829" w:rsidP="003D4829">
      <w:pPr>
        <w:rPr>
          <w:sz w:val="16"/>
        </w:rPr>
      </w:pPr>
      <w:r w:rsidRPr="003D4829">
        <w:rPr>
          <w:sz w:val="16"/>
        </w:rPr>
        <w:t xml:space="preserve">MOTEN: Well, um, first, I mean, the work I did around, um, you know, the ASA’s, um, you know, decision to endorse the academic and cultural boycott of Israel was really minimal and minor compared to a lot of other people who were really out front, um, and, and have been working tirelessly for that for many, many years. Um, and I think, you know, the, my contribution was more, you know, rhetorical in many ways in, in, in, and, and maybe, maybe theoretical only in the most minimal sense, in the sense that what I wanted to do was a couple of things. First, to recognize that, um, you know, let's say that </w:t>
      </w:r>
      <w:r w:rsidRPr="003D4829">
        <w:rPr>
          <w:rStyle w:val="StyleUnderline"/>
        </w:rPr>
        <w:t xml:space="preserve">the conditions of what people call </w:t>
      </w:r>
      <w:r w:rsidRPr="003D4829">
        <w:rPr>
          <w:rStyle w:val="Emphasis"/>
        </w:rPr>
        <w:t>modernity</w:t>
      </w:r>
      <w:r w:rsidRPr="003D4829">
        <w:rPr>
          <w:sz w:val="16"/>
        </w:rPr>
        <w:t xml:space="preserve">, um, in, in, in, in, or global modernity, that </w:t>
      </w:r>
      <w:r w:rsidRPr="003D4829">
        <w:rPr>
          <w:rStyle w:val="StyleUnderline"/>
        </w:rPr>
        <w:t xml:space="preserve">the </w:t>
      </w:r>
      <w:r w:rsidRPr="003D4829">
        <w:rPr>
          <w:rStyle w:val="Emphasis"/>
        </w:rPr>
        <w:t>fundamental conditions</w:t>
      </w:r>
      <w:r w:rsidRPr="003D4829">
        <w:rPr>
          <w:rStyle w:val="StyleUnderline"/>
        </w:rPr>
        <w:t xml:space="preserve"> that make that up are</w:t>
      </w:r>
      <w:r w:rsidRPr="003D4829">
        <w:rPr>
          <w:sz w:val="16"/>
        </w:rPr>
        <w:t xml:space="preserve">, you know, </w:t>
      </w:r>
      <w:r w:rsidRPr="003D4829">
        <w:rPr>
          <w:rStyle w:val="Emphasis"/>
        </w:rPr>
        <w:t>settler colonialism</w:t>
      </w:r>
      <w:r w:rsidRPr="003D4829">
        <w:rPr>
          <w:rStyle w:val="StyleUnderline"/>
        </w:rPr>
        <w:t>. And</w:t>
      </w:r>
      <w:r w:rsidRPr="003D4829">
        <w:rPr>
          <w:sz w:val="16"/>
        </w:rPr>
        <w:t xml:space="preserve"> I think </w:t>
      </w:r>
      <w:r w:rsidRPr="003D4829">
        <w:rPr>
          <w:rStyle w:val="StyleUnderline"/>
        </w:rPr>
        <w:t xml:space="preserve">we can talk about settler colonialism in ways that are </w:t>
      </w:r>
      <w:r w:rsidRPr="003D4829">
        <w:rPr>
          <w:rStyle w:val="Emphasis"/>
        </w:rPr>
        <w:t>broader</w:t>
      </w:r>
      <w:r w:rsidRPr="003D4829">
        <w:rPr>
          <w:rStyle w:val="StyleUnderline"/>
        </w:rPr>
        <w:t xml:space="preserve"> than the normal way that we usually think of them as a </w:t>
      </w:r>
      <w:r w:rsidRPr="003D4829">
        <w:rPr>
          <w:rStyle w:val="Emphasis"/>
        </w:rPr>
        <w:t>set of violent</w:t>
      </w:r>
      <w:r w:rsidRPr="003D4829">
        <w:rPr>
          <w:rStyle w:val="StyleUnderline"/>
        </w:rPr>
        <w:t xml:space="preserve"> and </w:t>
      </w:r>
      <w:r w:rsidRPr="003D4829">
        <w:rPr>
          <w:rStyle w:val="Emphasis"/>
        </w:rPr>
        <w:t>brutal relations</w:t>
      </w:r>
      <w:r w:rsidRPr="003D4829">
        <w:rPr>
          <w:rStyle w:val="StyleUnderline"/>
        </w:rPr>
        <w:t xml:space="preserve"> between Europe and the rest of the world</w:t>
      </w:r>
      <w:r w:rsidRPr="003D4829">
        <w:rPr>
          <w:sz w:val="16"/>
        </w:rPr>
        <w:t xml:space="preserve">. Because I think it's really important. And, and, and again, our, our mutual friend and mentor Cedric Robinson, pointed this out emphatically, and in brilliant ways early on, that settler colonialism is also an intra-European affair. Um, and it's important to understand that. It's important to understand this historic relationship between settler colonialism in the enclosure of the commons, um, which is part and, part of the origins of, of what we now know or understand as capitalism. But if we understand that </w:t>
      </w:r>
      <w:r w:rsidRPr="003D4829">
        <w:rPr>
          <w:rStyle w:val="Emphasis"/>
          <w:highlight w:val="green"/>
        </w:rPr>
        <w:t>settler colonialism</w:t>
      </w:r>
      <w:r w:rsidRPr="003D4829">
        <w:rPr>
          <w:rStyle w:val="StyleUnderline"/>
        </w:rPr>
        <w:t xml:space="preserve">, that </w:t>
      </w:r>
      <w:r w:rsidRPr="003D4829">
        <w:rPr>
          <w:rStyle w:val="StyleUnderline"/>
          <w:highlight w:val="green"/>
        </w:rPr>
        <w:t xml:space="preserve">the </w:t>
      </w:r>
      <w:r w:rsidRPr="003D4829">
        <w:rPr>
          <w:rStyle w:val="Emphasis"/>
          <w:highlight w:val="green"/>
        </w:rPr>
        <w:t>transatlantic slave</w:t>
      </w:r>
      <w:r w:rsidRPr="003D4829">
        <w:rPr>
          <w:rStyle w:val="Emphasis"/>
        </w:rPr>
        <w:t xml:space="preserve"> </w:t>
      </w:r>
      <w:r w:rsidRPr="003D4829">
        <w:rPr>
          <w:rStyle w:val="Emphasis"/>
          <w:highlight w:val="green"/>
        </w:rPr>
        <w:t>trade</w:t>
      </w:r>
      <w:r w:rsidRPr="003D4829">
        <w:rPr>
          <w:sz w:val="16"/>
        </w:rPr>
        <w:t xml:space="preserve">, um, </w:t>
      </w:r>
      <w:r w:rsidRPr="003D4829">
        <w:rPr>
          <w:rStyle w:val="StyleUnderline"/>
          <w:highlight w:val="green"/>
        </w:rPr>
        <w:t>and</w:t>
      </w:r>
      <w:r w:rsidRPr="003D4829">
        <w:rPr>
          <w:sz w:val="16"/>
        </w:rPr>
        <w:t xml:space="preserve"> that, you know, </w:t>
      </w:r>
      <w:r w:rsidRPr="003D4829">
        <w:rPr>
          <w:rStyle w:val="StyleUnderline"/>
        </w:rPr>
        <w:t xml:space="preserve">the </w:t>
      </w:r>
      <w:r w:rsidRPr="003D4829">
        <w:rPr>
          <w:rStyle w:val="StyleUnderline"/>
          <w:highlight w:val="green"/>
        </w:rPr>
        <w:t>emergence of</w:t>
      </w:r>
      <w:r w:rsidRPr="003D4829">
        <w:rPr>
          <w:rStyle w:val="StyleUnderline"/>
        </w:rPr>
        <w:t xml:space="preserve"> a </w:t>
      </w:r>
      <w:r w:rsidRPr="003D4829">
        <w:rPr>
          <w:rStyle w:val="Emphasis"/>
        </w:rPr>
        <w:t xml:space="preserve">set of </w:t>
      </w:r>
      <w:r w:rsidRPr="003D4829">
        <w:rPr>
          <w:rStyle w:val="Emphasis"/>
          <w:highlight w:val="green"/>
        </w:rPr>
        <w:t>philosophical formulations</w:t>
      </w:r>
      <w:r w:rsidRPr="003D4829">
        <w:rPr>
          <w:sz w:val="16"/>
        </w:rPr>
        <w:t xml:space="preserve"> that </w:t>
      </w:r>
      <w:r w:rsidRPr="003D4829">
        <w:rPr>
          <w:rStyle w:val="StyleUnderline"/>
        </w:rPr>
        <w:t xml:space="preserve">essentially </w:t>
      </w:r>
      <w:r w:rsidRPr="003D4829">
        <w:rPr>
          <w:rStyle w:val="StyleUnderline"/>
          <w:highlight w:val="green"/>
        </w:rPr>
        <w:t xml:space="preserve">provide for us </w:t>
      </w:r>
      <w:r w:rsidRPr="003D4829">
        <w:rPr>
          <w:rStyle w:val="Emphasis"/>
          <w:highlight w:val="green"/>
        </w:rPr>
        <w:t>some modern conception of self</w:t>
      </w:r>
      <w:r w:rsidRPr="003D4829">
        <w:rPr>
          <w:rStyle w:val="StyleUnderline"/>
        </w:rPr>
        <w:t xml:space="preserve"> that has as its basis a kind of </w:t>
      </w:r>
      <w:r w:rsidRPr="003D4829">
        <w:rPr>
          <w:rStyle w:val="Emphasis"/>
        </w:rPr>
        <w:t>possessive</w:t>
      </w:r>
      <w:r w:rsidRPr="003D4829">
        <w:rPr>
          <w:rStyle w:val="StyleUnderline"/>
        </w:rPr>
        <w:t xml:space="preserve">, </w:t>
      </w:r>
      <w:r w:rsidRPr="003D4829">
        <w:rPr>
          <w:rStyle w:val="Emphasis"/>
        </w:rPr>
        <w:t>heteronormative</w:t>
      </w:r>
      <w:r w:rsidRPr="003D4829">
        <w:rPr>
          <w:rStyle w:val="StyleUnderline"/>
        </w:rPr>
        <w:t xml:space="preserve">, </w:t>
      </w:r>
      <w:r w:rsidRPr="003D4829">
        <w:rPr>
          <w:rStyle w:val="Emphasis"/>
        </w:rPr>
        <w:t>patriarchal individuation</w:t>
      </w:r>
      <w:r w:rsidRPr="003D4829">
        <w:rPr>
          <w:rStyle w:val="StyleUnderline"/>
        </w:rPr>
        <w:t xml:space="preserve">, right? That's </w:t>
      </w:r>
      <w:r w:rsidRPr="003D4829">
        <w:rPr>
          <w:rStyle w:val="Emphasis"/>
        </w:rPr>
        <w:t>what it is to be yourself</w:t>
      </w:r>
      <w:r w:rsidRPr="003D4829">
        <w:rPr>
          <w:rStyle w:val="StyleUnderline"/>
        </w:rPr>
        <w:t xml:space="preserve"> on the </w:t>
      </w:r>
      <w:r w:rsidRPr="003D4829">
        <w:rPr>
          <w:rStyle w:val="Emphasis"/>
        </w:rPr>
        <w:t>most fundamental level</w:t>
      </w:r>
      <w:r w:rsidRPr="003D4829">
        <w:rPr>
          <w:sz w:val="16"/>
        </w:rPr>
        <w:t xml:space="preserve">. You know, and if you ask anybody in the philosophy department, they'll tell you that that's true, you know, and they won’t be joking, right, that, um, that, these, that these constitute the basis of, of our modernity. But for most of the people who live in the world, actually </w:t>
      </w:r>
      <w:r w:rsidRPr="003D4829">
        <w:rPr>
          <w:rStyle w:val="StyleUnderline"/>
          <w:highlight w:val="green"/>
        </w:rPr>
        <w:t xml:space="preserve">for </w:t>
      </w:r>
      <w:r w:rsidRPr="003D4829">
        <w:rPr>
          <w:rStyle w:val="Emphasis"/>
          <w:highlight w:val="green"/>
        </w:rPr>
        <w:t>everybody</w:t>
      </w:r>
      <w:r w:rsidRPr="003D4829">
        <w:rPr>
          <w:rStyle w:val="Emphasis"/>
        </w:rPr>
        <w:t xml:space="preserve"> who lives in the world</w:t>
      </w:r>
      <w:r w:rsidRPr="003D4829">
        <w:rPr>
          <w:rStyle w:val="StyleUnderline"/>
        </w:rPr>
        <w:t xml:space="preserve">, although most of the people in live in the world are actually able to both recognize this and say this, </w:t>
      </w:r>
      <w:r w:rsidRPr="003D4829">
        <w:rPr>
          <w:rStyle w:val="StyleUnderline"/>
          <w:highlight w:val="green"/>
        </w:rPr>
        <w:t>that</w:t>
      </w:r>
      <w:r w:rsidRPr="003D4829">
        <w:rPr>
          <w:rStyle w:val="StyleUnderline"/>
        </w:rPr>
        <w:t xml:space="preserve"> modernity </w:t>
      </w:r>
      <w:r w:rsidRPr="003D4829">
        <w:rPr>
          <w:rStyle w:val="StyleUnderline"/>
          <w:highlight w:val="green"/>
        </w:rPr>
        <w:t xml:space="preserve">is a </w:t>
      </w:r>
      <w:r w:rsidRPr="003D4829">
        <w:rPr>
          <w:rStyle w:val="Emphasis"/>
          <w:highlight w:val="green"/>
        </w:rPr>
        <w:t>social</w:t>
      </w:r>
      <w:r w:rsidRPr="003D4829">
        <w:rPr>
          <w:rStyle w:val="StyleUnderline"/>
          <w:highlight w:val="green"/>
        </w:rPr>
        <w:t xml:space="preserve"> and </w:t>
      </w:r>
      <w:r w:rsidRPr="003D4829">
        <w:rPr>
          <w:rStyle w:val="Emphasis"/>
          <w:highlight w:val="green"/>
        </w:rPr>
        <w:t>ecological disaster</w:t>
      </w:r>
      <w:r w:rsidRPr="003D4829">
        <w:rPr>
          <w:rStyle w:val="StyleUnderline"/>
        </w:rPr>
        <w:t xml:space="preserve"> that we live, that we now </w:t>
      </w:r>
      <w:r w:rsidRPr="003D4829">
        <w:rPr>
          <w:rStyle w:val="Emphasis"/>
        </w:rPr>
        <w:t>attempt to survive</w:t>
      </w:r>
      <w:r w:rsidRPr="003D4829">
        <w:rPr>
          <w:sz w:val="16"/>
        </w:rPr>
        <w:t xml:space="preserve">. Okay? And if we take that up, then </w:t>
      </w:r>
      <w:r w:rsidRPr="003D4829">
        <w:rPr>
          <w:rStyle w:val="StyleUnderline"/>
          <w:highlight w:val="green"/>
        </w:rPr>
        <w:t>part of what's at stake is</w:t>
      </w:r>
      <w:r w:rsidRPr="003D4829">
        <w:rPr>
          <w:rStyle w:val="StyleUnderline"/>
        </w:rPr>
        <w:t xml:space="preserve"> that we recognize that </w:t>
      </w:r>
      <w:r w:rsidRPr="003D4829">
        <w:rPr>
          <w:rStyle w:val="Emphasis"/>
          <w:highlight w:val="green"/>
        </w:rPr>
        <w:t>feminist</w:t>
      </w:r>
      <w:r w:rsidRPr="003D4829">
        <w:rPr>
          <w:rStyle w:val="StyleUnderline"/>
          <w:highlight w:val="green"/>
        </w:rPr>
        <w:t xml:space="preserve"> and </w:t>
      </w:r>
      <w:r w:rsidRPr="003D4829">
        <w:rPr>
          <w:rStyle w:val="Emphasis"/>
          <w:highlight w:val="green"/>
        </w:rPr>
        <w:t>queer interventions against heteronormative patriarchy</w:t>
      </w:r>
      <w:r w:rsidRPr="003D4829">
        <w:rPr>
          <w:rStyle w:val="StyleUnderline"/>
          <w:highlight w:val="green"/>
        </w:rPr>
        <w:t>,</w:t>
      </w:r>
      <w:r w:rsidRPr="003D4829">
        <w:rPr>
          <w:rStyle w:val="StyleUnderline"/>
        </w:rPr>
        <w:t xml:space="preserve"> that </w:t>
      </w:r>
      <w:r w:rsidRPr="003D4829">
        <w:rPr>
          <w:rStyle w:val="Emphasis"/>
          <w:highlight w:val="green"/>
        </w:rPr>
        <w:t>Black interventions against</w:t>
      </w:r>
      <w:r w:rsidRPr="003D4829">
        <w:rPr>
          <w:rStyle w:val="Emphasis"/>
        </w:rPr>
        <w:t xml:space="preserve"> the theory</w:t>
      </w:r>
      <w:r w:rsidRPr="003D4829">
        <w:rPr>
          <w:rStyle w:val="StyleUnderline"/>
        </w:rPr>
        <w:t xml:space="preserve"> and </w:t>
      </w:r>
      <w:r w:rsidRPr="003D4829">
        <w:rPr>
          <w:rStyle w:val="Emphasis"/>
        </w:rPr>
        <w:t xml:space="preserve">practice of </w:t>
      </w:r>
      <w:r w:rsidRPr="003D4829">
        <w:rPr>
          <w:rStyle w:val="Emphasis"/>
          <w:highlight w:val="green"/>
        </w:rPr>
        <w:t>slavery</w:t>
      </w:r>
      <w:r w:rsidRPr="003D4829">
        <w:rPr>
          <w:rStyle w:val="StyleUnderline"/>
        </w:rPr>
        <w:t xml:space="preserve">, which is </w:t>
      </w:r>
      <w:r w:rsidRPr="003D4829">
        <w:rPr>
          <w:rStyle w:val="Emphasis"/>
        </w:rPr>
        <w:t>ongoing</w:t>
      </w:r>
      <w:r w:rsidRPr="003D4829">
        <w:rPr>
          <w:rStyle w:val="StyleUnderline"/>
        </w:rPr>
        <w:t xml:space="preserve">, that </w:t>
      </w:r>
      <w:r w:rsidRPr="003D4829">
        <w:rPr>
          <w:rStyle w:val="Emphasis"/>
          <w:highlight w:val="green"/>
        </w:rPr>
        <w:t>indigenous interventions against settler colonialism</w:t>
      </w:r>
      <w:r w:rsidRPr="003D4829">
        <w:rPr>
          <w:rStyle w:val="StyleUnderline"/>
        </w:rPr>
        <w:t xml:space="preserve"> constitute the general both </w:t>
      </w:r>
      <w:r w:rsidRPr="003D4829">
        <w:rPr>
          <w:rStyle w:val="Emphasis"/>
          <w:highlight w:val="green"/>
        </w:rPr>
        <w:t>practical</w:t>
      </w:r>
      <w:r w:rsidRPr="003D4829">
        <w:rPr>
          <w:rStyle w:val="StyleUnderline"/>
          <w:highlight w:val="green"/>
        </w:rPr>
        <w:t xml:space="preserve"> and </w:t>
      </w:r>
      <w:r w:rsidRPr="003D4829">
        <w:rPr>
          <w:rStyle w:val="Emphasis"/>
          <w:highlight w:val="green"/>
        </w:rPr>
        <w:t>intellectual basis</w:t>
      </w:r>
      <w:r w:rsidRPr="003D4829">
        <w:rPr>
          <w:rStyle w:val="StyleUnderline"/>
          <w:highlight w:val="green"/>
        </w:rPr>
        <w:t xml:space="preserve"> for</w:t>
      </w:r>
      <w:r w:rsidRPr="003D4829">
        <w:rPr>
          <w:rStyle w:val="StyleUnderline"/>
        </w:rPr>
        <w:t xml:space="preserve"> not only our </w:t>
      </w:r>
      <w:r w:rsidRPr="003D4829">
        <w:rPr>
          <w:rStyle w:val="Emphasis"/>
          <w:highlight w:val="green"/>
        </w:rPr>
        <w:t>attempts to survive</w:t>
      </w:r>
      <w:r w:rsidRPr="003D4829">
        <w:rPr>
          <w:rStyle w:val="StyleUnderline"/>
        </w:rPr>
        <w:t>, but also our attempts to</w:t>
      </w:r>
      <w:r w:rsidRPr="003D4829">
        <w:rPr>
          <w:sz w:val="16"/>
        </w:rPr>
        <w:t xml:space="preserve">, as I said before, </w:t>
      </w:r>
      <w:r w:rsidRPr="003D4829">
        <w:rPr>
          <w:rStyle w:val="Emphasis"/>
        </w:rPr>
        <w:t>save the Earth</w:t>
      </w:r>
      <w:r w:rsidRPr="003D4829">
        <w:rPr>
          <w:rStyle w:val="StyleUnderline"/>
        </w:rPr>
        <w:t>.</w:t>
      </w:r>
      <w:r w:rsidRPr="003D4829">
        <w:rPr>
          <w:sz w:val="16"/>
        </w:rPr>
        <w:t xml:space="preserve"> And, and I put it in terms that the great poet Ed Roberson puts it; </w:t>
      </w:r>
      <w:r w:rsidRPr="003D4829">
        <w:rPr>
          <w:rStyle w:val="Emphasis"/>
        </w:rPr>
        <w:t>not just to save the Earth</w:t>
      </w:r>
      <w:r w:rsidRPr="003D4829">
        <w:rPr>
          <w:rStyle w:val="StyleUnderline"/>
        </w:rPr>
        <w:t xml:space="preserve">, but to </w:t>
      </w:r>
      <w:r w:rsidRPr="003D4829">
        <w:rPr>
          <w:rStyle w:val="Emphasis"/>
        </w:rPr>
        <w:t>see the Earth before the end of the world</w:t>
      </w:r>
      <w:r w:rsidRPr="003D4829">
        <w:rPr>
          <w:sz w:val="16"/>
        </w:rPr>
        <w:t xml:space="preserve">. And </w:t>
      </w:r>
      <w:r w:rsidRPr="003D4829">
        <w:rPr>
          <w:rStyle w:val="StyleUnderline"/>
          <w:highlight w:val="green"/>
        </w:rPr>
        <w:t xml:space="preserve">this is an </w:t>
      </w:r>
      <w:r w:rsidRPr="003D4829">
        <w:rPr>
          <w:rStyle w:val="Emphasis"/>
          <w:highlight w:val="green"/>
        </w:rPr>
        <w:t>emergency</w:t>
      </w:r>
      <w:r w:rsidRPr="003D4829">
        <w:rPr>
          <w:rStyle w:val="StyleUnderline"/>
        </w:rPr>
        <w:t xml:space="preserve"> that we're in </w:t>
      </w:r>
      <w:r w:rsidRPr="003D4829">
        <w:rPr>
          <w:rStyle w:val="Emphasis"/>
        </w:rPr>
        <w:t>now</w:t>
      </w:r>
      <w:r w:rsidRPr="003D4829">
        <w:rPr>
          <w:rStyle w:val="StyleUnderline"/>
        </w:rPr>
        <w:t xml:space="preserve"> and </w:t>
      </w:r>
      <w:r w:rsidRPr="003D4829">
        <w:rPr>
          <w:rStyle w:val="StyleUnderline"/>
          <w:highlight w:val="green"/>
        </w:rPr>
        <w:t xml:space="preserve">it's </w:t>
      </w:r>
      <w:r w:rsidRPr="003D4829">
        <w:rPr>
          <w:rStyle w:val="Emphasis"/>
          <w:highlight w:val="green"/>
        </w:rPr>
        <w:t>urgent</w:t>
      </w:r>
      <w:r w:rsidRPr="003D4829">
        <w:rPr>
          <w:sz w:val="16"/>
        </w:rPr>
        <w:t xml:space="preserve">. Um, and I believe that </w:t>
      </w:r>
      <w:r w:rsidRPr="003D4829">
        <w:rPr>
          <w:rStyle w:val="StyleUnderline"/>
        </w:rPr>
        <w:t xml:space="preserve">there’s a </w:t>
      </w:r>
      <w:r w:rsidRPr="003D4829">
        <w:rPr>
          <w:rStyle w:val="Emphasis"/>
        </w:rPr>
        <w:t>specific convergence</w:t>
      </w:r>
      <w:r w:rsidRPr="003D4829">
        <w:rPr>
          <w:rStyle w:val="StyleUnderline"/>
        </w:rPr>
        <w:t xml:space="preserve"> of black thought and indigenous thought that situates itself </w:t>
      </w:r>
      <w:r w:rsidRPr="003D4829">
        <w:rPr>
          <w:rStyle w:val="Emphasis"/>
        </w:rPr>
        <w:t>precisely in relation to</w:t>
      </w:r>
      <w:r w:rsidRPr="003D4829">
        <w:rPr>
          <w:rStyle w:val="StyleUnderline"/>
        </w:rPr>
        <w:t xml:space="preserve">, and is </w:t>
      </w:r>
      <w:r w:rsidRPr="003D4829">
        <w:rPr>
          <w:rStyle w:val="Emphasis"/>
        </w:rPr>
        <w:t>articulated through</w:t>
      </w:r>
      <w:r w:rsidRPr="003D4829">
        <w:rPr>
          <w:rStyle w:val="StyleUnderline"/>
        </w:rPr>
        <w:t xml:space="preserve">, the </w:t>
      </w:r>
      <w:r w:rsidRPr="003D4829">
        <w:rPr>
          <w:rStyle w:val="Emphasis"/>
        </w:rPr>
        <w:t>interventions of queer thought</w:t>
      </w:r>
      <w:r w:rsidRPr="003D4829">
        <w:rPr>
          <w:rStyle w:val="StyleUnderline"/>
        </w:rPr>
        <w:t xml:space="preserve"> and </w:t>
      </w:r>
      <w:r w:rsidRPr="003D4829">
        <w:rPr>
          <w:rStyle w:val="Emphasis"/>
        </w:rPr>
        <w:t>feminist thought</w:t>
      </w:r>
      <w:r w:rsidRPr="003D4829">
        <w:rPr>
          <w:rStyle w:val="StyleUnderline"/>
        </w:rPr>
        <w:t xml:space="preserve"> that we want to take up</w:t>
      </w:r>
      <w:r w:rsidRPr="003D4829">
        <w:rPr>
          <w:sz w:val="16"/>
        </w:rPr>
        <w:t xml:space="preserve">. And, and it, and it strikes me as, for me at least, it's, it's a way of taking up a kind an—it's, </w:t>
      </w:r>
      <w:r w:rsidRPr="003D4829">
        <w:rPr>
          <w:rStyle w:val="StyleUnderline"/>
        </w:rPr>
        <w:t>it’s a way of imagining</w:t>
      </w:r>
      <w:r w:rsidRPr="003D4829">
        <w:rPr>
          <w:sz w:val="16"/>
        </w:rPr>
        <w:t xml:space="preserve"> how one might be able to, </w:t>
      </w:r>
      <w:r w:rsidRPr="003D4829">
        <w:rPr>
          <w:rStyle w:val="StyleUnderline"/>
        </w:rPr>
        <w:t xml:space="preserve">how we might be able to </w:t>
      </w:r>
      <w:r w:rsidRPr="003D4829">
        <w:rPr>
          <w:rStyle w:val="Emphasis"/>
        </w:rPr>
        <w:t>walk more lightly on the Earth</w:t>
      </w:r>
      <w:r w:rsidRPr="003D4829">
        <w:rPr>
          <w:rStyle w:val="StyleUnderline"/>
        </w:rPr>
        <w:t xml:space="preserve">. To </w:t>
      </w:r>
      <w:r w:rsidRPr="003D4829">
        <w:rPr>
          <w:rStyle w:val="Emphasis"/>
        </w:rPr>
        <w:t>honor the Earth</w:t>
      </w:r>
      <w:r w:rsidRPr="003D4829">
        <w:rPr>
          <w:rStyle w:val="StyleUnderline"/>
        </w:rPr>
        <w:t xml:space="preserve"> as we walk on it, as we stand on it. To </w:t>
      </w:r>
      <w:r w:rsidRPr="003D4829">
        <w:rPr>
          <w:rStyle w:val="Emphasis"/>
        </w:rPr>
        <w:t>not stomp on it</w:t>
      </w:r>
      <w:r w:rsidRPr="003D4829">
        <w:rPr>
          <w:rStyle w:val="StyleUnderline"/>
        </w:rPr>
        <w:t xml:space="preserve">, to </w:t>
      </w:r>
      <w:r w:rsidRPr="003D4829">
        <w:rPr>
          <w:rStyle w:val="Emphasis"/>
        </w:rPr>
        <w:t>not stomp all over it</w:t>
      </w:r>
      <w:r w:rsidRPr="003D4829">
        <w:rPr>
          <w:rStyle w:val="StyleUnderline"/>
        </w:rPr>
        <w:t xml:space="preserve">, where </w:t>
      </w:r>
      <w:r w:rsidRPr="003D4829">
        <w:rPr>
          <w:rStyle w:val="Emphasis"/>
        </w:rPr>
        <w:t>every step you take is a claim of ownership</w:t>
      </w:r>
      <w:r w:rsidRPr="003D4829">
        <w:rPr>
          <w:sz w:val="16"/>
        </w:rPr>
        <w:t xml:space="preserve">. And, and this is one way to put it, would be to not so presumptuously imagine that the Earth can be reduced to something so paltry and so viciously understood as what we usually call home. This is part of the reason why the queer and the feminist critique </w:t>
      </w:r>
      <w:proofErr w:type="gramStart"/>
      <w:r w:rsidRPr="003D4829">
        <w:rPr>
          <w:sz w:val="16"/>
        </w:rPr>
        <w:t>is</w:t>
      </w:r>
      <w:proofErr w:type="gramEnd"/>
      <w:r w:rsidRPr="003D4829">
        <w:rPr>
          <w:sz w:val="16"/>
        </w:rPr>
        <w:t xml:space="preserve"> so important. It's a critique of a general problematic notion of domesticity. </w:t>
      </w:r>
      <w:r w:rsidRPr="003D4829">
        <w:rPr>
          <w:rStyle w:val="StyleUnderline"/>
        </w:rPr>
        <w:t xml:space="preserve">It's like </w:t>
      </w:r>
      <w:r w:rsidRPr="003D4829">
        <w:rPr>
          <w:rStyle w:val="Emphasis"/>
        </w:rPr>
        <w:t xml:space="preserve">another </w:t>
      </w:r>
      <w:r w:rsidRPr="003D4829">
        <w:rPr>
          <w:rStyle w:val="Emphasis"/>
        </w:rPr>
        <w:lastRenderedPageBreak/>
        <w:t>way of being on the Earth</w:t>
      </w:r>
      <w:r w:rsidRPr="003D4829">
        <w:rPr>
          <w:rStyle w:val="StyleUnderline"/>
        </w:rPr>
        <w:t xml:space="preserve"> that </w:t>
      </w:r>
      <w:r w:rsidRPr="003D4829">
        <w:rPr>
          <w:rStyle w:val="Emphasis"/>
        </w:rPr>
        <w:t>doesn't allow you</w:t>
      </w:r>
      <w:r w:rsidRPr="003D4829">
        <w:rPr>
          <w:rStyle w:val="StyleUnderline"/>
        </w:rPr>
        <w:t xml:space="preserve"> in some </w:t>
      </w:r>
      <w:r w:rsidRPr="003D4829">
        <w:rPr>
          <w:rStyle w:val="Emphasis"/>
        </w:rPr>
        <w:t>vicious</w:t>
      </w:r>
      <w:r w:rsidRPr="003D4829">
        <w:rPr>
          <w:rStyle w:val="StyleUnderline"/>
        </w:rPr>
        <w:t xml:space="preserve"> and </w:t>
      </w:r>
      <w:r w:rsidRPr="003D4829">
        <w:rPr>
          <w:rStyle w:val="Emphasis"/>
        </w:rPr>
        <w:t>brutal way</w:t>
      </w:r>
      <w:r w:rsidRPr="003D4829">
        <w:rPr>
          <w:rStyle w:val="StyleUnderline"/>
        </w:rPr>
        <w:t xml:space="preserve"> to claim that it is yours</w:t>
      </w:r>
      <w:r w:rsidRPr="003D4829">
        <w:rPr>
          <w:sz w:val="16"/>
        </w:rPr>
        <w:t xml:space="preserve">, right? Um, this is </w:t>
      </w:r>
      <w:proofErr w:type="gramStart"/>
      <w:r w:rsidRPr="003D4829">
        <w:rPr>
          <w:sz w:val="16"/>
        </w:rPr>
        <w:t>important</w:t>
      </w:r>
      <w:proofErr w:type="gramEnd"/>
      <w:r w:rsidRPr="003D4829">
        <w:rPr>
          <w:sz w:val="16"/>
        </w:rPr>
        <w:t xml:space="preserve"> and this is so, you know, often the methods that we use to claim the Earth as ours involved fences, borders. This manifests itself on a private level from household to household, but it also manifests itself on a national level, and at the level of the nation state, and it's not an accident that settler colonial states take it upon themselves to imagine themselves to be the living embodiment of the legitimacy of the nation state as a political and social form. For me, there's two reasons to be in solidarity with the people of Palestine. One is because they're human beings and they're being treated with absolute brutality, but the other is that there's a specific resistance to Israel as a nation state. And for my money, to be perfectly clear about this, I believe that this nation state of Israel is itself an artifact of antisemitism. If we thought about Israel and Zionism, not just as a form of racism that results in the displacement of Palestinians, but if we also think about them as artifacts of the historic displacement of Jews from Europe, right, in the same way that we might think of, let's say Sierra Leone or Liberia as artifacts of racist displacement, okay. If we think about it that way, okay, and another, and the reason I'm saying this is just to make sure that you know that there's a possible argument against the formulation that criticism of Israel is anti-Semitic when we know that Donald Trump is a staunch supporter, that people like Pat Robertson in the United States are staunch supporters that help us to the fact that you can be deeply anti-Semitic and support the state of Israel. These things go together. They're not antithetical to one another. So that it becomes important for us to be able to suggest that resistance to the state of Israel is also resistance to the idea of the legitimacy of the nation state. It's not an accident that Israel has taken upon itself, that when Israel takes upon itself, when the defense of Israel manifests itself as a defense of its right to exist, this is important. It's a defense, not just of Israel's right to exist, but of the nation state as a political form’s right to exist. And nation states don't have rights. What they're supposed to be are mechanisms to protect the rights of the people who live in them, and that has almost never been the case, and to the extent that they do protect the rights of the people who live in them, it's in the expense, it's at the expense of the people who don't, okay. So part of what's at stake, one of the reasons why it's at, it's important to pay particular attention to this issue, why we ought to resist the ridiculous formulation that singling out Israel at this moment is itself anti-Semitic is because it's important to recognize that Israel is the state. [KELLEY: Right.] MOTEN: For reasons that I think are totally bound up with antisemitism, right? Israel is the state that, insofar as it makes the claim about its right to exist, is also making the claim about the nation state’s right to exist as such. It's this, it's that same kind of argument that, I remembered the—and I'm sorry to keep going on so long, but there's—there's those formulations that people often make about Black people in it or indigenous people as if they were the essence of the human, right, so that every time Black people or indigenous people do something that supposedly we're not supposed to do, it constitutes a violation to the very idea of the human. Right, because somehow as a function of the nobility of our suffering, we constitute the very idea of humanity, right? And there's nothing more brutal, right? Nothing more vicious than having been being consigned to that position. Similarly, Israel as a function of anti-Semitism has now been placed in the position of protecting the very idea of the nation state. So for me, first and foremost, it's important to have solidarity with the Palestinian people, but second of all, it's important to actually have some solidarity with the Jewish people insofar as they can and must be separated from the Israeli state because ultimately the fate of the Jewish people, if it is tied to this, to the nation state of Israel, will be more brutal than anything that has yet been done or can be imagined, and I mean everything that you think I mean when I say that. </w:t>
      </w:r>
    </w:p>
    <w:p w14:paraId="175D17CE" w14:textId="77777777" w:rsidR="003D4829" w:rsidRPr="003D4829" w:rsidRDefault="003D4829" w:rsidP="003D4829"/>
    <w:p w14:paraId="6966F6D3" w14:textId="77777777" w:rsidR="003D4829" w:rsidRPr="003D4829" w:rsidRDefault="003D4829" w:rsidP="003D4829">
      <w:pPr>
        <w:pStyle w:val="Heading3"/>
        <w:rPr>
          <w:rFonts w:cs="Calibri"/>
        </w:rPr>
      </w:pPr>
      <w:r w:rsidRPr="003D4829">
        <w:rPr>
          <w:rFonts w:cs="Calibri"/>
        </w:rPr>
        <w:lastRenderedPageBreak/>
        <w:t>AT: Solvency</w:t>
      </w:r>
    </w:p>
    <w:p w14:paraId="2E17F750" w14:textId="77777777" w:rsidR="003D4829" w:rsidRPr="003D4829" w:rsidRDefault="003D4829" w:rsidP="003D4829">
      <w:pPr>
        <w:pStyle w:val="Heading4"/>
        <w:rPr>
          <w:rFonts w:cs="Calibri"/>
        </w:rPr>
      </w:pPr>
      <w:r w:rsidRPr="003D4829">
        <w:rPr>
          <w:rFonts w:cs="Calibri"/>
        </w:rPr>
        <w:t xml:space="preserve">Frame the 1AC through </w:t>
      </w:r>
      <w:r w:rsidRPr="003D4829">
        <w:rPr>
          <w:rFonts w:cs="Calibri"/>
          <w:u w:val="single"/>
        </w:rPr>
        <w:t>solvency</w:t>
      </w:r>
      <w:r w:rsidRPr="003D4829">
        <w:rPr>
          <w:rFonts w:cs="Calibri"/>
        </w:rPr>
        <w:t xml:space="preserve">, </w:t>
      </w:r>
      <w:r w:rsidRPr="003D4829">
        <w:rPr>
          <w:rFonts w:cs="Calibri"/>
          <w:u w:val="single"/>
        </w:rPr>
        <w:t>not impacts</w:t>
      </w:r>
      <w:r w:rsidRPr="003D4829">
        <w:rPr>
          <w:rFonts w:cs="Calibri"/>
        </w:rPr>
        <w:t xml:space="preserve"> – any attempt to filter offense through the RotB or the speech act of the aff is an </w:t>
      </w:r>
      <w:r w:rsidRPr="003D4829">
        <w:rPr>
          <w:rFonts w:cs="Calibri"/>
          <w:u w:val="single"/>
        </w:rPr>
        <w:t>arbitrary goalpost</w:t>
      </w:r>
      <w:r w:rsidRPr="003D4829">
        <w:rPr>
          <w:rFonts w:cs="Calibri"/>
        </w:rPr>
        <w:t xml:space="preserve"> that only serves to </w:t>
      </w:r>
      <w:r w:rsidRPr="003D4829">
        <w:rPr>
          <w:rFonts w:cs="Calibri"/>
          <w:u w:val="single"/>
        </w:rPr>
        <w:t>insulate</w:t>
      </w:r>
      <w:r w:rsidRPr="003D4829">
        <w:rPr>
          <w:rFonts w:cs="Calibri"/>
        </w:rPr>
        <w:t xml:space="preserve"> it from criticism and nuanced testing – forcing us to negate the efficacy of </w:t>
      </w:r>
      <w:r w:rsidRPr="003D4829">
        <w:rPr>
          <w:rFonts w:cs="Calibri"/>
          <w:u w:val="single"/>
        </w:rPr>
        <w:t>personal strategies</w:t>
      </w:r>
      <w:r w:rsidRPr="003D4829">
        <w:rPr>
          <w:rFonts w:cs="Calibri"/>
        </w:rPr>
        <w:t xml:space="preserve"> is at best </w:t>
      </w:r>
      <w:r w:rsidRPr="003D4829">
        <w:rPr>
          <w:rFonts w:cs="Calibri"/>
          <w:u w:val="single"/>
        </w:rPr>
        <w:t>impossible</w:t>
      </w:r>
      <w:r w:rsidRPr="003D4829">
        <w:rPr>
          <w:rFonts w:cs="Calibri"/>
        </w:rPr>
        <w:t xml:space="preserve"> and at worst </w:t>
      </w:r>
      <w:r w:rsidRPr="003D4829">
        <w:rPr>
          <w:rFonts w:cs="Calibri"/>
          <w:u w:val="single"/>
        </w:rPr>
        <w:t>violent</w:t>
      </w:r>
      <w:r w:rsidRPr="003D4829">
        <w:rPr>
          <w:rFonts w:cs="Calibri"/>
        </w:rPr>
        <w:t xml:space="preserve"> – the aff </w:t>
      </w:r>
      <w:r w:rsidRPr="003D4829">
        <w:rPr>
          <w:rFonts w:cs="Calibri"/>
          <w:u w:val="single"/>
        </w:rPr>
        <w:t>can’t change</w:t>
      </w:r>
      <w:r w:rsidRPr="003D4829">
        <w:rPr>
          <w:rFonts w:cs="Calibri"/>
        </w:rPr>
        <w:t xml:space="preserve"> the material structures that produce anti-black violence – no warrant for how the aff spills </w:t>
      </w:r>
      <w:r w:rsidRPr="003D4829">
        <w:rPr>
          <w:rFonts w:cs="Calibri"/>
          <w:u w:val="single"/>
        </w:rPr>
        <w:t>up</w:t>
      </w:r>
      <w:r w:rsidRPr="003D4829">
        <w:rPr>
          <w:rFonts w:cs="Calibri"/>
        </w:rPr>
        <w:t xml:space="preserve"> to impact structures of politics writ large or </w:t>
      </w:r>
      <w:r w:rsidRPr="003D4829">
        <w:rPr>
          <w:rFonts w:cs="Calibri"/>
          <w:u w:val="single"/>
        </w:rPr>
        <w:t>out</w:t>
      </w:r>
      <w:r w:rsidRPr="003D4829">
        <w:rPr>
          <w:rFonts w:cs="Calibri"/>
        </w:rPr>
        <w:t xml:space="preserve"> of debate means you vote neg on </w:t>
      </w:r>
      <w:r w:rsidRPr="003D4829">
        <w:rPr>
          <w:rFonts w:cs="Calibri"/>
          <w:u w:val="single"/>
        </w:rPr>
        <w:t>presumption</w:t>
      </w:r>
      <w:r w:rsidRPr="003D4829">
        <w:rPr>
          <w:rFonts w:cs="Calibri"/>
        </w:rPr>
        <w:t xml:space="preserve">. </w:t>
      </w:r>
    </w:p>
    <w:p w14:paraId="687778CC" w14:textId="77777777" w:rsidR="003D4829" w:rsidRPr="003D4829" w:rsidRDefault="003D4829" w:rsidP="003D4829"/>
    <w:p w14:paraId="4A6227EA" w14:textId="77777777" w:rsidR="003D4829" w:rsidRPr="003D4829" w:rsidRDefault="003D4829" w:rsidP="003D4829">
      <w:pPr>
        <w:pStyle w:val="Heading4"/>
        <w:rPr>
          <w:rFonts w:cs="Calibri"/>
        </w:rPr>
      </w:pPr>
      <w:r w:rsidRPr="003D4829">
        <w:rPr>
          <w:rFonts w:cs="Calibri"/>
        </w:rPr>
        <w:t xml:space="preserve">Negate on presumption---Inherency---scholars and activists </w:t>
      </w:r>
      <w:r w:rsidRPr="003D4829">
        <w:rPr>
          <w:rFonts w:cs="Calibri"/>
          <w:u w:val="single"/>
        </w:rPr>
        <w:t>already</w:t>
      </w:r>
      <w:r w:rsidRPr="003D4829">
        <w:rPr>
          <w:rFonts w:cs="Calibri"/>
        </w:rPr>
        <w:t xml:space="preserve"> affirm the 1AC. Their affirmation does not change the impacts they described and has no mechanism to spill up. </w:t>
      </w:r>
    </w:p>
    <w:p w14:paraId="32A214E0" w14:textId="77777777" w:rsidR="003D4829" w:rsidRPr="003D4829" w:rsidRDefault="003D4829" w:rsidP="003D4829"/>
    <w:p w14:paraId="0F079930" w14:textId="77777777" w:rsidR="003D4829" w:rsidRPr="003D4829" w:rsidRDefault="003D4829" w:rsidP="003D4829">
      <w:pPr>
        <w:pStyle w:val="Heading4"/>
        <w:rPr>
          <w:rFonts w:cs="Calibri"/>
        </w:rPr>
      </w:pPr>
      <w:r w:rsidRPr="003D4829">
        <w:rPr>
          <w:rFonts w:cs="Calibri"/>
        </w:rPr>
        <w:t xml:space="preserve">Using the ballot for solvency </w:t>
      </w:r>
      <w:r w:rsidRPr="003D4829">
        <w:rPr>
          <w:rFonts w:cs="Calibri"/>
          <w:u w:val="single"/>
        </w:rPr>
        <w:t>zeroes</w:t>
      </w:r>
      <w:r w:rsidRPr="003D4829">
        <w:rPr>
          <w:rFonts w:cs="Calibri"/>
        </w:rPr>
        <w:t xml:space="preserve"> the potential for transformative change -- stats prove. </w:t>
      </w:r>
    </w:p>
    <w:p w14:paraId="318C88AD" w14:textId="77777777" w:rsidR="003D4829" w:rsidRPr="003D4829" w:rsidRDefault="003D4829" w:rsidP="003D4829">
      <w:pPr>
        <w:rPr>
          <w:b/>
          <w:sz w:val="26"/>
        </w:rPr>
      </w:pPr>
      <w:r w:rsidRPr="003D4829">
        <w:rPr>
          <w:rStyle w:val="Style13ptBold"/>
        </w:rPr>
        <w:t xml:space="preserve">Ritter 13. </w:t>
      </w:r>
      <w:r w:rsidRPr="003D4829">
        <w:t xml:space="preserve">(JD from U Texas Law (Michael J., “Overcoming The Fiction of “Social Change Through Debate”: What’s To Learn from 2pac’s </w:t>
      </w:r>
      <w:proofErr w:type="gramStart"/>
      <w:r w:rsidRPr="003D4829">
        <w:t>Changes?,</w:t>
      </w:r>
      <w:proofErr w:type="gramEnd"/>
      <w:r w:rsidRPr="003D4829">
        <w:t>” National Journal of Speech and Debate, Vol. 2, Issue 1)</w:t>
      </w:r>
    </w:p>
    <w:p w14:paraId="77641E33" w14:textId="77777777" w:rsidR="003D4829" w:rsidRPr="003D4829" w:rsidRDefault="003D4829" w:rsidP="003D4829">
      <w:pPr>
        <w:rPr>
          <w:rStyle w:val="StyleUnderline"/>
        </w:rPr>
      </w:pPr>
      <w:r w:rsidRPr="003D4829">
        <w:rPr>
          <w:rStyle w:val="StyleUnderline"/>
        </w:rPr>
        <w:t xml:space="preserve">The structure of </w:t>
      </w:r>
      <w:r w:rsidRPr="003D4829">
        <w:rPr>
          <w:rStyle w:val="StyleUnderline"/>
          <w:highlight w:val="green"/>
        </w:rPr>
        <w:t xml:space="preserve">competitive </w:t>
      </w:r>
      <w:r w:rsidRPr="003D4829">
        <w:rPr>
          <w:rStyle w:val="StyleUnderline"/>
        </w:rPr>
        <w:t xml:space="preserve">interscholastic </w:t>
      </w:r>
      <w:r w:rsidRPr="003D4829">
        <w:rPr>
          <w:rStyle w:val="StyleUnderline"/>
          <w:highlight w:val="green"/>
        </w:rPr>
        <w:t xml:space="preserve">debate renders any message </w:t>
      </w:r>
      <w:r w:rsidRPr="003D4829">
        <w:rPr>
          <w:rStyle w:val="StyleUnderline"/>
        </w:rPr>
        <w:t xml:space="preserve">communicated in a debate round virtually </w:t>
      </w:r>
      <w:r w:rsidRPr="003D4829">
        <w:rPr>
          <w:rStyle w:val="StyleUnderline"/>
          <w:highlight w:val="green"/>
        </w:rPr>
        <w:t xml:space="preserve">incapable of </w:t>
      </w:r>
      <w:r w:rsidRPr="003D4829">
        <w:rPr>
          <w:rStyle w:val="StyleUnderline"/>
        </w:rPr>
        <w:t xml:space="preserve">creating any </w:t>
      </w:r>
      <w:r w:rsidRPr="003D4829">
        <w:rPr>
          <w:rStyle w:val="StyleUnderline"/>
          <w:highlight w:val="green"/>
        </w:rPr>
        <w:t>social change</w:t>
      </w:r>
      <w:r w:rsidRPr="003D4829">
        <w:rPr>
          <w:rStyle w:val="StyleUnderline"/>
        </w:rPr>
        <w:t xml:space="preserve">, either </w:t>
      </w:r>
      <w:r w:rsidRPr="003D4829">
        <w:rPr>
          <w:rStyle w:val="StyleUnderline"/>
          <w:highlight w:val="green"/>
        </w:rPr>
        <w:t xml:space="preserve">in the </w:t>
      </w:r>
      <w:r w:rsidRPr="003D4829">
        <w:rPr>
          <w:rStyle w:val="StyleUnderline"/>
        </w:rPr>
        <w:t xml:space="preserve">debate </w:t>
      </w:r>
      <w:r w:rsidRPr="003D4829">
        <w:rPr>
          <w:rStyle w:val="StyleUnderline"/>
          <w:highlight w:val="green"/>
        </w:rPr>
        <w:t xml:space="preserve">community or </w:t>
      </w:r>
      <w:r w:rsidRPr="003D4829">
        <w:rPr>
          <w:rStyle w:val="StyleUnderline"/>
        </w:rPr>
        <w:t xml:space="preserve">in general </w:t>
      </w:r>
      <w:r w:rsidRPr="003D4829">
        <w:rPr>
          <w:rStyle w:val="StyleUnderline"/>
          <w:highlight w:val="green"/>
        </w:rPr>
        <w:t>society</w:t>
      </w:r>
      <w:r w:rsidRPr="003D4829">
        <w:rPr>
          <w:sz w:val="10"/>
        </w:rPr>
        <w:t xml:space="preserve">. And </w:t>
      </w:r>
      <w:r w:rsidRPr="003D4829">
        <w:rPr>
          <w:rStyle w:val="StyleUnderline"/>
        </w:rPr>
        <w:t xml:space="preserve">to the extent that the fiction of social change through debate can be proven or disproven through empirical studies or surveys, </w:t>
      </w:r>
      <w:r w:rsidRPr="003D4829">
        <w:rPr>
          <w:rStyle w:val="StyleUnderline"/>
          <w:highlight w:val="green"/>
        </w:rPr>
        <w:t>academics</w:t>
      </w:r>
      <w:r w:rsidRPr="003D4829">
        <w:rPr>
          <w:rStyle w:val="StyleUnderline"/>
        </w:rPr>
        <w:t xml:space="preserve"> instead have </w:t>
      </w:r>
      <w:r w:rsidRPr="003D4829">
        <w:rPr>
          <w:rStyle w:val="StyleUnderline"/>
          <w:highlight w:val="green"/>
        </w:rPr>
        <w:t>analyz</w:t>
      </w:r>
      <w:r w:rsidRPr="003D4829">
        <w:rPr>
          <w:rStyle w:val="StyleUnderline"/>
        </w:rPr>
        <w:t xml:space="preserve">ed debate </w:t>
      </w:r>
      <w:r w:rsidRPr="003D4829">
        <w:rPr>
          <w:rStyle w:val="StyleUnderline"/>
          <w:highlight w:val="green"/>
        </w:rPr>
        <w:t xml:space="preserve">with </w:t>
      </w:r>
      <w:r w:rsidRPr="003D4829">
        <w:rPr>
          <w:rStyle w:val="StyleUnderline"/>
        </w:rPr>
        <w:t xml:space="preserve">nonapplicable rhetorical </w:t>
      </w:r>
      <w:r w:rsidRPr="003D4829">
        <w:rPr>
          <w:rStyle w:val="StyleUnderline"/>
          <w:highlight w:val="green"/>
        </w:rPr>
        <w:t xml:space="preserve">theory that fails to account for </w:t>
      </w:r>
      <w:r w:rsidRPr="003D4829">
        <w:rPr>
          <w:rStyle w:val="StyleUnderline"/>
        </w:rPr>
        <w:t xml:space="preserve">the unique aspects of </w:t>
      </w:r>
      <w:r w:rsidRPr="003D4829">
        <w:rPr>
          <w:rStyle w:val="StyleUnderline"/>
          <w:highlight w:val="green"/>
        </w:rPr>
        <w:t xml:space="preserve">competitive </w:t>
      </w:r>
      <w:r w:rsidRPr="003D4829">
        <w:rPr>
          <w:rStyle w:val="StyleUnderline"/>
        </w:rPr>
        <w:t xml:space="preserve">interscholastic </w:t>
      </w:r>
      <w:r w:rsidRPr="003D4829">
        <w:rPr>
          <w:rStyle w:val="StyleUnderline"/>
          <w:highlight w:val="green"/>
        </w:rPr>
        <w:t>debate</w:t>
      </w:r>
      <w:r w:rsidRPr="003D4829">
        <w:rPr>
          <w:rStyle w:val="StyleUnderline"/>
        </w:rPr>
        <w:t>.</w:t>
      </w:r>
      <w:r w:rsidRPr="003D4829">
        <w:rPr>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3D4829">
        <w:rPr>
          <w:rStyle w:val="StyleUnderline"/>
        </w:rPr>
        <w:t xml:space="preserve"> The position </w:t>
      </w:r>
      <w:r w:rsidRPr="003D4829">
        <w:rPr>
          <w:rStyle w:val="StyleUnderline"/>
          <w:highlight w:val="green"/>
        </w:rPr>
        <w:t xml:space="preserve">that competitive </w:t>
      </w:r>
      <w:r w:rsidRPr="003D4829">
        <w:rPr>
          <w:rStyle w:val="StyleUnderline"/>
        </w:rPr>
        <w:t xml:space="preserve">interscholastic </w:t>
      </w:r>
      <w:r w:rsidRPr="003D4829">
        <w:rPr>
          <w:rStyle w:val="StyleUnderline"/>
          <w:highlight w:val="green"/>
        </w:rPr>
        <w:t xml:space="preserve">debate can create </w:t>
      </w:r>
      <w:r w:rsidRPr="003D4829">
        <w:rPr>
          <w:rStyle w:val="StyleUnderline"/>
        </w:rPr>
        <w:t xml:space="preserve">social </w:t>
      </w:r>
      <w:r w:rsidRPr="003D4829">
        <w:rPr>
          <w:rStyle w:val="StyleUnderline"/>
          <w:highlight w:val="green"/>
        </w:rPr>
        <w:t xml:space="preserve">change is </w:t>
      </w:r>
      <w:r w:rsidRPr="003D4829">
        <w:rPr>
          <w:rStyle w:val="StyleUnderline"/>
        </w:rPr>
        <w:t xml:space="preserve">more properly characterize5d as </w:t>
      </w:r>
      <w:r w:rsidRPr="003D4829">
        <w:rPr>
          <w:rStyle w:val="StyleUnderline"/>
          <w:highlight w:val="green"/>
        </w:rPr>
        <w:t xml:space="preserve">a fiction </w:t>
      </w:r>
      <w:r w:rsidRPr="003D4829">
        <w:rPr>
          <w:rStyle w:val="StyleUnderline"/>
        </w:rPr>
        <w:t xml:space="preserve">than an argument. A fiction is an invented or fabricated idea purporting to be factual but is not provable by any human senses or rational thinking capability or is </w:t>
      </w:r>
      <w:r w:rsidRPr="003D4829">
        <w:rPr>
          <w:rStyle w:val="StyleUnderline"/>
          <w:highlight w:val="green"/>
        </w:rPr>
        <w:t>unproven by valid statistical studies</w:t>
      </w:r>
      <w:r w:rsidRPr="003D4829">
        <w:rPr>
          <w:rStyle w:val="StyleUnderline"/>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w:t>
      </w:r>
      <w:r w:rsidRPr="003D4829">
        <w:rPr>
          <w:rStyle w:val="StyleUnderline"/>
          <w:highlight w:val="green"/>
        </w:rPr>
        <w:t>competitive debate is premised upon the assumption that debate is argumentation</w:t>
      </w:r>
      <w:r w:rsidRPr="003D4829">
        <w:rPr>
          <w:rStyle w:val="StyleUnderline"/>
        </w:rPr>
        <w:t xml:space="preserve">. Because fictions are necessarily not true or cannot be proven true by any means of argumentation, </w:t>
      </w:r>
      <w:r w:rsidRPr="003D4829">
        <w:rPr>
          <w:rStyle w:val="StyleUnderline"/>
          <w:highlight w:val="green"/>
        </w:rPr>
        <w:t xml:space="preserve">the </w:t>
      </w:r>
      <w:r w:rsidRPr="003D4829">
        <w:rPr>
          <w:rStyle w:val="StyleUnderline"/>
        </w:rPr>
        <w:t xml:space="preserve">competitive interscholastic debate </w:t>
      </w:r>
      <w:r w:rsidRPr="003D4829">
        <w:rPr>
          <w:rStyle w:val="StyleUnderline"/>
          <w:highlight w:val="green"/>
        </w:rPr>
        <w:t xml:space="preserve">community should be incredibly critical </w:t>
      </w:r>
      <w:r w:rsidRPr="003D4829">
        <w:rPr>
          <w:rStyle w:val="StyleUnderline"/>
        </w:rPr>
        <w:t>of those fictions and adopt them only if they promote the activity and its purposes</w:t>
      </w:r>
    </w:p>
    <w:p w14:paraId="56E7840F" w14:textId="77777777" w:rsidR="003D4829" w:rsidRPr="003D4829" w:rsidRDefault="003D4829" w:rsidP="003D4829">
      <w:pPr>
        <w:rPr>
          <w:rStyle w:val="StyleUnderline"/>
        </w:rPr>
      </w:pPr>
    </w:p>
    <w:p w14:paraId="0AC22545" w14:textId="3A7F5A44" w:rsidR="003D4829" w:rsidRDefault="003D4829" w:rsidP="003D4829">
      <w:pPr>
        <w:pStyle w:val="Heading3"/>
        <w:rPr>
          <w:rFonts w:cs="Calibri"/>
        </w:rPr>
      </w:pPr>
      <w:r w:rsidRPr="003D4829">
        <w:rPr>
          <w:rFonts w:cs="Calibri"/>
        </w:rPr>
        <w:lastRenderedPageBreak/>
        <w:t>AT: Ontology</w:t>
      </w:r>
    </w:p>
    <w:p w14:paraId="42B6C05D" w14:textId="088BAC08" w:rsidR="00562276" w:rsidRDefault="00562276" w:rsidP="00562276">
      <w:r>
        <w:t xml:space="preserve">T/L – resolving antiblackness doesn’t make cap impossible – exploitation can still exist against nonblack people, 2 is that the k turns this bc the aff shuts down black resistence </w:t>
      </w:r>
    </w:p>
    <w:p w14:paraId="1960A962" w14:textId="29274BDA" w:rsidR="00562276" w:rsidRPr="00562276" w:rsidRDefault="00562276" w:rsidP="00562276">
      <w:r>
        <w:t>On o ntology over materialiams – evn if i</w:t>
      </w:r>
    </w:p>
    <w:p w14:paraId="551C782B" w14:textId="77777777" w:rsidR="003D4829" w:rsidRPr="003D4829" w:rsidRDefault="003D4829" w:rsidP="003D4829">
      <w:pPr>
        <w:pStyle w:val="Heading4"/>
        <w:rPr>
          <w:rFonts w:cs="Calibri"/>
        </w:rPr>
      </w:pPr>
      <w:r w:rsidRPr="003D4829">
        <w:rPr>
          <w:rFonts w:cs="Calibri"/>
        </w:rPr>
        <w:t xml:space="preserve">Anti-Blackness isn’t historically calcified, and their reading runs </w:t>
      </w:r>
      <w:r w:rsidRPr="003D4829">
        <w:rPr>
          <w:rFonts w:cs="Calibri"/>
          <w:u w:val="single"/>
        </w:rPr>
        <w:t>counter</w:t>
      </w:r>
      <w:r w:rsidRPr="003D4829">
        <w:rPr>
          <w:rFonts w:cs="Calibri"/>
        </w:rPr>
        <w:t xml:space="preserve"> to the Black radical tradition.</w:t>
      </w:r>
    </w:p>
    <w:p w14:paraId="403AFAFD" w14:textId="77777777" w:rsidR="003D4829" w:rsidRPr="003D4829" w:rsidRDefault="003D4829" w:rsidP="003D4829">
      <w:r w:rsidRPr="003D4829">
        <w:rPr>
          <w:rStyle w:val="Style13ptBold"/>
        </w:rPr>
        <w:t>Kelley, 17</w:t>
      </w:r>
      <w:r w:rsidRPr="003D4829">
        <w:t xml:space="preserve">—Gary B. Nash Professor of American History at UCLA (Robin D.G., “Robin D.G. Kelley &amp; Fred Moten In Conversation,” transcribed from </w:t>
      </w:r>
      <w:hyperlink r:id="rId15" w:history="1">
        <w:r w:rsidRPr="003D4829">
          <w:rPr>
            <w:rStyle w:val="Hyperlink"/>
          </w:rPr>
          <w:t>https://www.youtube.com/watch?v=fP-2F9MXjRE</w:t>
        </w:r>
      </w:hyperlink>
      <w:r w:rsidRPr="003D4829">
        <w:t>, 1:57:36-2:02:56, dml)</w:t>
      </w:r>
    </w:p>
    <w:p w14:paraId="31BB8EEF" w14:textId="77777777" w:rsidR="003D4829" w:rsidRPr="003D4829" w:rsidRDefault="003D4829" w:rsidP="003D4829">
      <w:pPr>
        <w:rPr>
          <w:sz w:val="16"/>
        </w:rPr>
      </w:pPr>
      <w:r w:rsidRPr="003D4829">
        <w:rPr>
          <w:sz w:val="16"/>
        </w:rPr>
        <w:t>KELLEY: Um, Fred—Fred will take most of these questions. So that's why I'm going to begin first because he's gonna, he's gonna—he's gonna end it because he, he, he has the answer to all these questions ‘</w:t>
      </w:r>
      <w:proofErr w:type="gramStart"/>
      <w:r w:rsidRPr="003D4829">
        <w:rPr>
          <w:sz w:val="16"/>
        </w:rPr>
        <w:t>cause</w:t>
      </w:r>
      <w:proofErr w:type="gramEnd"/>
      <w:r w:rsidRPr="003D4829">
        <w:rPr>
          <w:sz w:val="16"/>
        </w:rPr>
        <w:t xml:space="preserve"> I turn to him for these questions. On the specific, on the first question, I just want to make sure I understand it because I'm, you know, I don't always recognize, uh, it may be because I'm just old, but </w:t>
      </w:r>
      <w:r w:rsidRPr="003D4829">
        <w:rPr>
          <w:rStyle w:val="StyleUnderline"/>
        </w:rPr>
        <w:t>I don't always recognize</w:t>
      </w:r>
      <w:r w:rsidRPr="003D4829">
        <w:rPr>
          <w:sz w:val="16"/>
        </w:rPr>
        <w:t xml:space="preserve">, uh, </w:t>
      </w:r>
      <w:r w:rsidRPr="003D4829">
        <w:rPr>
          <w:rStyle w:val="StyleUnderline"/>
        </w:rPr>
        <w:t>that black politics</w:t>
      </w:r>
      <w:r w:rsidRPr="003D4829">
        <w:rPr>
          <w:sz w:val="16"/>
        </w:rPr>
        <w:t xml:space="preserve">, black [unclear—maybe “guys”] work politics </w:t>
      </w:r>
      <w:r w:rsidRPr="003D4829">
        <w:rPr>
          <w:rStyle w:val="StyleUnderline"/>
        </w:rPr>
        <w:t xml:space="preserve">have been </w:t>
      </w:r>
      <w:r w:rsidRPr="003D4829">
        <w:rPr>
          <w:rStyle w:val="Emphasis"/>
        </w:rPr>
        <w:t>structured</w:t>
      </w:r>
      <w:r w:rsidRPr="003D4829">
        <w:rPr>
          <w:rStyle w:val="StyleUnderline"/>
        </w:rPr>
        <w:t xml:space="preserve"> or </w:t>
      </w:r>
      <w:r w:rsidRPr="003D4829">
        <w:rPr>
          <w:rStyle w:val="Emphasis"/>
        </w:rPr>
        <w:t>defined</w:t>
      </w:r>
      <w:r w:rsidRPr="003D4829">
        <w:rPr>
          <w:rStyle w:val="StyleUnderline"/>
        </w:rPr>
        <w:t xml:space="preserve"> by white supremacy</w:t>
      </w:r>
      <w:r w:rsidRPr="003D4829">
        <w:rPr>
          <w:sz w:val="16"/>
        </w:rPr>
        <w:t xml:space="preserve">. I mean, white supremacy is there. And I guess maybe because I'm such a student of Cedric Robinson, you know, </w:t>
      </w:r>
      <w:r w:rsidRPr="003D4829">
        <w:rPr>
          <w:rStyle w:val="Emphasis"/>
          <w:highlight w:val="green"/>
        </w:rPr>
        <w:t>not everything is</w:t>
      </w:r>
      <w:r w:rsidRPr="003D4829">
        <w:rPr>
          <w:rStyle w:val="Emphasis"/>
        </w:rPr>
        <w:t xml:space="preserve"> about</w:t>
      </w:r>
      <w:r w:rsidRPr="003D4829">
        <w:rPr>
          <w:rStyle w:val="StyleUnderline"/>
        </w:rPr>
        <w:t xml:space="preserve">, or </w:t>
      </w:r>
      <w:r w:rsidRPr="003D4829">
        <w:rPr>
          <w:rStyle w:val="Emphasis"/>
          <w:highlight w:val="green"/>
        </w:rPr>
        <w:t>in response to</w:t>
      </w:r>
      <w:r w:rsidRPr="003D4829">
        <w:rPr>
          <w:rStyle w:val="StyleUnderline"/>
        </w:rPr>
        <w:t xml:space="preserve">, </w:t>
      </w:r>
      <w:r w:rsidRPr="003D4829">
        <w:rPr>
          <w:rStyle w:val="StyleUnderline"/>
          <w:highlight w:val="green"/>
        </w:rPr>
        <w:t>white supremacy</w:t>
      </w:r>
      <w:r w:rsidRPr="003D4829">
        <w:rPr>
          <w:sz w:val="16"/>
        </w:rPr>
        <w:t xml:space="preserve">. And in fact, one of the critiques coming out of doing Southern history was this idea that race relations framework, that race relations defines, uh, </w:t>
      </w:r>
      <w:proofErr w:type="gramStart"/>
      <w:r w:rsidRPr="003D4829">
        <w:rPr>
          <w:sz w:val="16"/>
        </w:rPr>
        <w:t>African-American</w:t>
      </w:r>
      <w:proofErr w:type="gramEnd"/>
      <w:r w:rsidRPr="003D4829">
        <w:rPr>
          <w:sz w:val="16"/>
        </w:rPr>
        <w:t xml:space="preserve"> history or Black history. And </w:t>
      </w:r>
      <w:r w:rsidRPr="003D4829">
        <w:rPr>
          <w:rStyle w:val="StyleUnderline"/>
        </w:rPr>
        <w:t xml:space="preserve">it's </w:t>
      </w:r>
      <w:r w:rsidRPr="003D4829">
        <w:rPr>
          <w:rStyle w:val="Emphasis"/>
        </w:rPr>
        <w:t>simply not true</w:t>
      </w:r>
      <w:r w:rsidRPr="003D4829">
        <w:rPr>
          <w:rStyle w:val="StyleUnderline"/>
        </w:rPr>
        <w:t xml:space="preserve"> because much of what people do in terms of</w:t>
      </w:r>
      <w:r w:rsidRPr="003D4829">
        <w:rPr>
          <w:sz w:val="16"/>
        </w:rPr>
        <w:t xml:space="preserve">, of </w:t>
      </w:r>
      <w:r w:rsidRPr="003D4829">
        <w:rPr>
          <w:rStyle w:val="Emphasis"/>
          <w:highlight w:val="green"/>
        </w:rPr>
        <w:t>social formation</w:t>
      </w:r>
      <w:r w:rsidRPr="003D4829">
        <w:rPr>
          <w:rStyle w:val="StyleUnderline"/>
        </w:rPr>
        <w:t xml:space="preserve">, </w:t>
      </w:r>
      <w:r w:rsidRPr="003D4829">
        <w:rPr>
          <w:rStyle w:val="Emphasis"/>
        </w:rPr>
        <w:t>community building</w:t>
      </w:r>
      <w:r w:rsidRPr="003D4829">
        <w:rPr>
          <w:sz w:val="16"/>
        </w:rPr>
        <w:t xml:space="preserve">, um, is, is, is what Raymond Williams might call alternative cultures. In other words, it </w:t>
      </w:r>
      <w:r w:rsidRPr="003D4829">
        <w:rPr>
          <w:rStyle w:val="StyleUnderline"/>
          <w:highlight w:val="green"/>
        </w:rPr>
        <w:t xml:space="preserve">may be </w:t>
      </w:r>
      <w:r w:rsidRPr="003D4829">
        <w:rPr>
          <w:rStyle w:val="Emphasis"/>
          <w:highlight w:val="green"/>
        </w:rPr>
        <w:t>structured in dominance</w:t>
      </w:r>
      <w:r w:rsidRPr="003D4829">
        <w:rPr>
          <w:rStyle w:val="StyleUnderline"/>
        </w:rPr>
        <w:t xml:space="preserve"> in some ways, </w:t>
      </w:r>
      <w:r w:rsidRPr="003D4829">
        <w:rPr>
          <w:rStyle w:val="StyleUnderline"/>
          <w:highlight w:val="green"/>
        </w:rPr>
        <w:t xml:space="preserve">but </w:t>
      </w:r>
      <w:r w:rsidRPr="003D4829">
        <w:rPr>
          <w:rStyle w:val="Emphasis"/>
          <w:highlight w:val="green"/>
        </w:rPr>
        <w:t>not defined by it</w:t>
      </w:r>
      <w:r w:rsidRPr="003D4829">
        <w:rPr>
          <w:sz w:val="16"/>
        </w:rPr>
        <w:t xml:space="preserve">. And </w:t>
      </w:r>
      <w:r w:rsidRPr="003D4829">
        <w:rPr>
          <w:rStyle w:val="StyleUnderline"/>
        </w:rPr>
        <w:t>Cedric</w:t>
      </w:r>
      <w:r w:rsidRPr="003D4829">
        <w:rPr>
          <w:sz w:val="16"/>
        </w:rPr>
        <w:t xml:space="preserve">'s Black Marxism, you know, really made this point. He </w:t>
      </w:r>
      <w:r w:rsidRPr="003D4829">
        <w:rPr>
          <w:rStyle w:val="StyleUnderline"/>
        </w:rPr>
        <w:t xml:space="preserve">talks about the </w:t>
      </w:r>
      <w:r w:rsidRPr="003D4829">
        <w:rPr>
          <w:rStyle w:val="Emphasis"/>
        </w:rPr>
        <w:t>ontological totality</w:t>
      </w:r>
      <w:r w:rsidRPr="003D4829">
        <w:rPr>
          <w:sz w:val="16"/>
        </w:rPr>
        <w:t xml:space="preserve">, you know, the, this sense of being and making ourselves whole, in that we come out of an experience, again, structured by white supremacy, structured by violence, </w:t>
      </w:r>
      <w:r w:rsidRPr="003D4829">
        <w:rPr>
          <w:rStyle w:val="Emphasis"/>
        </w:rPr>
        <w:t>structured by enslavement</w:t>
      </w:r>
      <w:r w:rsidRPr="003D4829">
        <w:rPr>
          <w:rStyle w:val="StyleUnderline"/>
        </w:rPr>
        <w:t xml:space="preserve"> and </w:t>
      </w:r>
      <w:r w:rsidRPr="003D4829">
        <w:rPr>
          <w:rStyle w:val="Emphasis"/>
        </w:rPr>
        <w:t>dispossession</w:t>
      </w:r>
      <w:r w:rsidRPr="003D4829">
        <w:rPr>
          <w:sz w:val="16"/>
        </w:rPr>
        <w:t xml:space="preserve">, but, </w:t>
      </w:r>
      <w:r w:rsidRPr="003D4829">
        <w:rPr>
          <w:rStyle w:val="StyleUnderline"/>
        </w:rPr>
        <w:t xml:space="preserve">but one in which </w:t>
      </w:r>
      <w:r w:rsidRPr="003D4829">
        <w:rPr>
          <w:rStyle w:val="Emphasis"/>
        </w:rPr>
        <w:t>western hegemony didn't work</w:t>
      </w:r>
      <w:r w:rsidRPr="003D4829">
        <w:rPr>
          <w:sz w:val="16"/>
        </w:rPr>
        <w:t xml:space="preserve">, you know, that modes of thinking wasn't defined by Enlightenment modes of thinking. In other words, that, that </w:t>
      </w:r>
      <w:r w:rsidRPr="003D4829">
        <w:rPr>
          <w:rStyle w:val="StyleUnderline"/>
          <w:highlight w:val="green"/>
        </w:rPr>
        <w:t>part of</w:t>
      </w:r>
      <w:r w:rsidRPr="003D4829">
        <w:rPr>
          <w:rStyle w:val="StyleUnderline"/>
        </w:rPr>
        <w:t xml:space="preserve"> the </w:t>
      </w:r>
      <w:r w:rsidRPr="003D4829">
        <w:rPr>
          <w:rStyle w:val="StyleUnderline"/>
          <w:highlight w:val="green"/>
        </w:rPr>
        <w:t>Black radical tradition is</w:t>
      </w:r>
      <w:r w:rsidRPr="003D4829">
        <w:rPr>
          <w:rStyle w:val="StyleUnderline"/>
        </w:rPr>
        <w:t xml:space="preserve"> a </w:t>
      </w:r>
      <w:r w:rsidRPr="003D4829">
        <w:rPr>
          <w:rStyle w:val="Emphasis"/>
          <w:highlight w:val="green"/>
        </w:rPr>
        <w:t>refusal to be property</w:t>
      </w:r>
      <w:r w:rsidRPr="003D4829">
        <w:rPr>
          <w:rStyle w:val="StyleUnderline"/>
          <w:highlight w:val="green"/>
        </w:rPr>
        <w:t xml:space="preserve">, to </w:t>
      </w:r>
      <w:r w:rsidRPr="003D4829">
        <w:rPr>
          <w:rStyle w:val="Emphasis"/>
          <w:sz w:val="30"/>
          <w:szCs w:val="30"/>
          <w:highlight w:val="green"/>
        </w:rPr>
        <w:t>even admit</w:t>
      </w:r>
      <w:r w:rsidRPr="003D4829">
        <w:rPr>
          <w:rStyle w:val="Emphasis"/>
          <w:sz w:val="30"/>
          <w:szCs w:val="30"/>
        </w:rPr>
        <w:t xml:space="preserve"> that </w:t>
      </w:r>
      <w:r w:rsidRPr="003D4829">
        <w:rPr>
          <w:rStyle w:val="Emphasis"/>
          <w:sz w:val="30"/>
          <w:szCs w:val="30"/>
          <w:highlight w:val="green"/>
        </w:rPr>
        <w:t>human beings could be property</w:t>
      </w:r>
      <w:r w:rsidRPr="003D4829">
        <w:rPr>
          <w:sz w:val="16"/>
        </w:rPr>
        <w:t xml:space="preserve">. You know, so </w:t>
      </w:r>
      <w:r w:rsidRPr="003D4829">
        <w:rPr>
          <w:rStyle w:val="StyleUnderline"/>
        </w:rPr>
        <w:t xml:space="preserve">we sometimes </w:t>
      </w:r>
      <w:r w:rsidRPr="003D4829">
        <w:rPr>
          <w:rStyle w:val="StyleUnderline"/>
          <w:highlight w:val="green"/>
        </w:rPr>
        <w:t>give white supremacy</w:t>
      </w:r>
      <w:r w:rsidRPr="003D4829">
        <w:rPr>
          <w:rStyle w:val="StyleUnderline"/>
        </w:rPr>
        <w:t xml:space="preserve"> </w:t>
      </w:r>
      <w:r w:rsidRPr="003D4829">
        <w:rPr>
          <w:rStyle w:val="Emphasis"/>
        </w:rPr>
        <w:t xml:space="preserve">way </w:t>
      </w:r>
      <w:r w:rsidRPr="003D4829">
        <w:rPr>
          <w:rStyle w:val="Emphasis"/>
          <w:highlight w:val="green"/>
        </w:rPr>
        <w:t>too much credit</w:t>
      </w:r>
      <w:r w:rsidRPr="003D4829">
        <w:rPr>
          <w:sz w:val="16"/>
        </w:rPr>
        <w:t xml:space="preserve">, and maybe I misunderstood the question. And </w:t>
      </w:r>
      <w:proofErr w:type="gramStart"/>
      <w:r w:rsidRPr="003D4829">
        <w:rPr>
          <w:sz w:val="16"/>
        </w:rPr>
        <w:t>so</w:t>
      </w:r>
      <w:proofErr w:type="gramEnd"/>
      <w:r w:rsidRPr="003D4829">
        <w:rPr>
          <w:sz w:val="16"/>
        </w:rPr>
        <w:t xml:space="preserve"> I think that there's lots of things that happen outside of joy and survival, and survival is important, but survival is not the end all, you know. </w:t>
      </w:r>
      <w:proofErr w:type="gramStart"/>
      <w:r w:rsidRPr="003D4829">
        <w:rPr>
          <w:sz w:val="16"/>
        </w:rPr>
        <w:t>So</w:t>
      </w:r>
      <w:proofErr w:type="gramEnd"/>
      <w:r w:rsidRPr="003D4829">
        <w:rPr>
          <w:sz w:val="16"/>
        </w:rPr>
        <w:t xml:space="preserve"> I think, and I'll give you one very, very specific example, and now I'm not gonna say anything else after this. </w:t>
      </w:r>
      <w:r w:rsidRPr="003D4829">
        <w:rPr>
          <w:rStyle w:val="StyleUnderline"/>
        </w:rPr>
        <w:t xml:space="preserve">The way we have tended to more recently treat </w:t>
      </w:r>
      <w:r w:rsidRPr="003D4829">
        <w:rPr>
          <w:rStyle w:val="Emphasis"/>
          <w:highlight w:val="green"/>
        </w:rPr>
        <w:t>slavery</w:t>
      </w:r>
      <w:r w:rsidRPr="003D4829">
        <w:rPr>
          <w:rStyle w:val="StyleUnderline"/>
          <w:highlight w:val="green"/>
        </w:rPr>
        <w:t xml:space="preserve">, </w:t>
      </w:r>
      <w:r w:rsidRPr="003D4829">
        <w:rPr>
          <w:rStyle w:val="Emphasis"/>
          <w:highlight w:val="green"/>
        </w:rPr>
        <w:t>Jim Crow</w:t>
      </w:r>
      <w:r w:rsidRPr="003D4829">
        <w:rPr>
          <w:rStyle w:val="StyleUnderline"/>
          <w:highlight w:val="green"/>
        </w:rPr>
        <w:t xml:space="preserve"> and </w:t>
      </w:r>
      <w:r w:rsidRPr="003D4829">
        <w:rPr>
          <w:rStyle w:val="Emphasis"/>
          <w:highlight w:val="green"/>
        </w:rPr>
        <w:t>mass incarceration</w:t>
      </w:r>
      <w:r w:rsidRPr="003D4829">
        <w:rPr>
          <w:sz w:val="16"/>
        </w:rPr>
        <w:t xml:space="preserve"> as a piece, </w:t>
      </w:r>
      <w:r w:rsidRPr="003D4829">
        <w:rPr>
          <w:rStyle w:val="StyleUnderline"/>
        </w:rPr>
        <w:t xml:space="preserve">as the </w:t>
      </w:r>
      <w:r w:rsidRPr="003D4829">
        <w:rPr>
          <w:rStyle w:val="Emphasis"/>
        </w:rPr>
        <w:t>reinstantiation of the same thing</w:t>
      </w:r>
      <w:r w:rsidRPr="003D4829">
        <w:rPr>
          <w:rStyle w:val="StyleUnderline"/>
        </w:rPr>
        <w:t xml:space="preserve">, the </w:t>
      </w:r>
      <w:r w:rsidRPr="003D4829">
        <w:rPr>
          <w:rStyle w:val="Emphasis"/>
        </w:rPr>
        <w:t>continuation</w:t>
      </w:r>
      <w:r w:rsidRPr="003D4829">
        <w:rPr>
          <w:rStyle w:val="StyleUnderline"/>
        </w:rPr>
        <w:t xml:space="preserve">, that </w:t>
      </w:r>
      <w:r w:rsidRPr="003D4829">
        <w:rPr>
          <w:rStyle w:val="Emphasis"/>
        </w:rPr>
        <w:t>denies the fact</w:t>
      </w:r>
      <w:r w:rsidRPr="003D4829">
        <w:rPr>
          <w:rStyle w:val="StyleUnderline"/>
        </w:rPr>
        <w:t xml:space="preserve"> that these systems </w:t>
      </w:r>
      <w:r w:rsidRPr="003D4829">
        <w:rPr>
          <w:rStyle w:val="StyleUnderline"/>
          <w:highlight w:val="green"/>
        </w:rPr>
        <w:t>are</w:t>
      </w:r>
      <w:r w:rsidRPr="003D4829">
        <w:rPr>
          <w:rStyle w:val="StyleUnderline"/>
        </w:rPr>
        <w:t xml:space="preserve"> </w:t>
      </w:r>
      <w:r w:rsidRPr="003D4829">
        <w:rPr>
          <w:rStyle w:val="Emphasis"/>
        </w:rPr>
        <w:t xml:space="preserve">actually </w:t>
      </w:r>
      <w:r w:rsidRPr="003D4829">
        <w:rPr>
          <w:rStyle w:val="Emphasis"/>
          <w:highlight w:val="green"/>
        </w:rPr>
        <w:t>distinct</w:t>
      </w:r>
      <w:r w:rsidRPr="003D4829">
        <w:rPr>
          <w:rStyle w:val="StyleUnderline"/>
        </w:rPr>
        <w:t xml:space="preserve">, that they are </w:t>
      </w:r>
      <w:r w:rsidRPr="003D4829">
        <w:rPr>
          <w:rStyle w:val="Emphasis"/>
          <w:highlight w:val="green"/>
        </w:rPr>
        <w:t>historically specific</w:t>
      </w:r>
      <w:r w:rsidRPr="003D4829">
        <w:rPr>
          <w:rStyle w:val="StyleUnderline"/>
          <w:highlight w:val="green"/>
        </w:rPr>
        <w:t>, and</w:t>
      </w:r>
      <w:r w:rsidRPr="003D4829">
        <w:rPr>
          <w:rStyle w:val="StyleUnderline"/>
        </w:rPr>
        <w:t xml:space="preserve"> in fact they’re </w:t>
      </w:r>
      <w:r w:rsidRPr="003D4829">
        <w:rPr>
          <w:rStyle w:val="Emphasis"/>
          <w:highlight w:val="green"/>
        </w:rPr>
        <w:t>responses</w:t>
      </w:r>
      <w:r w:rsidRPr="003D4829">
        <w:rPr>
          <w:sz w:val="16"/>
        </w:rPr>
        <w:t xml:space="preserve"> to, in many ways, </w:t>
      </w:r>
      <w:r w:rsidRPr="003D4829">
        <w:rPr>
          <w:rStyle w:val="StyleUnderline"/>
          <w:highlight w:val="green"/>
        </w:rPr>
        <w:t xml:space="preserve">to the </w:t>
      </w:r>
      <w:r w:rsidRPr="003D4829">
        <w:rPr>
          <w:rStyle w:val="Emphasis"/>
          <w:highlight w:val="green"/>
        </w:rPr>
        <w:t>weakness</w:t>
      </w:r>
      <w:r w:rsidRPr="003D4829">
        <w:rPr>
          <w:rStyle w:val="StyleUnderline"/>
          <w:highlight w:val="green"/>
        </w:rPr>
        <w:t xml:space="preserve"> of</w:t>
      </w:r>
      <w:r w:rsidRPr="003D4829">
        <w:rPr>
          <w:rStyle w:val="StyleUnderline"/>
        </w:rPr>
        <w:t xml:space="preserve"> this as </w:t>
      </w:r>
      <w:r w:rsidRPr="003D4829">
        <w:rPr>
          <w:rStyle w:val="StyleUnderline"/>
          <w:highlight w:val="green"/>
        </w:rPr>
        <w:t>a racial regime</w:t>
      </w:r>
      <w:r w:rsidRPr="003D4829">
        <w:rPr>
          <w:sz w:val="16"/>
        </w:rPr>
        <w:t xml:space="preserve">. </w:t>
      </w:r>
      <w:proofErr w:type="gramStart"/>
      <w:r w:rsidRPr="003D4829">
        <w:rPr>
          <w:sz w:val="16"/>
        </w:rPr>
        <w:t>So</w:t>
      </w:r>
      <w:proofErr w:type="gramEnd"/>
      <w:r w:rsidRPr="003D4829">
        <w:rPr>
          <w:sz w:val="16"/>
        </w:rPr>
        <w:t xml:space="preserve"> if you think of like the whole idea of the new Jim Crow to me is very, very problematic. Um, although that book by Michelle Alexander is very, very powerful and very useful in terms of educating people about prisons. </w:t>
      </w:r>
      <w:r w:rsidRPr="003D4829">
        <w:rPr>
          <w:rStyle w:val="StyleUnderline"/>
        </w:rPr>
        <w:t xml:space="preserve">Jim Crow was </w:t>
      </w:r>
      <w:r w:rsidRPr="003D4829">
        <w:rPr>
          <w:rStyle w:val="Emphasis"/>
        </w:rPr>
        <w:t>not the continuation of slavery</w:t>
      </w:r>
      <w:r w:rsidRPr="003D4829">
        <w:rPr>
          <w:sz w:val="16"/>
        </w:rPr>
        <w:t xml:space="preserve">. It was not. </w:t>
      </w:r>
      <w:r w:rsidRPr="003D4829">
        <w:rPr>
          <w:rStyle w:val="StyleUnderline"/>
          <w:highlight w:val="green"/>
        </w:rPr>
        <w:t xml:space="preserve">Jim Crow was a </w:t>
      </w:r>
      <w:r w:rsidRPr="003D4829">
        <w:rPr>
          <w:rStyle w:val="Emphasis"/>
          <w:highlight w:val="green"/>
        </w:rPr>
        <w:t xml:space="preserve">response to </w:t>
      </w:r>
      <w:r w:rsidRPr="003D4829">
        <w:rPr>
          <w:rStyle w:val="Emphasis"/>
        </w:rPr>
        <w:t xml:space="preserve">the </w:t>
      </w:r>
      <w:r w:rsidRPr="003D4829">
        <w:rPr>
          <w:rStyle w:val="Emphasis"/>
          <w:highlight w:val="green"/>
        </w:rPr>
        <w:t>Black Democratic</w:t>
      </w:r>
      <w:r w:rsidRPr="003D4829">
        <w:rPr>
          <w:sz w:val="16"/>
        </w:rPr>
        <w:t xml:space="preserve">, uh, </w:t>
      </w:r>
      <w:r w:rsidRPr="003D4829">
        <w:rPr>
          <w:rStyle w:val="Emphasis"/>
          <w:highlight w:val="green"/>
        </w:rPr>
        <w:t>upsurge</w:t>
      </w:r>
      <w:r w:rsidRPr="003D4829">
        <w:rPr>
          <w:rStyle w:val="StyleUnderline"/>
          <w:highlight w:val="green"/>
        </w:rPr>
        <w:t xml:space="preserve"> </w:t>
      </w:r>
      <w:r w:rsidRPr="003D4829">
        <w:rPr>
          <w:rStyle w:val="StyleUnderline"/>
        </w:rPr>
        <w:t>after slavery</w:t>
      </w:r>
      <w:r w:rsidRPr="003D4829">
        <w:rPr>
          <w:sz w:val="16"/>
        </w:rPr>
        <w:t xml:space="preserve">. It was a revolution of Reconstruction. </w:t>
      </w:r>
      <w:r w:rsidRPr="003D4829">
        <w:rPr>
          <w:rStyle w:val="StyleUnderline"/>
        </w:rPr>
        <w:t>It was a way to try to suppress that</w:t>
      </w:r>
      <w:r w:rsidRPr="003D4829">
        <w:rPr>
          <w:sz w:val="16"/>
        </w:rPr>
        <w:t xml:space="preserve">. The fact that, that, you know, there was this incredible response. </w:t>
      </w:r>
      <w:r w:rsidRPr="003D4829">
        <w:rPr>
          <w:rStyle w:val="StyleUnderline"/>
        </w:rPr>
        <w:t>That's why</w:t>
      </w:r>
      <w:r w:rsidRPr="003D4829">
        <w:rPr>
          <w:sz w:val="16"/>
        </w:rPr>
        <w:t xml:space="preserve"> there's a, </w:t>
      </w:r>
      <w:r w:rsidRPr="003D4829">
        <w:rPr>
          <w:rStyle w:val="StyleUnderline"/>
          <w:highlight w:val="green"/>
        </w:rPr>
        <w:t xml:space="preserve">there's a </w:t>
      </w:r>
      <w:r w:rsidRPr="003D4829">
        <w:rPr>
          <w:rStyle w:val="Emphasis"/>
          <w:highlight w:val="green"/>
        </w:rPr>
        <w:t>huge gap</w:t>
      </w:r>
      <w:r w:rsidRPr="003D4829">
        <w:rPr>
          <w:rStyle w:val="StyleUnderline"/>
          <w:highlight w:val="green"/>
        </w:rPr>
        <w:t xml:space="preserve"> between</w:t>
      </w:r>
      <w:r w:rsidRPr="003D4829">
        <w:rPr>
          <w:rStyle w:val="StyleUnderline"/>
        </w:rPr>
        <w:t xml:space="preserve"> 1877 at </w:t>
      </w:r>
      <w:r w:rsidRPr="003D4829">
        <w:rPr>
          <w:rStyle w:val="StyleUnderline"/>
          <w:highlight w:val="green"/>
        </w:rPr>
        <w:t>the</w:t>
      </w:r>
      <w:r w:rsidRPr="003D4829">
        <w:rPr>
          <w:rStyle w:val="StyleUnderline"/>
        </w:rPr>
        <w:t xml:space="preserve"> official </w:t>
      </w:r>
      <w:r w:rsidRPr="003D4829">
        <w:rPr>
          <w:rStyle w:val="StyleUnderline"/>
          <w:highlight w:val="green"/>
        </w:rPr>
        <w:t>end of Reconstruction and</w:t>
      </w:r>
      <w:r w:rsidRPr="003D4829">
        <w:rPr>
          <w:rStyle w:val="StyleUnderline"/>
        </w:rPr>
        <w:t xml:space="preserve"> the </w:t>
      </w:r>
      <w:r w:rsidRPr="003D4829">
        <w:rPr>
          <w:rStyle w:val="StyleUnderline"/>
          <w:highlight w:val="green"/>
        </w:rPr>
        <w:t>rise of Jim Crow</w:t>
      </w:r>
      <w:r w:rsidRPr="003D4829">
        <w:rPr>
          <w:sz w:val="16"/>
        </w:rPr>
        <w:t xml:space="preserve">, which is </w:t>
      </w:r>
      <w:r w:rsidRPr="003D4829">
        <w:rPr>
          <w:rStyle w:val="StyleUnderline"/>
        </w:rPr>
        <w:t>the 1890s, disfranchisement, lynching</w:t>
      </w:r>
      <w:r w:rsidRPr="003D4829">
        <w:rPr>
          <w:sz w:val="16"/>
        </w:rPr>
        <w:t xml:space="preserve">. That's because </w:t>
      </w:r>
      <w:r w:rsidRPr="003D4829">
        <w:rPr>
          <w:rStyle w:val="StyleUnderline"/>
        </w:rPr>
        <w:t xml:space="preserve">you've had </w:t>
      </w:r>
      <w:r w:rsidRPr="003D4829">
        <w:rPr>
          <w:rStyle w:val="Emphasis"/>
        </w:rPr>
        <w:t>13</w:t>
      </w:r>
      <w:r w:rsidRPr="003D4829">
        <w:rPr>
          <w:rStyle w:val="StyleUnderline"/>
        </w:rPr>
        <w:t xml:space="preserve">, </w:t>
      </w:r>
      <w:r w:rsidRPr="003D4829">
        <w:rPr>
          <w:rStyle w:val="Emphasis"/>
        </w:rPr>
        <w:t>14</w:t>
      </w:r>
      <w:r w:rsidRPr="003D4829">
        <w:rPr>
          <w:rStyle w:val="StyleUnderline"/>
        </w:rPr>
        <w:t xml:space="preserve">, </w:t>
      </w:r>
      <w:r w:rsidRPr="003D4829">
        <w:rPr>
          <w:rStyle w:val="Emphasis"/>
        </w:rPr>
        <w:t>15</w:t>
      </w:r>
      <w:r w:rsidRPr="003D4829">
        <w:rPr>
          <w:rStyle w:val="StyleUnderline"/>
        </w:rPr>
        <w:t xml:space="preserve">, </w:t>
      </w:r>
      <w:r w:rsidRPr="003D4829">
        <w:rPr>
          <w:rStyle w:val="Emphasis"/>
        </w:rPr>
        <w:t>20</w:t>
      </w:r>
      <w:r w:rsidRPr="003D4829">
        <w:rPr>
          <w:rStyle w:val="StyleUnderline"/>
        </w:rPr>
        <w:t xml:space="preserve">, </w:t>
      </w:r>
      <w:r w:rsidRPr="003D4829">
        <w:rPr>
          <w:rStyle w:val="Emphasis"/>
          <w:highlight w:val="green"/>
        </w:rPr>
        <w:t>25 years</w:t>
      </w:r>
      <w:r w:rsidRPr="003D4829">
        <w:rPr>
          <w:rStyle w:val="StyleUnderline"/>
          <w:highlight w:val="green"/>
        </w:rPr>
        <w:t xml:space="preserve"> of</w:t>
      </w:r>
      <w:r w:rsidRPr="003D4829">
        <w:rPr>
          <w:rStyle w:val="StyleUnderline"/>
        </w:rPr>
        <w:t xml:space="preserve"> a </w:t>
      </w:r>
      <w:r w:rsidRPr="003D4829">
        <w:rPr>
          <w:rStyle w:val="Emphasis"/>
          <w:highlight w:val="green"/>
        </w:rPr>
        <w:lastRenderedPageBreak/>
        <w:t xml:space="preserve">democratic </w:t>
      </w:r>
      <w:r w:rsidRPr="003D4829">
        <w:rPr>
          <w:rStyle w:val="Emphasis"/>
        </w:rPr>
        <w:t>possibility</w:t>
      </w:r>
      <w:r w:rsidRPr="003D4829">
        <w:rPr>
          <w:rStyle w:val="StyleUnderline"/>
        </w:rPr>
        <w:t xml:space="preserve"> and </w:t>
      </w:r>
      <w:r w:rsidRPr="003D4829">
        <w:rPr>
          <w:rStyle w:val="Emphasis"/>
          <w:highlight w:val="green"/>
        </w:rPr>
        <w:t>struggle</w:t>
      </w:r>
      <w:r w:rsidRPr="003D4829">
        <w:rPr>
          <w:rStyle w:val="StyleUnderline"/>
        </w:rPr>
        <w:t xml:space="preserve">. The </w:t>
      </w:r>
      <w:r w:rsidRPr="003D4829">
        <w:rPr>
          <w:rStyle w:val="Emphasis"/>
          <w:highlight w:val="green"/>
        </w:rPr>
        <w:t>same</w:t>
      </w:r>
      <w:r w:rsidRPr="003D4829">
        <w:rPr>
          <w:rStyle w:val="Emphasis"/>
        </w:rPr>
        <w:t xml:space="preserve"> thing </w:t>
      </w:r>
      <w:r w:rsidRPr="003D4829">
        <w:rPr>
          <w:rStyle w:val="Emphasis"/>
          <w:highlight w:val="green"/>
        </w:rPr>
        <w:t>with mass incarceration</w:t>
      </w:r>
      <w:r w:rsidRPr="003D4829">
        <w:rPr>
          <w:rStyle w:val="StyleUnderline"/>
        </w:rPr>
        <w:t>—yes, we've had incarceration, but</w:t>
      </w:r>
      <w:r w:rsidRPr="003D4829">
        <w:rPr>
          <w:sz w:val="16"/>
        </w:rPr>
        <w:t xml:space="preserve"> it's, but that, that, that, </w:t>
      </w:r>
      <w:r w:rsidRPr="003D4829">
        <w:rPr>
          <w:rStyle w:val="StyleUnderline"/>
        </w:rPr>
        <w:t xml:space="preserve">that </w:t>
      </w:r>
      <w:r w:rsidRPr="003D4829">
        <w:rPr>
          <w:rStyle w:val="Emphasis"/>
          <w:highlight w:val="green"/>
        </w:rPr>
        <w:t>upward swing</w:t>
      </w:r>
      <w:r w:rsidRPr="003D4829">
        <w:rPr>
          <w:rStyle w:val="StyleUnderline"/>
        </w:rPr>
        <w:t xml:space="preserve"> has a lot to do </w:t>
      </w:r>
      <w:r w:rsidRPr="003D4829">
        <w:rPr>
          <w:rStyle w:val="StyleUnderline"/>
          <w:highlight w:val="green"/>
        </w:rPr>
        <w:t>with</w:t>
      </w:r>
      <w:r w:rsidRPr="003D4829">
        <w:rPr>
          <w:rStyle w:val="StyleUnderline"/>
        </w:rPr>
        <w:t xml:space="preserve">, again, </w:t>
      </w:r>
      <w:r w:rsidRPr="003D4829">
        <w:rPr>
          <w:rStyle w:val="Emphasis"/>
          <w:highlight w:val="green"/>
        </w:rPr>
        <w:t>responses</w:t>
      </w:r>
      <w:r w:rsidRPr="003D4829">
        <w:rPr>
          <w:rStyle w:val="StyleUnderline"/>
          <w:highlight w:val="green"/>
        </w:rPr>
        <w:t xml:space="preserve"> to</w:t>
      </w:r>
      <w:r w:rsidRPr="003D4829">
        <w:rPr>
          <w:rStyle w:val="StyleUnderline"/>
        </w:rPr>
        <w:t xml:space="preserve"> the struggles in </w:t>
      </w:r>
      <w:r w:rsidRPr="003D4829">
        <w:rPr>
          <w:rStyle w:val="StyleUnderline"/>
          <w:highlight w:val="green"/>
        </w:rPr>
        <w:t>the</w:t>
      </w:r>
      <w:r w:rsidRPr="003D4829">
        <w:rPr>
          <w:rStyle w:val="StyleUnderline"/>
        </w:rPr>
        <w:t xml:space="preserve"> 19</w:t>
      </w:r>
      <w:r w:rsidRPr="003D4829">
        <w:rPr>
          <w:rStyle w:val="StyleUnderline"/>
          <w:highlight w:val="green"/>
        </w:rPr>
        <w:t>60s</w:t>
      </w:r>
      <w:r w:rsidRPr="003D4829">
        <w:rPr>
          <w:sz w:val="16"/>
        </w:rPr>
        <w:t xml:space="preserve">, the assault on the Keynesian welfare-warfare state, the fact that you know the, the war on political, the formation of political prisoners, those struggles in fact was the state's response to opposition. And </w:t>
      </w:r>
      <w:proofErr w:type="gramStart"/>
      <w:r w:rsidRPr="003D4829">
        <w:rPr>
          <w:sz w:val="16"/>
        </w:rPr>
        <w:t>so</w:t>
      </w:r>
      <w:proofErr w:type="gramEnd"/>
      <w:r w:rsidRPr="003D4829">
        <w:rPr>
          <w:sz w:val="16"/>
        </w:rPr>
        <w:t xml:space="preserve"> </w:t>
      </w:r>
      <w:r w:rsidRPr="003D4829">
        <w:rPr>
          <w:rStyle w:val="StyleUnderline"/>
        </w:rPr>
        <w:t xml:space="preserve">if we </w:t>
      </w:r>
      <w:r w:rsidRPr="003D4829">
        <w:rPr>
          <w:rStyle w:val="Emphasis"/>
        </w:rPr>
        <w:t>don't acknowledge that</w:t>
      </w:r>
      <w:r w:rsidRPr="003D4829">
        <w:rPr>
          <w:sz w:val="16"/>
        </w:rPr>
        <w:t xml:space="preserve">, then </w:t>
      </w:r>
      <w:r w:rsidRPr="003D4829">
        <w:rPr>
          <w:rStyle w:val="StyleUnderline"/>
        </w:rPr>
        <w:t xml:space="preserve">what we end up doing is thinking that somehow there's a structure of white supremacy that's </w:t>
      </w:r>
      <w:r w:rsidRPr="003D4829">
        <w:rPr>
          <w:rStyle w:val="Emphasis"/>
        </w:rPr>
        <w:t>unchanging</w:t>
      </w:r>
      <w:r w:rsidRPr="003D4829">
        <w:rPr>
          <w:rStyle w:val="StyleUnderline"/>
        </w:rPr>
        <w:t xml:space="preserve">, </w:t>
      </w:r>
      <w:r w:rsidRPr="003D4829">
        <w:rPr>
          <w:rStyle w:val="Emphasis"/>
        </w:rPr>
        <w:t>fixed</w:t>
      </w:r>
      <w:r w:rsidRPr="003D4829">
        <w:rPr>
          <w:rStyle w:val="StyleUnderline"/>
        </w:rPr>
        <w:t xml:space="preserve">, and </w:t>
      </w:r>
      <w:r w:rsidRPr="003D4829">
        <w:rPr>
          <w:rStyle w:val="Emphasis"/>
        </w:rPr>
        <w:t>so powerful we can't do anything about it</w:t>
      </w:r>
      <w:r w:rsidRPr="003D4829">
        <w:rPr>
          <w:rStyle w:val="StyleUnderline"/>
        </w:rPr>
        <w:t xml:space="preserve"> when in fact it's the </w:t>
      </w:r>
      <w:r w:rsidRPr="003D4829">
        <w:rPr>
          <w:rStyle w:val="Emphasis"/>
        </w:rPr>
        <w:t>opposite</w:t>
      </w:r>
      <w:r w:rsidRPr="003D4829">
        <w:rPr>
          <w:rStyle w:val="StyleUnderline"/>
        </w:rPr>
        <w:t xml:space="preserve">. </w:t>
      </w:r>
      <w:r w:rsidRPr="003D4829">
        <w:rPr>
          <w:rStyle w:val="StyleUnderline"/>
          <w:highlight w:val="green"/>
        </w:rPr>
        <w:t>White supremacy</w:t>
      </w:r>
      <w:r w:rsidRPr="003D4829">
        <w:rPr>
          <w:rStyle w:val="StyleUnderline"/>
        </w:rPr>
        <w:t xml:space="preserve"> is </w:t>
      </w:r>
      <w:r w:rsidRPr="003D4829">
        <w:rPr>
          <w:rStyle w:val="Emphasis"/>
        </w:rPr>
        <w:t>fragile</w:t>
      </w:r>
      <w:r w:rsidRPr="003D4829">
        <w:rPr>
          <w:rStyle w:val="StyleUnderline"/>
        </w:rPr>
        <w:t xml:space="preserve">. White supremacy is </w:t>
      </w:r>
      <w:r w:rsidRPr="003D4829">
        <w:rPr>
          <w:rStyle w:val="Emphasis"/>
        </w:rPr>
        <w:t>weak</w:t>
      </w:r>
      <w:r w:rsidRPr="003D4829">
        <w:rPr>
          <w:rStyle w:val="StyleUnderline"/>
        </w:rPr>
        <w:t xml:space="preserve">. Racial regimes actually are </w:t>
      </w:r>
      <w:r w:rsidRPr="003D4829">
        <w:rPr>
          <w:rStyle w:val="Emphasis"/>
        </w:rPr>
        <w:t>always having to shore themselves up</w:t>
      </w:r>
      <w:r w:rsidRPr="003D4829">
        <w:rPr>
          <w:rStyle w:val="StyleUnderline"/>
        </w:rPr>
        <w:t xml:space="preserve"> precisely because they're </w:t>
      </w:r>
      <w:r w:rsidRPr="003D4829">
        <w:rPr>
          <w:rStyle w:val="Emphasis"/>
        </w:rPr>
        <w:t>unstable</w:t>
      </w:r>
      <w:r w:rsidRPr="003D4829">
        <w:rPr>
          <w:sz w:val="16"/>
        </w:rPr>
        <w:t xml:space="preserve">. We can see that. </w:t>
      </w:r>
      <w:r w:rsidRPr="003D4829">
        <w:rPr>
          <w:rStyle w:val="StyleUnderline"/>
        </w:rPr>
        <w:t xml:space="preserve">We </w:t>
      </w:r>
      <w:r w:rsidRPr="003D4829">
        <w:rPr>
          <w:rStyle w:val="Emphasis"/>
        </w:rPr>
        <w:t>can't see it</w:t>
      </w:r>
      <w:r w:rsidRPr="003D4829">
        <w:rPr>
          <w:rStyle w:val="StyleUnderline"/>
        </w:rPr>
        <w:t xml:space="preserve"> because the whole system</w:t>
      </w:r>
      <w:r w:rsidRPr="003D4829">
        <w:rPr>
          <w:sz w:val="16"/>
        </w:rPr>
        <w:t xml:space="preserve"> of hegemony </w:t>
      </w:r>
      <w:r w:rsidRPr="003D4829">
        <w:rPr>
          <w:rStyle w:val="StyleUnderline"/>
        </w:rPr>
        <w:t xml:space="preserve">is to </w:t>
      </w:r>
      <w:r w:rsidRPr="003D4829">
        <w:rPr>
          <w:rStyle w:val="StyleUnderline"/>
          <w:highlight w:val="green"/>
        </w:rPr>
        <w:t>give</w:t>
      </w:r>
      <w:r w:rsidRPr="003D4829">
        <w:rPr>
          <w:rStyle w:val="StyleUnderline"/>
        </w:rPr>
        <w:t xml:space="preserve"> us </w:t>
      </w:r>
      <w:r w:rsidRPr="003D4829">
        <w:rPr>
          <w:rStyle w:val="StyleUnderline"/>
          <w:highlight w:val="green"/>
        </w:rPr>
        <w:t>the impression</w:t>
      </w:r>
      <w:r w:rsidRPr="003D4829">
        <w:rPr>
          <w:rStyle w:val="StyleUnderline"/>
        </w:rPr>
        <w:t xml:space="preserve"> that </w:t>
      </w:r>
      <w:r w:rsidRPr="003D4829">
        <w:rPr>
          <w:rStyle w:val="StyleUnderline"/>
          <w:highlight w:val="green"/>
        </w:rPr>
        <w:t xml:space="preserve">it is </w:t>
      </w:r>
      <w:r w:rsidRPr="003D4829">
        <w:rPr>
          <w:rStyle w:val="Emphasis"/>
          <w:highlight w:val="green"/>
        </w:rPr>
        <w:t>so powerful</w:t>
      </w:r>
      <w:r w:rsidRPr="003D4829">
        <w:rPr>
          <w:rStyle w:val="StyleUnderline"/>
        </w:rPr>
        <w:t xml:space="preserve">, there's </w:t>
      </w:r>
      <w:r w:rsidRPr="003D4829">
        <w:rPr>
          <w:rStyle w:val="Emphasis"/>
        </w:rPr>
        <w:t>no space out</w:t>
      </w:r>
      <w:r w:rsidRPr="003D4829">
        <w:rPr>
          <w:rStyle w:val="StyleUnderline"/>
        </w:rPr>
        <w:t xml:space="preserve">. And </w:t>
      </w:r>
      <w:r w:rsidRPr="003D4829">
        <w:rPr>
          <w:rStyle w:val="StyleUnderline"/>
          <w:highlight w:val="green"/>
        </w:rPr>
        <w:t xml:space="preserve">yet it’s </w:t>
      </w:r>
      <w:r w:rsidRPr="003D4829">
        <w:rPr>
          <w:rStyle w:val="Emphasis"/>
          <w:highlight w:val="green"/>
        </w:rPr>
        <w:t>working overtime</w:t>
      </w:r>
      <w:r w:rsidRPr="003D4829">
        <w:rPr>
          <w:sz w:val="16"/>
        </w:rPr>
        <w:t xml:space="preserve"> to, </w:t>
      </w:r>
      <w:r w:rsidRPr="003D4829">
        <w:rPr>
          <w:rStyle w:val="StyleUnderline"/>
          <w:highlight w:val="green"/>
        </w:rPr>
        <w:t xml:space="preserve">to </w:t>
      </w:r>
      <w:r w:rsidRPr="003D4829">
        <w:rPr>
          <w:rStyle w:val="Emphasis"/>
          <w:highlight w:val="green"/>
        </w:rPr>
        <w:t>respond to</w:t>
      </w:r>
      <w:r w:rsidRPr="003D4829">
        <w:rPr>
          <w:rStyle w:val="Emphasis"/>
        </w:rPr>
        <w:t xml:space="preserve"> our </w:t>
      </w:r>
      <w:r w:rsidRPr="003D4829">
        <w:rPr>
          <w:rStyle w:val="Emphasis"/>
          <w:highlight w:val="green"/>
        </w:rPr>
        <w:t>opposition</w:t>
      </w:r>
      <w:r w:rsidRPr="003D4829">
        <w:rPr>
          <w:sz w:val="16"/>
        </w:rPr>
        <w:t xml:space="preserve">. Right. That may not answer your question, but that's sort of a way I think about it. Maybe it’s not satisfactory, but yeah. </w:t>
      </w:r>
    </w:p>
    <w:p w14:paraId="03672432" w14:textId="77777777" w:rsidR="003D4829" w:rsidRPr="003D4829" w:rsidRDefault="003D4829" w:rsidP="003D4829"/>
    <w:p w14:paraId="26E43C93" w14:textId="77777777" w:rsidR="003D4829" w:rsidRPr="003D4829" w:rsidRDefault="003D4829" w:rsidP="003D4829">
      <w:pPr>
        <w:pStyle w:val="Heading4"/>
        <w:rPr>
          <w:rFonts w:cs="Calibri"/>
        </w:rPr>
      </w:pPr>
      <w:r w:rsidRPr="003D4829">
        <w:rPr>
          <w:rFonts w:cs="Calibri"/>
        </w:rPr>
        <w:t xml:space="preserve">Their theory is </w:t>
      </w:r>
      <w:r w:rsidRPr="003D4829">
        <w:rPr>
          <w:rFonts w:cs="Calibri"/>
          <w:u w:val="single"/>
        </w:rPr>
        <w:t>wrong</w:t>
      </w:r>
      <w:r w:rsidRPr="003D4829">
        <w:rPr>
          <w:rFonts w:cs="Calibri"/>
        </w:rPr>
        <w:t xml:space="preserve"> -- prioritize </w:t>
      </w:r>
      <w:r w:rsidRPr="003D4829">
        <w:rPr>
          <w:rFonts w:cs="Calibri"/>
          <w:u w:val="single"/>
        </w:rPr>
        <w:t>contingency</w:t>
      </w:r>
      <w:r w:rsidRPr="003D4829">
        <w:rPr>
          <w:rFonts w:cs="Calibri"/>
        </w:rPr>
        <w:t xml:space="preserve">. </w:t>
      </w:r>
    </w:p>
    <w:p w14:paraId="1CF4A5E7" w14:textId="77777777" w:rsidR="003D4829" w:rsidRPr="003D4829" w:rsidRDefault="003D4829" w:rsidP="003D4829">
      <w:r w:rsidRPr="003D4829">
        <w:rPr>
          <w:rStyle w:val="Style13ptBold"/>
        </w:rPr>
        <w:t>McCarthy</w:t>
      </w:r>
      <w:r w:rsidRPr="003D4829">
        <w:rPr>
          <w:b/>
          <w:bCs/>
          <w:sz w:val="26"/>
          <w:szCs w:val="26"/>
        </w:rPr>
        <w:t xml:space="preserve"> ’20</w:t>
      </w:r>
      <w:r w:rsidRPr="003D4829">
        <w:t xml:space="preserve"> [Jesse; 2020; B.A. Assistant Professor English and African and African American Studies at Harvard University; Law Review of Books, “On Afropessimism,” </w:t>
      </w:r>
      <w:hyperlink r:id="rId16" w:history="1">
        <w:r w:rsidRPr="003D4829">
          <w:rPr>
            <w:rStyle w:val="Hyperlink"/>
          </w:rPr>
          <w:t>https://lareviewofbooks.org/article/on-afropessimism/</w:t>
        </w:r>
      </w:hyperlink>
      <w:r w:rsidRPr="003D4829">
        <w:t>]</w:t>
      </w:r>
    </w:p>
    <w:p w14:paraId="708D41DE" w14:textId="77777777" w:rsidR="003D4829" w:rsidRPr="003D4829" w:rsidRDefault="003D4829" w:rsidP="003D4829">
      <w:pPr>
        <w:rPr>
          <w:sz w:val="16"/>
        </w:rPr>
      </w:pPr>
      <w:r w:rsidRPr="003D4829">
        <w:rPr>
          <w:sz w:val="16"/>
        </w:rPr>
        <w:t xml:space="preserve">Nonetheless, the fact that the main current of </w:t>
      </w:r>
      <w:r w:rsidRPr="003D4829">
        <w:rPr>
          <w:rStyle w:val="Emphasis"/>
        </w:rPr>
        <w:t xml:space="preserve">Afropessimist </w:t>
      </w:r>
      <w:r w:rsidRPr="003D4829">
        <w:rPr>
          <w:rStyle w:val="Emphasis"/>
          <w:highlight w:val="green"/>
        </w:rPr>
        <w:t>thinking</w:t>
      </w:r>
      <w:r w:rsidRPr="003D4829">
        <w:rPr>
          <w:rStyle w:val="StyleUnderline"/>
          <w:highlight w:val="green"/>
        </w:rPr>
        <w:t xml:space="preserve"> runs counter to all</w:t>
      </w:r>
      <w:r w:rsidRPr="003D4829">
        <w:rPr>
          <w:rStyle w:val="StyleUnderline"/>
        </w:rPr>
        <w:t xml:space="preserve"> of </w:t>
      </w:r>
      <w:r w:rsidRPr="003D4829">
        <w:rPr>
          <w:rStyle w:val="Emphasis"/>
        </w:rPr>
        <w:t xml:space="preserve">Black political </w:t>
      </w:r>
      <w:r w:rsidRPr="003D4829">
        <w:rPr>
          <w:rStyle w:val="Emphasis"/>
          <w:highlight w:val="green"/>
        </w:rPr>
        <w:t>history</w:t>
      </w:r>
      <w:r w:rsidRPr="003D4829">
        <w:rPr>
          <w:rStyle w:val="StyleUnderline"/>
        </w:rPr>
        <w:t xml:space="preserve"> and tradition thus far</w:t>
      </w:r>
      <w:r w:rsidRPr="003D4829">
        <w:rPr>
          <w:sz w:val="16"/>
        </w:rPr>
        <w:t xml:space="preserve">; the fact that </w:t>
      </w:r>
      <w:r w:rsidRPr="003D4829">
        <w:rPr>
          <w:rStyle w:val="StyleUnderline"/>
        </w:rPr>
        <w:t xml:space="preserve">the foundational thinker for this perspective, </w:t>
      </w:r>
      <w:r w:rsidRPr="003D4829">
        <w:rPr>
          <w:rStyle w:val="Emphasis"/>
        </w:rPr>
        <w:t xml:space="preserve">Frantz </w:t>
      </w:r>
      <w:r w:rsidRPr="003D4829">
        <w:rPr>
          <w:rStyle w:val="Emphasis"/>
          <w:highlight w:val="green"/>
        </w:rPr>
        <w:t>Fanon</w:t>
      </w:r>
      <w:r w:rsidRPr="003D4829">
        <w:rPr>
          <w:rStyle w:val="StyleUnderline"/>
          <w:highlight w:val="green"/>
        </w:rPr>
        <w:t>, came to</w:t>
      </w:r>
      <w:r w:rsidRPr="003D4829">
        <w:rPr>
          <w:rStyle w:val="StyleUnderline"/>
        </w:rPr>
        <w:t xml:space="preserve"> completely </w:t>
      </w:r>
      <w:r w:rsidRPr="003D4829">
        <w:rPr>
          <w:rStyle w:val="Emphasis"/>
        </w:rPr>
        <w:t xml:space="preserve">opposing </w:t>
      </w:r>
      <w:r w:rsidRPr="003D4829">
        <w:rPr>
          <w:rStyle w:val="Emphasis"/>
          <w:highlight w:val="green"/>
        </w:rPr>
        <w:t>conclusions</w:t>
      </w:r>
      <w:r w:rsidRPr="003D4829">
        <w:rPr>
          <w:rStyle w:val="StyleUnderline"/>
        </w:rPr>
        <w:t xml:space="preserve"> with respect to the nature of politics</w:t>
      </w:r>
      <w:r w:rsidRPr="003D4829">
        <w:rPr>
          <w:sz w:val="16"/>
        </w:rPr>
        <w:t xml:space="preserve"> and solidarity in struggle; the fact that </w:t>
      </w:r>
      <w:r w:rsidRPr="003D4829">
        <w:rPr>
          <w:rStyle w:val="StyleUnderline"/>
          <w:highlight w:val="green"/>
        </w:rPr>
        <w:t xml:space="preserve">the </w:t>
      </w:r>
      <w:r w:rsidRPr="003D4829">
        <w:rPr>
          <w:rStyle w:val="Emphasis"/>
          <w:highlight w:val="green"/>
        </w:rPr>
        <w:t>theory</w:t>
      </w:r>
      <w:r w:rsidRPr="003D4829">
        <w:rPr>
          <w:rStyle w:val="StyleUnderline"/>
        </w:rPr>
        <w:t xml:space="preserve"> often </w:t>
      </w:r>
      <w:r w:rsidRPr="003D4829">
        <w:rPr>
          <w:rStyle w:val="StyleUnderline"/>
          <w:highlight w:val="green"/>
        </w:rPr>
        <w:t xml:space="preserve">appears to </w:t>
      </w:r>
      <w:r w:rsidRPr="003D4829">
        <w:rPr>
          <w:rStyle w:val="Emphasis"/>
          <w:highlight w:val="green"/>
        </w:rPr>
        <w:t>evade scrutiny</w:t>
      </w:r>
      <w:r w:rsidRPr="003D4829">
        <w:rPr>
          <w:rStyle w:val="StyleUnderline"/>
        </w:rPr>
        <w:t xml:space="preserve"> or contestation </w:t>
      </w:r>
      <w:r w:rsidRPr="003D4829">
        <w:rPr>
          <w:rStyle w:val="StyleUnderline"/>
          <w:highlight w:val="green"/>
        </w:rPr>
        <w:t xml:space="preserve">by </w:t>
      </w:r>
      <w:r w:rsidRPr="003D4829">
        <w:rPr>
          <w:rStyle w:val="Emphasis"/>
          <w:highlight w:val="green"/>
        </w:rPr>
        <w:t>proclaiming</w:t>
      </w:r>
      <w:r w:rsidRPr="003D4829">
        <w:rPr>
          <w:rStyle w:val="StyleUnderline"/>
          <w:highlight w:val="green"/>
        </w:rPr>
        <w:t xml:space="preserve"> itself</w:t>
      </w:r>
      <w:r w:rsidRPr="003D4829">
        <w:rPr>
          <w:rStyle w:val="StyleUnderline"/>
        </w:rPr>
        <w:t xml:space="preserve"> “meta-theoretical” and “</w:t>
      </w:r>
      <w:r w:rsidRPr="003D4829">
        <w:rPr>
          <w:rStyle w:val="Emphasis"/>
          <w:highlight w:val="green"/>
        </w:rPr>
        <w:t>ontological</w:t>
      </w:r>
      <w:r w:rsidRPr="003D4829">
        <w:rPr>
          <w:rStyle w:val="StyleUnderline"/>
        </w:rPr>
        <w:t>”</w:t>
      </w:r>
      <w:r w:rsidRPr="003D4829">
        <w:rPr>
          <w:sz w:val="16"/>
        </w:rPr>
        <w:t xml:space="preserve">; the fact that </w:t>
      </w:r>
      <w:r w:rsidRPr="003D4829">
        <w:rPr>
          <w:rStyle w:val="StyleUnderline"/>
          <w:highlight w:val="green"/>
        </w:rPr>
        <w:t>it asserts</w:t>
      </w:r>
      <w:r w:rsidRPr="003D4829">
        <w:rPr>
          <w:rStyle w:val="StyleUnderline"/>
        </w:rPr>
        <w:t xml:space="preserve"> a “mandate” for which </w:t>
      </w:r>
      <w:r w:rsidRPr="003D4829">
        <w:rPr>
          <w:rStyle w:val="StyleUnderline"/>
          <w:highlight w:val="green"/>
        </w:rPr>
        <w:t xml:space="preserve">no </w:t>
      </w:r>
      <w:r w:rsidRPr="003D4829">
        <w:rPr>
          <w:rStyle w:val="Emphasis"/>
          <w:highlight w:val="green"/>
        </w:rPr>
        <w:t xml:space="preserve">empirical </w:t>
      </w:r>
      <w:r w:rsidRPr="003D4829">
        <w:rPr>
          <w:rStyle w:val="Emphasis"/>
        </w:rPr>
        <w:t>evidence</w:t>
      </w:r>
      <w:r w:rsidRPr="003D4829">
        <w:rPr>
          <w:rStyle w:val="StyleUnderline"/>
        </w:rPr>
        <w:t xml:space="preserve"> </w:t>
      </w:r>
      <w:r w:rsidRPr="003D4829">
        <w:rPr>
          <w:rStyle w:val="StyleUnderline"/>
          <w:highlight w:val="green"/>
        </w:rPr>
        <w:t>is provided</w:t>
      </w:r>
      <w:r w:rsidRPr="003D4829">
        <w:rPr>
          <w:sz w:val="16"/>
        </w:rPr>
        <w:t xml:space="preserve"> and in the face of overwhelming evidence that it constitutes at best a minoritarian and class-specific position — all of this has to be reckoned with by those who want to take Afropessimism to heart.</w:t>
      </w:r>
    </w:p>
    <w:p w14:paraId="7624CF44" w14:textId="77777777" w:rsidR="003D4829" w:rsidRPr="003D4829" w:rsidRDefault="003D4829" w:rsidP="003D4829">
      <w:pPr>
        <w:rPr>
          <w:rStyle w:val="StyleUnderline"/>
        </w:rPr>
      </w:pPr>
      <w:r w:rsidRPr="003D4829">
        <w:rPr>
          <w:sz w:val="16"/>
        </w:rPr>
        <w:t xml:space="preserve">Perhaps it’s worth reminding </w:t>
      </w:r>
      <w:proofErr w:type="gramStart"/>
      <w:r w:rsidRPr="003D4829">
        <w:rPr>
          <w:sz w:val="16"/>
        </w:rPr>
        <w:t>ourselves</w:t>
      </w:r>
      <w:proofErr w:type="gramEnd"/>
      <w:r w:rsidRPr="003D4829">
        <w:rPr>
          <w:sz w:val="16"/>
        </w:rPr>
        <w:t xml:space="preserve"> that when he was murdered, Fred Hampton was encouraging poor whites to analogize their position to that of poor Blacks. At the time of his assassination, Malcolm X was embracing and actively seeking to incorporate a cross-racial coalition into his new organization. Ella Baker actively encouraged the deepening of organizational ties and activist links across different communities by emphasizing common struggle and common oppression. </w:t>
      </w:r>
      <w:r w:rsidRPr="003D4829">
        <w:rPr>
          <w:rStyle w:val="StyleUnderline"/>
          <w:highlight w:val="green"/>
        </w:rPr>
        <w:t xml:space="preserve">What </w:t>
      </w:r>
      <w:r w:rsidRPr="003D4829">
        <w:rPr>
          <w:rStyle w:val="Emphasis"/>
          <w:highlight w:val="green"/>
        </w:rPr>
        <w:t>ev</w:t>
      </w:r>
      <w:r w:rsidRPr="003D4829">
        <w:rPr>
          <w:rStyle w:val="Emphasis"/>
        </w:rPr>
        <w:t>idence</w:t>
      </w:r>
      <w:r w:rsidRPr="003D4829">
        <w:rPr>
          <w:rStyle w:val="StyleUnderline"/>
          <w:highlight w:val="green"/>
        </w:rPr>
        <w:t xml:space="preserve"> do we have</w:t>
      </w:r>
      <w:r w:rsidRPr="003D4829">
        <w:rPr>
          <w:sz w:val="16"/>
        </w:rPr>
        <w:t xml:space="preserve">, on the other hand, </w:t>
      </w:r>
      <w:r w:rsidRPr="003D4829">
        <w:rPr>
          <w:rStyle w:val="StyleUnderline"/>
          <w:highlight w:val="green"/>
        </w:rPr>
        <w:t>that</w:t>
      </w:r>
      <w:r w:rsidRPr="003D4829">
        <w:rPr>
          <w:rStyle w:val="StyleUnderline"/>
        </w:rPr>
        <w:t xml:space="preserve"> the </w:t>
      </w:r>
      <w:r w:rsidRPr="003D4829">
        <w:rPr>
          <w:rStyle w:val="StyleUnderline"/>
          <w:highlight w:val="green"/>
        </w:rPr>
        <w:t>power</w:t>
      </w:r>
      <w:r w:rsidRPr="003D4829">
        <w:rPr>
          <w:rStyle w:val="StyleUnderline"/>
        </w:rPr>
        <w:t xml:space="preserve"> behind the status quo </w:t>
      </w:r>
      <w:r w:rsidRPr="003D4829">
        <w:rPr>
          <w:rStyle w:val="StyleUnderline"/>
          <w:highlight w:val="green"/>
        </w:rPr>
        <w:t xml:space="preserve">is </w:t>
      </w:r>
      <w:r w:rsidRPr="003D4829">
        <w:rPr>
          <w:rStyle w:val="Emphasis"/>
          <w:highlight w:val="green"/>
        </w:rPr>
        <w:t>quaking</w:t>
      </w:r>
      <w:r w:rsidRPr="003D4829">
        <w:rPr>
          <w:rStyle w:val="StyleUnderline"/>
          <w:highlight w:val="green"/>
        </w:rPr>
        <w:t xml:space="preserve"> at</w:t>
      </w:r>
      <w:r w:rsidRPr="003D4829">
        <w:rPr>
          <w:rStyle w:val="StyleUnderline"/>
        </w:rPr>
        <w:t xml:space="preserve"> the thought of </w:t>
      </w:r>
      <w:r w:rsidRPr="003D4829">
        <w:rPr>
          <w:rStyle w:val="StyleUnderline"/>
          <w:highlight w:val="green"/>
        </w:rPr>
        <w:t xml:space="preserve">Black folk gathering in </w:t>
      </w:r>
      <w:r w:rsidRPr="003D4829">
        <w:rPr>
          <w:rStyle w:val="Emphasis"/>
          <w:highlight w:val="green"/>
        </w:rPr>
        <w:t>isolation</w:t>
      </w:r>
      <w:r w:rsidRPr="003D4829">
        <w:rPr>
          <w:rStyle w:val="StyleUnderline"/>
          <w:highlight w:val="green"/>
        </w:rPr>
        <w:t xml:space="preserve"> to mourn the </w:t>
      </w:r>
      <w:r w:rsidRPr="003D4829">
        <w:rPr>
          <w:rStyle w:val="Emphasis"/>
          <w:highlight w:val="green"/>
        </w:rPr>
        <w:t>end of the world?</w:t>
      </w:r>
    </w:p>
    <w:p w14:paraId="7D305A03" w14:textId="77777777" w:rsidR="003D4829" w:rsidRPr="003D4829" w:rsidRDefault="003D4829" w:rsidP="003D4829">
      <w:pPr>
        <w:rPr>
          <w:sz w:val="16"/>
          <w:szCs w:val="16"/>
        </w:rPr>
      </w:pPr>
      <w:r w:rsidRPr="003D4829">
        <w:rPr>
          <w:sz w:val="16"/>
          <w:szCs w:val="16"/>
        </w:rPr>
        <w:t>If the challenge is more narrowly intellectual and what is needed are correctives to white Marxist hubris, Cedric Robinson’s Black Marxism (1983) already exists. Black feminist thought offers its own counternarratives. Of course, Wilderson doesn’t have to agree with Robinson or the Combahee River Collective. But isn’t it a problem that they aren’t cited even once in his books? Are we to jettison our entire tradition? Were all those who came before us so hopelessly naïve? Are we going to cast aside Vincent Harding’s There Is a River and read nothing but Fanon, Lacan, and Heidegger? Is Bantu philosophy overdetermined by social death even if its worldview was constructed in the absence of the white gaze? Afropessimism has yet to tackle these questions, to take its opponent’s counterarguments and positions seriously.</w:t>
      </w:r>
    </w:p>
    <w:p w14:paraId="42FA1E19" w14:textId="77777777" w:rsidR="003D4829" w:rsidRPr="003D4829" w:rsidRDefault="003D4829" w:rsidP="003D4829">
      <w:pPr>
        <w:rPr>
          <w:sz w:val="16"/>
        </w:rPr>
      </w:pPr>
      <w:r w:rsidRPr="003D4829">
        <w:rPr>
          <w:sz w:val="16"/>
        </w:rPr>
        <w:t xml:space="preserve">David Marriott, who is cited by Wilderson as a fellow Afropessimist, asks in his own work: whither Fanon? I wonder this, too. Wilderson says he is the figure he modeled himself on as a young man. Clearly Fanon is central to all of his thinking; indeed, all Afropessimist theorists consider Black Skin, White Masks (1952) a cornerstone text. It is an extraordinary philosophical work, and they are right that it is too often underappreciated. But it is also an extremely complicated intellectual experiment. The third </w:t>
      </w:r>
      <w:r w:rsidRPr="003D4829">
        <w:rPr>
          <w:sz w:val="16"/>
        </w:rPr>
        <w:lastRenderedPageBreak/>
        <w:t xml:space="preserve">sentence of that book is: “I’m not the bearer of absolute truths.” </w:t>
      </w:r>
      <w:r w:rsidRPr="003D4829">
        <w:rPr>
          <w:rStyle w:val="StyleUnderline"/>
          <w:highlight w:val="green"/>
        </w:rPr>
        <w:t>Fanon proposes</w:t>
      </w:r>
      <w:r w:rsidRPr="003D4829">
        <w:rPr>
          <w:sz w:val="16"/>
        </w:rPr>
        <w:t xml:space="preserve"> to work through the problem of the abjection of Blackness, and that process extends beyond the book into the engaged existentialist revolt and the analysis of colonial relations that he explicitly argues involves the colonized subject, regardless of their race</w:t>
      </w:r>
      <w:r w:rsidRPr="003D4829">
        <w:rPr>
          <w:sz w:val="16"/>
          <w:szCs w:val="16"/>
        </w:rPr>
        <w:t>, in The Wretched of the Earth</w:t>
      </w:r>
      <w:r w:rsidRPr="003D4829">
        <w:rPr>
          <w:sz w:val="16"/>
        </w:rPr>
        <w:t xml:space="preserve"> (1961). But even if one were to read only Black Skin, White Masks, it is impossible to miss the </w:t>
      </w:r>
      <w:r w:rsidRPr="003D4829">
        <w:rPr>
          <w:sz w:val="16"/>
          <w:szCs w:val="16"/>
        </w:rPr>
        <w:t>humanist assumptions that</w:t>
      </w:r>
      <w:r w:rsidRPr="003D4829">
        <w:rPr>
          <w:sz w:val="16"/>
        </w:rPr>
        <w:t xml:space="preserve"> it opens onto in its conclusion. </w:t>
      </w:r>
      <w:r w:rsidRPr="003D4829">
        <w:rPr>
          <w:rStyle w:val="StyleUnderline"/>
          <w:sz w:val="16"/>
          <w:szCs w:val="16"/>
        </w:rPr>
        <w:t>What else can one make of</w:t>
      </w:r>
      <w:r w:rsidRPr="003D4829">
        <w:rPr>
          <w:rStyle w:val="StyleUnderline"/>
        </w:rPr>
        <w:t xml:space="preserve"> Fanon stating that “</w:t>
      </w:r>
      <w:r w:rsidRPr="003D4829">
        <w:rPr>
          <w:rStyle w:val="StyleUnderline"/>
          <w:highlight w:val="green"/>
        </w:rPr>
        <w:t xml:space="preserve">I am </w:t>
      </w:r>
      <w:r w:rsidRPr="003D4829">
        <w:rPr>
          <w:rStyle w:val="Emphasis"/>
          <w:highlight w:val="green"/>
        </w:rPr>
        <w:t>not a slave</w:t>
      </w:r>
      <w:r w:rsidRPr="003D4829">
        <w:rPr>
          <w:rStyle w:val="StyleUnderline"/>
          <w:highlight w:val="green"/>
        </w:rPr>
        <w:t xml:space="preserve"> to slavery that dehumanized </w:t>
      </w:r>
      <w:r w:rsidRPr="003D4829">
        <w:rPr>
          <w:rStyle w:val="Emphasis"/>
        </w:rPr>
        <w:t xml:space="preserve">my </w:t>
      </w:r>
      <w:r w:rsidRPr="003D4829">
        <w:rPr>
          <w:rStyle w:val="Emphasis"/>
          <w:highlight w:val="green"/>
        </w:rPr>
        <w:t>ancestors</w:t>
      </w:r>
      <w:r w:rsidRPr="003D4829">
        <w:rPr>
          <w:sz w:val="16"/>
          <w:szCs w:val="16"/>
        </w:rPr>
        <w:t xml:space="preserve">,” and that “the density of History determines none of my acts. I am my own foundation”? How can one miss the assumption of a shareable humanity when he insists that “at the end of this book we would like the reader to feel with us the open dimension of every </w:t>
      </w:r>
      <w:proofErr w:type="gramStart"/>
      <w:r w:rsidRPr="003D4829">
        <w:rPr>
          <w:sz w:val="16"/>
          <w:szCs w:val="16"/>
        </w:rPr>
        <w:t>consciousness.</w:t>
      </w:r>
      <w:proofErr w:type="gramEnd"/>
      <w:r w:rsidRPr="003D4829">
        <w:rPr>
          <w:sz w:val="16"/>
          <w:szCs w:val="16"/>
        </w:rPr>
        <w:t xml:space="preserve">” </w:t>
      </w:r>
      <w:r w:rsidRPr="003D4829">
        <w:rPr>
          <w:sz w:val="16"/>
        </w:rPr>
        <w:t>How can Fanon’s trajectory into the Algerian War of Independence be reconciled with the null trajectories that Afropessimism proposes?</w:t>
      </w:r>
    </w:p>
    <w:p w14:paraId="10618C69" w14:textId="77777777" w:rsidR="003D4829" w:rsidRPr="003D4829" w:rsidRDefault="003D4829" w:rsidP="003D4829">
      <w:pPr>
        <w:rPr>
          <w:sz w:val="16"/>
          <w:szCs w:val="16"/>
        </w:rPr>
      </w:pPr>
      <w:r w:rsidRPr="003D4829">
        <w:rPr>
          <w:sz w:val="16"/>
          <w:szCs w:val="16"/>
        </w:rPr>
        <w:t>If Afropessimism pushes us to pose harder and sharper questions as Fanon prayed his Black body always would, if it serves to break the shallow cant of the media class and its operatives — then certainly it will have done some good. But on the terms of its own presiding genius it needs to be understood as a waystation and not a terminus on the road to disalienation that Fanon argued is the only path to freedom for Black people in the modern world. That path, which he described in terms of building a “new man,” required him to first understand the depth of abjection that Blackness had been cast into, and then to undo that abjection by mobilizing its ejection from the political order of the West in a grand historical struggle to reconstruct that civilization from the side of the oppressed, an embrace that clearly involves a radical solidarity with non-Black people. This was the mission Fanon was on when he died, and it was a mission he believed Black peoples would have a special, indeed, foundational role in ultimately seeing through.</w:t>
      </w:r>
    </w:p>
    <w:p w14:paraId="09545E22" w14:textId="77777777" w:rsidR="003D4829" w:rsidRPr="003D4829" w:rsidRDefault="003D4829" w:rsidP="003D4829">
      <w:pPr>
        <w:rPr>
          <w:sz w:val="16"/>
          <w:szCs w:val="16"/>
        </w:rPr>
      </w:pPr>
      <w:r w:rsidRPr="003D4829">
        <w:rPr>
          <w:sz w:val="16"/>
          <w:szCs w:val="16"/>
        </w:rPr>
        <w:t>Realizing these goals does not mean adhering to a formulaic principle or that Black people need to think, act, or speak as a monolith. Fanon and Wilderson are both fond of citing Aimé Césaire’s phrase about “the end of the world” from his poem Notebook of a Return to the Native Land:</w:t>
      </w:r>
    </w:p>
    <w:p w14:paraId="04ABE47E" w14:textId="77777777" w:rsidR="003D4829" w:rsidRPr="003D4829" w:rsidRDefault="003D4829" w:rsidP="003D4829">
      <w:pPr>
        <w:rPr>
          <w:sz w:val="16"/>
          <w:szCs w:val="16"/>
        </w:rPr>
      </w:pPr>
      <w:r w:rsidRPr="003D4829">
        <w:rPr>
          <w:sz w:val="16"/>
          <w:szCs w:val="16"/>
        </w:rPr>
        <w:t>One must begin somewhere.</w:t>
      </w:r>
    </w:p>
    <w:p w14:paraId="51697AB5" w14:textId="77777777" w:rsidR="003D4829" w:rsidRPr="003D4829" w:rsidRDefault="003D4829" w:rsidP="003D4829">
      <w:pPr>
        <w:rPr>
          <w:sz w:val="16"/>
          <w:szCs w:val="16"/>
        </w:rPr>
      </w:pPr>
      <w:r w:rsidRPr="003D4829">
        <w:rPr>
          <w:sz w:val="16"/>
          <w:szCs w:val="16"/>
        </w:rPr>
        <w:t>Begin what?</w:t>
      </w:r>
    </w:p>
    <w:p w14:paraId="56954FCA" w14:textId="77777777" w:rsidR="003D4829" w:rsidRPr="003D4829" w:rsidRDefault="003D4829" w:rsidP="003D4829">
      <w:pPr>
        <w:rPr>
          <w:sz w:val="16"/>
          <w:szCs w:val="16"/>
        </w:rPr>
      </w:pPr>
      <w:r w:rsidRPr="003D4829">
        <w:rPr>
          <w:sz w:val="16"/>
          <w:szCs w:val="16"/>
        </w:rPr>
        <w:t>The only thing in the world worth beginning:</w:t>
      </w:r>
    </w:p>
    <w:p w14:paraId="3922D0A6" w14:textId="77777777" w:rsidR="003D4829" w:rsidRPr="003D4829" w:rsidRDefault="003D4829" w:rsidP="003D4829">
      <w:pPr>
        <w:rPr>
          <w:sz w:val="16"/>
          <w:szCs w:val="16"/>
        </w:rPr>
      </w:pPr>
      <w:r w:rsidRPr="003D4829">
        <w:rPr>
          <w:sz w:val="16"/>
          <w:szCs w:val="16"/>
        </w:rPr>
        <w:t>The End of the world of course.</w:t>
      </w:r>
    </w:p>
    <w:p w14:paraId="07AB4919" w14:textId="77777777" w:rsidR="003D4829" w:rsidRPr="003D4829" w:rsidRDefault="003D4829" w:rsidP="003D4829">
      <w:pPr>
        <w:rPr>
          <w:sz w:val="16"/>
          <w:szCs w:val="16"/>
        </w:rPr>
      </w:pPr>
      <w:r w:rsidRPr="003D4829">
        <w:rPr>
          <w:sz w:val="16"/>
          <w:szCs w:val="16"/>
        </w:rPr>
        <w:t>These lines do not appear at the end of the poem, however, but roughly halfway through it. The interjection, “of course,” stands in here for the French word “parbleu,” which, even in the late 1930s when Césaire was composing his poem in Paris, carried a folksy and bathetic ring that is only dimly captured in the English but is easier to hear if you imagine these lines as having strayed from a play by Samuel Beckett. Wilderson intones this phrase repeatedly in his book, wielding it like a totemic hammer portending world-destroying events that, in light of the commitments of his own theory, seem to suggest, and possibly wish for, a zero-sum war between the races. But Césaire’s usage is far more ambivalent and ironic, the cry of a man whose revolutionary action must first and foremost be directed inwardly toward a poetic reconstruction of the self, a liberation that requires a self-determined and self-realizing pursuit of truth.</w:t>
      </w:r>
    </w:p>
    <w:p w14:paraId="512000EC" w14:textId="77777777" w:rsidR="003D4829" w:rsidRPr="003D4829" w:rsidRDefault="003D4829" w:rsidP="003D4829">
      <w:pPr>
        <w:rPr>
          <w:sz w:val="16"/>
          <w:szCs w:val="16"/>
        </w:rPr>
      </w:pPr>
      <w:r w:rsidRPr="003D4829">
        <w:rPr>
          <w:sz w:val="16"/>
          <w:szCs w:val="16"/>
        </w:rPr>
        <w:t xml:space="preserve">Fanon admired and respected no other intellectual more than Césaire. We know from his letters to his French publisher François Maspero that he imagined his writings as adressed, in no small part, to and for him. The idiosyncratic prose style of Black Skin, White Masks is Fanon’s way of signifying upon a correspondence with Césaire’s poetics. Both writers are acutely aware that the Black thinker is poised precariously between the poles of reflection and action. But both are committed to a humanistic pursuit of truth and both believe in the promise of a radiant Blackness whose time is not yet come. This is why, even as the Algerian War raged around him, Fanon continued his psychiatric research, convinced that understanding the traumas of war and torture would be necessary for healing the postrevolutionary body politic. He wrote for the present and for the future in pursuit of an understanding of himself and of human nature, and for the cause of a political independence and freedom that he hoped would set the entire African continent on a new course. Had he </w:t>
      </w:r>
      <w:proofErr w:type="gramStart"/>
      <w:r w:rsidRPr="003D4829">
        <w:rPr>
          <w:sz w:val="16"/>
          <w:szCs w:val="16"/>
        </w:rPr>
        <w:t>lived,</w:t>
      </w:r>
      <w:proofErr w:type="gramEnd"/>
      <w:r w:rsidRPr="003D4829">
        <w:rPr>
          <w:sz w:val="16"/>
          <w:szCs w:val="16"/>
        </w:rPr>
        <w:t xml:space="preserve"> he would have persevered until every colonialist regime from Algiers to Cape Town (the title he had in mind for his last book was Alger-Le Cap) had been driven off the continent. Fanon was no pessimist: true revolutionaries never are.</w:t>
      </w:r>
    </w:p>
    <w:p w14:paraId="53D04A74" w14:textId="77777777" w:rsidR="003D4829" w:rsidRPr="003D4829" w:rsidRDefault="003D4829" w:rsidP="003D4829">
      <w:pPr>
        <w:rPr>
          <w:sz w:val="16"/>
        </w:rPr>
      </w:pPr>
      <w:r w:rsidRPr="003D4829">
        <w:rPr>
          <w:sz w:val="16"/>
        </w:rPr>
        <w:t xml:space="preserve">But must we revolve around Fanon in the first place? Today many activists are more inspired by Fannie Lou Hamer. The US context has its own problems that Fanon only barely understood and addressed. Why not return instead, in this hour of national contestation, to a figure like David Walker and his Appeal to the Coloured Citizens of the World; But in Particular and Very Expressly to those of the United States of America from 1829? We still underappreciate the importance of this text, one of the seminal documents that captures the first great Black intellectual debate in the United States, which was an argument over whether or not we ought to stay in the country at all. Walker believed we should, and he was the first to define and defend the monumental implications of that choice. He attacked the mighty lobby of the American Colonization Society, which included the powerful senator Henry Clay, Abraham Lincoln, and many leading </w:t>
      </w:r>
      <w:r w:rsidRPr="003D4829">
        <w:rPr>
          <w:rStyle w:val="Emphasis"/>
        </w:rPr>
        <w:t xml:space="preserve">Black </w:t>
      </w:r>
      <w:r w:rsidRPr="003D4829">
        <w:rPr>
          <w:rStyle w:val="Emphasis"/>
          <w:highlight w:val="green"/>
        </w:rPr>
        <w:t>intellectuals</w:t>
      </w:r>
      <w:r w:rsidRPr="003D4829">
        <w:rPr>
          <w:sz w:val="16"/>
        </w:rPr>
        <w:t xml:space="preserve"> of the day, who were convinced full equality for </w:t>
      </w:r>
      <w:r w:rsidRPr="003D4829">
        <w:rPr>
          <w:sz w:val="16"/>
        </w:rPr>
        <w:lastRenderedPageBreak/>
        <w:t>Blacks in America was neither possible nor desirable and advocated emigration. Their plans revolved around evacuating the Black population to the Pepper Coast, now the country of Liberia, which emerged from colonial schemes like “Mississippi-in-Africa” that the American Colonization Society founded in the 1830s.</w:t>
      </w:r>
    </w:p>
    <w:p w14:paraId="78C5337B" w14:textId="77777777" w:rsidR="003D4829" w:rsidRPr="0035663A" w:rsidRDefault="003D4829" w:rsidP="003D4829">
      <w:pPr>
        <w:rPr>
          <w:color w:val="FF0000"/>
          <w:sz w:val="16"/>
        </w:rPr>
      </w:pPr>
      <w:r w:rsidRPr="003D4829">
        <w:rPr>
          <w:rStyle w:val="StyleUnderline"/>
        </w:rPr>
        <w:t xml:space="preserve">We </w:t>
      </w:r>
      <w:r w:rsidRPr="003D4829">
        <w:rPr>
          <w:rStyle w:val="StyleUnderline"/>
          <w:highlight w:val="green"/>
        </w:rPr>
        <w:t xml:space="preserve">could have </w:t>
      </w:r>
      <w:r w:rsidRPr="003D4829">
        <w:rPr>
          <w:rStyle w:val="Emphasis"/>
          <w:highlight w:val="green"/>
        </w:rPr>
        <w:t>abandoned</w:t>
      </w:r>
      <w:r w:rsidRPr="003D4829">
        <w:rPr>
          <w:rStyle w:val="StyleUnderline"/>
          <w:highlight w:val="green"/>
        </w:rPr>
        <w:t xml:space="preserve"> the country</w:t>
      </w:r>
      <w:r w:rsidRPr="003D4829">
        <w:rPr>
          <w:sz w:val="16"/>
        </w:rPr>
        <w:t xml:space="preserve">. History could have taken a very different course. American slaves could have returned to Africa and </w:t>
      </w:r>
      <w:r w:rsidRPr="003D4829">
        <w:rPr>
          <w:rStyle w:val="StyleUnderline"/>
          <w:highlight w:val="green"/>
        </w:rPr>
        <w:t xml:space="preserve">the </w:t>
      </w:r>
      <w:r w:rsidRPr="003D4829">
        <w:rPr>
          <w:rStyle w:val="Emphasis"/>
          <w:highlight w:val="green"/>
        </w:rPr>
        <w:t>U</w:t>
      </w:r>
      <w:r w:rsidRPr="003D4829">
        <w:rPr>
          <w:rStyle w:val="StyleUnderline"/>
        </w:rPr>
        <w:t xml:space="preserve">nited </w:t>
      </w:r>
      <w:r w:rsidRPr="003D4829">
        <w:rPr>
          <w:rStyle w:val="Emphasis"/>
          <w:highlight w:val="green"/>
        </w:rPr>
        <w:t>S</w:t>
      </w:r>
      <w:r w:rsidRPr="003D4829">
        <w:rPr>
          <w:rStyle w:val="StyleUnderline"/>
        </w:rPr>
        <w:t xml:space="preserve">tates </w:t>
      </w:r>
      <w:r w:rsidRPr="003D4829">
        <w:rPr>
          <w:rStyle w:val="StyleUnderline"/>
          <w:highlight w:val="green"/>
        </w:rPr>
        <w:t xml:space="preserve">could have become a </w:t>
      </w:r>
      <w:r w:rsidRPr="003D4829">
        <w:rPr>
          <w:rStyle w:val="Emphasis"/>
        </w:rPr>
        <w:t xml:space="preserve">white </w:t>
      </w:r>
      <w:r w:rsidRPr="003D4829">
        <w:rPr>
          <w:rStyle w:val="Emphasis"/>
          <w:highlight w:val="green"/>
        </w:rPr>
        <w:t>ethno-state</w:t>
      </w:r>
      <w:r w:rsidRPr="003D4829">
        <w:rPr>
          <w:sz w:val="16"/>
        </w:rPr>
        <w:t xml:space="preserve">, a second Europe. The 1820s and ’30s were the last possible moment of undoing or preventing the existence of a Black America. </w:t>
      </w:r>
      <w:r w:rsidRPr="003D4829">
        <w:rPr>
          <w:rStyle w:val="StyleUnderline"/>
          <w:highlight w:val="green"/>
        </w:rPr>
        <w:t xml:space="preserve">But </w:t>
      </w:r>
      <w:r w:rsidRPr="003D4829">
        <w:rPr>
          <w:rStyle w:val="Emphasis"/>
          <w:highlight w:val="green"/>
        </w:rPr>
        <w:t>Black</w:t>
      </w:r>
      <w:r w:rsidRPr="003D4829">
        <w:rPr>
          <w:rStyle w:val="Emphasis"/>
        </w:rPr>
        <w:t xml:space="preserve"> American </w:t>
      </w:r>
      <w:r w:rsidRPr="003D4829">
        <w:rPr>
          <w:rStyle w:val="Emphasis"/>
          <w:highlight w:val="green"/>
        </w:rPr>
        <w:t>intellectuals</w:t>
      </w:r>
      <w:r w:rsidRPr="003D4829">
        <w:rPr>
          <w:rStyle w:val="StyleUnderline"/>
          <w:highlight w:val="green"/>
        </w:rPr>
        <w:t xml:space="preserve"> </w:t>
      </w:r>
      <w:r w:rsidRPr="003D4829">
        <w:rPr>
          <w:rStyle w:val="StyleUnderline"/>
        </w:rPr>
        <w:t xml:space="preserve">made the choice to </w:t>
      </w:r>
      <w:r w:rsidRPr="003D4829">
        <w:rPr>
          <w:rStyle w:val="Emphasis"/>
          <w:highlight w:val="green"/>
        </w:rPr>
        <w:t>stay</w:t>
      </w:r>
      <w:r w:rsidRPr="003D4829">
        <w:rPr>
          <w:sz w:val="16"/>
        </w:rPr>
        <w:t xml:space="preserve"> — </w:t>
      </w:r>
      <w:r w:rsidRPr="003D4829">
        <w:rPr>
          <w:rStyle w:val="StyleUnderline"/>
        </w:rPr>
        <w:t>to hold this ground and make something new here that the world had never seen.</w:t>
      </w:r>
      <w:r w:rsidRPr="003D4829">
        <w:rPr>
          <w:sz w:val="16"/>
        </w:rPr>
        <w:t xml:space="preserve"> As the political scientist Melvin Rogers points out, </w:t>
      </w:r>
      <w:r w:rsidRPr="003D4829">
        <w:rPr>
          <w:rStyle w:val="StyleUnderline"/>
        </w:rPr>
        <w:t>Walker’s Appeal</w:t>
      </w:r>
      <w:r w:rsidRPr="003D4829">
        <w:rPr>
          <w:sz w:val="16"/>
        </w:rPr>
        <w:t xml:space="preserve"> not only staked this argument in terms of a principled Black nationalist claim based on the enormous sacrifice of “blood and tears” in slavery; the rhetorical address of the text was also </w:t>
      </w:r>
      <w:r w:rsidRPr="003D4829">
        <w:rPr>
          <w:rStyle w:val="StyleUnderline"/>
        </w:rPr>
        <w:t xml:space="preserve">intended to awaken Black Americans to their own potential </w:t>
      </w:r>
      <w:r w:rsidRPr="003D4829">
        <w:rPr>
          <w:rStyle w:val="StyleUnderline"/>
          <w:highlight w:val="green"/>
        </w:rPr>
        <w:t>as a nationally</w:t>
      </w:r>
      <w:r w:rsidRPr="003D4829">
        <w:rPr>
          <w:rStyle w:val="StyleUnderline"/>
        </w:rPr>
        <w:t xml:space="preserve"> self-</w:t>
      </w:r>
      <w:r w:rsidRPr="003D4829">
        <w:rPr>
          <w:rStyle w:val="StyleUnderline"/>
          <w:highlight w:val="green"/>
        </w:rPr>
        <w:t>consciousl</w:t>
      </w:r>
      <w:r w:rsidRPr="003D4829">
        <w:rPr>
          <w:rStyle w:val="StyleUnderline"/>
        </w:rPr>
        <w:t xml:space="preserve">y </w:t>
      </w:r>
      <w:r w:rsidRPr="003D4829">
        <w:rPr>
          <w:rStyle w:val="Emphasis"/>
        </w:rPr>
        <w:t xml:space="preserve">political </w:t>
      </w:r>
      <w:r w:rsidRPr="003D4829">
        <w:rPr>
          <w:rStyle w:val="Emphasis"/>
          <w:highlight w:val="green"/>
        </w:rPr>
        <w:t>community</w:t>
      </w:r>
      <w:r w:rsidRPr="003D4829">
        <w:rPr>
          <w:rStyle w:val="StyleUnderline"/>
          <w:highlight w:val="green"/>
        </w:rPr>
        <w:t xml:space="preserve"> with a </w:t>
      </w:r>
      <w:r w:rsidRPr="003D4829">
        <w:rPr>
          <w:rStyle w:val="Emphasis"/>
          <w:highlight w:val="green"/>
        </w:rPr>
        <w:t>global outlook</w:t>
      </w:r>
      <w:r w:rsidRPr="003D4829">
        <w:rPr>
          <w:rStyle w:val="StyleUnderline"/>
        </w:rPr>
        <w:t>.</w:t>
      </w:r>
      <w:r w:rsidRPr="003D4829">
        <w:rPr>
          <w:sz w:val="16"/>
        </w:rPr>
        <w:t xml:space="preserve"> </w:t>
      </w:r>
      <w:r w:rsidRPr="0035663A">
        <w:rPr>
          <w:color w:val="FF0000"/>
          <w:sz w:val="16"/>
        </w:rPr>
        <w:t>“[F]or [Walker],” Rogers writes, “African Americans did not need a prophet to whom they should blindly defer. Rather they needed a community willing to confront practices of domination, capable of responding to their grievances, and susceptible to transcending America’s narrow ethical and political horizon.”</w:t>
      </w:r>
    </w:p>
    <w:p w14:paraId="4054F2BD" w14:textId="77777777" w:rsidR="003D4829" w:rsidRPr="0035663A" w:rsidRDefault="003D4829" w:rsidP="003D4829">
      <w:pPr>
        <w:rPr>
          <w:color w:val="FF0000"/>
          <w:sz w:val="16"/>
        </w:rPr>
      </w:pPr>
      <w:r w:rsidRPr="0035663A">
        <w:rPr>
          <w:color w:val="FF0000"/>
          <w:sz w:val="16"/>
        </w:rPr>
        <w:t xml:space="preserve">Wilderson’s </w:t>
      </w:r>
      <w:r w:rsidRPr="0035663A">
        <w:rPr>
          <w:rStyle w:val="Emphasis"/>
          <w:color w:val="FF0000"/>
        </w:rPr>
        <w:t>Afropessimism</w:t>
      </w:r>
      <w:r w:rsidRPr="0035663A">
        <w:rPr>
          <w:rStyle w:val="StyleUnderline"/>
          <w:color w:val="FF0000"/>
        </w:rPr>
        <w:t xml:space="preserve"> insists that we are </w:t>
      </w:r>
      <w:r w:rsidRPr="0035663A">
        <w:rPr>
          <w:rStyle w:val="Emphasis"/>
          <w:color w:val="FF0000"/>
        </w:rPr>
        <w:t>still slaves</w:t>
      </w:r>
      <w:r w:rsidRPr="0035663A">
        <w:rPr>
          <w:rStyle w:val="StyleUnderline"/>
          <w:color w:val="FF0000"/>
        </w:rPr>
        <w:t xml:space="preserve">. </w:t>
      </w:r>
      <w:r w:rsidRPr="0035663A">
        <w:rPr>
          <w:rStyle w:val="StyleUnderline"/>
          <w:color w:val="FF0000"/>
          <w:highlight w:val="green"/>
        </w:rPr>
        <w:t>Walker insisted</w:t>
      </w:r>
      <w:r w:rsidRPr="0035663A">
        <w:rPr>
          <w:color w:val="FF0000"/>
          <w:sz w:val="16"/>
        </w:rPr>
        <w:t xml:space="preserve"> in 1829 that the </w:t>
      </w:r>
      <w:r w:rsidRPr="0035663A">
        <w:rPr>
          <w:rStyle w:val="StyleUnderline"/>
          <w:color w:val="FF0000"/>
          <w:highlight w:val="green"/>
        </w:rPr>
        <w:t>slaves are</w:t>
      </w:r>
      <w:r w:rsidRPr="0035663A">
        <w:rPr>
          <w:color w:val="FF0000"/>
          <w:sz w:val="16"/>
        </w:rPr>
        <w:t xml:space="preserve"> (and were even then) </w:t>
      </w:r>
      <w:r w:rsidRPr="0035663A">
        <w:rPr>
          <w:rStyle w:val="StyleUnderline"/>
          <w:color w:val="FF0000"/>
        </w:rPr>
        <w:t xml:space="preserve">“colored </w:t>
      </w:r>
      <w:r w:rsidRPr="0035663A">
        <w:rPr>
          <w:rStyle w:val="Emphasis"/>
          <w:color w:val="FF0000"/>
          <w:highlight w:val="green"/>
        </w:rPr>
        <w:t>citizens</w:t>
      </w:r>
      <w:r w:rsidRPr="0035663A">
        <w:rPr>
          <w:rStyle w:val="StyleUnderline"/>
          <w:color w:val="FF0000"/>
        </w:rPr>
        <w:t>” of the United States</w:t>
      </w:r>
      <w:r w:rsidRPr="0035663A">
        <w:rPr>
          <w:color w:val="FF0000"/>
          <w:sz w:val="16"/>
        </w:rPr>
        <w:t xml:space="preserve"> and of the world. That if we are oppressed it is only because we are ignorant of our true strength, because we have been taught to disbelieve and disavow our worth to the world, to the nation, and to each other. </w:t>
      </w:r>
      <w:r w:rsidRPr="0035663A">
        <w:rPr>
          <w:rStyle w:val="StyleUnderline"/>
          <w:color w:val="FF0000"/>
        </w:rPr>
        <w:t>Which of these</w:t>
      </w:r>
      <w:r w:rsidRPr="0035663A">
        <w:rPr>
          <w:color w:val="FF0000"/>
          <w:sz w:val="16"/>
        </w:rPr>
        <w:t xml:space="preserve"> two </w:t>
      </w:r>
      <w:r w:rsidRPr="0035663A">
        <w:rPr>
          <w:rStyle w:val="StyleUnderline"/>
          <w:color w:val="FF0000"/>
        </w:rPr>
        <w:t>views is the correct one?</w:t>
      </w:r>
      <w:r w:rsidRPr="0035663A">
        <w:rPr>
          <w:color w:val="FF0000"/>
          <w:sz w:val="16"/>
        </w:rPr>
        <w:t xml:space="preserve"> </w:t>
      </w:r>
      <w:r w:rsidRPr="0035663A">
        <w:rPr>
          <w:rStyle w:val="StyleUnderline"/>
          <w:color w:val="FF0000"/>
        </w:rPr>
        <w:t>I think the historical record and the present state of our politics tells us all we need to know</w:t>
      </w:r>
      <w:r w:rsidRPr="0035663A">
        <w:rPr>
          <w:color w:val="FF0000"/>
          <w:sz w:val="16"/>
        </w:rPr>
        <w:t xml:space="preserve"> on that score. For it is no coincidence that today it is Black Americans who are once again trying to save the country, to invest in finishing the work of making this place a home that we can live in. In what is a long-standing pattern, </w:t>
      </w:r>
      <w:r w:rsidRPr="0035663A">
        <w:rPr>
          <w:rStyle w:val="StyleUnderline"/>
          <w:color w:val="FF0000"/>
        </w:rPr>
        <w:t xml:space="preserve">the “coloured citizens” of this country are </w:t>
      </w:r>
      <w:r w:rsidRPr="0035663A">
        <w:rPr>
          <w:rStyle w:val="StyleUnderline"/>
          <w:color w:val="FF0000"/>
          <w:highlight w:val="green"/>
        </w:rPr>
        <w:t xml:space="preserve">at the forefront of </w:t>
      </w:r>
      <w:r w:rsidRPr="0035663A">
        <w:rPr>
          <w:rStyle w:val="Emphasis"/>
          <w:color w:val="FF0000"/>
        </w:rPr>
        <w:t xml:space="preserve">practicing </w:t>
      </w:r>
      <w:r w:rsidRPr="0035663A">
        <w:rPr>
          <w:rStyle w:val="Emphasis"/>
          <w:color w:val="FF0000"/>
          <w:highlight w:val="green"/>
        </w:rPr>
        <w:t>civics</w:t>
      </w:r>
      <w:r w:rsidRPr="0035663A">
        <w:rPr>
          <w:rStyle w:val="StyleUnderline"/>
          <w:color w:val="FF0000"/>
        </w:rPr>
        <w:t>.</w:t>
      </w:r>
      <w:r w:rsidRPr="0035663A">
        <w:rPr>
          <w:color w:val="FF0000"/>
          <w:sz w:val="16"/>
        </w:rPr>
        <w:t xml:space="preserve"> Indeed, what could be more republican than risking one’s health to restore the health of the body politic? </w:t>
      </w:r>
      <w:r w:rsidRPr="0035663A">
        <w:rPr>
          <w:color w:val="FF0000"/>
          <w:sz w:val="16"/>
          <w:szCs w:val="16"/>
        </w:rPr>
        <w:t xml:space="preserve">To ensure that one of the most basic promises of the state is properly fulfilled: that it </w:t>
      </w:r>
      <w:proofErr w:type="gramStart"/>
      <w:r w:rsidRPr="0035663A">
        <w:rPr>
          <w:color w:val="FF0000"/>
          <w:sz w:val="16"/>
          <w:szCs w:val="16"/>
        </w:rPr>
        <w:t>apply</w:t>
      </w:r>
      <w:proofErr w:type="gramEnd"/>
      <w:r w:rsidRPr="0035663A">
        <w:rPr>
          <w:color w:val="FF0000"/>
          <w:sz w:val="16"/>
          <w:szCs w:val="16"/>
        </w:rPr>
        <w:t xml:space="preserve"> its law enforcement equally</w:t>
      </w:r>
      <w:r w:rsidRPr="0035663A">
        <w:rPr>
          <w:color w:val="FF0000"/>
          <w:sz w:val="16"/>
        </w:rPr>
        <w:t>, humanely, and in a manner accountable to the people it serves.</w:t>
      </w:r>
    </w:p>
    <w:p w14:paraId="15F11CA5" w14:textId="77777777" w:rsidR="003D4829" w:rsidRPr="0035663A" w:rsidRDefault="003D4829" w:rsidP="003D4829">
      <w:pPr>
        <w:rPr>
          <w:color w:val="FF0000"/>
          <w:sz w:val="16"/>
        </w:rPr>
      </w:pPr>
      <w:r w:rsidRPr="0035663A">
        <w:rPr>
          <w:color w:val="FF0000"/>
          <w:sz w:val="16"/>
        </w:rPr>
        <w:t xml:space="preserve">As in past struggles, our principled defense of an ethical civil code has attracted others with its moral force. We have seen a massive response, including from sources traditionally opposed to these concerns, who recognize the profoundly dysfunctional culture of US policing, prisons, and courts. Even many of those who do not agree that these are the result of actively racist policies and attitudes no longer deny that our exceptionally poor record cannot plausibly be unrelated to a long history of antiblack violence and antagonism. For this same reason, </w:t>
      </w:r>
      <w:r w:rsidRPr="0035663A">
        <w:rPr>
          <w:rStyle w:val="StyleUnderline"/>
          <w:color w:val="FF0000"/>
        </w:rPr>
        <w:t xml:space="preserve">likeminded people around the world are hoping for a decisive break with the past‚ taking to the streets across the globe </w:t>
      </w:r>
      <w:r w:rsidRPr="0035663A">
        <w:rPr>
          <w:rStyle w:val="StyleUnderline"/>
          <w:color w:val="FF0000"/>
          <w:highlight w:val="green"/>
        </w:rPr>
        <w:t xml:space="preserve">to </w:t>
      </w:r>
      <w:r w:rsidRPr="0035663A">
        <w:rPr>
          <w:rStyle w:val="Emphasis"/>
          <w:color w:val="FF0000"/>
          <w:highlight w:val="green"/>
        </w:rPr>
        <w:t>demand</w:t>
      </w:r>
      <w:r w:rsidRPr="0035663A">
        <w:rPr>
          <w:rStyle w:val="StyleUnderline"/>
          <w:color w:val="FF0000"/>
        </w:rPr>
        <w:t xml:space="preserve"> that </w:t>
      </w:r>
      <w:r w:rsidRPr="0035663A">
        <w:rPr>
          <w:rStyle w:val="Emphasis"/>
          <w:color w:val="FF0000"/>
        </w:rPr>
        <w:t xml:space="preserve">state </w:t>
      </w:r>
      <w:r w:rsidRPr="0035663A">
        <w:rPr>
          <w:rStyle w:val="Emphasis"/>
          <w:color w:val="FF0000"/>
          <w:highlight w:val="green"/>
        </w:rPr>
        <w:t>actors</w:t>
      </w:r>
      <w:r w:rsidRPr="0035663A">
        <w:rPr>
          <w:rStyle w:val="StyleUnderline"/>
          <w:color w:val="FF0000"/>
          <w:highlight w:val="green"/>
        </w:rPr>
        <w:t xml:space="preserve"> acknowledge</w:t>
      </w:r>
      <w:r w:rsidRPr="0035663A">
        <w:rPr>
          <w:rStyle w:val="StyleUnderline"/>
          <w:color w:val="FF0000"/>
        </w:rPr>
        <w:t xml:space="preserve"> that there really is a history of </w:t>
      </w:r>
      <w:r w:rsidRPr="0035663A">
        <w:rPr>
          <w:rStyle w:val="Emphasis"/>
          <w:color w:val="FF0000"/>
          <w:highlight w:val="green"/>
        </w:rPr>
        <w:t>injury</w:t>
      </w:r>
      <w:r w:rsidRPr="0035663A">
        <w:rPr>
          <w:rStyle w:val="StyleUnderline"/>
          <w:color w:val="FF0000"/>
        </w:rPr>
        <w:t xml:space="preserve"> that needs to stop being denied, and that we can and should work together to design a new social contract that will restore the perceived legitimacy</w:t>
      </w:r>
      <w:r w:rsidRPr="0035663A">
        <w:rPr>
          <w:color w:val="FF0000"/>
          <w:sz w:val="16"/>
        </w:rPr>
        <w:t xml:space="preserve"> of law enforcement and criminal justice </w:t>
      </w:r>
      <w:r w:rsidRPr="0035663A">
        <w:rPr>
          <w:rStyle w:val="StyleUnderline"/>
          <w:color w:val="FF0000"/>
        </w:rPr>
        <w:t>in the eyes of all citizens and not just some</w:t>
      </w:r>
      <w:r w:rsidRPr="0035663A">
        <w:rPr>
          <w:color w:val="FF0000"/>
          <w:sz w:val="16"/>
        </w:rPr>
        <w:t>.</w:t>
      </w:r>
    </w:p>
    <w:p w14:paraId="5DE4B391" w14:textId="77777777" w:rsidR="003D4829" w:rsidRPr="0035663A" w:rsidRDefault="003D4829" w:rsidP="003D4829">
      <w:pPr>
        <w:rPr>
          <w:color w:val="FF0000"/>
          <w:sz w:val="16"/>
        </w:rPr>
      </w:pPr>
      <w:r w:rsidRPr="0035663A">
        <w:rPr>
          <w:color w:val="FF0000"/>
          <w:sz w:val="16"/>
        </w:rPr>
        <w:t xml:space="preserve">The generation undertaking </w:t>
      </w:r>
      <w:r w:rsidRPr="0035663A">
        <w:rPr>
          <w:rStyle w:val="Emphasis"/>
          <w:color w:val="FF0000"/>
          <w:highlight w:val="green"/>
        </w:rPr>
        <w:t>these</w:t>
      </w:r>
      <w:r w:rsidRPr="0035663A">
        <w:rPr>
          <w:rStyle w:val="Emphasis"/>
          <w:color w:val="FF0000"/>
        </w:rPr>
        <w:t xml:space="preserve"> endeavors</w:t>
      </w:r>
      <w:r w:rsidRPr="0035663A">
        <w:rPr>
          <w:rStyle w:val="StyleUnderline"/>
          <w:color w:val="FF0000"/>
          <w:highlight w:val="green"/>
        </w:rPr>
        <w:t xml:space="preserve"> do</w:t>
      </w:r>
      <w:r w:rsidRPr="0035663A">
        <w:rPr>
          <w:rStyle w:val="StyleUnderline"/>
          <w:color w:val="FF0000"/>
        </w:rPr>
        <w:t xml:space="preserve">es </w:t>
      </w:r>
      <w:r w:rsidRPr="0035663A">
        <w:rPr>
          <w:rStyle w:val="Emphasis"/>
          <w:color w:val="FF0000"/>
          <w:highlight w:val="green"/>
        </w:rPr>
        <w:t>not</w:t>
      </w:r>
      <w:r w:rsidRPr="0035663A">
        <w:rPr>
          <w:rStyle w:val="StyleUnderline"/>
          <w:color w:val="FF0000"/>
        </w:rPr>
        <w:t xml:space="preserve"> seem to </w:t>
      </w:r>
      <w:r w:rsidRPr="0035663A">
        <w:rPr>
          <w:rStyle w:val="StyleUnderline"/>
          <w:color w:val="FF0000"/>
          <w:highlight w:val="green"/>
        </w:rPr>
        <w:t>require</w:t>
      </w:r>
      <w:r w:rsidRPr="0035663A">
        <w:rPr>
          <w:rStyle w:val="StyleUnderline"/>
          <w:color w:val="FF0000"/>
        </w:rPr>
        <w:t xml:space="preserve"> a </w:t>
      </w:r>
      <w:r w:rsidRPr="0035663A">
        <w:rPr>
          <w:rStyle w:val="Emphasis"/>
          <w:color w:val="FF0000"/>
        </w:rPr>
        <w:t xml:space="preserve">narrative of </w:t>
      </w:r>
      <w:r w:rsidRPr="0035663A">
        <w:rPr>
          <w:rStyle w:val="Emphasis"/>
          <w:color w:val="FF0000"/>
          <w:highlight w:val="green"/>
        </w:rPr>
        <w:t>optimism</w:t>
      </w:r>
      <w:r w:rsidRPr="0035663A">
        <w:rPr>
          <w:color w:val="FF0000"/>
          <w:sz w:val="16"/>
        </w:rPr>
        <w:t xml:space="preserve"> in order to take the great risks they have incurred. </w:t>
      </w:r>
      <w:r w:rsidRPr="0035663A">
        <w:rPr>
          <w:rStyle w:val="StyleUnderline"/>
          <w:color w:val="FF0000"/>
        </w:rPr>
        <w:t xml:space="preserve">They have a healthy indifference to both optimism and pessimism alike. Perhaps </w:t>
      </w:r>
      <w:r w:rsidRPr="0035663A">
        <w:rPr>
          <w:rStyle w:val="StyleUnderline"/>
          <w:color w:val="FF0000"/>
          <w:highlight w:val="green"/>
        </w:rPr>
        <w:t>it results from</w:t>
      </w:r>
      <w:r w:rsidRPr="0035663A">
        <w:rPr>
          <w:rStyle w:val="StyleUnderline"/>
          <w:color w:val="FF0000"/>
        </w:rPr>
        <w:t xml:space="preserve"> the demands of carrying out politics in the real world. The</w:t>
      </w:r>
      <w:r w:rsidRPr="0035663A">
        <w:rPr>
          <w:color w:val="FF0000"/>
          <w:sz w:val="16"/>
        </w:rPr>
        <w:t xml:space="preserve"> incredibly difficult </w:t>
      </w:r>
      <w:r w:rsidRPr="0035663A">
        <w:rPr>
          <w:rStyle w:val="StyleUnderline"/>
          <w:color w:val="FF0000"/>
        </w:rPr>
        <w:t xml:space="preserve">task of organizing and </w:t>
      </w:r>
      <w:r w:rsidRPr="0035663A">
        <w:rPr>
          <w:rStyle w:val="Emphasis"/>
          <w:color w:val="FF0000"/>
          <w:highlight w:val="green"/>
        </w:rPr>
        <w:t>strategizing</w:t>
      </w:r>
      <w:r w:rsidRPr="0035663A">
        <w:rPr>
          <w:color w:val="FF0000"/>
          <w:sz w:val="16"/>
        </w:rPr>
        <w:t xml:space="preserve"> in order </w:t>
      </w:r>
      <w:r w:rsidRPr="0035663A">
        <w:rPr>
          <w:rStyle w:val="StyleUnderline"/>
          <w:color w:val="FF0000"/>
          <w:highlight w:val="green"/>
        </w:rPr>
        <w:t>to</w:t>
      </w:r>
      <w:r w:rsidRPr="0035663A">
        <w:rPr>
          <w:rStyle w:val="StyleUnderline"/>
          <w:color w:val="FF0000"/>
        </w:rPr>
        <w:t xml:space="preserve"> elevate and </w:t>
      </w:r>
      <w:r w:rsidRPr="0035663A">
        <w:rPr>
          <w:rStyle w:val="StyleUnderline"/>
          <w:color w:val="FF0000"/>
          <w:highlight w:val="green"/>
        </w:rPr>
        <w:t>amplify</w:t>
      </w:r>
      <w:r w:rsidRPr="0035663A">
        <w:rPr>
          <w:rStyle w:val="StyleUnderline"/>
          <w:color w:val="FF0000"/>
        </w:rPr>
        <w:t xml:space="preserve"> the </w:t>
      </w:r>
      <w:r w:rsidRPr="0035663A">
        <w:rPr>
          <w:rStyle w:val="Emphasis"/>
          <w:color w:val="FF0000"/>
        </w:rPr>
        <w:t>best</w:t>
      </w:r>
      <w:r w:rsidRPr="0035663A">
        <w:rPr>
          <w:rStyle w:val="Emphasis"/>
          <w:color w:val="FF0000"/>
          <w:highlight w:val="green"/>
        </w:rPr>
        <w:t xml:space="preserve"> responses</w:t>
      </w:r>
      <w:r w:rsidRPr="0035663A">
        <w:rPr>
          <w:rStyle w:val="StyleUnderline"/>
          <w:color w:val="FF0000"/>
        </w:rPr>
        <w:t xml:space="preserve"> and to rein in and temper the counterproductive ones that delay and diminish a good cause</w:t>
      </w:r>
      <w:r w:rsidRPr="0035663A">
        <w:rPr>
          <w:color w:val="FF0000"/>
          <w:sz w:val="16"/>
        </w:rPr>
        <w:t>. That’s hard to do in the best of cases: in a turbulent, paranoid, and instantly videotaped public sphere, it’s a Sisyphean task that bad-faith commentators take advantage of.</w:t>
      </w:r>
    </w:p>
    <w:p w14:paraId="29C9A269" w14:textId="77777777" w:rsidR="003D4829" w:rsidRPr="0035663A" w:rsidRDefault="003D4829" w:rsidP="003D4829">
      <w:pPr>
        <w:rPr>
          <w:color w:val="FF0000"/>
          <w:sz w:val="16"/>
          <w:szCs w:val="16"/>
        </w:rPr>
      </w:pPr>
      <w:r w:rsidRPr="0035663A">
        <w:rPr>
          <w:color w:val="FF0000"/>
          <w:sz w:val="16"/>
          <w:szCs w:val="16"/>
        </w:rPr>
        <w:t xml:space="preserve">None of this diminishes the fundamental need for greater self-capacity of the kind Walker called for 200 years ago. Much of the work ahead will necessarily involve a growing capacity for self-reflection, self-criticism, irony, and joy in our politics. It will require acknowledging that struggles against white oppression will never be successful without deepened self-healing in our communities: repairing the relations in families, between men and women; ending the violence directed at trans, queer, and otherwise non-conforming people in our neighborhoods; ending the heinous blood feuds between rival gangs and sets; restoring education and </w:t>
      </w:r>
      <w:r w:rsidRPr="0035663A">
        <w:rPr>
          <w:color w:val="FF0000"/>
          <w:sz w:val="16"/>
          <w:szCs w:val="16"/>
        </w:rPr>
        <w:lastRenderedPageBreak/>
        <w:t>communal trust as our highest priorities and most cherished aspirations. These will always remain preconditional to the realization of freedom and autonomy. It is pursuing these aims as an ongoing collective activity that will make unavoidable the realization as Walker said, that this country is “more ours” than anyone else’s — that we are a historic people with a world-historical destiny that understands our suffering as endowing us with both the right and the responsibility of civilizing the United States in such a way that it reflects the values that our historical experiences bring to it, the freedoms, equalities, and cultural pluralisms that we have made vital and central to its identity.</w:t>
      </w:r>
    </w:p>
    <w:p w14:paraId="37685CBA" w14:textId="77777777" w:rsidR="003D4829" w:rsidRPr="0035663A" w:rsidRDefault="003D4829" w:rsidP="003D4829">
      <w:pPr>
        <w:rPr>
          <w:color w:val="FF0000"/>
          <w:sz w:val="16"/>
        </w:rPr>
      </w:pPr>
      <w:r w:rsidRPr="0035663A">
        <w:rPr>
          <w:rStyle w:val="StyleUnderline"/>
          <w:color w:val="FF0000"/>
        </w:rPr>
        <w:t xml:space="preserve">One doesn’t need to hang on desperately to a mirage of hope. If we look to history, </w:t>
      </w:r>
      <w:r w:rsidRPr="0035663A">
        <w:rPr>
          <w:rStyle w:val="StyleUnderline"/>
          <w:color w:val="FF0000"/>
          <w:highlight w:val="green"/>
        </w:rPr>
        <w:t>we</w:t>
      </w:r>
      <w:r w:rsidRPr="0035663A">
        <w:rPr>
          <w:rStyle w:val="StyleUnderline"/>
          <w:color w:val="FF0000"/>
        </w:rPr>
        <w:t xml:space="preserve"> can </w:t>
      </w:r>
      <w:r w:rsidRPr="0035663A">
        <w:rPr>
          <w:rStyle w:val="StyleUnderline"/>
          <w:color w:val="FF0000"/>
          <w:highlight w:val="green"/>
        </w:rPr>
        <w:t>see</w:t>
      </w:r>
      <w:r w:rsidRPr="0035663A">
        <w:rPr>
          <w:rStyle w:val="StyleUnderline"/>
          <w:color w:val="FF0000"/>
        </w:rPr>
        <w:t xml:space="preserve"> more than enough </w:t>
      </w:r>
      <w:r w:rsidRPr="0035663A">
        <w:rPr>
          <w:rStyle w:val="Emphasis"/>
          <w:color w:val="FF0000"/>
        </w:rPr>
        <w:t xml:space="preserve">concrete </w:t>
      </w:r>
      <w:r w:rsidRPr="0035663A">
        <w:rPr>
          <w:rStyle w:val="Emphasis"/>
          <w:color w:val="FF0000"/>
          <w:highlight w:val="green"/>
        </w:rPr>
        <w:t>ev</w:t>
      </w:r>
      <w:r w:rsidRPr="0035663A">
        <w:rPr>
          <w:rStyle w:val="Emphasis"/>
          <w:color w:val="FF0000"/>
        </w:rPr>
        <w:t>idence</w:t>
      </w:r>
      <w:r w:rsidRPr="0035663A">
        <w:rPr>
          <w:rStyle w:val="StyleUnderline"/>
          <w:color w:val="FF0000"/>
        </w:rPr>
        <w:t xml:space="preserve"> and example to support the conclusion </w:t>
      </w:r>
      <w:r w:rsidRPr="0035663A">
        <w:rPr>
          <w:rStyle w:val="StyleUnderline"/>
          <w:color w:val="FF0000"/>
          <w:highlight w:val="green"/>
        </w:rPr>
        <w:t xml:space="preserve">that a </w:t>
      </w:r>
      <w:r w:rsidRPr="0035663A">
        <w:rPr>
          <w:rStyle w:val="Emphasis"/>
          <w:color w:val="FF0000"/>
          <w:highlight w:val="green"/>
        </w:rPr>
        <w:t>racial</w:t>
      </w:r>
      <w:r w:rsidRPr="0035663A">
        <w:rPr>
          <w:rStyle w:val="StyleUnderline"/>
          <w:color w:val="FF0000"/>
        </w:rPr>
        <w:t xml:space="preserve">ly defined </w:t>
      </w:r>
      <w:r w:rsidRPr="0035663A">
        <w:rPr>
          <w:rStyle w:val="Emphasis"/>
          <w:color w:val="FF0000"/>
        </w:rPr>
        <w:t xml:space="preserve">caste </w:t>
      </w:r>
      <w:r w:rsidRPr="0035663A">
        <w:rPr>
          <w:rStyle w:val="Emphasis"/>
          <w:color w:val="FF0000"/>
          <w:highlight w:val="green"/>
        </w:rPr>
        <w:t>system</w:t>
      </w:r>
      <w:r w:rsidRPr="0035663A">
        <w:rPr>
          <w:rStyle w:val="StyleUnderline"/>
          <w:color w:val="FF0000"/>
          <w:highlight w:val="green"/>
        </w:rPr>
        <w:t xml:space="preserve"> is unlikely to</w:t>
      </w:r>
      <w:r w:rsidRPr="0035663A">
        <w:rPr>
          <w:rStyle w:val="StyleUnderline"/>
          <w:color w:val="FF0000"/>
        </w:rPr>
        <w:t xml:space="preserve"> ever </w:t>
      </w:r>
      <w:r w:rsidRPr="0035663A">
        <w:rPr>
          <w:rStyle w:val="Emphasis"/>
          <w:color w:val="FF0000"/>
        </w:rPr>
        <w:t xml:space="preserve">again </w:t>
      </w:r>
      <w:r w:rsidRPr="0035663A">
        <w:rPr>
          <w:rStyle w:val="Emphasis"/>
          <w:color w:val="FF0000"/>
          <w:highlight w:val="green"/>
        </w:rPr>
        <w:t>prevail</w:t>
      </w:r>
      <w:r w:rsidRPr="0035663A">
        <w:rPr>
          <w:color w:val="FF0000"/>
          <w:sz w:val="16"/>
        </w:rPr>
        <w:t xml:space="preserve">. Of course, </w:t>
      </w:r>
      <w:r w:rsidRPr="0035663A">
        <w:rPr>
          <w:rStyle w:val="StyleUnderline"/>
          <w:color w:val="FF0000"/>
          <w:highlight w:val="green"/>
        </w:rPr>
        <w:t xml:space="preserve">that doesn’t mean </w:t>
      </w:r>
      <w:r w:rsidRPr="0035663A">
        <w:rPr>
          <w:rStyle w:val="Emphasis"/>
          <w:color w:val="FF0000"/>
          <w:highlight w:val="green"/>
        </w:rPr>
        <w:t>history</w:t>
      </w:r>
      <w:r w:rsidRPr="0035663A">
        <w:rPr>
          <w:rStyle w:val="StyleUnderline"/>
          <w:color w:val="FF0000"/>
          <w:highlight w:val="green"/>
        </w:rPr>
        <w:t xml:space="preserve"> is a </w:t>
      </w:r>
      <w:r w:rsidRPr="0035663A">
        <w:rPr>
          <w:rStyle w:val="Emphasis"/>
          <w:color w:val="FF0000"/>
        </w:rPr>
        <w:t xml:space="preserve">smoothly </w:t>
      </w:r>
      <w:r w:rsidRPr="0035663A">
        <w:rPr>
          <w:rStyle w:val="Emphasis"/>
          <w:color w:val="FF0000"/>
          <w:highlight w:val="green"/>
        </w:rPr>
        <w:t>upward-trend</w:t>
      </w:r>
      <w:r w:rsidRPr="0035663A">
        <w:rPr>
          <w:rStyle w:val="StyleUnderline"/>
          <w:color w:val="FF0000"/>
        </w:rPr>
        <w:t xml:space="preserve">ing curve. </w:t>
      </w:r>
      <w:r w:rsidRPr="0035663A">
        <w:rPr>
          <w:rStyle w:val="StyleUnderline"/>
          <w:color w:val="FF0000"/>
          <w:highlight w:val="green"/>
        </w:rPr>
        <w:t>We have</w:t>
      </w:r>
      <w:r w:rsidRPr="0035663A">
        <w:rPr>
          <w:rStyle w:val="StyleUnderline"/>
          <w:color w:val="FF0000"/>
        </w:rPr>
        <w:t xml:space="preserve"> known terrible </w:t>
      </w:r>
      <w:r w:rsidRPr="0035663A">
        <w:rPr>
          <w:rStyle w:val="Emphasis"/>
          <w:color w:val="FF0000"/>
          <w:highlight w:val="green"/>
        </w:rPr>
        <w:t>setbacks</w:t>
      </w:r>
      <w:r w:rsidRPr="0035663A">
        <w:rPr>
          <w:color w:val="FF0000"/>
          <w:sz w:val="16"/>
        </w:rPr>
        <w:t xml:space="preserve">. Yes, </w:t>
      </w:r>
      <w:r w:rsidRPr="0035663A">
        <w:rPr>
          <w:rStyle w:val="StyleUnderline"/>
          <w:color w:val="FF0000"/>
        </w:rPr>
        <w:t>the</w:t>
      </w:r>
      <w:r w:rsidRPr="0035663A">
        <w:rPr>
          <w:color w:val="FF0000"/>
          <w:sz w:val="16"/>
        </w:rPr>
        <w:t xml:space="preserve"> violent </w:t>
      </w:r>
      <w:r w:rsidRPr="0035663A">
        <w:rPr>
          <w:rStyle w:val="Emphasis"/>
          <w:color w:val="FF0000"/>
          <w:highlight w:val="green"/>
        </w:rPr>
        <w:t>defeat</w:t>
      </w:r>
      <w:r w:rsidRPr="0035663A">
        <w:rPr>
          <w:rStyle w:val="StyleUnderline"/>
          <w:color w:val="FF0000"/>
          <w:highlight w:val="green"/>
        </w:rPr>
        <w:t xml:space="preserve"> of Reconstruction was successful. </w:t>
      </w:r>
      <w:r w:rsidRPr="0035663A">
        <w:rPr>
          <w:rStyle w:val="Emphasis"/>
          <w:color w:val="FF0000"/>
          <w:highlight w:val="green"/>
        </w:rPr>
        <w:t>But</w:t>
      </w:r>
      <w:r w:rsidRPr="0035663A">
        <w:rPr>
          <w:rStyle w:val="StyleUnderline"/>
          <w:color w:val="FF0000"/>
        </w:rPr>
        <w:t xml:space="preserve"> the building of Black institutions and </w:t>
      </w:r>
      <w:r w:rsidRPr="0035663A">
        <w:rPr>
          <w:rStyle w:val="StyleUnderline"/>
          <w:color w:val="FF0000"/>
          <w:highlight w:val="green"/>
        </w:rPr>
        <w:t xml:space="preserve">the </w:t>
      </w:r>
      <w:r w:rsidRPr="0035663A">
        <w:rPr>
          <w:rStyle w:val="Emphasis"/>
          <w:color w:val="FF0000"/>
          <w:highlight w:val="green"/>
        </w:rPr>
        <w:t>Niagara Movement</w:t>
      </w:r>
      <w:r w:rsidRPr="0035663A">
        <w:rPr>
          <w:rStyle w:val="StyleUnderline"/>
          <w:color w:val="FF0000"/>
          <w:highlight w:val="green"/>
        </w:rPr>
        <w:t xml:space="preserve"> proceeded</w:t>
      </w:r>
      <w:r w:rsidRPr="0035663A">
        <w:rPr>
          <w:rStyle w:val="StyleUnderline"/>
          <w:color w:val="FF0000"/>
        </w:rPr>
        <w:t xml:space="preserve"> anyway. Tulsa was burned</w:t>
      </w:r>
      <w:r w:rsidRPr="0035663A">
        <w:rPr>
          <w:color w:val="FF0000"/>
          <w:sz w:val="16"/>
        </w:rPr>
        <w:t xml:space="preserve"> to the ground. </w:t>
      </w:r>
      <w:r w:rsidRPr="0035663A">
        <w:rPr>
          <w:rStyle w:val="StyleUnderline"/>
          <w:color w:val="FF0000"/>
        </w:rPr>
        <w:t>But its Black citizens</w:t>
      </w:r>
      <w:r w:rsidRPr="0035663A">
        <w:rPr>
          <w:color w:val="FF0000"/>
          <w:sz w:val="16"/>
        </w:rPr>
        <w:t xml:space="preserve"> turned right around and </w:t>
      </w:r>
      <w:r w:rsidRPr="0035663A">
        <w:rPr>
          <w:rStyle w:val="StyleUnderline"/>
          <w:color w:val="FF0000"/>
        </w:rPr>
        <w:t>rebuilt it</w:t>
      </w:r>
      <w:r w:rsidRPr="0035663A">
        <w:rPr>
          <w:color w:val="FF0000"/>
          <w:sz w:val="16"/>
        </w:rPr>
        <w:t xml:space="preserve"> out of the ashes. </w:t>
      </w:r>
      <w:r w:rsidRPr="0035663A">
        <w:rPr>
          <w:rStyle w:val="StyleUnderline"/>
          <w:color w:val="FF0000"/>
        </w:rPr>
        <w:t>The Civil Rights movement was checked by</w:t>
      </w:r>
      <w:r w:rsidRPr="0035663A">
        <w:rPr>
          <w:color w:val="FF0000"/>
          <w:sz w:val="16"/>
        </w:rPr>
        <w:t xml:space="preserve"> the forces of reaction and </w:t>
      </w:r>
      <w:r w:rsidRPr="0035663A">
        <w:rPr>
          <w:rStyle w:val="StyleUnderline"/>
          <w:color w:val="FF0000"/>
        </w:rPr>
        <w:t>the assassin</w:t>
      </w:r>
      <w:r w:rsidRPr="0035663A">
        <w:rPr>
          <w:color w:val="FF0000"/>
          <w:sz w:val="16"/>
        </w:rPr>
        <w:t xml:space="preserve">’s bullet; </w:t>
      </w:r>
      <w:r w:rsidRPr="0035663A">
        <w:rPr>
          <w:rStyle w:val="StyleUnderline"/>
          <w:color w:val="FF0000"/>
        </w:rPr>
        <w:t xml:space="preserve">but </w:t>
      </w:r>
      <w:r w:rsidRPr="0035663A">
        <w:rPr>
          <w:rStyle w:val="StyleUnderline"/>
          <w:color w:val="FF0000"/>
          <w:highlight w:val="green"/>
        </w:rPr>
        <w:t>the</w:t>
      </w:r>
      <w:r w:rsidRPr="0035663A">
        <w:rPr>
          <w:rStyle w:val="StyleUnderline"/>
          <w:color w:val="FF0000"/>
        </w:rPr>
        <w:t xml:space="preserve"> world of </w:t>
      </w:r>
      <w:r w:rsidRPr="0035663A">
        <w:rPr>
          <w:rStyle w:val="Emphasis"/>
          <w:color w:val="FF0000"/>
          <w:highlight w:val="green"/>
        </w:rPr>
        <w:t>unquestioned</w:t>
      </w:r>
      <w:r w:rsidRPr="0035663A">
        <w:rPr>
          <w:rStyle w:val="StyleUnderline"/>
          <w:color w:val="FF0000"/>
          <w:highlight w:val="green"/>
        </w:rPr>
        <w:t xml:space="preserve"> white </w:t>
      </w:r>
      <w:r w:rsidRPr="0035663A">
        <w:rPr>
          <w:rStyle w:val="Emphasis"/>
          <w:color w:val="FF0000"/>
          <w:highlight w:val="green"/>
        </w:rPr>
        <w:t>superiority</w:t>
      </w:r>
      <w:r w:rsidRPr="0035663A">
        <w:rPr>
          <w:rStyle w:val="Emphasis"/>
          <w:color w:val="FF0000"/>
        </w:rPr>
        <w:t xml:space="preserve"> and authority</w:t>
      </w:r>
      <w:r w:rsidRPr="0035663A">
        <w:rPr>
          <w:color w:val="FF0000"/>
          <w:sz w:val="16"/>
        </w:rPr>
        <w:t xml:space="preserve"> that George Wallace hoped to preserve </w:t>
      </w:r>
      <w:r w:rsidRPr="0035663A">
        <w:rPr>
          <w:rStyle w:val="StyleUnderline"/>
          <w:color w:val="FF0000"/>
          <w:highlight w:val="green"/>
        </w:rPr>
        <w:t xml:space="preserve">is </w:t>
      </w:r>
      <w:r w:rsidRPr="0035663A">
        <w:rPr>
          <w:rStyle w:val="Emphasis"/>
          <w:color w:val="FF0000"/>
          <w:highlight w:val="green"/>
        </w:rPr>
        <w:t>reduced</w:t>
      </w:r>
      <w:r w:rsidRPr="0035663A">
        <w:rPr>
          <w:rStyle w:val="StyleUnderline"/>
          <w:color w:val="FF0000"/>
        </w:rPr>
        <w:t xml:space="preserve"> now to a twinkle in David Duke’s blue eye</w:t>
      </w:r>
      <w:r w:rsidRPr="0035663A">
        <w:rPr>
          <w:color w:val="FF0000"/>
          <w:sz w:val="16"/>
        </w:rPr>
        <w:t>. Yes, creepy white supremacists still crawl out from under mossy stones at opportune moments to wail about their Nordic fantasies in their over-sized khaki pants. Yes, like the militants of the Islamic State, they are capable of carrying out horrific acts of terror and violence. But like that barbaric and fanatical sect, white supremacy is permanently confined to such rear-guard actions because it has already lost — it is trying to reverse a clock going forward — which explains the virulence and incoherence of its outbursts of spastic violence.</w:t>
      </w:r>
    </w:p>
    <w:p w14:paraId="39BA2975" w14:textId="77777777" w:rsidR="003D4829" w:rsidRPr="0035663A" w:rsidRDefault="003D4829" w:rsidP="003D4829">
      <w:pPr>
        <w:rPr>
          <w:rStyle w:val="StyleUnderline"/>
          <w:color w:val="FF0000"/>
        </w:rPr>
      </w:pPr>
      <w:r w:rsidRPr="0035663A">
        <w:rPr>
          <w:color w:val="FF0000"/>
          <w:sz w:val="16"/>
        </w:rPr>
        <w:t xml:space="preserve">We are not at the end, but near the beginning of something new. The pandemic and the multiple underlying </w:t>
      </w:r>
      <w:r w:rsidRPr="0035663A">
        <w:rPr>
          <w:rStyle w:val="StyleUnderline"/>
          <w:color w:val="FF0000"/>
        </w:rPr>
        <w:t>crises</w:t>
      </w:r>
      <w:r w:rsidRPr="0035663A">
        <w:rPr>
          <w:color w:val="FF0000"/>
          <w:sz w:val="16"/>
        </w:rPr>
        <w:t xml:space="preserve"> and </w:t>
      </w:r>
      <w:proofErr w:type="gramStart"/>
      <w:r w:rsidRPr="0035663A">
        <w:rPr>
          <w:color w:val="FF0000"/>
          <w:sz w:val="16"/>
        </w:rPr>
        <w:t>fractures</w:t>
      </w:r>
      <w:proofErr w:type="gramEnd"/>
      <w:r w:rsidRPr="0035663A">
        <w:rPr>
          <w:color w:val="FF0000"/>
          <w:sz w:val="16"/>
        </w:rPr>
        <w:t xml:space="preserve"> it has </w:t>
      </w:r>
      <w:r w:rsidRPr="0035663A">
        <w:rPr>
          <w:rStyle w:val="StyleUnderline"/>
          <w:color w:val="FF0000"/>
        </w:rPr>
        <w:t>revealed</w:t>
      </w:r>
      <w:r w:rsidRPr="0035663A">
        <w:rPr>
          <w:color w:val="FF0000"/>
          <w:sz w:val="16"/>
        </w:rPr>
        <w:t xml:space="preserve"> make vivid that </w:t>
      </w:r>
      <w:r w:rsidRPr="0035663A">
        <w:rPr>
          <w:rStyle w:val="StyleUnderline"/>
          <w:color w:val="FF0000"/>
        </w:rPr>
        <w:t>one need not wait</w:t>
      </w:r>
      <w:r w:rsidRPr="0035663A">
        <w:rPr>
          <w:color w:val="FF0000"/>
          <w:sz w:val="16"/>
        </w:rPr>
        <w:t xml:space="preserve"> so very long </w:t>
      </w:r>
      <w:r w:rsidRPr="0035663A">
        <w:rPr>
          <w:rStyle w:val="StyleUnderline"/>
          <w:color w:val="FF0000"/>
        </w:rPr>
        <w:t>for “the end of the world.” The problem</w:t>
      </w:r>
      <w:r w:rsidRPr="0035663A">
        <w:rPr>
          <w:color w:val="FF0000"/>
          <w:sz w:val="16"/>
        </w:rPr>
        <w:t xml:space="preserve">, as generations of millenarians have discovered, </w:t>
      </w:r>
      <w:r w:rsidRPr="0035663A">
        <w:rPr>
          <w:rStyle w:val="StyleUnderline"/>
          <w:color w:val="FF0000"/>
        </w:rPr>
        <w:t>is</w:t>
      </w:r>
      <w:r w:rsidRPr="0035663A">
        <w:rPr>
          <w:color w:val="FF0000"/>
          <w:sz w:val="16"/>
        </w:rPr>
        <w:t xml:space="preserve"> that it turns out </w:t>
      </w:r>
      <w:r w:rsidRPr="0035663A">
        <w:rPr>
          <w:rStyle w:val="StyleUnderline"/>
          <w:color w:val="FF0000"/>
        </w:rPr>
        <w:t xml:space="preserve">there’s a </w:t>
      </w:r>
      <w:r w:rsidRPr="0035663A">
        <w:rPr>
          <w:rStyle w:val="Emphasis"/>
          <w:color w:val="FF0000"/>
          <w:sz w:val="28"/>
        </w:rPr>
        <w:t>morning after the end of the world</w:t>
      </w:r>
      <w:r w:rsidRPr="0035663A">
        <w:rPr>
          <w:color w:val="FF0000"/>
          <w:sz w:val="16"/>
        </w:rPr>
        <w:t xml:space="preserve">. And one after that too. </w:t>
      </w:r>
      <w:r w:rsidRPr="0035663A">
        <w:rPr>
          <w:rStyle w:val="StyleUnderline"/>
          <w:color w:val="FF0000"/>
        </w:rPr>
        <w:t xml:space="preserve">The hardest truth is that all the uncertainties that govern the question of what can be done, what will be done, and the difference between the two, </w:t>
      </w:r>
      <w:r w:rsidRPr="0035663A">
        <w:rPr>
          <w:rStyle w:val="Emphasis"/>
          <w:color w:val="FF0000"/>
        </w:rPr>
        <w:t>remain</w:t>
      </w:r>
      <w:r w:rsidRPr="0035663A">
        <w:rPr>
          <w:rStyle w:val="StyleUnderline"/>
          <w:color w:val="FF0000"/>
        </w:rPr>
        <w:t xml:space="preserve"> in our hands. </w:t>
      </w:r>
      <w:r w:rsidRPr="0035663A">
        <w:rPr>
          <w:color w:val="FF0000"/>
          <w:sz w:val="16"/>
        </w:rPr>
        <w:t xml:space="preserve">What would Frantz Fanon, or David Walker, or Ella Baker tell us if they saw the streets today? Surely, not that we are at an impasse against an implacable enemy. </w:t>
      </w:r>
      <w:r w:rsidRPr="0035663A">
        <w:rPr>
          <w:rStyle w:val="StyleUnderline"/>
          <w:color w:val="FF0000"/>
        </w:rPr>
        <w:t>They would insist that we lift each other and rise together with the spirit of history</w:t>
      </w:r>
      <w:r w:rsidRPr="0035663A">
        <w:rPr>
          <w:color w:val="FF0000"/>
          <w:sz w:val="16"/>
        </w:rPr>
        <w:t xml:space="preserve"> at our backs. </w:t>
      </w:r>
      <w:r w:rsidRPr="0035663A">
        <w:rPr>
          <w:rStyle w:val="StyleUnderline"/>
          <w:color w:val="FF0000"/>
        </w:rPr>
        <w:t>We have done it before. Every time we do it’s a new day.</w:t>
      </w:r>
    </w:p>
    <w:p w14:paraId="35D537D5" w14:textId="77777777" w:rsidR="003D4829" w:rsidRPr="0035663A" w:rsidRDefault="003D4829" w:rsidP="003D4829">
      <w:pPr>
        <w:rPr>
          <w:color w:val="FF0000"/>
          <w:u w:val="single"/>
        </w:rPr>
      </w:pPr>
    </w:p>
    <w:p w14:paraId="4FCBC769" w14:textId="77777777" w:rsidR="003D4829" w:rsidRPr="0035663A" w:rsidRDefault="003D4829" w:rsidP="003D4829">
      <w:pPr>
        <w:pStyle w:val="Heading4"/>
        <w:rPr>
          <w:rFonts w:cs="Calibri"/>
          <w:color w:val="FF0000"/>
        </w:rPr>
      </w:pPr>
      <w:r w:rsidRPr="0035663A">
        <w:rPr>
          <w:rFonts w:cs="Calibri"/>
          <w:color w:val="FF0000"/>
        </w:rPr>
        <w:t>Libidinal economy is wrong – neurological bias is malleable</w:t>
      </w:r>
    </w:p>
    <w:p w14:paraId="57ADE999" w14:textId="77777777" w:rsidR="003D4829" w:rsidRPr="0035663A" w:rsidRDefault="003D4829" w:rsidP="003D4829">
      <w:pPr>
        <w:shd w:val="clear" w:color="auto" w:fill="FFFFFF"/>
        <w:spacing w:after="150"/>
        <w:rPr>
          <w:rFonts w:eastAsia="Times New Roman"/>
          <w:color w:val="FF0000"/>
          <w:sz w:val="21"/>
          <w:szCs w:val="21"/>
        </w:rPr>
      </w:pPr>
      <w:r w:rsidRPr="0035663A">
        <w:rPr>
          <w:rFonts w:eastAsiaTheme="majorEastAsia"/>
          <w:b/>
          <w:bCs/>
          <w:color w:val="FF0000"/>
          <w:sz w:val="26"/>
          <w:szCs w:val="26"/>
        </w:rPr>
        <w:t>Cikara and Van Bavel 15</w:t>
      </w:r>
      <w:r w:rsidRPr="0035663A">
        <w:rPr>
          <w:rFonts w:eastAsia="Times New Roman"/>
          <w:color w:val="FF0000"/>
          <w:sz w:val="26"/>
          <w:szCs w:val="26"/>
        </w:rPr>
        <w:t xml:space="preserve">. </w:t>
      </w:r>
      <w:r w:rsidRPr="0035663A">
        <w:rPr>
          <w:rFonts w:eastAsia="Times New Roman"/>
          <w:color w:val="FF0000"/>
          <w:szCs w:val="16"/>
        </w:rPr>
        <w:t>(Mina Cikara is an Assistant Professor of Psychology and Director of the Intergroup Neuroscience Lab at Harvard University. Her research examines the conditions under which groups and individuals are denied social value, agency, and empathy. Jay Van Bavel is an Assistant Professor of Psychology and Director of the Social Perception and Evaluation Laboratory at New York University. The Flexibility of Racial Bias: Research suggests that racism is not hard wired, offering hope on one of America’s enduring problems. June 2, 2015. </w:t>
      </w:r>
      <w:hyperlink r:id="rId17" w:history="1">
        <w:r w:rsidRPr="0035663A">
          <w:rPr>
            <w:rStyle w:val="Hyperlink"/>
            <w:rFonts w:eastAsia="Times New Roman"/>
            <w:color w:val="FF0000"/>
            <w:szCs w:val="16"/>
          </w:rPr>
          <w:t>https://www.scientificamerican.com/article/the-flexibility-of-racial-bias/)</w:t>
        </w:r>
      </w:hyperlink>
      <w:r w:rsidRPr="0035663A">
        <w:rPr>
          <w:rFonts w:eastAsia="Times New Roman"/>
          <w:color w:val="FF0000"/>
          <w:szCs w:val="16"/>
        </w:rPr>
        <w:t>//Xain</w:t>
      </w:r>
    </w:p>
    <w:p w14:paraId="45E78659" w14:textId="77777777" w:rsidR="003D4829" w:rsidRPr="0035663A" w:rsidRDefault="003D4829" w:rsidP="003D4829">
      <w:pPr>
        <w:shd w:val="clear" w:color="auto" w:fill="FFFFFF"/>
        <w:textAlignment w:val="baseline"/>
        <w:rPr>
          <w:rFonts w:eastAsia="Times New Roman"/>
          <w:color w:val="FF0000"/>
          <w:sz w:val="16"/>
          <w:szCs w:val="16"/>
        </w:rPr>
      </w:pPr>
      <w:r w:rsidRPr="0035663A">
        <w:rPr>
          <w:rFonts w:eastAsia="Times New Roman"/>
          <w:color w:val="FF0000"/>
          <w:sz w:val="16"/>
          <w:szCs w:val="16"/>
        </w:rPr>
        <w:t xml:space="preserve">The city of Baltimore was rocked by protests and riots over the death of </w:t>
      </w:r>
      <w:hyperlink r:id="rId18" w:tgtFrame="_blank" w:history="1">
        <w:r w:rsidRPr="0035663A">
          <w:rPr>
            <w:rStyle w:val="Hyperlink"/>
            <w:rFonts w:eastAsia="Times New Roman"/>
            <w:color w:val="FF0000"/>
            <w:sz w:val="16"/>
            <w:szCs w:val="16"/>
          </w:rPr>
          <w:t>Freddie Gray</w:t>
        </w:r>
      </w:hyperlink>
      <w:r w:rsidRPr="0035663A">
        <w:rPr>
          <w:rFonts w:eastAsia="Times New Roman"/>
          <w:color w:val="FF0000"/>
          <w:sz w:val="16"/>
          <w:szCs w:val="16"/>
        </w:rPr>
        <w:t xml:space="preserve">, a 25-year-old African American man who died in police custody. Tragically, Gray’s death was only one of a recent in a series of </w:t>
      </w:r>
      <w:proofErr w:type="gramStart"/>
      <w:r w:rsidRPr="0035663A">
        <w:rPr>
          <w:rFonts w:eastAsia="Times New Roman"/>
          <w:color w:val="FF0000"/>
          <w:sz w:val="16"/>
          <w:szCs w:val="16"/>
        </w:rPr>
        <w:t>racially-charged</w:t>
      </w:r>
      <w:proofErr w:type="gramEnd"/>
      <w:r w:rsidRPr="0035663A">
        <w:rPr>
          <w:rFonts w:eastAsia="Times New Roman"/>
          <w:color w:val="FF0000"/>
          <w:sz w:val="16"/>
          <w:szCs w:val="16"/>
        </w:rPr>
        <w:t xml:space="preserve">, often violent, incidents. On </w:t>
      </w:r>
      <w:hyperlink r:id="rId19" w:tgtFrame="_blank" w:history="1">
        <w:r w:rsidRPr="0035663A">
          <w:rPr>
            <w:rStyle w:val="Hyperlink"/>
            <w:rFonts w:eastAsia="Times New Roman"/>
            <w:color w:val="FF0000"/>
            <w:sz w:val="16"/>
            <w:szCs w:val="16"/>
          </w:rPr>
          <w:t>April 4th</w:t>
        </w:r>
      </w:hyperlink>
      <w:r w:rsidRPr="0035663A">
        <w:rPr>
          <w:rFonts w:eastAsia="Times New Roman"/>
          <w:color w:val="FF0000"/>
          <w:sz w:val="16"/>
          <w:szCs w:val="16"/>
        </w:rPr>
        <w:t xml:space="preserve">, Walter Scott was fatally shot by a police officer after fleeing from a routine traffic stop. On </w:t>
      </w:r>
      <w:hyperlink r:id="rId20" w:tgtFrame="_blank" w:history="1">
        <w:r w:rsidRPr="0035663A">
          <w:rPr>
            <w:rStyle w:val="Hyperlink"/>
            <w:rFonts w:eastAsia="Times New Roman"/>
            <w:color w:val="FF0000"/>
            <w:sz w:val="16"/>
            <w:szCs w:val="16"/>
          </w:rPr>
          <w:t>March 8th</w:t>
        </w:r>
      </w:hyperlink>
      <w:r w:rsidRPr="0035663A">
        <w:rPr>
          <w:rFonts w:eastAsia="Times New Roman"/>
          <w:color w:val="FF0000"/>
          <w:sz w:val="16"/>
          <w:szCs w:val="16"/>
        </w:rPr>
        <w:t xml:space="preserve">, Sigma Alpha Epsilon fraternity members were caught on camera gleefully chanting, “There Will Never Be A N***** In SAE.” On </w:t>
      </w:r>
      <w:hyperlink r:id="rId21" w:anchor="page=1" w:tgtFrame="_blank" w:history="1">
        <w:r w:rsidRPr="0035663A">
          <w:rPr>
            <w:rStyle w:val="Hyperlink"/>
            <w:rFonts w:eastAsia="Times New Roman"/>
            <w:color w:val="FF0000"/>
            <w:sz w:val="16"/>
            <w:szCs w:val="16"/>
          </w:rPr>
          <w:t>March 1st</w:t>
        </w:r>
      </w:hyperlink>
      <w:r w:rsidRPr="0035663A">
        <w:rPr>
          <w:rFonts w:eastAsia="Times New Roman"/>
          <w:color w:val="FF0000"/>
          <w:sz w:val="16"/>
          <w:szCs w:val="16"/>
        </w:rPr>
        <w:t xml:space="preserve">, a homeless Black man was shot in broad daylight by a Los Angeles police officer. And these are not isolated incidents, of course. </w:t>
      </w:r>
      <w:r w:rsidRPr="0035663A">
        <w:rPr>
          <w:rFonts w:eastAsia="Times New Roman"/>
          <w:b/>
          <w:color w:val="FF0000"/>
          <w:sz w:val="26"/>
          <w:szCs w:val="26"/>
          <w:u w:val="single"/>
        </w:rPr>
        <w:t xml:space="preserve">Institutional and systemic racism reinforce discrimination in countless </w:t>
      </w:r>
      <w:r w:rsidRPr="0035663A">
        <w:rPr>
          <w:rFonts w:eastAsia="Times New Roman"/>
          <w:b/>
          <w:color w:val="FF0000"/>
          <w:sz w:val="26"/>
          <w:szCs w:val="26"/>
          <w:u w:val="single"/>
        </w:rPr>
        <w:lastRenderedPageBreak/>
        <w:t xml:space="preserve">situations, including </w:t>
      </w:r>
      <w:hyperlink r:id="rId22" w:tgtFrame="_blank" w:history="1">
        <w:r w:rsidRPr="0035663A">
          <w:rPr>
            <w:rStyle w:val="Hyperlink"/>
            <w:rFonts w:eastAsia="Times New Roman"/>
            <w:b/>
            <w:color w:val="FF0000"/>
            <w:sz w:val="16"/>
          </w:rPr>
          <w:t>hiring</w:t>
        </w:r>
      </w:hyperlink>
      <w:r w:rsidRPr="0035663A">
        <w:rPr>
          <w:rFonts w:eastAsia="Times New Roman"/>
          <w:b/>
          <w:color w:val="FF0000"/>
          <w:sz w:val="26"/>
          <w:szCs w:val="26"/>
          <w:u w:val="single"/>
        </w:rPr>
        <w:t xml:space="preserve">, </w:t>
      </w:r>
      <w:hyperlink r:id="rId23" w:tgtFrame="_blank" w:history="1">
        <w:r w:rsidRPr="0035663A">
          <w:rPr>
            <w:rStyle w:val="Hyperlink"/>
            <w:rFonts w:eastAsia="Times New Roman"/>
            <w:b/>
            <w:color w:val="FF0000"/>
            <w:sz w:val="16"/>
          </w:rPr>
          <w:t>sentencing</w:t>
        </w:r>
      </w:hyperlink>
      <w:r w:rsidRPr="0035663A">
        <w:rPr>
          <w:rFonts w:eastAsia="Times New Roman"/>
          <w:b/>
          <w:color w:val="FF0000"/>
          <w:sz w:val="26"/>
          <w:szCs w:val="26"/>
          <w:u w:val="single"/>
        </w:rPr>
        <w:t xml:space="preserve">, </w:t>
      </w:r>
      <w:hyperlink r:id="rId24" w:tgtFrame="_blank" w:history="1">
        <w:r w:rsidRPr="0035663A">
          <w:rPr>
            <w:rStyle w:val="Hyperlink"/>
            <w:rFonts w:eastAsia="Times New Roman"/>
            <w:b/>
            <w:color w:val="FF0000"/>
            <w:sz w:val="16"/>
          </w:rPr>
          <w:t>housing</w:t>
        </w:r>
      </w:hyperlink>
      <w:r w:rsidRPr="0035663A">
        <w:rPr>
          <w:rFonts w:eastAsia="Times New Roman"/>
          <w:b/>
          <w:color w:val="FF0000"/>
          <w:sz w:val="26"/>
          <w:szCs w:val="26"/>
          <w:u w:val="single"/>
        </w:rPr>
        <w:t xml:space="preserve">, and even </w:t>
      </w:r>
      <w:hyperlink r:id="rId25" w:tgtFrame="_blank" w:history="1">
        <w:r w:rsidRPr="0035663A">
          <w:rPr>
            <w:rStyle w:val="Hyperlink"/>
            <w:rFonts w:eastAsia="Times New Roman"/>
            <w:b/>
            <w:color w:val="FF0000"/>
            <w:sz w:val="16"/>
          </w:rPr>
          <w:t>mortgage lending</w:t>
        </w:r>
      </w:hyperlink>
      <w:r w:rsidRPr="0035663A">
        <w:rPr>
          <w:rFonts w:eastAsia="Times New Roman"/>
          <w:color w:val="FF0000"/>
          <w:sz w:val="16"/>
          <w:szCs w:val="16"/>
        </w:rPr>
        <w:t xml:space="preserve">. It would be easy to see in all this powerful evidence that racism is a permanent fixture in America’s social fabric and even, perhaps, an inevitable aspect of human nature. Indeed, </w:t>
      </w:r>
      <w:r w:rsidRPr="0035663A">
        <w:rPr>
          <w:rFonts w:eastAsia="Times New Roman"/>
          <w:b/>
          <w:color w:val="FF0000"/>
          <w:sz w:val="26"/>
          <w:szCs w:val="26"/>
          <w:u w:val="single"/>
        </w:rPr>
        <w:t>the</w:t>
      </w:r>
      <w:r w:rsidRPr="0035663A">
        <w:rPr>
          <w:rFonts w:eastAsia="Times New Roman"/>
          <w:color w:val="FF0000"/>
          <w:sz w:val="16"/>
          <w:szCs w:val="16"/>
        </w:rPr>
        <w:t xml:space="preserve"> mere </w:t>
      </w:r>
      <w:r w:rsidRPr="0035663A">
        <w:rPr>
          <w:rFonts w:eastAsia="Times New Roman"/>
          <w:b/>
          <w:color w:val="FF0000"/>
          <w:sz w:val="26"/>
          <w:szCs w:val="26"/>
          <w:u w:val="single"/>
        </w:rPr>
        <w:t>act of labeling others according to</w:t>
      </w:r>
      <w:r w:rsidRPr="0035663A">
        <w:rPr>
          <w:rFonts w:eastAsia="Times New Roman"/>
          <w:color w:val="FF0000"/>
          <w:sz w:val="16"/>
          <w:szCs w:val="16"/>
        </w:rPr>
        <w:t xml:space="preserve"> their age, gender, or </w:t>
      </w:r>
      <w:r w:rsidRPr="0035663A">
        <w:rPr>
          <w:rFonts w:eastAsia="Times New Roman"/>
          <w:b/>
          <w:color w:val="FF0000"/>
          <w:sz w:val="26"/>
          <w:szCs w:val="26"/>
          <w:u w:val="single"/>
        </w:rPr>
        <w:t>race is a reflexive habit of the</w:t>
      </w:r>
      <w:r w:rsidRPr="0035663A">
        <w:rPr>
          <w:rFonts w:eastAsia="Times New Roman"/>
          <w:color w:val="FF0000"/>
          <w:sz w:val="16"/>
          <w:szCs w:val="16"/>
        </w:rPr>
        <w:t xml:space="preserve"> human </w:t>
      </w:r>
      <w:r w:rsidRPr="0035663A">
        <w:rPr>
          <w:rFonts w:eastAsia="Times New Roman"/>
          <w:b/>
          <w:color w:val="FF0000"/>
          <w:sz w:val="26"/>
          <w:szCs w:val="26"/>
          <w:u w:val="single"/>
        </w:rPr>
        <w:t>mind.</w:t>
      </w:r>
      <w:r w:rsidRPr="0035663A">
        <w:rPr>
          <w:rFonts w:eastAsia="Times New Roman"/>
          <w:color w:val="FF0000"/>
          <w:sz w:val="16"/>
          <w:szCs w:val="16"/>
        </w:rPr>
        <w:t xml:space="preserve"> </w:t>
      </w:r>
      <w:r w:rsidRPr="0035663A">
        <w:rPr>
          <w:rFonts w:eastAsia="Times New Roman"/>
          <w:b/>
          <w:color w:val="FF0000"/>
          <w:sz w:val="26"/>
          <w:szCs w:val="26"/>
          <w:u w:val="single"/>
        </w:rPr>
        <w:t>Social categories</w:t>
      </w:r>
      <w:r w:rsidRPr="0035663A">
        <w:rPr>
          <w:rFonts w:eastAsia="Times New Roman"/>
          <w:color w:val="FF0000"/>
          <w:sz w:val="16"/>
          <w:szCs w:val="16"/>
        </w:rPr>
        <w:t xml:space="preserve">, like race, </w:t>
      </w:r>
      <w:r w:rsidRPr="0035663A">
        <w:rPr>
          <w:rFonts w:eastAsia="Times New Roman"/>
          <w:b/>
          <w:color w:val="FF0000"/>
          <w:sz w:val="26"/>
          <w:szCs w:val="26"/>
          <w:u w:val="single"/>
        </w:rPr>
        <w:t>impact our thinking</w:t>
      </w:r>
      <w:r w:rsidRPr="0035663A">
        <w:rPr>
          <w:rFonts w:eastAsia="Times New Roman"/>
          <w:color w:val="FF0000"/>
          <w:sz w:val="16"/>
          <w:szCs w:val="16"/>
        </w:rPr>
        <w:t xml:space="preserve"> quickly, often </w:t>
      </w:r>
      <w:r w:rsidRPr="0035663A">
        <w:rPr>
          <w:rFonts w:eastAsia="Times New Roman"/>
          <w:b/>
          <w:color w:val="FF0000"/>
          <w:sz w:val="26"/>
          <w:szCs w:val="26"/>
          <w:u w:val="single"/>
        </w:rPr>
        <w:t>outside of our awareness</w:t>
      </w:r>
      <w:r w:rsidRPr="0035663A">
        <w:rPr>
          <w:rFonts w:eastAsia="Times New Roman"/>
          <w:color w:val="FF0000"/>
          <w:sz w:val="16"/>
          <w:szCs w:val="16"/>
        </w:rPr>
        <w:t xml:space="preserve">. Extensive research has found that these implicit racial biases—negative thoughts and feelings about people from other races—are automatic, pervasive, and difficult to suppress. Neuroscientists have also explored racial prejudice by exposing people to images of faces while scanning their brains in fMRI machines. </w:t>
      </w:r>
      <w:hyperlink r:id="rId26" w:anchor=".VVoK7NNVhBc" w:history="1">
        <w:r w:rsidRPr="0035663A">
          <w:rPr>
            <w:rStyle w:val="Hyperlink"/>
            <w:rFonts w:eastAsia="Times New Roman"/>
            <w:color w:val="FF0000"/>
            <w:sz w:val="16"/>
            <w:szCs w:val="16"/>
          </w:rPr>
          <w:t>Early</w:t>
        </w:r>
      </w:hyperlink>
      <w:r w:rsidRPr="0035663A">
        <w:rPr>
          <w:rFonts w:eastAsia="Times New Roman"/>
          <w:color w:val="FF0000"/>
          <w:sz w:val="16"/>
          <w:szCs w:val="16"/>
        </w:rPr>
        <w:t xml:space="preserve"> </w:t>
      </w:r>
      <w:hyperlink r:id="rId27" w:tgtFrame="_blank" w:history="1">
        <w:r w:rsidRPr="0035663A">
          <w:rPr>
            <w:rStyle w:val="Hyperlink"/>
            <w:rFonts w:eastAsia="Times New Roman"/>
            <w:color w:val="FF0000"/>
            <w:sz w:val="16"/>
            <w:szCs w:val="16"/>
          </w:rPr>
          <w:t>studies</w:t>
        </w:r>
      </w:hyperlink>
      <w:r w:rsidRPr="0035663A">
        <w:rPr>
          <w:rFonts w:eastAsia="Times New Roman"/>
          <w:color w:val="FF0000"/>
          <w:sz w:val="16"/>
          <w:szCs w:val="16"/>
        </w:rPr>
        <w:t xml:space="preserve"> found that when people viewed faces of another race, the amount of activity in the amygdala—a small brain structure associated with experiencing emotions, including fear—was associated with individual differences on implicit measures of racial bias. This work has led many to conclude that racial biases might be part of a primitive—and possibly hard-wired—neural </w:t>
      </w:r>
      <w:hyperlink r:id="rId28" w:tgtFrame="_blank" w:history="1">
        <w:r w:rsidRPr="0035663A">
          <w:rPr>
            <w:rStyle w:val="Hyperlink"/>
            <w:rFonts w:eastAsia="Times New Roman"/>
            <w:color w:val="FF0000"/>
            <w:sz w:val="16"/>
            <w:szCs w:val="16"/>
          </w:rPr>
          <w:t>fear response</w:t>
        </w:r>
      </w:hyperlink>
      <w:r w:rsidRPr="0035663A">
        <w:rPr>
          <w:rFonts w:eastAsia="Times New Roman"/>
          <w:color w:val="FF0000"/>
          <w:sz w:val="16"/>
          <w:szCs w:val="16"/>
        </w:rPr>
        <w:t xml:space="preserve"> to racial out-groups. There is little question that categories such as race, gender, and age play a major role in shaping the biases and stereotypes that people bring to bear in their judgments of others. However, research has shown that </w:t>
      </w:r>
      <w:r w:rsidRPr="0035663A">
        <w:rPr>
          <w:rFonts w:eastAsia="Times New Roman"/>
          <w:b/>
          <w:color w:val="FF0000"/>
          <w:sz w:val="26"/>
          <w:szCs w:val="26"/>
          <w:u w:val="single"/>
        </w:rPr>
        <w:t xml:space="preserve">how people categorize </w:t>
      </w:r>
      <w:r w:rsidRPr="0035663A">
        <w:rPr>
          <w:rFonts w:eastAsia="Times New Roman"/>
          <w:b/>
          <w:iCs/>
          <w:color w:val="FF0000"/>
          <w:sz w:val="26"/>
          <w:szCs w:val="26"/>
          <w:u w:val="single"/>
          <w:bdr w:val="none" w:sz="0" w:space="0" w:color="auto" w:frame="1"/>
        </w:rPr>
        <w:t>themselves</w:t>
      </w:r>
      <w:r w:rsidRPr="0035663A">
        <w:rPr>
          <w:rFonts w:eastAsia="Times New Roman"/>
          <w:b/>
          <w:color w:val="FF0000"/>
          <w:sz w:val="26"/>
          <w:szCs w:val="26"/>
          <w:u w:val="single"/>
        </w:rPr>
        <w:t xml:space="preserve"> may be just as fundamental to understanding prejudice as how they categorize others</w:t>
      </w:r>
      <w:r w:rsidRPr="0035663A">
        <w:rPr>
          <w:rFonts w:eastAsia="Times New Roman"/>
          <w:b/>
          <w:color w:val="FF0000"/>
          <w:sz w:val="26"/>
          <w:szCs w:val="26"/>
          <w:highlight w:val="green"/>
          <w:u w:val="single"/>
        </w:rPr>
        <w:t>.</w:t>
      </w:r>
      <w:r w:rsidRPr="0035663A">
        <w:rPr>
          <w:rFonts w:eastAsia="Times New Roman"/>
          <w:color w:val="FF0000"/>
          <w:sz w:val="16"/>
          <w:szCs w:val="16"/>
          <w:highlight w:val="green"/>
        </w:rPr>
        <w:t xml:space="preserve"> </w:t>
      </w:r>
      <w:r w:rsidRPr="0035663A">
        <w:rPr>
          <w:rFonts w:eastAsia="Times New Roman"/>
          <w:b/>
          <w:color w:val="FF0000"/>
          <w:sz w:val="26"/>
          <w:szCs w:val="26"/>
          <w:highlight w:val="green"/>
          <w:u w:val="single"/>
        </w:rPr>
        <w:t>When people categorize</w:t>
      </w:r>
      <w:r w:rsidRPr="0035663A">
        <w:rPr>
          <w:rFonts w:eastAsia="Times New Roman"/>
          <w:b/>
          <w:color w:val="FF0000"/>
          <w:sz w:val="26"/>
          <w:szCs w:val="26"/>
          <w:u w:val="single"/>
        </w:rPr>
        <w:t xml:space="preserve"> themselves </w:t>
      </w:r>
      <w:r w:rsidRPr="0035663A">
        <w:rPr>
          <w:rFonts w:eastAsia="Times New Roman"/>
          <w:b/>
          <w:color w:val="FF0000"/>
          <w:sz w:val="26"/>
          <w:szCs w:val="26"/>
          <w:highlight w:val="green"/>
          <w:u w:val="single"/>
        </w:rPr>
        <w:t>as</w:t>
      </w:r>
      <w:r w:rsidRPr="0035663A">
        <w:rPr>
          <w:rFonts w:eastAsia="Times New Roman"/>
          <w:b/>
          <w:color w:val="FF0000"/>
          <w:sz w:val="26"/>
          <w:szCs w:val="26"/>
          <w:u w:val="single"/>
        </w:rPr>
        <w:t xml:space="preserve"> part of a </w:t>
      </w:r>
      <w:r w:rsidRPr="0035663A">
        <w:rPr>
          <w:rFonts w:eastAsia="Times New Roman"/>
          <w:b/>
          <w:color w:val="FF0000"/>
          <w:sz w:val="26"/>
          <w:szCs w:val="26"/>
          <w:highlight w:val="green"/>
          <w:u w:val="single"/>
        </w:rPr>
        <w:t>group</w:t>
      </w:r>
      <w:r w:rsidRPr="0035663A">
        <w:rPr>
          <w:rFonts w:eastAsia="Times New Roman"/>
          <w:color w:val="FF0000"/>
          <w:sz w:val="16"/>
          <w:szCs w:val="16"/>
        </w:rPr>
        <w:t xml:space="preserve">, their </w:t>
      </w:r>
      <w:r w:rsidRPr="0035663A">
        <w:rPr>
          <w:rFonts w:eastAsia="Times New Roman"/>
          <w:b/>
          <w:color w:val="FF0000"/>
          <w:sz w:val="26"/>
          <w:szCs w:val="26"/>
          <w:highlight w:val="green"/>
          <w:u w:val="single"/>
        </w:rPr>
        <w:t>self-concept shifts</w:t>
      </w:r>
      <w:r w:rsidRPr="0035663A">
        <w:rPr>
          <w:rFonts w:eastAsia="Times New Roman"/>
          <w:color w:val="FF0000"/>
          <w:sz w:val="16"/>
          <w:szCs w:val="16"/>
        </w:rPr>
        <w:t xml:space="preserve"> from the individual (“I”)</w:t>
      </w:r>
      <w:r w:rsidRPr="0035663A">
        <w:rPr>
          <w:rFonts w:eastAsia="Times New Roman"/>
          <w:color w:val="FF0000"/>
          <w:sz w:val="16"/>
          <w:szCs w:val="16"/>
          <w:highlight w:val="green"/>
        </w:rPr>
        <w:t xml:space="preserve"> </w:t>
      </w:r>
      <w:r w:rsidRPr="0035663A">
        <w:rPr>
          <w:rFonts w:eastAsia="Times New Roman"/>
          <w:b/>
          <w:color w:val="FF0000"/>
          <w:sz w:val="26"/>
          <w:szCs w:val="26"/>
          <w:highlight w:val="green"/>
          <w:u w:val="single"/>
        </w:rPr>
        <w:t xml:space="preserve">to the collective </w:t>
      </w:r>
      <w:r w:rsidRPr="0035663A">
        <w:rPr>
          <w:rFonts w:eastAsia="Times New Roman"/>
          <w:b/>
          <w:color w:val="FF0000"/>
          <w:sz w:val="26"/>
          <w:szCs w:val="26"/>
          <w:u w:val="single"/>
        </w:rPr>
        <w:t>level</w:t>
      </w:r>
      <w:r w:rsidRPr="0035663A">
        <w:rPr>
          <w:rFonts w:eastAsia="Times New Roman"/>
          <w:color w:val="FF0000"/>
          <w:sz w:val="16"/>
          <w:szCs w:val="16"/>
        </w:rPr>
        <w:t xml:space="preserve"> (“us”). </w:t>
      </w:r>
      <w:r w:rsidRPr="0035663A">
        <w:rPr>
          <w:rFonts w:eastAsia="Times New Roman"/>
          <w:b/>
          <w:color w:val="FF0000"/>
          <w:sz w:val="26"/>
          <w:szCs w:val="26"/>
          <w:u w:val="single"/>
        </w:rPr>
        <w:t>People</w:t>
      </w:r>
      <w:r w:rsidRPr="0035663A">
        <w:rPr>
          <w:rFonts w:eastAsia="Times New Roman"/>
          <w:color w:val="FF0000"/>
          <w:sz w:val="16"/>
          <w:szCs w:val="16"/>
        </w:rPr>
        <w:t xml:space="preserve"> form groups rapidly and </w:t>
      </w:r>
      <w:r w:rsidRPr="0035663A">
        <w:rPr>
          <w:rFonts w:eastAsia="Times New Roman"/>
          <w:b/>
          <w:color w:val="FF0000"/>
          <w:sz w:val="26"/>
          <w:szCs w:val="26"/>
          <w:u w:val="single"/>
        </w:rPr>
        <w:t xml:space="preserve">favor members of their own group even when groups are formed on </w:t>
      </w:r>
      <w:hyperlink r:id="rId29" w:tgtFrame="_blank" w:history="1">
        <w:r w:rsidRPr="0035663A">
          <w:rPr>
            <w:rStyle w:val="Hyperlink"/>
            <w:rFonts w:eastAsia="Times New Roman"/>
            <w:b/>
            <w:color w:val="FF0000"/>
            <w:sz w:val="16"/>
            <w:szCs w:val="16"/>
          </w:rPr>
          <w:t>arbitrary grounds</w:t>
        </w:r>
      </w:hyperlink>
      <w:r w:rsidRPr="0035663A">
        <w:rPr>
          <w:rFonts w:eastAsia="Times New Roman"/>
          <w:color w:val="FF0000"/>
          <w:sz w:val="16"/>
          <w:szCs w:val="16"/>
        </w:rPr>
        <w:t xml:space="preserve">, such as the simple flip of a coin. These findings highlight the remarkable ease with which </w:t>
      </w:r>
      <w:r w:rsidRPr="0035663A">
        <w:rPr>
          <w:rFonts w:eastAsia="Times New Roman"/>
          <w:b/>
          <w:color w:val="FF0000"/>
          <w:sz w:val="26"/>
          <w:szCs w:val="26"/>
          <w:u w:val="single"/>
        </w:rPr>
        <w:t xml:space="preserve">humans form </w:t>
      </w:r>
      <w:r w:rsidRPr="0035663A">
        <w:rPr>
          <w:rFonts w:eastAsia="Times New Roman"/>
          <w:b/>
          <w:i/>
          <w:iCs/>
          <w:color w:val="FF0000"/>
          <w:szCs w:val="16"/>
          <w:u w:val="single"/>
          <w:bdr w:val="none" w:sz="0" w:space="0" w:color="auto" w:frame="1"/>
        </w:rPr>
        <w:t>coalitions</w:t>
      </w:r>
      <w:r w:rsidRPr="0035663A">
        <w:rPr>
          <w:rFonts w:eastAsia="Times New Roman"/>
          <w:b/>
          <w:color w:val="FF0000"/>
          <w:sz w:val="26"/>
          <w:szCs w:val="26"/>
          <w:u w:val="single"/>
        </w:rPr>
        <w:t>.</w:t>
      </w:r>
      <w:r w:rsidRPr="0035663A">
        <w:rPr>
          <w:rFonts w:eastAsia="Times New Roman"/>
          <w:color w:val="FF0000"/>
          <w:sz w:val="16"/>
          <w:szCs w:val="16"/>
        </w:rPr>
        <w:t xml:space="preserve"> ADVERTISEMENT </w:t>
      </w:r>
      <w:r w:rsidRPr="0035663A">
        <w:rPr>
          <w:rFonts w:eastAsia="Times New Roman"/>
          <w:b/>
          <w:color w:val="FF0000"/>
          <w:sz w:val="26"/>
          <w:szCs w:val="26"/>
          <w:u w:val="single"/>
        </w:rPr>
        <w:t>Recent research confirms that coalition-based preferences trump race-based preferences</w:t>
      </w:r>
      <w:r w:rsidRPr="0035663A">
        <w:rPr>
          <w:rFonts w:eastAsia="Times New Roman"/>
          <w:color w:val="FF0000"/>
          <w:sz w:val="16"/>
          <w:szCs w:val="16"/>
        </w:rPr>
        <w:t xml:space="preserve">. </w:t>
      </w:r>
      <w:hyperlink r:id="rId30" w:tgtFrame="_blank" w:history="1">
        <w:r w:rsidRPr="0035663A">
          <w:rPr>
            <w:rStyle w:val="Hyperlink"/>
            <w:rFonts w:eastAsia="Times New Roman"/>
            <w:color w:val="FF0000"/>
            <w:sz w:val="16"/>
            <w:szCs w:val="16"/>
          </w:rPr>
          <w:t xml:space="preserve">For </w:t>
        </w:r>
        <w:proofErr w:type="gramStart"/>
        <w:r w:rsidRPr="0035663A">
          <w:rPr>
            <w:rStyle w:val="Hyperlink"/>
            <w:rFonts w:eastAsia="Times New Roman"/>
            <w:color w:val="FF0000"/>
            <w:sz w:val="16"/>
            <w:szCs w:val="16"/>
          </w:rPr>
          <w:t>example</w:t>
        </w:r>
        <w:proofErr w:type="gramEnd"/>
      </w:hyperlink>
      <w:r w:rsidRPr="0035663A">
        <w:rPr>
          <w:rFonts w:eastAsia="Times New Roman"/>
          <w:color w:val="FF0000"/>
          <w:sz w:val="16"/>
          <w:szCs w:val="16"/>
        </w:rPr>
        <w:t xml:space="preserve">, both </w:t>
      </w:r>
      <w:r w:rsidRPr="0035663A">
        <w:rPr>
          <w:rFonts w:eastAsia="Times New Roman"/>
          <w:b/>
          <w:color w:val="FF0000"/>
          <w:sz w:val="26"/>
          <w:szCs w:val="26"/>
          <w:u w:val="single"/>
        </w:rPr>
        <w:t>Democrats and Republicans favor the resumes of</w:t>
      </w:r>
      <w:r w:rsidRPr="0035663A">
        <w:rPr>
          <w:rFonts w:eastAsia="Times New Roman"/>
          <w:color w:val="FF0000"/>
          <w:sz w:val="16"/>
          <w:szCs w:val="16"/>
        </w:rPr>
        <w:t xml:space="preserve"> those affiliated with </w:t>
      </w:r>
      <w:r w:rsidRPr="0035663A">
        <w:rPr>
          <w:rFonts w:eastAsia="Times New Roman"/>
          <w:b/>
          <w:color w:val="FF0000"/>
          <w:sz w:val="26"/>
          <w:szCs w:val="26"/>
          <w:u w:val="single"/>
        </w:rPr>
        <w:t>their political party</w:t>
      </w:r>
      <w:r w:rsidRPr="0035663A">
        <w:rPr>
          <w:rFonts w:eastAsia="Times New Roman"/>
          <w:color w:val="FF0000"/>
          <w:sz w:val="16"/>
          <w:szCs w:val="16"/>
        </w:rPr>
        <w:t xml:space="preserve"> much </w:t>
      </w:r>
      <w:r w:rsidRPr="0035663A">
        <w:rPr>
          <w:rFonts w:eastAsia="Times New Roman"/>
          <w:b/>
          <w:color w:val="FF0000"/>
          <w:sz w:val="26"/>
          <w:szCs w:val="26"/>
          <w:u w:val="single"/>
        </w:rPr>
        <w:t>more than</w:t>
      </w:r>
      <w:r w:rsidRPr="0035663A">
        <w:rPr>
          <w:rFonts w:eastAsia="Times New Roman"/>
          <w:color w:val="FF0000"/>
          <w:sz w:val="16"/>
          <w:szCs w:val="16"/>
        </w:rPr>
        <w:t xml:space="preserve"> they favor </w:t>
      </w:r>
      <w:r w:rsidRPr="0035663A">
        <w:rPr>
          <w:rFonts w:eastAsia="Times New Roman"/>
          <w:b/>
          <w:color w:val="FF0000"/>
          <w:sz w:val="26"/>
          <w:szCs w:val="26"/>
          <w:u w:val="single"/>
        </w:rPr>
        <w:t>those who share their race.</w:t>
      </w:r>
      <w:r w:rsidRPr="0035663A">
        <w:rPr>
          <w:rFonts w:eastAsia="Times New Roman"/>
          <w:color w:val="FF0000"/>
          <w:sz w:val="16"/>
          <w:szCs w:val="16"/>
        </w:rPr>
        <w:t xml:space="preserve"> These coalition-based preferences remain powerful even in the absence of the animosity present in electoral politics. </w:t>
      </w:r>
      <w:hyperlink r:id="rId31" w:tgtFrame="_blank" w:history="1">
        <w:r w:rsidRPr="0035663A">
          <w:rPr>
            <w:rStyle w:val="Hyperlink"/>
            <w:rFonts w:eastAsia="Times New Roman"/>
            <w:color w:val="FF0000"/>
            <w:sz w:val="16"/>
            <w:szCs w:val="16"/>
          </w:rPr>
          <w:t>Our research</w:t>
        </w:r>
      </w:hyperlink>
      <w:r w:rsidRPr="0035663A">
        <w:rPr>
          <w:rFonts w:eastAsia="Times New Roman"/>
          <w:color w:val="FF0000"/>
          <w:sz w:val="16"/>
          <w:szCs w:val="16"/>
        </w:rPr>
        <w:t xml:space="preserve"> has shown that </w:t>
      </w:r>
      <w:r w:rsidRPr="0035663A">
        <w:rPr>
          <w:rFonts w:eastAsia="Times New Roman"/>
          <w:b/>
          <w:color w:val="FF0000"/>
          <w:sz w:val="26"/>
          <w:szCs w:val="26"/>
          <w:u w:val="single"/>
        </w:rPr>
        <w:t xml:space="preserve">the simple </w:t>
      </w:r>
      <w:r w:rsidRPr="0035663A">
        <w:rPr>
          <w:rFonts w:eastAsia="Times New Roman"/>
          <w:b/>
          <w:color w:val="FF0000"/>
          <w:sz w:val="26"/>
          <w:szCs w:val="26"/>
          <w:highlight w:val="green"/>
          <w:u w:val="single"/>
        </w:rPr>
        <w:t>act of placing people on a mixed</w:t>
      </w:r>
      <w:r w:rsidRPr="0035663A">
        <w:rPr>
          <w:rFonts w:eastAsia="Times New Roman"/>
          <w:b/>
          <w:color w:val="FF0000"/>
          <w:sz w:val="26"/>
          <w:szCs w:val="26"/>
          <w:u w:val="single"/>
        </w:rPr>
        <w:t xml:space="preserve">-race </w:t>
      </w:r>
      <w:r w:rsidRPr="0035663A">
        <w:rPr>
          <w:rFonts w:eastAsia="Times New Roman"/>
          <w:b/>
          <w:color w:val="FF0000"/>
          <w:sz w:val="26"/>
          <w:szCs w:val="26"/>
          <w:highlight w:val="green"/>
          <w:u w:val="single"/>
        </w:rPr>
        <w:t>team can diminish</w:t>
      </w:r>
      <w:r w:rsidRPr="0035663A">
        <w:rPr>
          <w:rFonts w:eastAsia="Times New Roman"/>
          <w:b/>
          <w:color w:val="FF0000"/>
          <w:sz w:val="26"/>
          <w:szCs w:val="26"/>
          <w:u w:val="single"/>
        </w:rPr>
        <w:t xml:space="preserve"> their automatic </w:t>
      </w:r>
      <w:r w:rsidRPr="0035663A">
        <w:rPr>
          <w:rFonts w:eastAsia="Times New Roman"/>
          <w:b/>
          <w:color w:val="FF0000"/>
          <w:sz w:val="26"/>
          <w:szCs w:val="26"/>
          <w:highlight w:val="green"/>
          <w:u w:val="single"/>
        </w:rPr>
        <w:t>racial bias</w:t>
      </w:r>
      <w:r w:rsidRPr="0035663A">
        <w:rPr>
          <w:rFonts w:eastAsia="Times New Roman"/>
          <w:color w:val="FF0000"/>
          <w:sz w:val="16"/>
          <w:szCs w:val="16"/>
        </w:rPr>
        <w:t xml:space="preserve">. In a series of experiments, </w:t>
      </w:r>
      <w:r w:rsidRPr="0035663A">
        <w:rPr>
          <w:rFonts w:eastAsia="Times New Roman"/>
          <w:b/>
          <w:color w:val="FF0000"/>
          <w:sz w:val="26"/>
          <w:szCs w:val="26"/>
          <w:u w:val="single"/>
        </w:rPr>
        <w:t>White participants</w:t>
      </w:r>
      <w:r w:rsidRPr="0035663A">
        <w:rPr>
          <w:rFonts w:eastAsia="Times New Roman"/>
          <w:color w:val="FF0000"/>
          <w:sz w:val="16"/>
          <w:szCs w:val="16"/>
        </w:rPr>
        <w:t xml:space="preserve"> who were </w:t>
      </w:r>
      <w:r w:rsidRPr="0035663A">
        <w:rPr>
          <w:rFonts w:eastAsia="Times New Roman"/>
          <w:b/>
          <w:color w:val="FF0000"/>
          <w:sz w:val="26"/>
          <w:szCs w:val="26"/>
          <w:u w:val="single"/>
        </w:rPr>
        <w:t>randomly placed on a mixed-race team</w:t>
      </w:r>
      <w:r w:rsidRPr="0035663A">
        <w:rPr>
          <w:rFonts w:eastAsia="Times New Roman"/>
          <w:color w:val="FF0000"/>
          <w:sz w:val="16"/>
          <w:szCs w:val="16"/>
        </w:rPr>
        <w:t>—the Tigers or Lions—</w:t>
      </w:r>
      <w:r w:rsidRPr="0035663A">
        <w:rPr>
          <w:rFonts w:eastAsia="Times New Roman"/>
          <w:b/>
          <w:color w:val="FF0000"/>
          <w:sz w:val="26"/>
          <w:szCs w:val="26"/>
          <w:u w:val="single"/>
        </w:rPr>
        <w:t>showed little</w:t>
      </w:r>
      <w:r w:rsidRPr="0035663A">
        <w:rPr>
          <w:rFonts w:eastAsia="Times New Roman"/>
          <w:color w:val="FF0000"/>
          <w:sz w:val="16"/>
          <w:szCs w:val="16"/>
        </w:rPr>
        <w:t xml:space="preserve"> evidence of implicit </w:t>
      </w:r>
      <w:r w:rsidRPr="0035663A">
        <w:rPr>
          <w:rFonts w:eastAsia="Times New Roman"/>
          <w:b/>
          <w:iCs/>
          <w:color w:val="FF0000"/>
          <w:sz w:val="26"/>
          <w:szCs w:val="26"/>
          <w:u w:val="single"/>
          <w:bdr w:val="none" w:sz="0" w:space="0" w:color="auto" w:frame="1"/>
        </w:rPr>
        <w:t xml:space="preserve">racial </w:t>
      </w:r>
      <w:r w:rsidRPr="0035663A">
        <w:rPr>
          <w:rFonts w:eastAsia="Times New Roman"/>
          <w:b/>
          <w:color w:val="FF0000"/>
          <w:sz w:val="26"/>
          <w:szCs w:val="26"/>
          <w:u w:val="single"/>
        </w:rPr>
        <w:t>bias</w:t>
      </w:r>
      <w:r w:rsidRPr="0035663A">
        <w:rPr>
          <w:rFonts w:eastAsia="Times New Roman"/>
          <w:color w:val="FF0000"/>
          <w:sz w:val="16"/>
          <w:szCs w:val="16"/>
        </w:rPr>
        <w:t xml:space="preserve">. Merely belonging to a mixed-race team trigged positive automatic associations with </w:t>
      </w:r>
      <w:r w:rsidRPr="0035663A">
        <w:rPr>
          <w:rFonts w:eastAsia="Times New Roman"/>
          <w:i/>
          <w:iCs/>
          <w:color w:val="FF0000"/>
          <w:sz w:val="16"/>
          <w:szCs w:val="16"/>
          <w:bdr w:val="none" w:sz="0" w:space="0" w:color="auto" w:frame="1"/>
        </w:rPr>
        <w:t>all</w:t>
      </w:r>
      <w:r w:rsidRPr="0035663A">
        <w:rPr>
          <w:rFonts w:eastAsia="Times New Roman"/>
          <w:color w:val="FF0000"/>
          <w:sz w:val="16"/>
          <w:szCs w:val="16"/>
        </w:rPr>
        <w:t xml:space="preserve"> of the members of their own group, irrespective of race. Being a part of one of these seemingly trivial mixed-race groups </w:t>
      </w:r>
      <w:hyperlink r:id="rId32" w:tgtFrame="_blank" w:history="1">
        <w:r w:rsidRPr="0035663A">
          <w:rPr>
            <w:rStyle w:val="Hyperlink"/>
            <w:rFonts w:eastAsia="Times New Roman"/>
            <w:color w:val="FF0000"/>
            <w:sz w:val="16"/>
            <w:szCs w:val="16"/>
          </w:rPr>
          <w:t>produced similar effects on brain activity</w:t>
        </w:r>
      </w:hyperlink>
      <w:r w:rsidRPr="0035663A">
        <w:rPr>
          <w:rFonts w:eastAsia="Times New Roman"/>
          <w:color w:val="FF0000"/>
          <w:sz w:val="16"/>
          <w:szCs w:val="16"/>
        </w:rPr>
        <w:t>—</w:t>
      </w:r>
      <w:r w:rsidRPr="0035663A">
        <w:rPr>
          <w:rFonts w:eastAsia="Times New Roman"/>
          <w:b/>
          <w:color w:val="FF0000"/>
          <w:sz w:val="26"/>
          <w:szCs w:val="26"/>
          <w:u w:val="single"/>
        </w:rPr>
        <w:t xml:space="preserve">the </w:t>
      </w:r>
      <w:r w:rsidRPr="0035663A">
        <w:rPr>
          <w:rFonts w:eastAsia="Times New Roman"/>
          <w:b/>
          <w:color w:val="FF0000"/>
          <w:sz w:val="26"/>
          <w:szCs w:val="26"/>
          <w:highlight w:val="green"/>
          <w:u w:val="single"/>
        </w:rPr>
        <w:t>amygdala responded to team membership rather than race</w:t>
      </w:r>
      <w:r w:rsidRPr="0035663A">
        <w:rPr>
          <w:rFonts w:eastAsia="Times New Roman"/>
          <w:b/>
          <w:color w:val="FF0000"/>
          <w:sz w:val="26"/>
          <w:szCs w:val="26"/>
          <w:u w:val="single"/>
        </w:rPr>
        <w:t xml:space="preserve">. </w:t>
      </w:r>
      <w:r w:rsidRPr="0035663A">
        <w:rPr>
          <w:rFonts w:eastAsia="Times New Roman"/>
          <w:color w:val="FF0000"/>
          <w:sz w:val="16"/>
          <w:szCs w:val="16"/>
        </w:rPr>
        <w:t xml:space="preserve">Taken together, these </w:t>
      </w:r>
      <w:r w:rsidRPr="0035663A">
        <w:rPr>
          <w:rFonts w:eastAsia="Times New Roman"/>
          <w:b/>
          <w:color w:val="FF0000"/>
          <w:sz w:val="26"/>
          <w:szCs w:val="26"/>
          <w:u w:val="single"/>
        </w:rPr>
        <w:t>studies indicate that momentary changes in group membership can override the influence of race on the way we see</w:t>
      </w:r>
      <w:r w:rsidRPr="0035663A">
        <w:rPr>
          <w:rFonts w:eastAsia="Times New Roman"/>
          <w:color w:val="FF0000"/>
          <w:sz w:val="16"/>
          <w:szCs w:val="16"/>
        </w:rPr>
        <w:t xml:space="preserve">, think about, and feel toward </w:t>
      </w:r>
      <w:r w:rsidRPr="0035663A">
        <w:rPr>
          <w:rFonts w:eastAsia="Times New Roman"/>
          <w:b/>
          <w:color w:val="FF0000"/>
          <w:sz w:val="26"/>
          <w:szCs w:val="26"/>
          <w:u w:val="single"/>
        </w:rPr>
        <w:t>people who are different</w:t>
      </w:r>
      <w:r w:rsidRPr="0035663A">
        <w:rPr>
          <w:rFonts w:eastAsia="Times New Roman"/>
          <w:color w:val="FF0000"/>
          <w:sz w:val="16"/>
          <w:szCs w:val="16"/>
        </w:rPr>
        <w:t xml:space="preserve"> from ourselves. Although these coalition-based distinctions might be the most basic building block of bias, they say little about the other factors that cause group conflict. Why do some groups get ignored while others get attacked? Whenever we encounter a new person or group we are motivated to answer </w:t>
      </w:r>
      <w:hyperlink r:id="rId33" w:tgtFrame="_blank" w:history="1">
        <w:r w:rsidRPr="0035663A">
          <w:rPr>
            <w:rStyle w:val="Hyperlink"/>
            <w:rFonts w:eastAsia="Times New Roman"/>
            <w:color w:val="FF0000"/>
            <w:sz w:val="16"/>
            <w:szCs w:val="16"/>
          </w:rPr>
          <w:t>two questions as quickly as possible</w:t>
        </w:r>
      </w:hyperlink>
      <w:r w:rsidRPr="0035663A">
        <w:rPr>
          <w:rFonts w:eastAsia="Times New Roman"/>
          <w:color w:val="FF0000"/>
          <w:sz w:val="16"/>
          <w:szCs w:val="16"/>
        </w:rPr>
        <w:t xml:space="preserve">: “is this person a friend or foe?” and “are they capable of enacting their intentions toward me?” In other words, once we have determined that someone is a member of an out-group, we need to determine </w:t>
      </w:r>
      <w:r w:rsidRPr="0035663A">
        <w:rPr>
          <w:rFonts w:eastAsia="Times New Roman"/>
          <w:i/>
          <w:iCs/>
          <w:color w:val="FF0000"/>
          <w:sz w:val="16"/>
          <w:szCs w:val="16"/>
          <w:bdr w:val="none" w:sz="0" w:space="0" w:color="auto" w:frame="1"/>
        </w:rPr>
        <w:t>what kind</w:t>
      </w:r>
      <w:r w:rsidRPr="0035663A">
        <w:rPr>
          <w:rFonts w:eastAsia="Times New Roman"/>
          <w:color w:val="FF0000"/>
          <w:sz w:val="16"/>
          <w:szCs w:val="16"/>
        </w:rPr>
        <w:t xml:space="preserve">? </w:t>
      </w:r>
      <w:r w:rsidRPr="0035663A">
        <w:rPr>
          <w:rFonts w:eastAsia="Times New Roman"/>
          <w:b/>
          <w:color w:val="FF0000"/>
          <w:sz w:val="26"/>
          <w:szCs w:val="26"/>
          <w:u w:val="single"/>
        </w:rPr>
        <w:t>The nature of the relations between groups—</w:t>
      </w:r>
      <w:r w:rsidRPr="0035663A">
        <w:rPr>
          <w:rFonts w:eastAsia="Times New Roman"/>
          <w:b/>
          <w:iCs/>
          <w:color w:val="FF0000"/>
          <w:sz w:val="26"/>
          <w:szCs w:val="26"/>
          <w:u w:val="single"/>
          <w:bdr w:val="none" w:sz="0" w:space="0" w:color="auto" w:frame="1"/>
        </w:rPr>
        <w:t xml:space="preserve">are we cooperative, competitive, or </w:t>
      </w:r>
      <w:proofErr w:type="gramStart"/>
      <w:r w:rsidRPr="0035663A">
        <w:rPr>
          <w:rFonts w:eastAsia="Times New Roman"/>
          <w:b/>
          <w:iCs/>
          <w:color w:val="FF0000"/>
          <w:sz w:val="26"/>
          <w:szCs w:val="26"/>
          <w:u w:val="single"/>
          <w:bdr w:val="none" w:sz="0" w:space="0" w:color="auto" w:frame="1"/>
        </w:rPr>
        <w:t>neither?</w:t>
      </w:r>
      <w:r w:rsidRPr="0035663A">
        <w:rPr>
          <w:rFonts w:eastAsia="Times New Roman"/>
          <w:b/>
          <w:color w:val="FF0000"/>
          <w:sz w:val="26"/>
          <w:szCs w:val="26"/>
          <w:u w:val="single"/>
        </w:rPr>
        <w:t>—</w:t>
      </w:r>
      <w:proofErr w:type="gramEnd"/>
      <w:r w:rsidRPr="0035663A">
        <w:rPr>
          <w:rFonts w:eastAsia="Times New Roman"/>
          <w:b/>
          <w:color w:val="FF0000"/>
          <w:sz w:val="26"/>
          <w:szCs w:val="26"/>
          <w:u w:val="single"/>
        </w:rPr>
        <w:t>and their relative status—</w:t>
      </w:r>
      <w:r w:rsidRPr="0035663A">
        <w:rPr>
          <w:rFonts w:eastAsia="Times New Roman"/>
          <w:b/>
          <w:iCs/>
          <w:color w:val="FF0000"/>
          <w:sz w:val="26"/>
          <w:szCs w:val="26"/>
          <w:u w:val="single"/>
          <w:bdr w:val="none" w:sz="0" w:space="0" w:color="auto" w:frame="1"/>
        </w:rPr>
        <w:t>do you have access to resources?</w:t>
      </w:r>
      <w:r w:rsidRPr="0035663A">
        <w:rPr>
          <w:rFonts w:eastAsia="Times New Roman"/>
          <w:b/>
          <w:color w:val="FF0000"/>
          <w:sz w:val="26"/>
          <w:szCs w:val="26"/>
          <w:u w:val="single"/>
        </w:rPr>
        <w:t>—</w:t>
      </w:r>
      <w:r w:rsidRPr="0035663A">
        <w:rPr>
          <w:rFonts w:eastAsia="Times New Roman"/>
          <w:color w:val="FF0000"/>
          <w:sz w:val="16"/>
          <w:szCs w:val="16"/>
        </w:rPr>
        <w:t xml:space="preserve">largely </w:t>
      </w:r>
      <w:r w:rsidRPr="0035663A">
        <w:rPr>
          <w:rFonts w:eastAsia="Times New Roman"/>
          <w:b/>
          <w:color w:val="FF0000"/>
          <w:sz w:val="26"/>
          <w:szCs w:val="26"/>
          <w:u w:val="single"/>
        </w:rPr>
        <w:t>determine the course of intergroup interactions</w:t>
      </w:r>
      <w:r w:rsidRPr="0035663A">
        <w:rPr>
          <w:rFonts w:eastAsia="Times New Roman"/>
          <w:color w:val="FF0000"/>
          <w:sz w:val="16"/>
          <w:szCs w:val="16"/>
        </w:rPr>
        <w:t xml:space="preserve">. Groups that are seen as competitive with one’s interests, and capable of enacting their nasty intentions, are much more likely to be </w:t>
      </w:r>
      <w:hyperlink r:id="rId34" w:tgtFrame="_blank" w:history="1">
        <w:r w:rsidRPr="0035663A">
          <w:rPr>
            <w:rStyle w:val="Hyperlink"/>
            <w:rFonts w:eastAsia="Times New Roman"/>
            <w:color w:val="FF0000"/>
            <w:sz w:val="16"/>
            <w:szCs w:val="16"/>
          </w:rPr>
          <w:t>targets of hostility</w:t>
        </w:r>
      </w:hyperlink>
      <w:r w:rsidRPr="0035663A">
        <w:rPr>
          <w:rFonts w:eastAsia="Times New Roman"/>
          <w:color w:val="FF0000"/>
          <w:sz w:val="16"/>
          <w:szCs w:val="16"/>
        </w:rPr>
        <w:t xml:space="preserve"> than more benevolent (e.g., elderly) or powerless (e.g., homeless) groups. This is one reason why sports rivalries have such psychological potency. </w:t>
      </w:r>
      <w:hyperlink r:id="rId35" w:tgtFrame="_blank" w:history="1">
        <w:r w:rsidRPr="0035663A">
          <w:rPr>
            <w:rStyle w:val="Hyperlink"/>
            <w:rFonts w:eastAsia="Times New Roman"/>
            <w:color w:val="FF0000"/>
            <w:sz w:val="16"/>
            <w:szCs w:val="16"/>
          </w:rPr>
          <w:t xml:space="preserve">For </w:t>
        </w:r>
        <w:proofErr w:type="gramStart"/>
        <w:r w:rsidRPr="0035663A">
          <w:rPr>
            <w:rStyle w:val="Hyperlink"/>
            <w:rFonts w:eastAsia="Times New Roman"/>
            <w:color w:val="FF0000"/>
            <w:sz w:val="16"/>
            <w:szCs w:val="16"/>
          </w:rPr>
          <w:t>instance</w:t>
        </w:r>
        <w:proofErr w:type="gramEnd"/>
      </w:hyperlink>
      <w:r w:rsidRPr="0035663A">
        <w:rPr>
          <w:rFonts w:eastAsia="Times New Roman"/>
          <w:color w:val="FF0000"/>
          <w:sz w:val="16"/>
          <w:szCs w:val="16"/>
        </w:rPr>
        <w:t xml:space="preserve">, fans of the Boston Red Sox are more likely to feel pleasure, and exhibit reward-related neural responses, at the misfortunes of the archrival New York Yankees than other baseball teams (and vice versa)—especially in the midst of a tight playoff race. (How much fans take pleasure in the misfortunes of their rivals is also linked to how likely they would be to harm fans from the other team.) Just as a particular person’s group membership can be flexible, so too are the relations between groups. Groups that have previously had cordial relations may become rivals (and vice versa). Indeed, </w:t>
      </w:r>
      <w:r w:rsidRPr="0035663A">
        <w:rPr>
          <w:rFonts w:eastAsia="Times New Roman"/>
          <w:b/>
          <w:color w:val="FF0000"/>
          <w:sz w:val="26"/>
          <w:szCs w:val="26"/>
          <w:u w:val="single"/>
        </w:rPr>
        <w:t xml:space="preserve">psychological and biological responses to out-group </w:t>
      </w:r>
      <w:r w:rsidRPr="0035663A">
        <w:rPr>
          <w:rFonts w:eastAsia="Times New Roman"/>
          <w:b/>
          <w:color w:val="FF0000"/>
          <w:sz w:val="26"/>
          <w:szCs w:val="26"/>
          <w:u w:val="single"/>
        </w:rPr>
        <w:lastRenderedPageBreak/>
        <w:t xml:space="preserve">members can change, depending on whether or not that out-group is perceived as threatening. </w:t>
      </w:r>
      <w:r w:rsidRPr="0035663A">
        <w:rPr>
          <w:rFonts w:eastAsia="Times New Roman"/>
          <w:color w:val="FF0000"/>
          <w:sz w:val="16"/>
          <w:szCs w:val="16"/>
        </w:rPr>
        <w:t xml:space="preserve">For example, </w:t>
      </w:r>
      <w:r w:rsidRPr="0035663A">
        <w:rPr>
          <w:rFonts w:eastAsia="Times New Roman"/>
          <w:b/>
          <w:color w:val="FF0000"/>
          <w:sz w:val="26"/>
          <w:szCs w:val="26"/>
          <w:highlight w:val="green"/>
          <w:u w:val="single"/>
        </w:rPr>
        <w:t xml:space="preserve">people exhibit </w:t>
      </w:r>
      <w:r w:rsidRPr="0035663A">
        <w:rPr>
          <w:rFonts w:eastAsia="Times New Roman"/>
          <w:b/>
          <w:color w:val="FF0000"/>
          <w:sz w:val="26"/>
          <w:szCs w:val="26"/>
          <w:u w:val="single"/>
        </w:rPr>
        <w:t xml:space="preserve">greater </w:t>
      </w:r>
      <w:r w:rsidRPr="0035663A">
        <w:rPr>
          <w:rFonts w:eastAsia="Times New Roman"/>
          <w:b/>
          <w:color w:val="FF0000"/>
          <w:sz w:val="26"/>
          <w:szCs w:val="26"/>
          <w:highlight w:val="green"/>
          <w:u w:val="single"/>
        </w:rPr>
        <w:t>pleasure</w:t>
      </w:r>
      <w:r w:rsidRPr="0035663A">
        <w:rPr>
          <w:rFonts w:eastAsia="Times New Roman"/>
          <w:color w:val="FF0000"/>
          <w:sz w:val="16"/>
          <w:szCs w:val="16"/>
        </w:rPr>
        <w:t>—they smile—</w:t>
      </w:r>
      <w:r w:rsidRPr="0035663A">
        <w:rPr>
          <w:rFonts w:eastAsia="Times New Roman"/>
          <w:b/>
          <w:color w:val="FF0000"/>
          <w:sz w:val="26"/>
          <w:szCs w:val="26"/>
          <w:highlight w:val="green"/>
          <w:u w:val="single"/>
        </w:rPr>
        <w:t>in response to the misfortunes of</w:t>
      </w:r>
      <w:r w:rsidRPr="0035663A">
        <w:rPr>
          <w:rFonts w:eastAsia="Times New Roman"/>
          <w:b/>
          <w:color w:val="FF0000"/>
          <w:sz w:val="26"/>
          <w:szCs w:val="26"/>
          <w:u w:val="single"/>
        </w:rPr>
        <w:t xml:space="preserve"> stereotypically </w:t>
      </w:r>
      <w:r w:rsidRPr="0035663A">
        <w:rPr>
          <w:rFonts w:eastAsia="Times New Roman"/>
          <w:b/>
          <w:color w:val="FF0000"/>
          <w:sz w:val="26"/>
          <w:szCs w:val="26"/>
          <w:highlight w:val="green"/>
          <w:u w:val="single"/>
        </w:rPr>
        <w:t>competitive groups</w:t>
      </w:r>
      <w:r w:rsidRPr="0035663A">
        <w:rPr>
          <w:rFonts w:eastAsia="Times New Roman"/>
          <w:color w:val="FF0000"/>
          <w:sz w:val="16"/>
          <w:szCs w:val="16"/>
        </w:rPr>
        <w:t xml:space="preserve"> (e.g., investment bankers); however, </w:t>
      </w:r>
      <w:r w:rsidRPr="0035663A">
        <w:rPr>
          <w:rFonts w:eastAsia="Times New Roman"/>
          <w:b/>
          <w:color w:val="FF0000"/>
          <w:sz w:val="26"/>
          <w:szCs w:val="26"/>
          <w:u w:val="single"/>
        </w:rPr>
        <w:t>this</w:t>
      </w:r>
      <w:r w:rsidRPr="0035663A">
        <w:rPr>
          <w:rFonts w:eastAsia="Times New Roman"/>
          <w:color w:val="FF0000"/>
          <w:sz w:val="16"/>
          <w:szCs w:val="16"/>
        </w:rPr>
        <w:t xml:space="preserve"> malicious </w:t>
      </w:r>
      <w:r w:rsidRPr="0035663A">
        <w:rPr>
          <w:rFonts w:eastAsia="Times New Roman"/>
          <w:b/>
          <w:color w:val="FF0000"/>
          <w:sz w:val="26"/>
          <w:szCs w:val="26"/>
          <w:u w:val="single"/>
        </w:rPr>
        <w:t xml:space="preserve">pleasure is </w:t>
      </w:r>
      <w:hyperlink r:id="rId36" w:tgtFrame="_blank" w:history="1">
        <w:r w:rsidRPr="0035663A">
          <w:rPr>
            <w:rStyle w:val="Hyperlink"/>
            <w:rFonts w:eastAsia="Times New Roman"/>
            <w:b/>
            <w:color w:val="FF0000"/>
            <w:sz w:val="16"/>
            <w:szCs w:val="16"/>
          </w:rPr>
          <w:t>reduced</w:t>
        </w:r>
      </w:hyperlink>
      <w:r w:rsidRPr="0035663A">
        <w:rPr>
          <w:rFonts w:eastAsia="Times New Roman"/>
          <w:b/>
          <w:color w:val="FF0000"/>
          <w:sz w:val="26"/>
          <w:szCs w:val="26"/>
          <w:u w:val="single"/>
        </w:rPr>
        <w:t xml:space="preserve"> when you provide participants with counter-stereotypic information</w:t>
      </w:r>
      <w:r w:rsidRPr="0035663A">
        <w:rPr>
          <w:rFonts w:eastAsia="Times New Roman"/>
          <w:color w:val="FF0000"/>
          <w:sz w:val="16"/>
          <w:szCs w:val="16"/>
        </w:rPr>
        <w:t xml:space="preserve"> (e.g., “investment bankers are working with small companies to help them weather the economic downturn). Competition between “us” and “them” can even distort our judgments of distance, making threatening out-groups </w:t>
      </w:r>
      <w:hyperlink r:id="rId37" w:tgtFrame="_blank" w:history="1">
        <w:r w:rsidRPr="0035663A">
          <w:rPr>
            <w:rStyle w:val="Hyperlink"/>
            <w:rFonts w:eastAsia="Times New Roman"/>
            <w:color w:val="FF0000"/>
            <w:sz w:val="16"/>
            <w:szCs w:val="16"/>
          </w:rPr>
          <w:t>seem much closer</w:t>
        </w:r>
      </w:hyperlink>
      <w:r w:rsidRPr="0035663A">
        <w:rPr>
          <w:rFonts w:eastAsia="Times New Roman"/>
          <w:color w:val="FF0000"/>
          <w:sz w:val="16"/>
          <w:szCs w:val="16"/>
        </w:rPr>
        <w:t xml:space="preserve"> than they really are. These distorted perceptions can serve to </w:t>
      </w:r>
      <w:hyperlink r:id="rId38" w:tgtFrame="_blank" w:history="1">
        <w:r w:rsidRPr="0035663A">
          <w:rPr>
            <w:rStyle w:val="Hyperlink"/>
            <w:rFonts w:eastAsia="Times New Roman"/>
            <w:color w:val="FF0000"/>
            <w:sz w:val="16"/>
            <w:szCs w:val="16"/>
          </w:rPr>
          <w:t>amplify intergroup discrimination</w:t>
        </w:r>
      </w:hyperlink>
      <w:r w:rsidRPr="0035663A">
        <w:rPr>
          <w:rFonts w:eastAsia="Times New Roman"/>
          <w:color w:val="FF0000"/>
          <w:sz w:val="16"/>
          <w:szCs w:val="16"/>
        </w:rPr>
        <w:t xml:space="preserve">: </w:t>
      </w:r>
      <w:r w:rsidRPr="0035663A">
        <w:rPr>
          <w:rFonts w:eastAsia="Times New Roman"/>
          <w:b/>
          <w:color w:val="FF0000"/>
          <w:sz w:val="26"/>
          <w:szCs w:val="26"/>
          <w:u w:val="single"/>
        </w:rPr>
        <w:t>the more different and distant “they” are, the easier it is to disrespect and harm them</w:t>
      </w:r>
      <w:r w:rsidRPr="0035663A">
        <w:rPr>
          <w:rFonts w:eastAsia="Times New Roman"/>
          <w:color w:val="FF0000"/>
          <w:sz w:val="16"/>
          <w:szCs w:val="16"/>
        </w:rPr>
        <w:t>. Thus, not all out-groups are treated the same: some elicit indifference whereas others become targets of antipathy. Stereotypically threatening groups are especially likely to be targeted with violence, but those stereotypes can be tempered with other information</w:t>
      </w:r>
      <w:r w:rsidRPr="0035663A">
        <w:rPr>
          <w:rFonts w:eastAsia="Times New Roman"/>
          <w:b/>
          <w:color w:val="FF0000"/>
          <w:sz w:val="26"/>
          <w:szCs w:val="26"/>
          <w:u w:val="single"/>
        </w:rPr>
        <w:t>. If perceptions of intergroup relations can be changed, individuals may overcome hostility toward perceived foes and become more responsive to one another’s grievances.</w:t>
      </w:r>
      <w:r w:rsidRPr="0035663A">
        <w:rPr>
          <w:rFonts w:eastAsia="Times New Roman"/>
          <w:color w:val="FF0000"/>
          <w:sz w:val="16"/>
          <w:szCs w:val="16"/>
        </w:rPr>
        <w:t xml:space="preserve"> The </w:t>
      </w:r>
      <w:r w:rsidRPr="0035663A">
        <w:rPr>
          <w:rFonts w:eastAsia="Times New Roman"/>
          <w:b/>
          <w:color w:val="FF0000"/>
          <w:sz w:val="26"/>
          <w:szCs w:val="26"/>
          <w:u w:val="single"/>
        </w:rPr>
        <w:t>flexible nature</w:t>
      </w:r>
      <w:r w:rsidRPr="0035663A">
        <w:rPr>
          <w:rFonts w:eastAsia="Times New Roman"/>
          <w:color w:val="FF0000"/>
          <w:sz w:val="16"/>
          <w:szCs w:val="16"/>
        </w:rPr>
        <w:t xml:space="preserve"> of both group membership and intergroup relations </w:t>
      </w:r>
      <w:r w:rsidRPr="0035663A">
        <w:rPr>
          <w:rFonts w:eastAsia="Times New Roman"/>
          <w:b/>
          <w:color w:val="FF0000"/>
          <w:sz w:val="26"/>
          <w:szCs w:val="26"/>
          <w:u w:val="single"/>
        </w:rPr>
        <w:t>offers reason to be</w:t>
      </w:r>
      <w:r w:rsidRPr="0035663A">
        <w:rPr>
          <w:rFonts w:eastAsia="Times New Roman"/>
          <w:color w:val="FF0000"/>
          <w:sz w:val="16"/>
          <w:szCs w:val="16"/>
        </w:rPr>
        <w:t xml:space="preserve"> cautiously </w:t>
      </w:r>
      <w:r w:rsidRPr="0035663A">
        <w:rPr>
          <w:rFonts w:eastAsia="Times New Roman"/>
          <w:b/>
          <w:color w:val="FF0000"/>
          <w:sz w:val="26"/>
          <w:szCs w:val="26"/>
          <w:u w:val="single"/>
        </w:rPr>
        <w:t>optimistic about the potential for greater cooperation among groups in conflict (be they black versus white or citizens versus police)</w:t>
      </w:r>
      <w:r w:rsidRPr="0035663A">
        <w:rPr>
          <w:rFonts w:eastAsia="Times New Roman"/>
          <w:color w:val="FF0000"/>
          <w:sz w:val="16"/>
          <w:szCs w:val="16"/>
        </w:rPr>
        <w:t xml:space="preserve">. </w:t>
      </w:r>
      <w:r w:rsidRPr="0035663A">
        <w:rPr>
          <w:rFonts w:eastAsia="Times New Roman"/>
          <w:b/>
          <w:color w:val="FF0000"/>
          <w:sz w:val="26"/>
          <w:szCs w:val="26"/>
          <w:u w:val="single"/>
        </w:rPr>
        <w:t>One strategy is to bring multiple groups together around a common goal.</w:t>
      </w:r>
      <w:r w:rsidRPr="0035663A">
        <w:rPr>
          <w:rFonts w:eastAsia="Times New Roman"/>
          <w:color w:val="FF0000"/>
          <w:sz w:val="16"/>
          <w:szCs w:val="16"/>
        </w:rPr>
        <w:t xml:space="preserve"> </w:t>
      </w:r>
      <w:hyperlink r:id="rId39" w:tgtFrame="_blank" w:history="1">
        <w:r w:rsidRPr="0035663A">
          <w:rPr>
            <w:rStyle w:val="Hyperlink"/>
            <w:rFonts w:eastAsia="Times New Roman"/>
            <w:color w:val="FF0000"/>
            <w:sz w:val="16"/>
            <w:szCs w:val="16"/>
          </w:rPr>
          <w:t xml:space="preserve">For </w:t>
        </w:r>
        <w:proofErr w:type="gramStart"/>
        <w:r w:rsidRPr="0035663A">
          <w:rPr>
            <w:rStyle w:val="Hyperlink"/>
            <w:rFonts w:eastAsia="Times New Roman"/>
            <w:color w:val="FF0000"/>
            <w:sz w:val="16"/>
            <w:szCs w:val="16"/>
          </w:rPr>
          <w:t>example</w:t>
        </w:r>
        <w:proofErr w:type="gramEnd"/>
      </w:hyperlink>
      <w:r w:rsidRPr="0035663A">
        <w:rPr>
          <w:rFonts w:eastAsia="Times New Roman"/>
          <w:color w:val="FF0000"/>
          <w:sz w:val="16"/>
          <w:szCs w:val="16"/>
        </w:rPr>
        <w:t xml:space="preserve">, during the fiercely contested 2008 Democratic presidential primary process, Hillary Clinton and Barack Obama supporters gave more money to strangers who supported the same primary candidate (compared to the rival candidate). Two months later, after the Democratic National Convention, the supporters of both candidates coalesced around the party nominee—Barack Obama—and this bias disappeared. In fact, </w:t>
      </w:r>
      <w:r w:rsidRPr="0035663A">
        <w:rPr>
          <w:rFonts w:eastAsia="Times New Roman"/>
          <w:b/>
          <w:color w:val="FF0000"/>
          <w:sz w:val="26"/>
          <w:szCs w:val="26"/>
          <w:u w:val="single"/>
        </w:rPr>
        <w:t xml:space="preserve">merely </w:t>
      </w:r>
      <w:hyperlink r:id="rId40" w:tgtFrame="_blank" w:history="1">
        <w:r w:rsidRPr="0035663A">
          <w:rPr>
            <w:rStyle w:val="Hyperlink"/>
            <w:rFonts w:eastAsia="Times New Roman"/>
            <w:b/>
            <w:color w:val="FF0000"/>
            <w:sz w:val="16"/>
            <w:szCs w:val="16"/>
            <w:highlight w:val="green"/>
          </w:rPr>
          <w:t>creating a sense of cohesion</w:t>
        </w:r>
      </w:hyperlink>
      <w:r w:rsidRPr="0035663A">
        <w:rPr>
          <w:rFonts w:eastAsia="Times New Roman"/>
          <w:b/>
          <w:color w:val="FF0000"/>
          <w:sz w:val="26"/>
          <w:szCs w:val="26"/>
          <w:highlight w:val="green"/>
          <w:u w:val="single"/>
        </w:rPr>
        <w:t xml:space="preserve"> between two competitive groups can increase empathy for</w:t>
      </w:r>
      <w:r w:rsidRPr="0035663A">
        <w:rPr>
          <w:rFonts w:eastAsia="Times New Roman"/>
          <w:b/>
          <w:color w:val="FF0000"/>
          <w:sz w:val="26"/>
          <w:szCs w:val="26"/>
          <w:u w:val="single"/>
        </w:rPr>
        <w:t xml:space="preserve"> the </w:t>
      </w:r>
      <w:r w:rsidRPr="0035663A">
        <w:rPr>
          <w:rFonts w:eastAsia="Times New Roman"/>
          <w:b/>
          <w:color w:val="FF0000"/>
          <w:sz w:val="26"/>
          <w:szCs w:val="26"/>
          <w:highlight w:val="green"/>
          <w:u w:val="single"/>
        </w:rPr>
        <w:t>suffering</w:t>
      </w:r>
      <w:r w:rsidRPr="0035663A">
        <w:rPr>
          <w:rFonts w:eastAsia="Times New Roman"/>
          <w:b/>
          <w:color w:val="FF0000"/>
          <w:sz w:val="26"/>
          <w:szCs w:val="26"/>
          <w:u w:val="single"/>
        </w:rPr>
        <w:t xml:space="preserve"> of our rivals</w:t>
      </w:r>
      <w:r w:rsidRPr="0035663A">
        <w:rPr>
          <w:rFonts w:eastAsia="Times New Roman"/>
          <w:color w:val="FF0000"/>
          <w:sz w:val="16"/>
          <w:szCs w:val="16"/>
        </w:rPr>
        <w:t xml:space="preserve">. These sorts of strategies can help </w:t>
      </w:r>
      <w:r w:rsidRPr="0035663A">
        <w:rPr>
          <w:rFonts w:eastAsia="Times New Roman"/>
          <w:b/>
          <w:color w:val="FF0000"/>
          <w:sz w:val="26"/>
          <w:szCs w:val="26"/>
          <w:highlight w:val="green"/>
          <w:u w:val="single"/>
        </w:rPr>
        <w:t>reduce aggression</w:t>
      </w:r>
      <w:r w:rsidRPr="0035663A">
        <w:rPr>
          <w:rFonts w:eastAsia="Times New Roman"/>
          <w:b/>
          <w:color w:val="FF0000"/>
          <w:sz w:val="26"/>
          <w:szCs w:val="26"/>
          <w:u w:val="single"/>
        </w:rPr>
        <w:t xml:space="preserve"> toward hostile out-groups</w:t>
      </w:r>
      <w:r w:rsidRPr="0035663A">
        <w:rPr>
          <w:rFonts w:eastAsia="Times New Roman"/>
          <w:color w:val="FF0000"/>
          <w:sz w:val="16"/>
          <w:szCs w:val="16"/>
        </w:rPr>
        <w:t xml:space="preserve">, which </w:t>
      </w:r>
      <w:r w:rsidRPr="0035663A">
        <w:rPr>
          <w:rFonts w:eastAsia="Times New Roman"/>
          <w:b/>
          <w:color w:val="FF0000"/>
          <w:sz w:val="26"/>
          <w:szCs w:val="26"/>
          <w:u w:val="single"/>
        </w:rPr>
        <w:t xml:space="preserve">is </w:t>
      </w:r>
      <w:r w:rsidRPr="0035663A">
        <w:rPr>
          <w:rFonts w:eastAsia="Times New Roman"/>
          <w:b/>
          <w:color w:val="FF0000"/>
          <w:sz w:val="26"/>
          <w:szCs w:val="26"/>
          <w:highlight w:val="green"/>
          <w:u w:val="single"/>
        </w:rPr>
        <w:t>critical for creating more opportunities for constructive dialogue addressing</w:t>
      </w:r>
      <w:r w:rsidRPr="0035663A">
        <w:rPr>
          <w:rFonts w:eastAsia="Times New Roman"/>
          <w:b/>
          <w:color w:val="FF0000"/>
          <w:sz w:val="26"/>
          <w:szCs w:val="26"/>
          <w:u w:val="single"/>
        </w:rPr>
        <w:t xml:space="preserve"> greater </w:t>
      </w:r>
      <w:r w:rsidRPr="0035663A">
        <w:rPr>
          <w:rFonts w:eastAsia="Times New Roman"/>
          <w:b/>
          <w:color w:val="FF0000"/>
          <w:sz w:val="26"/>
          <w:szCs w:val="26"/>
          <w:highlight w:val="green"/>
          <w:u w:val="single"/>
        </w:rPr>
        <w:t>social injustices</w:t>
      </w:r>
      <w:r w:rsidRPr="0035663A">
        <w:rPr>
          <w:rFonts w:eastAsia="Times New Roman"/>
          <w:color w:val="FF0000"/>
          <w:sz w:val="16"/>
          <w:szCs w:val="16"/>
        </w:rPr>
        <w:t xml:space="preserve">. Of course, instilling a sense of common identity and cooperation is extremely difficult in entrenched intergroup conflicts, but when it happens, the benefits are obvious. Consider how the community leaders in New York City and Ferguson responded differently to protests against police brutality—in NYC political leaders expressed grief and concern over police brutality and moved quickly to make policy changes in policing, whereas the leaders and police in Ferguson responded with high-tech military vehicles and riot gear. In the first case, multiple groups came together with a common goal—to increase the safety of everyone in the community; in the latter case, the actions of the police likely reinforced the “us” and “them” distinctions. Tragically, these types of conflicts continue to roil the country. </w:t>
      </w:r>
      <w:r w:rsidRPr="0035663A">
        <w:rPr>
          <w:rFonts w:eastAsia="Times New Roman"/>
          <w:b/>
          <w:color w:val="FF0000"/>
          <w:sz w:val="26"/>
          <w:szCs w:val="26"/>
          <w:u w:val="single"/>
        </w:rPr>
        <w:t>Understanding the psychology and neuroscience of social identity</w:t>
      </w:r>
      <w:r w:rsidRPr="0035663A">
        <w:rPr>
          <w:rFonts w:eastAsia="Times New Roman"/>
          <w:color w:val="FF0000"/>
          <w:sz w:val="16"/>
          <w:szCs w:val="16"/>
        </w:rPr>
        <w:t xml:space="preserve"> and intergroup relations cannot undo the effects of systemic racism and discriminatory practices; however, it </w:t>
      </w:r>
      <w:r w:rsidRPr="0035663A">
        <w:rPr>
          <w:rFonts w:eastAsia="Times New Roman"/>
          <w:b/>
          <w:color w:val="FF0000"/>
          <w:sz w:val="26"/>
          <w:szCs w:val="26"/>
          <w:u w:val="single"/>
        </w:rPr>
        <w:t>can offer insights into the psychological processes responsible for escalating the tension</w:t>
      </w:r>
      <w:r w:rsidRPr="0035663A">
        <w:rPr>
          <w:rFonts w:eastAsia="Times New Roman"/>
          <w:color w:val="FF0000"/>
          <w:sz w:val="16"/>
          <w:szCs w:val="16"/>
        </w:rPr>
        <w:t xml:space="preserve"> between, for example, civilians and police officers. Even in cases where it isn’t possible to create a common identity among groups in conflict, it may be </w:t>
      </w:r>
      <w:r w:rsidRPr="0035663A">
        <w:rPr>
          <w:rFonts w:eastAsia="Times New Roman"/>
          <w:b/>
          <w:color w:val="FF0000"/>
          <w:sz w:val="26"/>
          <w:szCs w:val="26"/>
          <w:u w:val="single"/>
        </w:rPr>
        <w:t>possible to blur the boundaries between groups</w:t>
      </w:r>
      <w:r w:rsidRPr="0035663A">
        <w:rPr>
          <w:rFonts w:eastAsia="Times New Roman"/>
          <w:color w:val="FF0000"/>
          <w:sz w:val="16"/>
          <w:szCs w:val="16"/>
        </w:rPr>
        <w:t xml:space="preserve">. In </w:t>
      </w:r>
      <w:hyperlink r:id="rId41" w:tgtFrame="_blank" w:history="1">
        <w:r w:rsidRPr="0035663A">
          <w:rPr>
            <w:rStyle w:val="Hyperlink"/>
            <w:rFonts w:eastAsia="Times New Roman"/>
            <w:color w:val="FF0000"/>
            <w:sz w:val="16"/>
            <w:szCs w:val="16"/>
          </w:rPr>
          <w:t>one recent experiment</w:t>
        </w:r>
      </w:hyperlink>
      <w:r w:rsidRPr="0035663A">
        <w:rPr>
          <w:rFonts w:eastAsia="Times New Roman"/>
          <w:color w:val="FF0000"/>
          <w:sz w:val="16"/>
          <w:szCs w:val="16"/>
        </w:rPr>
        <w:t>, we sorted participants into groups—red versus blue team—competing for a cash prize. Half of the participants were randomly assigned to see a picture of a segregated social network of all the players, in which red dots clustered together, blue dots clustered together, and the two clusters were separated by white space. The other half of the participants saw an integrated social network in which the red and blue dots were mixed together in one large cluster. Participants who thought the two teams were interconnected with one another reported greater empathy for the out-group players compared to those who had seen the segregated network. Thus, reminding people that individuals could be connected to one another despite being from different groups may be another way to build trust and understanding among them. A mere month before Freddie Gray died in police custody, President Obama addressed the nation on the 50th anniversary of Bloody Sunday in Selma: “</w:t>
      </w:r>
      <w:r w:rsidRPr="0035663A">
        <w:rPr>
          <w:rFonts w:eastAsia="Times New Roman"/>
          <w:b/>
          <w:color w:val="FF0000"/>
          <w:sz w:val="26"/>
          <w:szCs w:val="26"/>
          <w:highlight w:val="green"/>
          <w:u w:val="single"/>
        </w:rPr>
        <w:t>We do a disservice</w:t>
      </w:r>
      <w:r w:rsidRPr="0035663A">
        <w:rPr>
          <w:rFonts w:eastAsia="Times New Roman"/>
          <w:b/>
          <w:color w:val="FF0000"/>
          <w:sz w:val="26"/>
          <w:szCs w:val="26"/>
          <w:u w:val="single"/>
        </w:rPr>
        <w:t xml:space="preserve"> to the cause of justice </w:t>
      </w:r>
      <w:r w:rsidRPr="0035663A">
        <w:rPr>
          <w:rFonts w:eastAsia="Times New Roman"/>
          <w:b/>
          <w:color w:val="FF0000"/>
          <w:sz w:val="26"/>
          <w:szCs w:val="26"/>
          <w:highlight w:val="green"/>
          <w:u w:val="single"/>
        </w:rPr>
        <w:t>by intimating that</w:t>
      </w:r>
      <w:r w:rsidRPr="0035663A">
        <w:rPr>
          <w:rFonts w:eastAsia="Times New Roman"/>
          <w:b/>
          <w:color w:val="FF0000"/>
          <w:sz w:val="26"/>
          <w:szCs w:val="26"/>
          <w:u w:val="single"/>
        </w:rPr>
        <w:t xml:space="preserve"> bias and discrimination are immutable, or that </w:t>
      </w:r>
      <w:r w:rsidRPr="0035663A">
        <w:rPr>
          <w:rFonts w:eastAsia="Times New Roman"/>
          <w:b/>
          <w:color w:val="FF0000"/>
          <w:sz w:val="26"/>
          <w:szCs w:val="26"/>
          <w:highlight w:val="green"/>
          <w:u w:val="single"/>
        </w:rPr>
        <w:t xml:space="preserve">racial division is inherent </w:t>
      </w:r>
      <w:r w:rsidRPr="0035663A">
        <w:rPr>
          <w:rFonts w:eastAsia="Times New Roman"/>
          <w:b/>
          <w:color w:val="FF0000"/>
          <w:sz w:val="26"/>
          <w:szCs w:val="26"/>
          <w:u w:val="single"/>
        </w:rPr>
        <w:t xml:space="preserve">to America. To </w:t>
      </w:r>
      <w:r w:rsidRPr="0035663A">
        <w:rPr>
          <w:rFonts w:eastAsia="Times New Roman"/>
          <w:b/>
          <w:color w:val="FF0000"/>
          <w:sz w:val="26"/>
          <w:szCs w:val="26"/>
          <w:highlight w:val="green"/>
          <w:u w:val="single"/>
        </w:rPr>
        <w:t>deny…progress</w:t>
      </w:r>
      <w:r w:rsidRPr="0035663A">
        <w:rPr>
          <w:rFonts w:eastAsia="Times New Roman"/>
          <w:b/>
          <w:color w:val="FF0000"/>
          <w:sz w:val="26"/>
          <w:szCs w:val="26"/>
          <w:u w:val="single"/>
        </w:rPr>
        <w:t xml:space="preserve"> – our progress – </w:t>
      </w:r>
      <w:r w:rsidRPr="0035663A">
        <w:rPr>
          <w:rFonts w:eastAsia="Times New Roman"/>
          <w:b/>
          <w:color w:val="FF0000"/>
          <w:sz w:val="26"/>
          <w:szCs w:val="26"/>
          <w:u w:val="single"/>
        </w:rPr>
        <w:lastRenderedPageBreak/>
        <w:t xml:space="preserve">would be to </w:t>
      </w:r>
      <w:r w:rsidRPr="0035663A">
        <w:rPr>
          <w:rFonts w:eastAsia="Times New Roman"/>
          <w:b/>
          <w:color w:val="FF0000"/>
          <w:sz w:val="26"/>
          <w:szCs w:val="26"/>
          <w:highlight w:val="green"/>
          <w:u w:val="single"/>
        </w:rPr>
        <w:t>rob us of</w:t>
      </w:r>
      <w:r w:rsidRPr="0035663A">
        <w:rPr>
          <w:rFonts w:eastAsia="Times New Roman"/>
          <w:b/>
          <w:color w:val="FF0000"/>
          <w:sz w:val="26"/>
          <w:szCs w:val="26"/>
          <w:u w:val="single"/>
        </w:rPr>
        <w:t xml:space="preserve"> our own </w:t>
      </w:r>
      <w:r w:rsidRPr="0035663A">
        <w:rPr>
          <w:rFonts w:eastAsia="Times New Roman"/>
          <w:b/>
          <w:color w:val="FF0000"/>
          <w:sz w:val="26"/>
          <w:szCs w:val="26"/>
          <w:highlight w:val="green"/>
          <w:u w:val="single"/>
        </w:rPr>
        <w:t>agency</w:t>
      </w:r>
      <w:r w:rsidRPr="0035663A">
        <w:rPr>
          <w:rFonts w:eastAsia="Times New Roman"/>
          <w:color w:val="FF0000"/>
          <w:sz w:val="16"/>
          <w:szCs w:val="16"/>
        </w:rPr>
        <w:t xml:space="preserve">; our responsibility to do what we can to make America better." ADVERTISEMENT The president was saying that </w:t>
      </w:r>
      <w:r w:rsidRPr="0035663A">
        <w:rPr>
          <w:rFonts w:eastAsia="Times New Roman"/>
          <w:b/>
          <w:color w:val="FF0000"/>
          <w:sz w:val="26"/>
          <w:szCs w:val="26"/>
          <w:u w:val="single"/>
        </w:rPr>
        <w:t>we</w:t>
      </w:r>
      <w:r w:rsidRPr="0035663A">
        <w:rPr>
          <w:rFonts w:eastAsia="Times New Roman"/>
          <w:color w:val="FF0000"/>
          <w:sz w:val="16"/>
          <w:szCs w:val="16"/>
        </w:rPr>
        <w:t xml:space="preserve">, as a society, </w:t>
      </w:r>
      <w:r w:rsidRPr="0035663A">
        <w:rPr>
          <w:rFonts w:eastAsia="Times New Roman"/>
          <w:b/>
          <w:color w:val="FF0000"/>
          <w:sz w:val="26"/>
          <w:szCs w:val="26"/>
          <w:u w:val="single"/>
        </w:rPr>
        <w:t xml:space="preserve">have </w:t>
      </w:r>
      <w:r w:rsidRPr="0035663A">
        <w:rPr>
          <w:rFonts w:eastAsia="Times New Roman"/>
          <w:color w:val="FF0000"/>
          <w:sz w:val="16"/>
          <w:szCs w:val="16"/>
        </w:rPr>
        <w:t xml:space="preserve">a responsibility </w:t>
      </w:r>
      <w:r w:rsidRPr="0035663A">
        <w:rPr>
          <w:rFonts w:eastAsia="Times New Roman"/>
          <w:b/>
          <w:color w:val="FF0000"/>
          <w:sz w:val="26"/>
          <w:szCs w:val="26"/>
          <w:u w:val="single"/>
        </w:rPr>
        <w:t xml:space="preserve">to reduce </w:t>
      </w:r>
      <w:r w:rsidRPr="0035663A">
        <w:rPr>
          <w:rFonts w:eastAsia="Times New Roman"/>
          <w:color w:val="FF0000"/>
          <w:sz w:val="16"/>
          <w:szCs w:val="16"/>
        </w:rPr>
        <w:t xml:space="preserve">prejudice and </w:t>
      </w:r>
      <w:r w:rsidRPr="0035663A">
        <w:rPr>
          <w:rFonts w:eastAsia="Times New Roman"/>
          <w:b/>
          <w:color w:val="FF0000"/>
          <w:sz w:val="26"/>
          <w:szCs w:val="26"/>
          <w:u w:val="single"/>
        </w:rPr>
        <w:t>discrimination</w:t>
      </w:r>
      <w:r w:rsidRPr="0035663A">
        <w:rPr>
          <w:rFonts w:eastAsia="Times New Roman"/>
          <w:color w:val="FF0000"/>
          <w:sz w:val="16"/>
          <w:szCs w:val="16"/>
        </w:rPr>
        <w:t xml:space="preserve">. These recent findings from psychology and </w:t>
      </w:r>
      <w:r w:rsidRPr="0035663A">
        <w:rPr>
          <w:rFonts w:eastAsia="Times New Roman"/>
          <w:b/>
          <w:color w:val="FF0000"/>
          <w:sz w:val="26"/>
          <w:szCs w:val="26"/>
          <w:u w:val="single"/>
        </w:rPr>
        <w:t>neuroscience indicate</w:t>
      </w:r>
      <w:r w:rsidRPr="0035663A">
        <w:rPr>
          <w:rFonts w:eastAsia="Times New Roman"/>
          <w:color w:val="FF0000"/>
          <w:sz w:val="16"/>
          <w:szCs w:val="16"/>
        </w:rPr>
        <w:t xml:space="preserve"> that </w:t>
      </w:r>
      <w:r w:rsidRPr="0035663A">
        <w:rPr>
          <w:rFonts w:eastAsia="Times New Roman"/>
          <w:b/>
          <w:color w:val="FF0000"/>
          <w:sz w:val="26"/>
          <w:szCs w:val="26"/>
          <w:u w:val="single"/>
        </w:rPr>
        <w:t>we</w:t>
      </w:r>
      <w:r w:rsidRPr="0035663A">
        <w:rPr>
          <w:rFonts w:eastAsia="Times New Roman"/>
          <w:color w:val="FF0000"/>
          <w:sz w:val="16"/>
          <w:szCs w:val="16"/>
        </w:rPr>
        <w:t xml:space="preserve">, as individuals, </w:t>
      </w:r>
      <w:r w:rsidRPr="0035663A">
        <w:rPr>
          <w:rFonts w:eastAsia="Times New Roman"/>
          <w:b/>
          <w:color w:val="FF0000"/>
          <w:sz w:val="26"/>
          <w:szCs w:val="26"/>
          <w:u w:val="single"/>
        </w:rPr>
        <w:t>possess</w:t>
      </w:r>
      <w:r w:rsidRPr="0035663A">
        <w:rPr>
          <w:rFonts w:eastAsia="Times New Roman"/>
          <w:b/>
          <w:color w:val="FF0000"/>
          <w:sz w:val="16"/>
          <w:szCs w:val="27"/>
        </w:rPr>
        <w:t xml:space="preserve"> </w:t>
      </w:r>
      <w:r w:rsidRPr="0035663A">
        <w:rPr>
          <w:rFonts w:eastAsia="Times New Roman"/>
          <w:b/>
          <w:color w:val="FF0000"/>
          <w:sz w:val="26"/>
          <w:szCs w:val="26"/>
          <w:u w:val="single"/>
        </w:rPr>
        <w:t>this capacity</w:t>
      </w:r>
      <w:r w:rsidRPr="0035663A">
        <w:rPr>
          <w:rFonts w:eastAsia="Times New Roman"/>
          <w:color w:val="FF0000"/>
          <w:sz w:val="16"/>
          <w:szCs w:val="16"/>
        </w:rPr>
        <w:t xml:space="preserve">. </w:t>
      </w:r>
      <w:proofErr w:type="gramStart"/>
      <w:r w:rsidRPr="0035663A">
        <w:rPr>
          <w:rFonts w:eastAsia="Times New Roman"/>
          <w:color w:val="FF0000"/>
          <w:sz w:val="16"/>
          <w:szCs w:val="16"/>
        </w:rPr>
        <w:t>Of course</w:t>
      </w:r>
      <w:proofErr w:type="gramEnd"/>
      <w:r w:rsidRPr="0035663A">
        <w:rPr>
          <w:rFonts w:eastAsia="Times New Roman"/>
          <w:color w:val="FF0000"/>
          <w:sz w:val="16"/>
          <w:szCs w:val="16"/>
        </w:rPr>
        <w:t xml:space="preserve"> this capacity is not sufficient to usher in racial equality or peace. Even when the level of prejudice against particular out-groups decreases, it does not imply that the level of institutional discrimination against these or other groups will necessarily improve. Ultimately, </w:t>
      </w:r>
      <w:r w:rsidRPr="0035663A">
        <w:rPr>
          <w:rFonts w:eastAsia="Times New Roman"/>
          <w:b/>
          <w:color w:val="FF0000"/>
          <w:sz w:val="26"/>
          <w:szCs w:val="26"/>
          <w:highlight w:val="green"/>
          <w:u w:val="single"/>
        </w:rPr>
        <w:t>only collective action and institutional evolution can address systemic racism</w:t>
      </w:r>
      <w:r w:rsidRPr="0035663A">
        <w:rPr>
          <w:rFonts w:eastAsia="Times New Roman"/>
          <w:b/>
          <w:color w:val="FF0000"/>
          <w:sz w:val="26"/>
          <w:szCs w:val="26"/>
          <w:u w:val="single"/>
        </w:rPr>
        <w:t>.</w:t>
      </w:r>
      <w:r w:rsidRPr="0035663A">
        <w:rPr>
          <w:rFonts w:eastAsia="Times New Roman"/>
          <w:color w:val="FF0000"/>
          <w:sz w:val="16"/>
          <w:szCs w:val="16"/>
        </w:rPr>
        <w:t xml:space="preserve"> The </w:t>
      </w:r>
      <w:r w:rsidRPr="0035663A">
        <w:rPr>
          <w:rFonts w:eastAsia="Times New Roman"/>
          <w:b/>
          <w:color w:val="FF0000"/>
          <w:sz w:val="26"/>
          <w:szCs w:val="26"/>
          <w:highlight w:val="green"/>
          <w:u w:val="single"/>
        </w:rPr>
        <w:t xml:space="preserve">science is </w:t>
      </w:r>
      <w:r w:rsidRPr="0035663A">
        <w:rPr>
          <w:rFonts w:eastAsia="Times New Roman"/>
          <w:b/>
          <w:color w:val="FF0000"/>
          <w:sz w:val="26"/>
          <w:szCs w:val="26"/>
          <w:u w:val="single"/>
        </w:rPr>
        <w:t>clear on</w:t>
      </w:r>
      <w:r w:rsidRPr="0035663A">
        <w:rPr>
          <w:rFonts w:eastAsia="Times New Roman"/>
          <w:color w:val="FF0000"/>
          <w:sz w:val="16"/>
          <w:szCs w:val="16"/>
        </w:rPr>
        <w:t xml:space="preserve"> one thing, though: </w:t>
      </w:r>
      <w:r w:rsidRPr="0035663A">
        <w:rPr>
          <w:rFonts w:eastAsia="Times New Roman"/>
          <w:b/>
          <w:iCs/>
          <w:color w:val="FF0000"/>
          <w:sz w:val="26"/>
          <w:szCs w:val="26"/>
          <w:u w:val="single"/>
          <w:bdr w:val="none" w:sz="0" w:space="0" w:color="auto" w:frame="1"/>
        </w:rPr>
        <w:t>individual bias and discrimination are changeable</w:t>
      </w:r>
      <w:r w:rsidRPr="0035663A">
        <w:rPr>
          <w:rFonts w:eastAsia="Times New Roman"/>
          <w:color w:val="FF0000"/>
          <w:sz w:val="16"/>
          <w:szCs w:val="16"/>
        </w:rPr>
        <w:t xml:space="preserve">. </w:t>
      </w:r>
      <w:r w:rsidRPr="0035663A">
        <w:rPr>
          <w:rFonts w:eastAsia="Times New Roman"/>
          <w:b/>
          <w:color w:val="FF0000"/>
          <w:sz w:val="26"/>
          <w:szCs w:val="26"/>
          <w:u w:val="single"/>
        </w:rPr>
        <w:t>Race-based prejudice</w:t>
      </w:r>
      <w:r w:rsidRPr="0035663A">
        <w:rPr>
          <w:rFonts w:eastAsia="Times New Roman"/>
          <w:color w:val="FF0000"/>
          <w:sz w:val="16"/>
          <w:szCs w:val="16"/>
        </w:rPr>
        <w:t xml:space="preserve"> and discrimination, in particular, are created and reinforced by many social factors, but they </w:t>
      </w:r>
      <w:r w:rsidRPr="0035663A">
        <w:rPr>
          <w:rFonts w:eastAsia="Times New Roman"/>
          <w:b/>
          <w:color w:val="FF0000"/>
          <w:sz w:val="26"/>
          <w:szCs w:val="26"/>
          <w:u w:val="single"/>
        </w:rPr>
        <w:t>are not inevitable consequences of our biology</w:t>
      </w:r>
      <w:r w:rsidRPr="0035663A">
        <w:rPr>
          <w:rFonts w:eastAsia="Times New Roman"/>
          <w:color w:val="FF0000"/>
          <w:sz w:val="16"/>
          <w:szCs w:val="16"/>
        </w:rPr>
        <w:t xml:space="preserve">. Perhaps </w:t>
      </w:r>
      <w:r w:rsidRPr="0035663A">
        <w:rPr>
          <w:rFonts w:eastAsia="Times New Roman"/>
          <w:b/>
          <w:color w:val="FF0000"/>
          <w:sz w:val="26"/>
          <w:szCs w:val="26"/>
          <w:u w:val="single"/>
        </w:rPr>
        <w:t>understanding how coalitional thinking impacts</w:t>
      </w:r>
      <w:r w:rsidRPr="0035663A">
        <w:rPr>
          <w:rFonts w:eastAsia="Times New Roman"/>
          <w:color w:val="FF0000"/>
          <w:sz w:val="16"/>
          <w:szCs w:val="16"/>
        </w:rPr>
        <w:t xml:space="preserve"> </w:t>
      </w:r>
      <w:r w:rsidRPr="0035663A">
        <w:rPr>
          <w:rFonts w:eastAsia="Times New Roman"/>
          <w:b/>
          <w:color w:val="FF0000"/>
          <w:sz w:val="26"/>
          <w:szCs w:val="26"/>
          <w:u w:val="single"/>
        </w:rPr>
        <w:t xml:space="preserve">intergroup relations will make it easier for us to affect real social change </w:t>
      </w:r>
      <w:r w:rsidRPr="0035663A">
        <w:rPr>
          <w:rFonts w:eastAsia="Times New Roman"/>
          <w:color w:val="FF0000"/>
          <w:sz w:val="16"/>
          <w:szCs w:val="16"/>
        </w:rPr>
        <w:t>going forward.</w:t>
      </w:r>
    </w:p>
    <w:p w14:paraId="5E19D028" w14:textId="77777777" w:rsidR="003D4829" w:rsidRPr="0035663A" w:rsidRDefault="003D4829" w:rsidP="003D4829">
      <w:pPr>
        <w:rPr>
          <w:color w:val="FF0000"/>
        </w:rPr>
      </w:pPr>
    </w:p>
    <w:p w14:paraId="1F5387D8" w14:textId="77777777" w:rsidR="003D4829" w:rsidRPr="0035663A" w:rsidRDefault="003D4829" w:rsidP="003D4829">
      <w:pPr>
        <w:pStyle w:val="Heading4"/>
        <w:rPr>
          <w:rFonts w:cs="Calibri"/>
          <w:color w:val="FF0000"/>
        </w:rPr>
      </w:pPr>
      <w:r w:rsidRPr="0035663A">
        <w:rPr>
          <w:rFonts w:cs="Calibri"/>
          <w:color w:val="FF0000"/>
        </w:rPr>
        <w:t>Err negative given the scope of their claims---</w:t>
      </w:r>
      <w:r w:rsidRPr="0035663A">
        <w:rPr>
          <w:rFonts w:cs="Calibri"/>
          <w:color w:val="FF0000"/>
          <w:u w:val="single"/>
        </w:rPr>
        <w:t>any risk</w:t>
      </w:r>
      <w:r w:rsidRPr="0035663A">
        <w:rPr>
          <w:rFonts w:cs="Calibri"/>
          <w:color w:val="FF0000"/>
        </w:rPr>
        <w:t xml:space="preserve"> they’re wrong about ontology is a reason to vote neg.</w:t>
      </w:r>
    </w:p>
    <w:p w14:paraId="628F1FDD" w14:textId="77777777" w:rsidR="003D4829" w:rsidRPr="0035663A" w:rsidRDefault="003D4829" w:rsidP="003D4829">
      <w:pPr>
        <w:rPr>
          <w:color w:val="FF0000"/>
        </w:rPr>
      </w:pPr>
      <w:r w:rsidRPr="0035663A">
        <w:rPr>
          <w:rStyle w:val="Style13ptBold"/>
          <w:color w:val="FF0000"/>
        </w:rPr>
        <w:t>O’Donnell ‘20</w:t>
      </w:r>
    </w:p>
    <w:p w14:paraId="27C65C8B" w14:textId="77777777" w:rsidR="003D4829" w:rsidRPr="0035663A" w:rsidRDefault="003D4829" w:rsidP="003D4829">
      <w:pPr>
        <w:rPr>
          <w:color w:val="FF0000"/>
        </w:rPr>
      </w:pPr>
      <w:r w:rsidRPr="0035663A">
        <w:rPr>
          <w:color w:val="FF0000"/>
        </w:rPr>
        <w:t>[Patrick O'Donnell, B.A. Columbia University; M.A. Katholieke Universiteit Leuven; M.A. Johns Hopkins University; Ph.D. Johns Hopkins University, “Ontology, Experience, and Social Death: On Frank Wilderson’s Afropessimism,” 2020, https://philpapers.org/archive/ODOOEA.pdf, EA]</w:t>
      </w:r>
    </w:p>
    <w:p w14:paraId="7FD9129D" w14:textId="77777777" w:rsidR="003D4829" w:rsidRPr="0035663A" w:rsidRDefault="003D4829" w:rsidP="003D4829">
      <w:pPr>
        <w:rPr>
          <w:rStyle w:val="Emphasis"/>
          <w:color w:val="FF0000"/>
        </w:rPr>
      </w:pPr>
      <w:r w:rsidRPr="0035663A">
        <w:rPr>
          <w:color w:val="FF0000"/>
          <w:sz w:val="16"/>
        </w:rPr>
        <w:t xml:space="preserve">Wilderson’s political vision is a “grenade without a pin,” or a “looter’s creed” which strives to bring about the Fanonian “end of the world” (174). Yet </w:t>
      </w:r>
      <w:r w:rsidRPr="0035663A">
        <w:rPr>
          <w:rStyle w:val="StyleUnderline"/>
          <w:color w:val="FF0000"/>
          <w:highlight w:val="green"/>
        </w:rPr>
        <w:t>if your politics requires you to “</w:t>
      </w:r>
      <w:r w:rsidRPr="0035663A">
        <w:rPr>
          <w:rStyle w:val="Emphasis"/>
          <w:color w:val="FF0000"/>
          <w:highlight w:val="green"/>
        </w:rPr>
        <w:t>burn the ship</w:t>
      </w:r>
      <w:r w:rsidRPr="0035663A">
        <w:rPr>
          <w:rStyle w:val="StyleUnderline"/>
          <w:color w:val="FF0000"/>
        </w:rPr>
        <w:t xml:space="preserve"> or the plantation…. from the inside out” </w:t>
      </w:r>
      <w:r w:rsidRPr="0035663A">
        <w:rPr>
          <w:rStyle w:val="Emphasis"/>
          <w:color w:val="FF0000"/>
          <w:highlight w:val="green"/>
        </w:rPr>
        <w:t>with yourself inside</w:t>
      </w:r>
      <w:r w:rsidRPr="0035663A">
        <w:rPr>
          <w:rStyle w:val="StyleUnderline"/>
          <w:color w:val="FF0000"/>
          <w:highlight w:val="green"/>
        </w:rPr>
        <w:t xml:space="preserve">, you should be </w:t>
      </w:r>
      <w:r w:rsidRPr="0035663A">
        <w:rPr>
          <w:rStyle w:val="Emphasis"/>
          <w:color w:val="FF0000"/>
          <w:highlight w:val="green"/>
        </w:rPr>
        <w:t>extremely sure</w:t>
      </w:r>
      <w:r w:rsidRPr="0035663A">
        <w:rPr>
          <w:rStyle w:val="StyleUnderline"/>
          <w:color w:val="FF0000"/>
        </w:rPr>
        <w:t xml:space="preserve"> that </w:t>
      </w:r>
      <w:r w:rsidRPr="0035663A">
        <w:rPr>
          <w:rStyle w:val="StyleUnderline"/>
          <w:color w:val="FF0000"/>
          <w:highlight w:val="green"/>
        </w:rPr>
        <w:t>this</w:t>
      </w:r>
      <w:r w:rsidRPr="0035663A">
        <w:rPr>
          <w:rStyle w:val="StyleUnderline"/>
          <w:color w:val="FF0000"/>
        </w:rPr>
        <w:t xml:space="preserve"> politics </w:t>
      </w:r>
      <w:r w:rsidRPr="0035663A">
        <w:rPr>
          <w:rStyle w:val="StyleUnderline"/>
          <w:color w:val="FF0000"/>
          <w:highlight w:val="green"/>
        </w:rPr>
        <w:t>is</w:t>
      </w:r>
      <w:r w:rsidRPr="0035663A">
        <w:rPr>
          <w:rStyle w:val="StyleUnderline"/>
          <w:color w:val="FF0000"/>
        </w:rPr>
        <w:t xml:space="preserve"> rooted in a </w:t>
      </w:r>
      <w:r w:rsidRPr="0035663A">
        <w:rPr>
          <w:rStyle w:val="StyleUnderline"/>
          <w:color w:val="FF0000"/>
          <w:highlight w:val="green"/>
        </w:rPr>
        <w:t>true</w:t>
      </w:r>
      <w:r w:rsidRPr="0035663A">
        <w:rPr>
          <w:rStyle w:val="StyleUnderline"/>
          <w:color w:val="FF0000"/>
        </w:rPr>
        <w:t xml:space="preserve"> and comprehensive vision of Black people’s situation in the world.</w:t>
      </w:r>
      <w:r w:rsidRPr="0035663A">
        <w:rPr>
          <w:color w:val="FF0000"/>
          <w:sz w:val="16"/>
        </w:rPr>
        <w:t xml:space="preserve"> Pinless grenades and looter’s creeds can fall into anyone’s hands. They can harm countless bystanders. Their volatility makes them unpredictable.</w:t>
      </w:r>
      <w:r w:rsidRPr="0035663A">
        <w:rPr>
          <w:rStyle w:val="StyleUnderline"/>
          <w:color w:val="FF0000"/>
        </w:rPr>
        <w:t xml:space="preserve"> </w:t>
      </w:r>
      <w:r w:rsidRPr="0035663A">
        <w:rPr>
          <w:rStyle w:val="StyleUnderline"/>
          <w:color w:val="FF0000"/>
          <w:highlight w:val="green"/>
        </w:rPr>
        <w:t>What if</w:t>
      </w:r>
      <w:r w:rsidRPr="0035663A">
        <w:rPr>
          <w:color w:val="FF0000"/>
          <w:sz w:val="16"/>
        </w:rPr>
        <w:t xml:space="preserve"> the</w:t>
      </w:r>
      <w:r w:rsidRPr="0035663A">
        <w:rPr>
          <w:rStyle w:val="StyleUnderline"/>
          <w:color w:val="FF0000"/>
        </w:rPr>
        <w:t xml:space="preserve"> theoretical </w:t>
      </w:r>
      <w:r w:rsidRPr="0035663A">
        <w:rPr>
          <w:rStyle w:val="StyleUnderline"/>
          <w:color w:val="FF0000"/>
          <w:highlight w:val="green"/>
        </w:rPr>
        <w:t>conceits</w:t>
      </w:r>
      <w:r w:rsidRPr="0035663A">
        <w:rPr>
          <w:rStyle w:val="StyleUnderline"/>
          <w:color w:val="FF0000"/>
        </w:rPr>
        <w:t xml:space="preserve"> of Afropessimism not only fail to bring</w:t>
      </w:r>
      <w:r w:rsidRPr="0035663A">
        <w:rPr>
          <w:color w:val="FF0000"/>
          <w:sz w:val="16"/>
        </w:rPr>
        <w:t xml:space="preserve"> about </w:t>
      </w:r>
      <w:r w:rsidRPr="0035663A">
        <w:rPr>
          <w:rStyle w:val="StyleUnderline"/>
          <w:color w:val="FF0000"/>
        </w:rPr>
        <w:t xml:space="preserve">the end of the world, but </w:t>
      </w:r>
      <w:r w:rsidRPr="0035663A">
        <w:rPr>
          <w:rStyle w:val="Emphasis"/>
          <w:color w:val="FF0000"/>
          <w:highlight w:val="green"/>
        </w:rPr>
        <w:t>give succor to projects dedicated to making an</w:t>
      </w:r>
      <w:r w:rsidRPr="0035663A">
        <w:rPr>
          <w:rStyle w:val="Emphasis"/>
          <w:color w:val="FF0000"/>
        </w:rPr>
        <w:t xml:space="preserve"> </w:t>
      </w:r>
      <w:r w:rsidRPr="0035663A">
        <w:rPr>
          <w:rStyle w:val="StyleUnderline"/>
          <w:color w:val="FF0000"/>
        </w:rPr>
        <w:t xml:space="preserve">already awful </w:t>
      </w:r>
      <w:r w:rsidRPr="0035663A">
        <w:rPr>
          <w:rStyle w:val="Emphasis"/>
          <w:color w:val="FF0000"/>
          <w:highlight w:val="green"/>
        </w:rPr>
        <w:t>anti-Black world worse</w:t>
      </w:r>
      <w:r w:rsidRPr="0035663A">
        <w:rPr>
          <w:rStyle w:val="StyleUnderline"/>
          <w:color w:val="FF0000"/>
          <w:highlight w:val="green"/>
        </w:rPr>
        <w:t>?</w:t>
      </w:r>
      <w:r w:rsidRPr="0035663A">
        <w:rPr>
          <w:rStyle w:val="StyleUnderline"/>
          <w:color w:val="FF0000"/>
        </w:rPr>
        <w:t xml:space="preserve"> </w:t>
      </w:r>
      <w:r w:rsidRPr="0035663A">
        <w:rPr>
          <w:color w:val="FF0000"/>
          <w:sz w:val="16"/>
        </w:rPr>
        <w:t xml:space="preserve">Ironically, </w:t>
      </w:r>
      <w:r w:rsidRPr="0035663A">
        <w:rPr>
          <w:rStyle w:val="StyleUnderline"/>
          <w:color w:val="FF0000"/>
        </w:rPr>
        <w:t>those with reactionary anti-Black politics, or</w:t>
      </w:r>
      <w:r w:rsidRPr="0035663A">
        <w:rPr>
          <w:color w:val="FF0000"/>
          <w:sz w:val="16"/>
        </w:rPr>
        <w:t xml:space="preserve"> those </w:t>
      </w:r>
      <w:r w:rsidRPr="0035663A">
        <w:rPr>
          <w:rStyle w:val="StyleUnderline"/>
          <w:color w:val="FF0000"/>
        </w:rPr>
        <w:t>in thrall to</w:t>
      </w:r>
      <w:r w:rsidRPr="0035663A">
        <w:rPr>
          <w:color w:val="FF0000"/>
          <w:sz w:val="16"/>
        </w:rPr>
        <w:t xml:space="preserve"> the magic of </w:t>
      </w:r>
      <w:r w:rsidRPr="0035663A">
        <w:rPr>
          <w:rStyle w:val="StyleUnderline"/>
          <w:color w:val="FF0000"/>
        </w:rPr>
        <w:t>Whiteness</w:t>
      </w:r>
      <w:r w:rsidRPr="0035663A">
        <w:rPr>
          <w:color w:val="FF0000"/>
          <w:sz w:val="16"/>
        </w:rPr>
        <w:t xml:space="preserve"> and convinced of the subhumanity of Blackness, </w:t>
      </w:r>
      <w:r w:rsidRPr="0035663A">
        <w:rPr>
          <w:rStyle w:val="Emphasis"/>
          <w:color w:val="FF0000"/>
        </w:rPr>
        <w:t>should appreciate the work that Wilderson accomplishes here</w:t>
      </w:r>
      <w:r w:rsidRPr="0035663A">
        <w:rPr>
          <w:rStyle w:val="StyleUnderline"/>
          <w:color w:val="FF0000"/>
        </w:rPr>
        <w:t xml:space="preserve">. </w:t>
      </w:r>
      <w:r w:rsidRPr="0035663A">
        <w:rPr>
          <w:rStyle w:val="StyleUnderline"/>
          <w:color w:val="FF0000"/>
          <w:highlight w:val="green"/>
        </w:rPr>
        <w:t>In fascist hands, a claim like “it is</w:t>
      </w:r>
      <w:r w:rsidRPr="0035663A">
        <w:rPr>
          <w:rStyle w:val="StyleUnderline"/>
          <w:color w:val="FF0000"/>
        </w:rPr>
        <w:t xml:space="preserve"> absolutely </w:t>
      </w:r>
      <w:r w:rsidRPr="0035663A">
        <w:rPr>
          <w:rStyle w:val="StyleUnderline"/>
          <w:color w:val="FF0000"/>
          <w:highlight w:val="green"/>
        </w:rPr>
        <w:t>necessary for Blacks to be</w:t>
      </w:r>
      <w:r w:rsidRPr="0035663A">
        <w:rPr>
          <w:strike/>
          <w:color w:val="FF0000"/>
          <w:sz w:val="16"/>
        </w:rPr>
        <w:t xml:space="preserve"> castrated, raped, genitally mutilated and violated, beaten, shot</w:t>
      </w:r>
      <w:r w:rsidRPr="0035663A">
        <w:rPr>
          <w:color w:val="FF0000"/>
          <w:sz w:val="16"/>
        </w:rPr>
        <w:t>, and</w:t>
      </w:r>
      <w:r w:rsidRPr="0035663A">
        <w:rPr>
          <w:rStyle w:val="StyleUnderline"/>
          <w:color w:val="FF0000"/>
        </w:rPr>
        <w:t xml:space="preserve"> </w:t>
      </w:r>
      <w:r w:rsidRPr="0035663A">
        <w:rPr>
          <w:rStyle w:val="StyleUnderline"/>
          <w:color w:val="FF0000"/>
          <w:highlight w:val="green"/>
        </w:rPr>
        <w:t>maimed</w:t>
      </w:r>
      <w:r w:rsidRPr="0035663A">
        <w:rPr>
          <w:rStyle w:val="StyleUnderline"/>
          <w:color w:val="FF0000"/>
        </w:rPr>
        <w:t>”</w:t>
      </w:r>
      <w:r w:rsidRPr="0035663A">
        <w:rPr>
          <w:color w:val="FF0000"/>
          <w:sz w:val="16"/>
        </w:rPr>
        <w:t xml:space="preserve"> in order </w:t>
      </w:r>
      <w:r w:rsidRPr="0035663A">
        <w:rPr>
          <w:rStyle w:val="StyleUnderline"/>
          <w:color w:val="FF0000"/>
        </w:rPr>
        <w:t xml:space="preserve">for non-Blacks to achieve “confirmation of Human existence” </w:t>
      </w:r>
      <w:r w:rsidRPr="0035663A">
        <w:rPr>
          <w:rStyle w:val="StyleUnderline"/>
          <w:color w:val="FF0000"/>
          <w:highlight w:val="green"/>
        </w:rPr>
        <w:t>is</w:t>
      </w:r>
      <w:r w:rsidRPr="0035663A">
        <w:rPr>
          <w:rStyle w:val="StyleUnderline"/>
          <w:color w:val="FF0000"/>
        </w:rPr>
        <w:t xml:space="preserve"> </w:t>
      </w:r>
      <w:r w:rsidRPr="0035663A">
        <w:rPr>
          <w:rStyle w:val="Emphasis"/>
          <w:color w:val="FF0000"/>
        </w:rPr>
        <w:t xml:space="preserve">just </w:t>
      </w:r>
      <w:r w:rsidRPr="0035663A">
        <w:rPr>
          <w:rStyle w:val="Emphasis"/>
          <w:color w:val="FF0000"/>
          <w:highlight w:val="green"/>
        </w:rPr>
        <w:t>the</w:t>
      </w:r>
      <w:r w:rsidRPr="0035663A">
        <w:rPr>
          <w:rStyle w:val="Emphasis"/>
          <w:color w:val="FF0000"/>
        </w:rPr>
        <w:t xml:space="preserve"> sort of </w:t>
      </w:r>
      <w:r w:rsidRPr="0035663A">
        <w:rPr>
          <w:rStyle w:val="Emphasis"/>
          <w:color w:val="FF0000"/>
          <w:highlight w:val="green"/>
        </w:rPr>
        <w:t>work a society running on the myth of Black inhumanity</w:t>
      </w:r>
      <w:r w:rsidRPr="0035663A">
        <w:rPr>
          <w:rStyle w:val="Emphasis"/>
          <w:color w:val="FF0000"/>
        </w:rPr>
        <w:t xml:space="preserve"> and subpersonhood </w:t>
      </w:r>
      <w:r w:rsidRPr="0035663A">
        <w:rPr>
          <w:rStyle w:val="Emphasis"/>
          <w:color w:val="FF0000"/>
          <w:highlight w:val="green"/>
        </w:rPr>
        <w:t>requires</w:t>
      </w:r>
      <w:r w:rsidRPr="0035663A">
        <w:rPr>
          <w:rStyle w:val="Emphasis"/>
          <w:color w:val="FF0000"/>
        </w:rPr>
        <w:t>.</w:t>
      </w:r>
    </w:p>
    <w:p w14:paraId="45AC143C" w14:textId="77777777" w:rsidR="003D4829" w:rsidRPr="0035663A" w:rsidRDefault="003D4829" w:rsidP="003D4829">
      <w:pPr>
        <w:rPr>
          <w:color w:val="FF0000"/>
          <w:sz w:val="16"/>
        </w:rPr>
      </w:pPr>
      <w:r w:rsidRPr="0035663A">
        <w:rPr>
          <w:color w:val="FF0000"/>
          <w:sz w:val="16"/>
        </w:rPr>
        <w:t xml:space="preserve">More predictably, Afropessimism takes aim at leftist coalitional, solidarity-based, and intersectional politics. It is not just that historically existing forms of socialism, feminism, and multiculturalism have left Black people out (which they often have). Rather, in Wilderson’s mind, these forms of politics terrorize Black people simply by positing analogies and similarities among diverse forms of Black and non-Black oppression (220). </w:t>
      </w:r>
      <w:r w:rsidRPr="0035663A">
        <w:rPr>
          <w:rStyle w:val="StyleUnderline"/>
          <w:color w:val="FF0000"/>
        </w:rPr>
        <w:t xml:space="preserve">The </w:t>
      </w:r>
      <w:r w:rsidRPr="0035663A">
        <w:rPr>
          <w:rStyle w:val="StyleUnderline"/>
          <w:color w:val="FF0000"/>
          <w:highlight w:val="green"/>
        </w:rPr>
        <w:t>monolithic view</w:t>
      </w:r>
      <w:r w:rsidRPr="0035663A">
        <w:rPr>
          <w:rStyle w:val="StyleUnderline"/>
          <w:color w:val="FF0000"/>
        </w:rPr>
        <w:t xml:space="preserve"> of Blackness Afropessimism presents seems to </w:t>
      </w:r>
      <w:r w:rsidRPr="0035663A">
        <w:rPr>
          <w:rStyle w:val="StyleUnderline"/>
          <w:color w:val="FF0000"/>
          <w:highlight w:val="green"/>
        </w:rPr>
        <w:t>have little room for the idea that Black people are</w:t>
      </w:r>
      <w:r w:rsidRPr="0035663A">
        <w:rPr>
          <w:rStyle w:val="StyleUnderline"/>
          <w:color w:val="FF0000"/>
        </w:rPr>
        <w:t xml:space="preserve"> lots of </w:t>
      </w:r>
      <w:r w:rsidRPr="0035663A">
        <w:rPr>
          <w:rStyle w:val="StyleUnderline"/>
          <w:color w:val="FF0000"/>
          <w:highlight w:val="green"/>
        </w:rPr>
        <w:t>things besides Black</w:t>
      </w:r>
      <w:r w:rsidRPr="0035663A">
        <w:rPr>
          <w:rStyle w:val="StyleUnderline"/>
          <w:color w:val="FF0000"/>
        </w:rPr>
        <w:t>, and that their interests and concerns are often formed in ways similar to non-Blacks’ interests.</w:t>
      </w:r>
      <w:r w:rsidRPr="0035663A">
        <w:rPr>
          <w:color w:val="FF0000"/>
          <w:sz w:val="16"/>
        </w:rPr>
        <w:t xml:space="preserve"> To be sure, we should mark a distinction between Wilderson’s politics and misappropriations of his vision. Yet </w:t>
      </w:r>
      <w:r w:rsidRPr="0035663A">
        <w:rPr>
          <w:rStyle w:val="StyleUnderline"/>
          <w:color w:val="FF0000"/>
          <w:highlight w:val="green"/>
        </w:rPr>
        <w:t>if Black people are</w:t>
      </w:r>
      <w:r w:rsidRPr="0035663A">
        <w:rPr>
          <w:rStyle w:val="StyleUnderline"/>
          <w:color w:val="FF0000"/>
        </w:rPr>
        <w:t xml:space="preserve"> </w:t>
      </w:r>
      <w:r w:rsidRPr="0035663A">
        <w:rPr>
          <w:rStyle w:val="Emphasis"/>
          <w:color w:val="FF0000"/>
        </w:rPr>
        <w:t xml:space="preserve">literally </w:t>
      </w:r>
      <w:r w:rsidRPr="0035663A">
        <w:rPr>
          <w:rStyle w:val="Emphasis"/>
          <w:color w:val="FF0000"/>
          <w:highlight w:val="green"/>
        </w:rPr>
        <w:t>terrorized</w:t>
      </w:r>
      <w:r w:rsidRPr="0035663A">
        <w:rPr>
          <w:rStyle w:val="StyleUnderline"/>
          <w:color w:val="FF0000"/>
          <w:highlight w:val="green"/>
        </w:rPr>
        <w:t xml:space="preserve"> by </w:t>
      </w:r>
      <w:r w:rsidRPr="0035663A">
        <w:rPr>
          <w:rStyle w:val="Emphasis"/>
          <w:color w:val="FF0000"/>
          <w:highlight w:val="green"/>
        </w:rPr>
        <w:t>working-class struggle</w:t>
      </w:r>
      <w:r w:rsidRPr="0035663A">
        <w:rPr>
          <w:rStyle w:val="Emphasis"/>
          <w:color w:val="FF0000"/>
        </w:rPr>
        <w:t xml:space="preserve">, multicultural coalitions, immigration rights, </w:t>
      </w:r>
      <w:r w:rsidRPr="0035663A">
        <w:rPr>
          <w:rStyle w:val="Emphasis"/>
          <w:color w:val="FF0000"/>
        </w:rPr>
        <w:lastRenderedPageBreak/>
        <w:t xml:space="preserve">feminism, </w:t>
      </w:r>
      <w:r w:rsidRPr="0035663A">
        <w:rPr>
          <w:rStyle w:val="StyleUnderline"/>
          <w:color w:val="FF0000"/>
          <w:highlight w:val="green"/>
        </w:rPr>
        <w:t>and</w:t>
      </w:r>
      <w:r w:rsidRPr="0035663A">
        <w:rPr>
          <w:rStyle w:val="StyleUnderline"/>
          <w:color w:val="FF0000"/>
        </w:rPr>
        <w:t xml:space="preserve"> </w:t>
      </w:r>
      <w:r w:rsidRPr="0035663A">
        <w:rPr>
          <w:rStyle w:val="Emphasis"/>
          <w:color w:val="FF0000"/>
        </w:rPr>
        <w:t xml:space="preserve">other forms of </w:t>
      </w:r>
      <w:r w:rsidRPr="0035663A">
        <w:rPr>
          <w:rStyle w:val="Emphasis"/>
          <w:color w:val="FF0000"/>
          <w:highlight w:val="green"/>
        </w:rPr>
        <w:t>counter-hegemonic politics</w:t>
      </w:r>
      <w:r w:rsidRPr="0035663A">
        <w:rPr>
          <w:rStyle w:val="StyleUnderline"/>
          <w:color w:val="FF0000"/>
          <w:highlight w:val="green"/>
        </w:rPr>
        <w:t xml:space="preserve">, one might wonder </w:t>
      </w:r>
      <w:r w:rsidRPr="0035663A">
        <w:rPr>
          <w:rStyle w:val="Emphasis"/>
          <w:color w:val="FF0000"/>
          <w:highlight w:val="green"/>
        </w:rPr>
        <w:t>why Black liberation strategies should bother accommodate</w:t>
      </w:r>
      <w:r w:rsidRPr="0035663A">
        <w:rPr>
          <w:rStyle w:val="Emphasis"/>
          <w:color w:val="FF0000"/>
        </w:rPr>
        <w:t xml:space="preserve"> the </w:t>
      </w:r>
      <w:r w:rsidRPr="0035663A">
        <w:rPr>
          <w:rStyle w:val="Emphasis"/>
          <w:color w:val="FF0000"/>
          <w:highlight w:val="green"/>
        </w:rPr>
        <w:t>stated interests of people who are</w:t>
      </w:r>
      <w:r w:rsidRPr="0035663A">
        <w:rPr>
          <w:rStyle w:val="Emphasis"/>
          <w:color w:val="FF0000"/>
        </w:rPr>
        <w:t xml:space="preserve">, in addition to Black, queer, religious, anti-capitalist, female, poor, immigrant, </w:t>
      </w:r>
      <w:r w:rsidRPr="0035663A">
        <w:rPr>
          <w:rStyle w:val="Emphasis"/>
          <w:color w:val="FF0000"/>
          <w:highlight w:val="green"/>
        </w:rPr>
        <w:t>working class</w:t>
      </w:r>
      <w:r w:rsidRPr="0035663A">
        <w:rPr>
          <w:rStyle w:val="Emphasis"/>
          <w:color w:val="FF0000"/>
        </w:rPr>
        <w:t>, indigenous, and/or incarcerated.</w:t>
      </w:r>
    </w:p>
    <w:p w14:paraId="75911DBB" w14:textId="77777777" w:rsidR="003D4829" w:rsidRPr="0035663A" w:rsidRDefault="003D4829" w:rsidP="003D4829">
      <w:pPr>
        <w:rPr>
          <w:rStyle w:val="Emphasis"/>
          <w:color w:val="FF0000"/>
        </w:rPr>
      </w:pPr>
      <w:r w:rsidRPr="0035663A">
        <w:rPr>
          <w:rStyle w:val="StyleUnderline"/>
          <w:color w:val="FF0000"/>
        </w:rPr>
        <w:t>Those sympathetic</w:t>
      </w:r>
      <w:r w:rsidRPr="0035663A">
        <w:rPr>
          <w:color w:val="FF0000"/>
          <w:sz w:val="16"/>
        </w:rPr>
        <w:t xml:space="preserve"> to Wilderson might </w:t>
      </w:r>
      <w:r w:rsidRPr="0035663A">
        <w:rPr>
          <w:rStyle w:val="StyleUnderline"/>
          <w:color w:val="FF0000"/>
        </w:rPr>
        <w:t>suggest</w:t>
      </w:r>
      <w:r w:rsidRPr="0035663A">
        <w:rPr>
          <w:color w:val="FF0000"/>
          <w:sz w:val="16"/>
        </w:rPr>
        <w:t xml:space="preserve"> that </w:t>
      </w:r>
      <w:r w:rsidRPr="0035663A">
        <w:rPr>
          <w:rStyle w:val="Emphasis"/>
          <w:color w:val="FF0000"/>
        </w:rPr>
        <w:t xml:space="preserve">Black people have little to lose </w:t>
      </w:r>
      <w:r w:rsidRPr="0035663A">
        <w:rPr>
          <w:rStyle w:val="StyleUnderline"/>
          <w:color w:val="FF0000"/>
        </w:rPr>
        <w:t xml:space="preserve">by abandoning solidarity-based politics. </w:t>
      </w:r>
      <w:r w:rsidRPr="0035663A">
        <w:rPr>
          <w:rStyle w:val="Emphasis"/>
          <w:color w:val="FF0000"/>
        </w:rPr>
        <w:t>Yet</w:t>
      </w:r>
      <w:r w:rsidRPr="0035663A">
        <w:rPr>
          <w:rStyle w:val="StyleUnderline"/>
          <w:color w:val="FF0000"/>
        </w:rPr>
        <w:t xml:space="preserve"> not-so-ancient history suggests </w:t>
      </w:r>
      <w:r w:rsidRPr="0035663A">
        <w:rPr>
          <w:color w:val="FF0000"/>
          <w:sz w:val="16"/>
        </w:rPr>
        <w:t xml:space="preserve">that </w:t>
      </w:r>
      <w:r w:rsidRPr="0035663A">
        <w:rPr>
          <w:rStyle w:val="Emphasis"/>
          <w:color w:val="FF0000"/>
          <w:highlight w:val="green"/>
        </w:rPr>
        <w:t>there may be higher stakes here</w:t>
      </w:r>
      <w:r w:rsidRPr="0035663A">
        <w:rPr>
          <w:rStyle w:val="Emphasis"/>
          <w:color w:val="FF0000"/>
        </w:rPr>
        <w:t>.</w:t>
      </w:r>
      <w:r w:rsidRPr="0035663A">
        <w:rPr>
          <w:color w:val="FF0000"/>
          <w:sz w:val="16"/>
        </w:rPr>
        <w:t xml:space="preserve"> As Paul Ortiz (2018) has recently demonstrated, </w:t>
      </w:r>
      <w:r w:rsidRPr="0035663A">
        <w:rPr>
          <w:rStyle w:val="StyleUnderline"/>
          <w:color w:val="FF0000"/>
        </w:rPr>
        <w:t xml:space="preserve">many of the </w:t>
      </w:r>
      <w:r w:rsidRPr="0035663A">
        <w:rPr>
          <w:rStyle w:val="StyleUnderline"/>
          <w:color w:val="FF0000"/>
          <w:highlight w:val="green"/>
        </w:rPr>
        <w:t>material</w:t>
      </w:r>
      <w:r w:rsidRPr="0035663A">
        <w:rPr>
          <w:rStyle w:val="StyleUnderline"/>
          <w:color w:val="FF0000"/>
        </w:rPr>
        <w:t xml:space="preserve">, political, social, and symbolic </w:t>
      </w:r>
      <w:r w:rsidRPr="0035663A">
        <w:rPr>
          <w:rStyle w:val="StyleUnderline"/>
          <w:color w:val="FF0000"/>
          <w:highlight w:val="green"/>
        </w:rPr>
        <w:t>gains</w:t>
      </w:r>
      <w:r w:rsidRPr="0035663A">
        <w:rPr>
          <w:rStyle w:val="StyleUnderline"/>
          <w:color w:val="FF0000"/>
        </w:rPr>
        <w:t xml:space="preserve"> for Black</w:t>
      </w:r>
      <w:r w:rsidRPr="0035663A">
        <w:rPr>
          <w:color w:val="FF0000"/>
          <w:sz w:val="16"/>
        </w:rPr>
        <w:t xml:space="preserve"> and Latinx </w:t>
      </w:r>
      <w:r w:rsidRPr="0035663A">
        <w:rPr>
          <w:rStyle w:val="StyleUnderline"/>
          <w:color w:val="FF0000"/>
        </w:rPr>
        <w:t xml:space="preserve">people throughout the 18th and 19th centuries </w:t>
      </w:r>
      <w:r w:rsidRPr="0035663A">
        <w:rPr>
          <w:rStyle w:val="StyleUnderline"/>
          <w:color w:val="FF0000"/>
          <w:highlight w:val="green"/>
        </w:rPr>
        <w:t>were generated by</w:t>
      </w:r>
      <w:r w:rsidRPr="0035663A">
        <w:rPr>
          <w:color w:val="FF0000"/>
          <w:sz w:val="16"/>
        </w:rPr>
        <w:t xml:space="preserve"> an </w:t>
      </w:r>
      <w:r w:rsidRPr="0035663A">
        <w:rPr>
          <w:rStyle w:val="Emphasis"/>
          <w:color w:val="FF0000"/>
          <w:highlight w:val="green"/>
        </w:rPr>
        <w:t>emancipatory internationalism</w:t>
      </w:r>
      <w:r w:rsidRPr="0035663A">
        <w:rPr>
          <w:rStyle w:val="StyleUnderline"/>
          <w:color w:val="FF0000"/>
        </w:rPr>
        <w:t xml:space="preserve"> that drew </w:t>
      </w:r>
      <w:r w:rsidRPr="0035663A">
        <w:rPr>
          <w:rStyle w:val="Emphasis"/>
          <w:color w:val="FF0000"/>
        </w:rPr>
        <w:t>explicit analogies between</w:t>
      </w:r>
      <w:r w:rsidRPr="0035663A">
        <w:rPr>
          <w:rStyle w:val="StyleUnderline"/>
          <w:color w:val="FF0000"/>
        </w:rPr>
        <w:t xml:space="preserve"> Black and non-Black </w:t>
      </w:r>
      <w:r w:rsidRPr="0035663A">
        <w:rPr>
          <w:rStyle w:val="Emphasis"/>
          <w:color w:val="FF0000"/>
        </w:rPr>
        <w:t>freedom struggles.</w:t>
      </w:r>
      <w:r w:rsidRPr="0035663A">
        <w:rPr>
          <w:rStyle w:val="StyleUnderline"/>
          <w:color w:val="FF0000"/>
        </w:rPr>
        <w:t xml:space="preserve"> </w:t>
      </w:r>
      <w:r w:rsidRPr="0035663A">
        <w:rPr>
          <w:color w:val="FF0000"/>
          <w:sz w:val="16"/>
        </w:rPr>
        <w:t>The United States’ interest in slavery of course first and foremost oppressed Black people. Yet</w:t>
      </w:r>
      <w:r w:rsidRPr="0035663A">
        <w:rPr>
          <w:rStyle w:val="StyleUnderline"/>
          <w:color w:val="FF0000"/>
        </w:rPr>
        <w:t xml:space="preserve"> because slavery was so</w:t>
      </w:r>
      <w:r w:rsidRPr="0035663A">
        <w:rPr>
          <w:color w:val="FF0000"/>
          <w:sz w:val="16"/>
        </w:rPr>
        <w:t xml:space="preserve"> deeply </w:t>
      </w:r>
      <w:r w:rsidRPr="0035663A">
        <w:rPr>
          <w:rStyle w:val="StyleUnderline"/>
          <w:color w:val="FF0000"/>
        </w:rPr>
        <w:t>interwoven with</w:t>
      </w:r>
      <w:r w:rsidRPr="0035663A">
        <w:rPr>
          <w:color w:val="FF0000"/>
          <w:sz w:val="16"/>
        </w:rPr>
        <w:t xml:space="preserve"> the </w:t>
      </w:r>
      <w:r w:rsidRPr="0035663A">
        <w:rPr>
          <w:rStyle w:val="StyleUnderline"/>
          <w:color w:val="FF0000"/>
        </w:rPr>
        <w:t>oppression of non-Black people as well (in the form of Indian removal and extermination, violent expropriation of Mexican land</w:t>
      </w:r>
      <w:r w:rsidRPr="0035663A">
        <w:rPr>
          <w:color w:val="FF0000"/>
          <w:sz w:val="16"/>
        </w:rPr>
        <w:t xml:space="preserve"> in a war </w:t>
      </w:r>
      <w:r w:rsidRPr="0035663A">
        <w:rPr>
          <w:rStyle w:val="StyleUnderline"/>
          <w:color w:val="FF0000"/>
        </w:rPr>
        <w:t>to expand slavery</w:t>
      </w:r>
      <w:r w:rsidRPr="0035663A">
        <w:rPr>
          <w:color w:val="FF0000"/>
          <w:sz w:val="16"/>
        </w:rPr>
        <w:t xml:space="preserve">, etc.), </w:t>
      </w:r>
      <w:r w:rsidRPr="0035663A">
        <w:rPr>
          <w:rStyle w:val="StyleUnderline"/>
          <w:color w:val="FF0000"/>
          <w:highlight w:val="green"/>
        </w:rPr>
        <w:t xml:space="preserve">Black and non-Black abolitionists were able to </w:t>
      </w:r>
      <w:r w:rsidRPr="0035663A">
        <w:rPr>
          <w:rStyle w:val="Emphasis"/>
          <w:color w:val="FF0000"/>
          <w:highlight w:val="green"/>
        </w:rPr>
        <w:t>engage</w:t>
      </w:r>
      <w:r w:rsidRPr="0035663A">
        <w:rPr>
          <w:rStyle w:val="StyleUnderline"/>
          <w:color w:val="FF0000"/>
        </w:rPr>
        <w:t xml:space="preserve"> the problem of </w:t>
      </w:r>
      <w:r w:rsidRPr="0035663A">
        <w:rPr>
          <w:rStyle w:val="Emphasis"/>
          <w:color w:val="FF0000"/>
          <w:highlight w:val="green"/>
        </w:rPr>
        <w:t>Black oppression</w:t>
      </w:r>
      <w:r w:rsidRPr="0035663A">
        <w:rPr>
          <w:rStyle w:val="StyleUnderline"/>
          <w:color w:val="FF0000"/>
        </w:rPr>
        <w:t xml:space="preserve"> not in isolation, but </w:t>
      </w:r>
      <w:r w:rsidRPr="0035663A">
        <w:rPr>
          <w:rStyle w:val="Emphasis"/>
          <w:color w:val="FF0000"/>
          <w:highlight w:val="green"/>
        </w:rPr>
        <w:t>with a view to how it undergirded</w:t>
      </w:r>
      <w:r w:rsidRPr="0035663A">
        <w:rPr>
          <w:rStyle w:val="StyleUnderline"/>
          <w:color w:val="FF0000"/>
        </w:rPr>
        <w:t xml:space="preserve"> a</w:t>
      </w:r>
      <w:r w:rsidRPr="0035663A">
        <w:rPr>
          <w:color w:val="FF0000"/>
          <w:sz w:val="16"/>
        </w:rPr>
        <w:t xml:space="preserve"> more </w:t>
      </w:r>
      <w:r w:rsidRPr="0035663A">
        <w:rPr>
          <w:rStyle w:val="StyleUnderline"/>
          <w:color w:val="FF0000"/>
        </w:rPr>
        <w:t xml:space="preserve">generally unacceptable </w:t>
      </w:r>
      <w:r w:rsidRPr="0035663A">
        <w:rPr>
          <w:rStyle w:val="Emphasis"/>
          <w:color w:val="FF0000"/>
          <w:highlight w:val="green"/>
        </w:rPr>
        <w:t>social order</w:t>
      </w:r>
      <w:r w:rsidRPr="0035663A">
        <w:rPr>
          <w:rStyle w:val="Emphasis"/>
          <w:color w:val="FF0000"/>
        </w:rPr>
        <w:t>.</w:t>
      </w:r>
      <w:r w:rsidRPr="0035663A">
        <w:rPr>
          <w:color w:val="FF0000"/>
          <w:sz w:val="16"/>
        </w:rPr>
        <w:t xml:space="preserve"> Of course, just because solidarity was a useful tool for achieving those political goals doesn’t mean it will work now. Yet </w:t>
      </w:r>
      <w:r w:rsidRPr="0035663A">
        <w:rPr>
          <w:rStyle w:val="StyleUnderline"/>
          <w:color w:val="FF0000"/>
        </w:rPr>
        <w:t>in a time when Black oppression has</w:t>
      </w:r>
      <w:r w:rsidRPr="0035663A">
        <w:rPr>
          <w:color w:val="FF0000"/>
          <w:sz w:val="16"/>
        </w:rPr>
        <w:t xml:space="preserve"> once again</w:t>
      </w:r>
      <w:r w:rsidRPr="0035663A">
        <w:rPr>
          <w:rStyle w:val="StyleUnderline"/>
          <w:color w:val="FF0000"/>
        </w:rPr>
        <w:t xml:space="preserve"> become one of the clearest symptoms of a more broadly unacceptable social order,</w:t>
      </w:r>
      <w:r w:rsidRPr="0035663A">
        <w:rPr>
          <w:color w:val="FF0000"/>
          <w:sz w:val="16"/>
        </w:rPr>
        <w:t xml:space="preserve"> perhaps </w:t>
      </w:r>
      <w:r w:rsidRPr="0035663A">
        <w:rPr>
          <w:rStyle w:val="StyleUnderline"/>
          <w:color w:val="FF0000"/>
        </w:rPr>
        <w:t xml:space="preserve">it is wise to remember this </w:t>
      </w:r>
      <w:r w:rsidRPr="0035663A">
        <w:rPr>
          <w:rStyle w:val="Emphasis"/>
          <w:color w:val="FF0000"/>
        </w:rPr>
        <w:t>emancipatory spirit.</w:t>
      </w:r>
    </w:p>
    <w:p w14:paraId="5B2E8A44" w14:textId="77777777" w:rsidR="003D4829" w:rsidRPr="0035663A" w:rsidRDefault="003D4829" w:rsidP="003D4829">
      <w:pPr>
        <w:pStyle w:val="Heading3"/>
        <w:rPr>
          <w:rFonts w:cs="Calibri"/>
          <w:color w:val="FF0000"/>
        </w:rPr>
      </w:pPr>
      <w:r w:rsidRPr="0035663A">
        <w:rPr>
          <w:rFonts w:cs="Calibri"/>
          <w:color w:val="FF0000"/>
        </w:rPr>
        <w:lastRenderedPageBreak/>
        <w:t>AT: Social Death</w:t>
      </w:r>
    </w:p>
    <w:p w14:paraId="237B2BF2" w14:textId="77777777" w:rsidR="003D4829" w:rsidRPr="0035663A" w:rsidRDefault="003D4829" w:rsidP="003D4829">
      <w:pPr>
        <w:pStyle w:val="Heading4"/>
        <w:rPr>
          <w:rFonts w:cs="Calibri"/>
          <w:color w:val="FF0000"/>
        </w:rPr>
      </w:pPr>
      <w:r w:rsidRPr="0035663A">
        <w:rPr>
          <w:rFonts w:cs="Calibri"/>
          <w:color w:val="FF0000"/>
        </w:rPr>
        <w:t xml:space="preserve">Universal categorizations cannot explain blackness---their explanation requires dismissing articulations of blackness that don’t fit with social death which ignores the difference between subjectivity and identification. </w:t>
      </w:r>
    </w:p>
    <w:p w14:paraId="4751A334" w14:textId="77777777" w:rsidR="003D4829" w:rsidRPr="0035663A" w:rsidRDefault="003D4829" w:rsidP="003D4829">
      <w:pPr>
        <w:rPr>
          <w:color w:val="FF0000"/>
        </w:rPr>
      </w:pPr>
      <w:r w:rsidRPr="0035663A">
        <w:rPr>
          <w:color w:val="FF0000"/>
        </w:rPr>
        <w:t xml:space="preserve">Victor </w:t>
      </w:r>
      <w:r w:rsidRPr="0035663A">
        <w:rPr>
          <w:rStyle w:val="Style13ptBold"/>
          <w:color w:val="FF0000"/>
          <w:sz w:val="28"/>
        </w:rPr>
        <w:t>Peterson 18</w:t>
      </w:r>
      <w:r w:rsidRPr="0035663A">
        <w:rPr>
          <w:color w:val="FF0000"/>
        </w:rPr>
        <w:t>, PhD from King’s College London department of English Language and Literature, 2018, “Raising pure hell: a general theory of articulation, the syntax of structural overdetermination, and the sound of social movements,” https://kclpure.kcl.ac.uk/portal/files/117011503/2019_Peterson_II_Victor_1535975_ethesis.pdf</w:t>
      </w:r>
    </w:p>
    <w:p w14:paraId="21EED5E3" w14:textId="77777777" w:rsidR="003D4829" w:rsidRPr="0035663A" w:rsidRDefault="003D4829" w:rsidP="003D4829">
      <w:pPr>
        <w:rPr>
          <w:color w:val="FF0000"/>
          <w:sz w:val="16"/>
        </w:rPr>
      </w:pPr>
      <w:r w:rsidRPr="0035663A">
        <w:rPr>
          <w:rStyle w:val="StyleUnderline"/>
          <w:color w:val="FF0000"/>
        </w:rPr>
        <w:t xml:space="preserve">It can be stated that </w:t>
      </w:r>
      <w:r w:rsidRPr="0035663A">
        <w:rPr>
          <w:rStyle w:val="StyleUnderline"/>
          <w:color w:val="FF0000"/>
          <w:highlight w:val="green"/>
        </w:rPr>
        <w:t>a</w:t>
      </w:r>
      <w:r w:rsidRPr="0035663A">
        <w:rPr>
          <w:color w:val="FF0000"/>
          <w:sz w:val="16"/>
          <w:highlight w:val="green"/>
        </w:rPr>
        <w:t xml:space="preserve"> </w:t>
      </w:r>
      <w:r w:rsidRPr="0035663A">
        <w:rPr>
          <w:rStyle w:val="Emphasis"/>
          <w:color w:val="FF0000"/>
          <w:highlight w:val="green"/>
        </w:rPr>
        <w:t>universal stipulation</w:t>
      </w:r>
      <w:r w:rsidRPr="0035663A">
        <w:rPr>
          <w:color w:val="FF0000"/>
          <w:sz w:val="16"/>
        </w:rPr>
        <w:t xml:space="preserve">, "one" over "no one thing," </w:t>
      </w:r>
      <w:r w:rsidRPr="0035663A">
        <w:rPr>
          <w:rStyle w:val="StyleUnderline"/>
          <w:color w:val="FF0000"/>
          <w:highlight w:val="green"/>
        </w:rPr>
        <w:t>harbors</w:t>
      </w:r>
      <w:r w:rsidRPr="0035663A">
        <w:rPr>
          <w:rStyle w:val="StyleUnderline"/>
          <w:color w:val="FF0000"/>
        </w:rPr>
        <w:t xml:space="preserve"> a </w:t>
      </w:r>
      <w:r w:rsidRPr="0035663A">
        <w:rPr>
          <w:rStyle w:val="Emphasis"/>
          <w:color w:val="FF0000"/>
        </w:rPr>
        <w:t>non-determinate</w:t>
      </w:r>
      <w:r w:rsidRPr="0035663A">
        <w:rPr>
          <w:color w:val="FF0000"/>
          <w:sz w:val="16"/>
        </w:rPr>
        <w:t xml:space="preserve">, i.e. </w:t>
      </w:r>
      <w:r w:rsidRPr="0035663A">
        <w:rPr>
          <w:rStyle w:val="StyleUnderline"/>
          <w:color w:val="FF0000"/>
        </w:rPr>
        <w:t>infinite, result</w:t>
      </w:r>
      <w:r w:rsidRPr="0035663A">
        <w:rPr>
          <w:color w:val="FF0000"/>
          <w:sz w:val="16"/>
        </w:rPr>
        <w:t xml:space="preserve">. Thus, </w:t>
      </w:r>
      <w:r w:rsidRPr="0035663A">
        <w:rPr>
          <w:rStyle w:val="StyleUnderline"/>
          <w:color w:val="FF0000"/>
          <w:highlight w:val="green"/>
        </w:rPr>
        <w:t>overdetermination</w:t>
      </w:r>
      <w:r w:rsidRPr="0035663A">
        <w:rPr>
          <w:rStyle w:val="StyleUnderline"/>
          <w:color w:val="FF0000"/>
        </w:rPr>
        <w:t xml:space="preserve"> houses within its very stipulation an </w:t>
      </w:r>
      <w:r w:rsidRPr="0035663A">
        <w:rPr>
          <w:rStyle w:val="Emphasis"/>
          <w:color w:val="FF0000"/>
        </w:rPr>
        <w:t>internal contradiction</w:t>
      </w:r>
      <w:r w:rsidRPr="0035663A">
        <w:rPr>
          <w:color w:val="FF0000"/>
          <w:sz w:val="16"/>
        </w:rPr>
        <w:t xml:space="preserve">. </w:t>
      </w:r>
      <w:r w:rsidRPr="0035663A">
        <w:rPr>
          <w:rStyle w:val="StyleUnderline"/>
          <w:color w:val="FF0000"/>
        </w:rPr>
        <w:t xml:space="preserve">It affirms the existence of </w:t>
      </w:r>
      <w:proofErr w:type="gramStart"/>
      <w:r w:rsidRPr="0035663A">
        <w:rPr>
          <w:rStyle w:val="StyleUnderline"/>
          <w:color w:val="FF0000"/>
        </w:rPr>
        <w:t>every thing</w:t>
      </w:r>
      <w:proofErr w:type="gramEnd"/>
      <w:r w:rsidRPr="0035663A">
        <w:rPr>
          <w:rStyle w:val="StyleUnderline"/>
          <w:color w:val="FF0000"/>
        </w:rPr>
        <w:t xml:space="preserve"> it negates for the sake of that one, dominant, and definitive parameter set over a </w:t>
      </w:r>
      <w:r w:rsidRPr="0035663A">
        <w:rPr>
          <w:rStyle w:val="Emphasis"/>
          <w:color w:val="FF0000"/>
        </w:rPr>
        <w:t>non-determinable population</w:t>
      </w:r>
      <w:r w:rsidRPr="0035663A">
        <w:rPr>
          <w:color w:val="FF0000"/>
          <w:sz w:val="16"/>
        </w:rPr>
        <w:t xml:space="preserve">. </w:t>
      </w:r>
      <w:r w:rsidRPr="0035663A">
        <w:rPr>
          <w:rStyle w:val="Emphasis"/>
          <w:color w:val="FF0000"/>
          <w:highlight w:val="green"/>
        </w:rPr>
        <w:t>A finite measure cannot capture infinite possibility</w:t>
      </w:r>
      <w:r w:rsidRPr="0035663A">
        <w:rPr>
          <w:color w:val="FF0000"/>
          <w:sz w:val="16"/>
        </w:rPr>
        <w:t>. The mechanism of articulation developed in this study allows us to construe a remark about the recursive creative expressive capacity of individuals in context, as one about the method of articulation itself. These articulations are appropriate to context, not random, and not necessarily a mirror of that context. In this way, the paradox of infinite possibility captured within the terminology of finite experience does not arise.388</w:t>
      </w:r>
    </w:p>
    <w:p w14:paraId="629030B1" w14:textId="77777777" w:rsidR="003D4829" w:rsidRPr="0035663A" w:rsidRDefault="003D4829" w:rsidP="003D4829">
      <w:pPr>
        <w:rPr>
          <w:color w:val="FF0000"/>
          <w:sz w:val="16"/>
        </w:rPr>
      </w:pPr>
      <w:r w:rsidRPr="0035663A">
        <w:rPr>
          <w:rStyle w:val="StyleUnderline"/>
          <w:color w:val="FF0000"/>
          <w:highlight w:val="green"/>
        </w:rPr>
        <w:t xml:space="preserve">The </w:t>
      </w:r>
      <w:r w:rsidRPr="0035663A">
        <w:rPr>
          <w:rStyle w:val="Emphasis"/>
          <w:color w:val="FF0000"/>
          <w:highlight w:val="green"/>
        </w:rPr>
        <w:t>act of rearticulation subverts overdetermination</w:t>
      </w:r>
      <w:r w:rsidRPr="0035663A">
        <w:rPr>
          <w:color w:val="FF0000"/>
          <w:sz w:val="16"/>
        </w:rPr>
        <w:t xml:space="preserve"> </w:t>
      </w:r>
      <w:r w:rsidRPr="0035663A">
        <w:rPr>
          <w:rStyle w:val="StyleUnderline"/>
          <w:color w:val="FF0000"/>
        </w:rPr>
        <w:t xml:space="preserve">by overcoming the sanctioned use of a term utilized in the process of articulating a self. The importance of our qualification of </w:t>
      </w:r>
      <w:r w:rsidRPr="0035663A">
        <w:rPr>
          <w:rStyle w:val="StyleUnderline"/>
          <w:color w:val="FF0000"/>
          <w:highlight w:val="green"/>
        </w:rPr>
        <w:t>"Black"-ness</w:t>
      </w:r>
      <w:r w:rsidRPr="0035663A">
        <w:rPr>
          <w:rStyle w:val="StyleUnderline"/>
          <w:color w:val="FF0000"/>
        </w:rPr>
        <w:t xml:space="preserve"> as</w:t>
      </w:r>
      <w:r w:rsidRPr="0035663A">
        <w:rPr>
          <w:color w:val="FF0000"/>
          <w:sz w:val="16"/>
        </w:rPr>
        <w:t xml:space="preserve"> </w:t>
      </w:r>
      <w:r w:rsidRPr="0035663A">
        <w:rPr>
          <w:rStyle w:val="Emphasis"/>
          <w:color w:val="FF0000"/>
          <w:highlight w:val="green"/>
        </w:rPr>
        <w:t>distinct</w:t>
      </w:r>
      <w:r w:rsidRPr="0035663A">
        <w:rPr>
          <w:color w:val="FF0000"/>
          <w:sz w:val="16"/>
          <w:highlight w:val="green"/>
        </w:rPr>
        <w:t xml:space="preserve"> </w:t>
      </w:r>
      <w:r w:rsidRPr="0035663A">
        <w:rPr>
          <w:rStyle w:val="StyleUnderline"/>
          <w:color w:val="FF0000"/>
          <w:highlight w:val="green"/>
        </w:rPr>
        <w:t>from "Black" identity</w:t>
      </w:r>
      <w:r w:rsidRPr="0035663A">
        <w:rPr>
          <w:rStyle w:val="StyleUnderline"/>
          <w:color w:val="FF0000"/>
        </w:rPr>
        <w:t xml:space="preserve"> within racial categorization, illustrates the use of a label to express </w:t>
      </w:r>
      <w:r w:rsidRPr="0035663A">
        <w:rPr>
          <w:rStyle w:val="StyleUnderline"/>
          <w:color w:val="FF0000"/>
          <w:highlight w:val="green"/>
        </w:rPr>
        <w:t>something</w:t>
      </w:r>
      <w:r w:rsidRPr="0035663A">
        <w:rPr>
          <w:rStyle w:val="StyleUnderline"/>
          <w:color w:val="FF0000"/>
        </w:rPr>
        <w:t xml:space="preserve"> not of that category</w:t>
      </w:r>
      <w:r w:rsidRPr="0035663A">
        <w:rPr>
          <w:color w:val="FF0000"/>
          <w:sz w:val="16"/>
        </w:rPr>
        <w:t xml:space="preserve">. Namely, </w:t>
      </w:r>
      <w:r w:rsidRPr="0035663A">
        <w:rPr>
          <w:rStyle w:val="StyleUnderline"/>
          <w:color w:val="FF0000"/>
        </w:rPr>
        <w:t>what is expressed is the subject that holds the relation between various identities</w:t>
      </w:r>
      <w:r w:rsidRPr="0035663A">
        <w:rPr>
          <w:color w:val="FF0000"/>
          <w:sz w:val="16"/>
        </w:rPr>
        <w:t>—</w:t>
      </w:r>
      <w:r w:rsidRPr="0035663A">
        <w:rPr>
          <w:rStyle w:val="StyleUnderline"/>
          <w:color w:val="FF0000"/>
        </w:rPr>
        <w:t xml:space="preserve">Black, </w:t>
      </w:r>
      <w:proofErr w:type="gramStart"/>
      <w:r w:rsidRPr="0035663A">
        <w:rPr>
          <w:rStyle w:val="StyleUnderline"/>
          <w:color w:val="FF0000"/>
        </w:rPr>
        <w:t>African-American</w:t>
      </w:r>
      <w:proofErr w:type="gramEnd"/>
      <w:r w:rsidRPr="0035663A">
        <w:rPr>
          <w:rStyle w:val="StyleUnderline"/>
          <w:color w:val="FF0000"/>
        </w:rPr>
        <w:t>, Negro, etc</w:t>
      </w:r>
      <w:r w:rsidRPr="0035663A">
        <w:rPr>
          <w:color w:val="FF0000"/>
          <w:sz w:val="16"/>
        </w:rPr>
        <w:t>.—</w:t>
      </w:r>
      <w:r w:rsidRPr="0035663A">
        <w:rPr>
          <w:rStyle w:val="StyleUnderline"/>
          <w:color w:val="FF0000"/>
        </w:rPr>
        <w:t>generated by the function of those terms.</w:t>
      </w:r>
      <w:r w:rsidRPr="0035663A">
        <w:rPr>
          <w:color w:val="FF0000"/>
          <w:sz w:val="16"/>
        </w:rPr>
        <w:t xml:space="preserve"> In this way, </w:t>
      </w:r>
      <w:r w:rsidRPr="0035663A">
        <w:rPr>
          <w:rStyle w:val="StyleUnderline"/>
          <w:color w:val="FF0000"/>
        </w:rPr>
        <w:t xml:space="preserve">blackness </w:t>
      </w:r>
      <w:r w:rsidRPr="0035663A">
        <w:rPr>
          <w:rStyle w:val="Emphasis"/>
          <w:color w:val="FF0000"/>
          <w:highlight w:val="green"/>
        </w:rPr>
        <w:t>comes before</w:t>
      </w:r>
      <w:r w:rsidRPr="0035663A">
        <w:rPr>
          <w:rStyle w:val="StyleUnderline"/>
          <w:color w:val="FF0000"/>
        </w:rPr>
        <w:t xml:space="preserve"> or is </w:t>
      </w:r>
      <w:r w:rsidRPr="0035663A">
        <w:rPr>
          <w:rStyle w:val="Emphasis"/>
          <w:color w:val="FF0000"/>
        </w:rPr>
        <w:t>outside</w:t>
      </w:r>
      <w:r w:rsidRPr="0035663A">
        <w:rPr>
          <w:rStyle w:val="StyleUnderline"/>
          <w:color w:val="FF0000"/>
        </w:rPr>
        <w:t xml:space="preserve"> of </w:t>
      </w:r>
      <w:r w:rsidRPr="0035663A">
        <w:rPr>
          <w:rStyle w:val="StyleUnderline"/>
          <w:color w:val="FF0000"/>
          <w:highlight w:val="green"/>
        </w:rPr>
        <w:t>what is “Black”</w:t>
      </w:r>
      <w:r w:rsidRPr="0035663A">
        <w:rPr>
          <w:rStyle w:val="StyleUnderline"/>
          <w:color w:val="FF0000"/>
        </w:rPr>
        <w:t xml:space="preserve"> to and for others</w:t>
      </w:r>
      <w:r w:rsidRPr="0035663A">
        <w:rPr>
          <w:color w:val="FF0000"/>
          <w:sz w:val="16"/>
        </w:rPr>
        <w:t xml:space="preserve">; </w:t>
      </w:r>
      <w:r w:rsidRPr="0035663A">
        <w:rPr>
          <w:rStyle w:val="Emphasis"/>
          <w:color w:val="FF0000"/>
          <w:highlight w:val="green"/>
        </w:rPr>
        <w:t>subjectivity comes before identification</w:t>
      </w:r>
      <w:r w:rsidRPr="0035663A">
        <w:rPr>
          <w:color w:val="FF0000"/>
          <w:sz w:val="16"/>
        </w:rPr>
        <w:t xml:space="preserve">. </w:t>
      </w:r>
      <w:r w:rsidRPr="0035663A">
        <w:rPr>
          <w:rStyle w:val="StyleUnderline"/>
          <w:color w:val="FF0000"/>
        </w:rPr>
        <w:t xml:space="preserve">Blackness’s ways of being in the world are </w:t>
      </w:r>
      <w:r w:rsidRPr="0035663A">
        <w:rPr>
          <w:rStyle w:val="Emphasis"/>
          <w:color w:val="FF0000"/>
        </w:rPr>
        <w:t>unable to be determined external to those whose use of the terms of its identity</w:t>
      </w:r>
      <w:r w:rsidRPr="0035663A">
        <w:rPr>
          <w:color w:val="FF0000"/>
          <w:sz w:val="16"/>
        </w:rPr>
        <w:t xml:space="preserve"> </w:t>
      </w:r>
      <w:r w:rsidRPr="0035663A">
        <w:rPr>
          <w:rStyle w:val="StyleUnderline"/>
          <w:color w:val="FF0000"/>
        </w:rPr>
        <w:t>obtain a particular form of life</w:t>
      </w:r>
      <w:r w:rsidRPr="0035663A">
        <w:rPr>
          <w:color w:val="FF0000"/>
          <w:sz w:val="16"/>
        </w:rPr>
        <w:t>.</w:t>
      </w:r>
    </w:p>
    <w:p w14:paraId="50A8DE3A" w14:textId="77777777" w:rsidR="003D4829" w:rsidRPr="0035663A" w:rsidRDefault="003D4829" w:rsidP="003D4829">
      <w:pPr>
        <w:rPr>
          <w:color w:val="FF0000"/>
          <w:sz w:val="16"/>
        </w:rPr>
      </w:pPr>
      <w:r w:rsidRPr="0035663A">
        <w:rPr>
          <w:rStyle w:val="StyleUnderline"/>
          <w:color w:val="FF0000"/>
        </w:rPr>
        <w:t xml:space="preserve">A strategy to strictly </w:t>
      </w:r>
      <w:r w:rsidRPr="0035663A">
        <w:rPr>
          <w:rStyle w:val="Emphasis"/>
          <w:color w:val="FF0000"/>
        </w:rPr>
        <w:t>dominate</w:t>
      </w:r>
      <w:r w:rsidRPr="0035663A">
        <w:rPr>
          <w:rStyle w:val="StyleUnderline"/>
          <w:color w:val="FF0000"/>
        </w:rPr>
        <w:t xml:space="preserve"> possible ways of blackness’ being in the world works through an Identity function that </w:t>
      </w:r>
      <w:r w:rsidRPr="0035663A">
        <w:rPr>
          <w:rStyle w:val="Emphasis"/>
          <w:color w:val="FF0000"/>
        </w:rPr>
        <w:t>extracts leaders as individual founders</w:t>
      </w:r>
      <w:r w:rsidRPr="0035663A">
        <w:rPr>
          <w:color w:val="FF0000"/>
          <w:sz w:val="16"/>
        </w:rPr>
        <w:t xml:space="preserve">. </w:t>
      </w:r>
      <w:r w:rsidRPr="0035663A">
        <w:rPr>
          <w:rStyle w:val="StyleUnderline"/>
          <w:color w:val="FF0000"/>
        </w:rPr>
        <w:t>The purpose of this extraction is in order to</w:t>
      </w:r>
      <w:r w:rsidRPr="0035663A">
        <w:rPr>
          <w:color w:val="FF0000"/>
          <w:sz w:val="16"/>
        </w:rPr>
        <w:t xml:space="preserve"> </w:t>
      </w:r>
      <w:r w:rsidRPr="0035663A">
        <w:rPr>
          <w:rStyle w:val="Emphasis"/>
          <w:color w:val="FF0000"/>
        </w:rPr>
        <w:t>cut representatives off from that movement</w:t>
      </w:r>
      <w:r w:rsidRPr="0035663A">
        <w:rPr>
          <w:color w:val="FF0000"/>
          <w:sz w:val="16"/>
        </w:rPr>
        <w:t xml:space="preserve">, </w:t>
      </w:r>
      <w:r w:rsidRPr="0035663A">
        <w:rPr>
          <w:rStyle w:val="StyleUnderline"/>
          <w:color w:val="FF0000"/>
        </w:rPr>
        <w:t xml:space="preserve">using that individual to refer or </w:t>
      </w:r>
      <w:r w:rsidRPr="0035663A">
        <w:rPr>
          <w:rStyle w:val="Emphasis"/>
          <w:color w:val="FF0000"/>
        </w:rPr>
        <w:t>stand in for a multitude</w:t>
      </w:r>
      <w:r w:rsidRPr="0035663A">
        <w:rPr>
          <w:color w:val="FF0000"/>
          <w:sz w:val="16"/>
        </w:rPr>
        <w:t xml:space="preserve">. Asserting a “Founder of a Movement” insists ownership over a position within the surface organization of society. </w:t>
      </w:r>
      <w:r w:rsidRPr="0035663A">
        <w:rPr>
          <w:rStyle w:val="StyleUnderline"/>
          <w:color w:val="FF0000"/>
        </w:rPr>
        <w:t>Those translated into the dominant frame are those whose critiques can be incorporated so as to produce value for or substantiate that frame. The incorporation of individuals from one context for use in another incorporates the subjugated in the act of their own subordination</w:t>
      </w:r>
      <w:r w:rsidRPr="0035663A">
        <w:rPr>
          <w:color w:val="FF0000"/>
          <w:sz w:val="16"/>
        </w:rPr>
        <w:t xml:space="preserve">. From the point of view of </w:t>
      </w:r>
      <w:proofErr w:type="gramStart"/>
      <w:r w:rsidRPr="0035663A">
        <w:rPr>
          <w:color w:val="FF0000"/>
          <w:sz w:val="16"/>
        </w:rPr>
        <w:t>Counter-Culture</w:t>
      </w:r>
      <w:proofErr w:type="gramEnd"/>
      <w:r w:rsidRPr="0035663A">
        <w:rPr>
          <w:color w:val="FF0000"/>
          <w:sz w:val="16"/>
        </w:rPr>
        <w:t xml:space="preserve">, this was termed “selling-out”; from that of the mainstream it was to “drop-out” from that system of value and reference frame. In effect, these monikers become two functions over different objects made to be interchangeable with each other. The inner logic of subjectivity has illustrated the fallacy in this formulation. </w:t>
      </w:r>
      <w:r w:rsidRPr="0035663A">
        <w:rPr>
          <w:rStyle w:val="StyleUnderline"/>
          <w:color w:val="FF0000"/>
        </w:rPr>
        <w:t xml:space="preserve">This is done by the dominant frame so that that </w:t>
      </w:r>
      <w:r w:rsidRPr="0035663A">
        <w:rPr>
          <w:rStyle w:val="Emphasis"/>
          <w:color w:val="FF0000"/>
        </w:rPr>
        <w:t>individual can be made to refer to absolutely nothing</w:t>
      </w:r>
      <w:r w:rsidRPr="0035663A">
        <w:rPr>
          <w:color w:val="FF0000"/>
          <w:sz w:val="16"/>
        </w:rPr>
        <w:t xml:space="preserve">, </w:t>
      </w:r>
      <w:r w:rsidRPr="0035663A">
        <w:rPr>
          <w:rStyle w:val="StyleUnderline"/>
          <w:color w:val="FF0000"/>
        </w:rPr>
        <w:t>thus rendering a movement static, controlled. The trend of creating thought that is blackness as detailed here is a non-coercive rearrangement of relations within states of affairs.</w:t>
      </w:r>
      <w:r w:rsidRPr="0035663A">
        <w:rPr>
          <w:color w:val="FF0000"/>
          <w:sz w:val="16"/>
        </w:rPr>
        <w:t xml:space="preserve"> This motivates Amiri Baraka’s analysis of the expression of a people through music in his essay “The </w:t>
      </w:r>
      <w:r w:rsidRPr="0035663A">
        <w:rPr>
          <w:color w:val="FF0000"/>
          <w:sz w:val="16"/>
        </w:rPr>
        <w:lastRenderedPageBreak/>
        <w:t>Black Aesthetic.” In it, Baraka undoes the virtuosity sought after by the respectable holding sacred singular modes of Black expression to be considered significant within a U.S. system of value(s).</w:t>
      </w:r>
    </w:p>
    <w:p w14:paraId="79622E6F" w14:textId="77777777" w:rsidR="003D4829" w:rsidRPr="0035663A" w:rsidRDefault="003D4829" w:rsidP="003D4829">
      <w:pPr>
        <w:rPr>
          <w:color w:val="FF0000"/>
          <w:sz w:val="16"/>
        </w:rPr>
      </w:pPr>
      <w:r w:rsidRPr="0035663A">
        <w:rPr>
          <w:color w:val="FF0000"/>
          <w:sz w:val="16"/>
        </w:rPr>
        <w:t xml:space="preserve">We can also show how cultural endowments may intersect in such a way that issues of propriety, claim, and dispossession do not arise. </w:t>
      </w:r>
      <w:r w:rsidRPr="0035663A">
        <w:rPr>
          <w:rStyle w:val="StyleUnderline"/>
          <w:color w:val="FF0000"/>
          <w:highlight w:val="green"/>
        </w:rPr>
        <w:t>There is no one true endowment</w:t>
      </w:r>
      <w:r w:rsidRPr="0035663A">
        <w:rPr>
          <w:rStyle w:val="StyleUnderline"/>
          <w:color w:val="FF0000"/>
        </w:rPr>
        <w:t xml:space="preserve"> over which individuals or nations may lay claim. </w:t>
      </w:r>
      <w:r w:rsidRPr="0035663A">
        <w:rPr>
          <w:rStyle w:val="Emphasis"/>
          <w:color w:val="FF0000"/>
          <w:highlight w:val="green"/>
        </w:rPr>
        <w:t>Alternative</w:t>
      </w:r>
      <w:r w:rsidRPr="0035663A">
        <w:rPr>
          <w:rStyle w:val="StyleUnderline"/>
          <w:color w:val="FF0000"/>
          <w:highlight w:val="green"/>
        </w:rPr>
        <w:t xml:space="preserve"> endowments can be </w:t>
      </w:r>
      <w:r w:rsidRPr="0035663A">
        <w:rPr>
          <w:rStyle w:val="Emphasis"/>
          <w:color w:val="FF0000"/>
          <w:highlight w:val="green"/>
        </w:rPr>
        <w:t>generated in the process</w:t>
      </w:r>
      <w:r w:rsidRPr="0035663A">
        <w:rPr>
          <w:rStyle w:val="StyleUnderline"/>
          <w:color w:val="FF0000"/>
        </w:rPr>
        <w:t xml:space="preserve"> illustrated by our </w:t>
      </w:r>
      <w:r w:rsidRPr="0035663A">
        <w:rPr>
          <w:rStyle w:val="Emphasis"/>
          <w:color w:val="FF0000"/>
        </w:rPr>
        <w:t>articulatory mechanism</w:t>
      </w:r>
      <w:r w:rsidRPr="0035663A">
        <w:rPr>
          <w:color w:val="FF0000"/>
          <w:sz w:val="16"/>
        </w:rPr>
        <w:t xml:space="preserve">. </w:t>
      </w:r>
      <w:r w:rsidRPr="0035663A">
        <w:rPr>
          <w:rStyle w:val="StyleUnderline"/>
          <w:color w:val="FF0000"/>
          <w:highlight w:val="green"/>
        </w:rPr>
        <w:t>The question is not "what"</w:t>
      </w:r>
      <w:r w:rsidRPr="0035663A">
        <w:rPr>
          <w:rStyle w:val="StyleUnderline"/>
          <w:color w:val="FF0000"/>
        </w:rPr>
        <w:t xml:space="preserve"> or "from where" </w:t>
      </w:r>
      <w:r w:rsidRPr="0035663A">
        <w:rPr>
          <w:rStyle w:val="StyleUnderline"/>
          <w:color w:val="FF0000"/>
          <w:highlight w:val="green"/>
        </w:rPr>
        <w:t>but "</w:t>
      </w:r>
      <w:r w:rsidRPr="0035663A">
        <w:rPr>
          <w:rStyle w:val="Emphasis"/>
          <w:color w:val="FF0000"/>
          <w:highlight w:val="green"/>
        </w:rPr>
        <w:t>how</w:t>
      </w:r>
      <w:r w:rsidRPr="0035663A">
        <w:rPr>
          <w:rStyle w:val="StyleUnderline"/>
          <w:color w:val="FF0000"/>
        </w:rPr>
        <w:t xml:space="preserve">" the matter within or </w:t>
      </w:r>
      <w:r w:rsidRPr="0035663A">
        <w:rPr>
          <w:rStyle w:val="StyleUnderline"/>
          <w:color w:val="FF0000"/>
          <w:highlight w:val="green"/>
        </w:rPr>
        <w:t>the lexicon</w:t>
      </w:r>
      <w:r w:rsidRPr="0035663A">
        <w:rPr>
          <w:rStyle w:val="StyleUnderline"/>
          <w:color w:val="FF0000"/>
        </w:rPr>
        <w:t xml:space="preserve"> of these endowments </w:t>
      </w:r>
      <w:r w:rsidRPr="0035663A">
        <w:rPr>
          <w:rStyle w:val="StyleUnderline"/>
          <w:color w:val="FF0000"/>
          <w:highlight w:val="green"/>
        </w:rPr>
        <w:t xml:space="preserve">is </w:t>
      </w:r>
      <w:r w:rsidRPr="0035663A">
        <w:rPr>
          <w:rStyle w:val="Emphasis"/>
          <w:color w:val="FF0000"/>
          <w:highlight w:val="green"/>
        </w:rPr>
        <w:t>used</w:t>
      </w:r>
      <w:r w:rsidRPr="0035663A">
        <w:rPr>
          <w:rStyle w:val="StyleUnderline"/>
          <w:color w:val="FF0000"/>
        </w:rPr>
        <w:t xml:space="preserve"> during the expression of a people</w:t>
      </w:r>
      <w:r w:rsidRPr="0035663A">
        <w:rPr>
          <w:color w:val="FF0000"/>
          <w:sz w:val="16"/>
        </w:rPr>
        <w:t xml:space="preserve">. This secures the need for a general theory of Articulation and its usefulness in socio-cultural and political studies. The intersection of endowments, inspiration, and the movement of the various materials of expression across contexts is represented in the cross-pollination between the different cultural lines embedded in the same form of life. These lines are possibly obtained, but not necessarily so, in different spatialtemporal locations. </w:t>
      </w:r>
      <w:r w:rsidRPr="0035663A">
        <w:rPr>
          <w:rStyle w:val="Emphasis"/>
          <w:color w:val="FF0000"/>
        </w:rPr>
        <w:t>Blackness is not in or of one distinct place</w:t>
      </w:r>
      <w:r w:rsidRPr="0035663A">
        <w:rPr>
          <w:color w:val="FF0000"/>
          <w:sz w:val="16"/>
        </w:rPr>
        <w:t>. Incorporation through dispossession as appropriation occurs when one form of life attempts to dominate, or utilize for its own purposes, another.</w:t>
      </w:r>
    </w:p>
    <w:p w14:paraId="469C5096" w14:textId="77777777" w:rsidR="003D4829" w:rsidRPr="0035663A" w:rsidRDefault="003D4829" w:rsidP="003D4829">
      <w:pPr>
        <w:rPr>
          <w:color w:val="FF0000"/>
          <w:sz w:val="16"/>
        </w:rPr>
      </w:pPr>
      <w:r w:rsidRPr="0035663A">
        <w:rPr>
          <w:color w:val="FF0000"/>
          <w:sz w:val="16"/>
        </w:rPr>
        <w:t xml:space="preserve">Just as syncopation is an analytic of subjectivity despite forced categorization, the rearticulation of states of affairs is not merely about noticing the notes </w:t>
      </w:r>
      <w:proofErr w:type="gramStart"/>
      <w:r w:rsidRPr="0035663A">
        <w:rPr>
          <w:color w:val="FF0000"/>
          <w:sz w:val="16"/>
        </w:rPr>
        <w:t>expressed, but</w:t>
      </w:r>
      <w:proofErr w:type="gramEnd"/>
      <w:r w:rsidRPr="0035663A">
        <w:rPr>
          <w:color w:val="FF0000"/>
          <w:sz w:val="16"/>
        </w:rPr>
        <w:t xml:space="preserve"> acknowledging the subject of those propositions. Each time blackness or punk was subject to the function of a reference frame external to its form of life—becoming the object of commercial, political, or social overdetermination by a lexicon or vocabulary not its own—its tendency was to rearticulate itself. From blues to rock, rock to punk, punk to hardcore, this occurs on and on. This process proves that Nothing can form a movement viz. the structure of a song, the pregnant pauses between beats and riffs. The subject is revealed as what is putting those notes together by virtue of the silences holding each utterance intact and the noise or distortion that reigns continuous over the performance as a whole. It is with this methodology of applying the mechanism of articulation through the historical frame of the Electric Church, the textual evidence of the Singing Book, and the analysis of the particular cases articulated from this set of conditions, it is now possible to show how a movement is made out of Nothing. As Richard Wright states in White Man, </w:t>
      </w:r>
      <w:proofErr w:type="gramStart"/>
      <w:r w:rsidRPr="0035663A">
        <w:rPr>
          <w:color w:val="FF0000"/>
          <w:sz w:val="16"/>
        </w:rPr>
        <w:t>Listen!,</w:t>
      </w:r>
      <w:proofErr w:type="gramEnd"/>
      <w:r w:rsidRPr="0035663A">
        <w:rPr>
          <w:color w:val="FF0000"/>
          <w:sz w:val="16"/>
        </w:rPr>
        <w:t xml:space="preserve"> blackness as, “The Known Unknown,” is the modality of expressing Modernity itself. Blackness is the non-non-Western subject. In line with the ethos of a punk mentality expressed through blackness, the fight to fit in is a fight against self.</w:t>
      </w:r>
    </w:p>
    <w:p w14:paraId="75CC527F" w14:textId="77777777" w:rsidR="003D4829" w:rsidRPr="0035663A" w:rsidRDefault="003D4829" w:rsidP="003D4829">
      <w:pPr>
        <w:rPr>
          <w:color w:val="FF0000"/>
          <w:sz w:val="16"/>
        </w:rPr>
      </w:pPr>
      <w:r w:rsidRPr="0035663A">
        <w:rPr>
          <w:color w:val="FF0000"/>
          <w:sz w:val="16"/>
        </w:rPr>
        <w:t>Conclusion</w:t>
      </w:r>
    </w:p>
    <w:p w14:paraId="3A85C155" w14:textId="77777777" w:rsidR="003D4829" w:rsidRPr="0035663A" w:rsidRDefault="003D4829" w:rsidP="003D4829">
      <w:pPr>
        <w:rPr>
          <w:color w:val="FF0000"/>
          <w:sz w:val="16"/>
        </w:rPr>
      </w:pPr>
      <w:r w:rsidRPr="0035663A">
        <w:rPr>
          <w:color w:val="FF0000"/>
          <w:sz w:val="16"/>
        </w:rPr>
        <w:t xml:space="preserve">Formalizing Articulation revealed the set of conditions in which relations of subordination and dominance emerge rather than recording statistical evidence of its effects. This allowed us to attend to the structures reproducing sets of relations to maintain the status quo. Although, from context to context the appearance of the states a system produces change, we can theorize where the internal contradictions in that system’s mode of expression occur and how a collective improvisation rearticulates those conditions Future Perfectly. The articulatory syntax developed can represent contradictions without its propositions becoming contradictory. This effort showed that faculties expressing states of affairs are derived from the capacity to form expressions, in turn, structuring reality. </w:t>
      </w:r>
      <w:r w:rsidRPr="0035663A">
        <w:rPr>
          <w:rStyle w:val="StyleUnderline"/>
          <w:color w:val="FF0000"/>
        </w:rPr>
        <w:t>Challenges to dominant structures are no longer arbitrary, nor random</w:t>
      </w:r>
      <w:r w:rsidRPr="0035663A">
        <w:rPr>
          <w:color w:val="FF0000"/>
          <w:sz w:val="16"/>
        </w:rPr>
        <w:t>. Thus, it becomes rational to challenge, change, or discard the attitudes maintaining the dominance of these irrational institutions.</w:t>
      </w:r>
    </w:p>
    <w:p w14:paraId="3856A2A3" w14:textId="77777777" w:rsidR="003D4829" w:rsidRPr="0035663A" w:rsidRDefault="003D4829" w:rsidP="003D4829">
      <w:pPr>
        <w:rPr>
          <w:color w:val="FF0000"/>
          <w:sz w:val="16"/>
        </w:rPr>
      </w:pPr>
      <w:r w:rsidRPr="0035663A">
        <w:rPr>
          <w:rStyle w:val="StyleUnderline"/>
          <w:color w:val="FF0000"/>
        </w:rPr>
        <w:t xml:space="preserve">Acknowledging </w:t>
      </w:r>
      <w:r w:rsidRPr="0035663A">
        <w:rPr>
          <w:rStyle w:val="StyleUnderline"/>
          <w:color w:val="FF0000"/>
          <w:highlight w:val="green"/>
        </w:rPr>
        <w:t>blackness’ expressive faculty</w:t>
      </w:r>
      <w:r w:rsidRPr="0035663A">
        <w:rPr>
          <w:color w:val="FF0000"/>
          <w:sz w:val="16"/>
        </w:rPr>
        <w:t>—its inner logic—</w:t>
      </w:r>
      <w:r w:rsidRPr="0035663A">
        <w:rPr>
          <w:rStyle w:val="StyleUnderline"/>
          <w:color w:val="FF0000"/>
        </w:rPr>
        <w:t>in a way that</w:t>
      </w:r>
      <w:r w:rsidRPr="0035663A">
        <w:rPr>
          <w:color w:val="FF0000"/>
          <w:sz w:val="16"/>
        </w:rPr>
        <w:t xml:space="preserve"> </w:t>
      </w:r>
      <w:r w:rsidRPr="0035663A">
        <w:rPr>
          <w:rStyle w:val="Emphasis"/>
          <w:color w:val="FF0000"/>
          <w:highlight w:val="green"/>
        </w:rPr>
        <w:t>cannot be disregarded</w:t>
      </w:r>
      <w:r w:rsidRPr="0035663A">
        <w:rPr>
          <w:color w:val="FF0000"/>
          <w:sz w:val="16"/>
        </w:rPr>
        <w:t xml:space="preserve">, </w:t>
      </w:r>
      <w:r w:rsidRPr="0035663A">
        <w:rPr>
          <w:rStyle w:val="StyleUnderline"/>
          <w:color w:val="FF0000"/>
        </w:rPr>
        <w:t>required formalizing our methodology</w:t>
      </w:r>
      <w:r w:rsidRPr="0035663A">
        <w:rPr>
          <w:color w:val="FF0000"/>
          <w:sz w:val="16"/>
        </w:rPr>
        <w:t>. Articulation theory provides a mechanism which accounts for the formation of conditions in which the modalities of individuals are their mode of expression. Our work avoids retroactively attributing analyses definitive of those individuals without accounting for context formation. If there are an indeterminate amount of solutions to the same problem, analyses may be discounted as arbitrary. However, a single structure can produce different outcomes. Rather than producing an all-encompassing determination, our method of constructing analysis was shown alongside its results.</w:t>
      </w:r>
    </w:p>
    <w:p w14:paraId="6EAA0900" w14:textId="77777777" w:rsidR="003D4829" w:rsidRPr="0035663A" w:rsidRDefault="003D4829" w:rsidP="003D4829">
      <w:pPr>
        <w:rPr>
          <w:color w:val="FF0000"/>
          <w:sz w:val="16"/>
        </w:rPr>
      </w:pPr>
      <w:r w:rsidRPr="0035663A">
        <w:rPr>
          <w:color w:val="FF0000"/>
          <w:sz w:val="16"/>
        </w:rPr>
        <w:t>Our mechanism illustrated the validity to conceiving blackness, also punkness, as a "collective improvisation." For Jones/Baraka, this concept represents the "as yet" to come. Conceptually, the as yet was conceived by studying improvisation in music or social movements and developed here under "null." The Future Perfect is a Counter-Cultural operation: living the “as yet,” an alternative form of life, in the present. Our articulatory mechanism allowed for the representation of the present context as well as alternatives produced by the encounter of individuals within the same state of affairs. This was done without having to negate one for the other—see Appendix I</w:t>
      </w:r>
      <w:r w:rsidRPr="0035663A">
        <w:rPr>
          <w:rStyle w:val="StyleUnderline"/>
          <w:color w:val="FF0000"/>
        </w:rPr>
        <w:t>. Blackness is both a part of the current form of life’s structure vis-à-vis its identity, yet it itself, its subjectivity, remains apart</w:t>
      </w:r>
      <w:r w:rsidRPr="0035663A">
        <w:rPr>
          <w:color w:val="FF0000"/>
          <w:sz w:val="16"/>
        </w:rPr>
        <w:t xml:space="preserve">. For it expresses, articulates, that self from the “as yet,” a non-empty null. Formally, null is not a “part” of this set of conditions, context, state description, etc. but is of another for it is no one thing. The null must also be a part of that former set, for it becomes what is not a “part” of those alternative contexts as well. Adding zero to any set leaves identity unchanged, therefore, all sets are connected for they have zero as a member which affirms </w:t>
      </w:r>
      <w:r w:rsidRPr="0035663A">
        <w:rPr>
          <w:color w:val="FF0000"/>
          <w:sz w:val="16"/>
        </w:rPr>
        <w:lastRenderedPageBreak/>
        <w:t>zero’s existence, i.e. the null. Therefore, the null unifies all sets—no set can be a member of itself, the set of all non-members is null.389 In sum, the null is insignificant in one, yet part of all possible articulations; embedded, yet appearing different, in each articulation from that core. As such it is the foundation from which all other contexts are constructed—see ZFC axioms, Cantorian set theory, and von Neumann’s set-theoretical construction of ordinals.</w:t>
      </w:r>
    </w:p>
    <w:p w14:paraId="0C283146" w14:textId="77777777" w:rsidR="003D4829" w:rsidRPr="0035663A" w:rsidRDefault="003D4829" w:rsidP="003D4829">
      <w:pPr>
        <w:rPr>
          <w:color w:val="FF0000"/>
          <w:sz w:val="16"/>
        </w:rPr>
      </w:pPr>
      <w:r w:rsidRPr="0035663A">
        <w:rPr>
          <w:color w:val="FF0000"/>
          <w:sz w:val="16"/>
        </w:rPr>
        <w:t xml:space="preserve">Our articulatory mechanism also illustrated </w:t>
      </w:r>
      <w:r w:rsidRPr="0035663A">
        <w:rPr>
          <w:rStyle w:val="StyleUnderline"/>
          <w:color w:val="FF0000"/>
        </w:rPr>
        <w:t xml:space="preserve">black subjectivity outside of presupposed classifications of what counts as valid expressions of Black identity. Despite the various forms of blackness produced, the </w:t>
      </w:r>
      <w:r w:rsidRPr="0035663A">
        <w:rPr>
          <w:rStyle w:val="Emphasis"/>
          <w:color w:val="FF0000"/>
        </w:rPr>
        <w:t>generative core</w:t>
      </w:r>
      <w:r w:rsidRPr="0035663A">
        <w:rPr>
          <w:color w:val="FF0000"/>
          <w:sz w:val="16"/>
        </w:rPr>
        <w:t xml:space="preserve"> </w:t>
      </w:r>
      <w:r w:rsidRPr="0035663A">
        <w:rPr>
          <w:rStyle w:val="StyleUnderline"/>
          <w:color w:val="FF0000"/>
        </w:rPr>
        <w:t xml:space="preserve">to its mode of </w:t>
      </w:r>
      <w:r w:rsidRPr="0035663A">
        <w:rPr>
          <w:rStyle w:val="Emphasis"/>
          <w:color w:val="FF0000"/>
        </w:rPr>
        <w:t>expression</w:t>
      </w:r>
      <w:r w:rsidRPr="0035663A">
        <w:rPr>
          <w:color w:val="FF0000"/>
          <w:sz w:val="16"/>
        </w:rPr>
        <w:t xml:space="preserve"> </w:t>
      </w:r>
      <w:r w:rsidRPr="0035663A">
        <w:rPr>
          <w:rStyle w:val="StyleUnderline"/>
          <w:color w:val="FF0000"/>
        </w:rPr>
        <w:t>was</w:t>
      </w:r>
      <w:r w:rsidRPr="0035663A">
        <w:rPr>
          <w:color w:val="FF0000"/>
          <w:sz w:val="16"/>
        </w:rPr>
        <w:t xml:space="preserve"> shown </w:t>
      </w:r>
      <w:r w:rsidRPr="0035663A">
        <w:rPr>
          <w:rStyle w:val="StyleUnderline"/>
          <w:color w:val="FF0000"/>
        </w:rPr>
        <w:t>valid</w:t>
      </w:r>
      <w:r w:rsidRPr="0035663A">
        <w:rPr>
          <w:color w:val="FF0000"/>
          <w:sz w:val="16"/>
        </w:rPr>
        <w:t xml:space="preserve"> and consistent. </w:t>
      </w:r>
      <w:r w:rsidRPr="0035663A">
        <w:rPr>
          <w:rStyle w:val="StyleUnderline"/>
          <w:color w:val="FF0000"/>
          <w:highlight w:val="green"/>
        </w:rPr>
        <w:t xml:space="preserve">Articulations of blackness </w:t>
      </w:r>
      <w:r w:rsidRPr="0035663A">
        <w:rPr>
          <w:rStyle w:val="Emphasis"/>
          <w:color w:val="FF0000"/>
          <w:highlight w:val="green"/>
        </w:rPr>
        <w:t>cannot be discounted</w:t>
      </w:r>
      <w:r w:rsidRPr="0035663A">
        <w:rPr>
          <w:rStyle w:val="StyleUnderline"/>
          <w:color w:val="FF0000"/>
          <w:highlight w:val="green"/>
        </w:rPr>
        <w:t xml:space="preserve"> as </w:t>
      </w:r>
      <w:r w:rsidRPr="0035663A">
        <w:rPr>
          <w:rStyle w:val="Emphasis"/>
          <w:color w:val="FF0000"/>
          <w:highlight w:val="green"/>
        </w:rPr>
        <w:t>random</w:t>
      </w:r>
      <w:r w:rsidRPr="0035663A">
        <w:rPr>
          <w:rStyle w:val="StyleUnderline"/>
          <w:color w:val="FF0000"/>
          <w:highlight w:val="green"/>
        </w:rPr>
        <w:t xml:space="preserve">, </w:t>
      </w:r>
      <w:r w:rsidRPr="0035663A">
        <w:rPr>
          <w:rStyle w:val="Emphasis"/>
          <w:color w:val="FF0000"/>
          <w:highlight w:val="green"/>
        </w:rPr>
        <w:t>reactive</w:t>
      </w:r>
      <w:r w:rsidRPr="0035663A">
        <w:rPr>
          <w:rStyle w:val="StyleUnderline"/>
          <w:color w:val="FF0000"/>
          <w:highlight w:val="green"/>
        </w:rPr>
        <w:t>,</w:t>
      </w:r>
      <w:r w:rsidRPr="0035663A">
        <w:rPr>
          <w:color w:val="FF0000"/>
          <w:sz w:val="16"/>
          <w:highlight w:val="green"/>
        </w:rPr>
        <w:t xml:space="preserve"> </w:t>
      </w:r>
      <w:r w:rsidRPr="0035663A">
        <w:rPr>
          <w:rStyle w:val="StyleUnderline"/>
          <w:color w:val="FF0000"/>
          <w:highlight w:val="green"/>
        </w:rPr>
        <w:t xml:space="preserve">or </w:t>
      </w:r>
      <w:r w:rsidRPr="0035663A">
        <w:rPr>
          <w:rStyle w:val="Emphasis"/>
          <w:color w:val="FF0000"/>
          <w:highlight w:val="green"/>
        </w:rPr>
        <w:t>nothing</w:t>
      </w:r>
      <w:r w:rsidRPr="0035663A">
        <w:rPr>
          <w:color w:val="FF0000"/>
          <w:sz w:val="16"/>
        </w:rPr>
        <w:t xml:space="preserve"> </w:t>
      </w:r>
      <w:r w:rsidRPr="0035663A">
        <w:rPr>
          <w:rStyle w:val="StyleUnderline"/>
          <w:color w:val="FF0000"/>
        </w:rPr>
        <w:t>dependent upon or if uncategorized in its emergent context. The articulatory syntax formalized within blackness ensured a cultural endowment that cannot be denied and is continuous despite its apparent differences across contexts</w:t>
      </w:r>
      <w:r w:rsidRPr="0035663A">
        <w:rPr>
          <w:color w:val="FF0000"/>
          <w:sz w:val="16"/>
        </w:rPr>
        <w:t>. Socio-political significance is not identical with cultural existence, but cultural endowments generate the force behind socio-political expression</w:t>
      </w:r>
      <w:r w:rsidRPr="0035663A">
        <w:rPr>
          <w:color w:val="FF0000"/>
          <w:sz w:val="16"/>
          <w:highlight w:val="green"/>
        </w:rPr>
        <w:t>.</w:t>
      </w:r>
      <w:r w:rsidRPr="0035663A">
        <w:rPr>
          <w:color w:val="FF0000"/>
          <w:sz w:val="16"/>
        </w:rPr>
        <w:t xml:space="preserve"> </w:t>
      </w:r>
      <w:r w:rsidRPr="0035663A">
        <w:rPr>
          <w:rStyle w:val="Emphasis"/>
          <w:color w:val="FF0000"/>
          <w:highlight w:val="green"/>
        </w:rPr>
        <w:t>Blackness is no one thing</w:t>
      </w:r>
      <w:r w:rsidRPr="0035663A">
        <w:rPr>
          <w:color w:val="FF0000"/>
          <w:sz w:val="16"/>
        </w:rPr>
        <w:t xml:space="preserve">. </w:t>
      </w:r>
      <w:r w:rsidRPr="0035663A">
        <w:rPr>
          <w:rStyle w:val="StyleUnderline"/>
          <w:color w:val="FF0000"/>
        </w:rPr>
        <w:t xml:space="preserve">Its </w:t>
      </w:r>
      <w:r w:rsidRPr="0035663A">
        <w:rPr>
          <w:rStyle w:val="StyleUnderline"/>
          <w:color w:val="FF0000"/>
          <w:highlight w:val="green"/>
        </w:rPr>
        <w:t>structural determination as</w:t>
      </w:r>
      <w:r w:rsidRPr="0035663A">
        <w:rPr>
          <w:rStyle w:val="StyleUnderline"/>
          <w:color w:val="FF0000"/>
        </w:rPr>
        <w:t xml:space="preserve"> “nothing</w:t>
      </w:r>
      <w:r w:rsidRPr="0035663A">
        <w:rPr>
          <w:color w:val="FF0000"/>
          <w:sz w:val="16"/>
        </w:rPr>
        <w:t>,” akin to a “</w:t>
      </w:r>
      <w:r w:rsidRPr="0035663A">
        <w:rPr>
          <w:rStyle w:val="StyleUnderline"/>
          <w:color w:val="FF0000"/>
          <w:highlight w:val="green"/>
        </w:rPr>
        <w:t>nihilistic</w:t>
      </w:r>
      <w:r w:rsidRPr="0035663A">
        <w:rPr>
          <w:color w:val="FF0000"/>
          <w:sz w:val="16"/>
        </w:rPr>
        <w:t xml:space="preserve">” punk, </w:t>
      </w:r>
      <w:r w:rsidRPr="0035663A">
        <w:rPr>
          <w:rStyle w:val="StyleUnderline"/>
          <w:color w:val="FF0000"/>
          <w:highlight w:val="green"/>
        </w:rPr>
        <w:t>is</w:t>
      </w:r>
      <w:r w:rsidRPr="0035663A">
        <w:rPr>
          <w:color w:val="FF0000"/>
          <w:sz w:val="16"/>
          <w:highlight w:val="green"/>
        </w:rPr>
        <w:t xml:space="preserve"> </w:t>
      </w:r>
      <w:r w:rsidRPr="0035663A">
        <w:rPr>
          <w:rStyle w:val="Emphasis"/>
          <w:color w:val="FF0000"/>
          <w:highlight w:val="green"/>
        </w:rPr>
        <w:t>not total</w:t>
      </w:r>
      <w:r w:rsidRPr="0035663A">
        <w:rPr>
          <w:color w:val="FF0000"/>
          <w:sz w:val="16"/>
        </w:rPr>
        <w:t xml:space="preserve">. </w:t>
      </w:r>
      <w:r w:rsidRPr="0035663A">
        <w:rPr>
          <w:rStyle w:val="StyleUnderline"/>
          <w:color w:val="FF0000"/>
        </w:rPr>
        <w:t>This, in turn, reveals what is only named “nothing” as the presently submerged “as yet.”</w:t>
      </w:r>
      <w:r w:rsidRPr="0035663A">
        <w:rPr>
          <w:color w:val="FF0000"/>
          <w:sz w:val="16"/>
        </w:rPr>
        <w:t xml:space="preserve"> The forms of life expressing blackness and punkness are Counter-Cultural, illustrated by </w:t>
      </w:r>
      <w:r w:rsidRPr="0035663A">
        <w:rPr>
          <w:rStyle w:val="StyleUnderline"/>
          <w:color w:val="FF0000"/>
        </w:rPr>
        <w:t>a “counter”-ing operation that improvises off of what is available</w:t>
      </w:r>
      <w:r w:rsidRPr="0035663A">
        <w:rPr>
          <w:color w:val="FF0000"/>
          <w:sz w:val="16"/>
        </w:rPr>
        <w:t xml:space="preserve"> and </w:t>
      </w:r>
      <w:r w:rsidRPr="0035663A">
        <w:rPr>
          <w:rStyle w:val="StyleUnderline"/>
          <w:color w:val="FF0000"/>
        </w:rPr>
        <w:t>expresses what is yet to be. This is a</w:t>
      </w:r>
      <w:r w:rsidRPr="0035663A">
        <w:rPr>
          <w:color w:val="FF0000"/>
          <w:sz w:val="16"/>
        </w:rPr>
        <w:t xml:space="preserve"> </w:t>
      </w:r>
      <w:r w:rsidRPr="0035663A">
        <w:rPr>
          <w:rStyle w:val="Emphasis"/>
          <w:color w:val="FF0000"/>
        </w:rPr>
        <w:t>collective act</w:t>
      </w:r>
      <w:r w:rsidRPr="0035663A">
        <w:rPr>
          <w:color w:val="FF0000"/>
          <w:sz w:val="16"/>
        </w:rPr>
        <w:t xml:space="preserve">. Therefore, </w:t>
      </w:r>
      <w:r w:rsidRPr="0035663A">
        <w:rPr>
          <w:rStyle w:val="Emphasis"/>
          <w:color w:val="FF0000"/>
        </w:rPr>
        <w:t>blackness’ very being cannot be void</w:t>
      </w:r>
      <w:r w:rsidRPr="0035663A">
        <w:rPr>
          <w:color w:val="FF0000"/>
          <w:sz w:val="16"/>
        </w:rPr>
        <w:t>.</w:t>
      </w:r>
    </w:p>
    <w:p w14:paraId="7CF71009" w14:textId="77777777" w:rsidR="003D4829" w:rsidRPr="0035663A" w:rsidRDefault="003D4829" w:rsidP="003D4829">
      <w:pPr>
        <w:rPr>
          <w:color w:val="FF0000"/>
          <w:sz w:val="16"/>
        </w:rPr>
      </w:pPr>
      <w:r w:rsidRPr="0035663A">
        <w:rPr>
          <w:rStyle w:val="StyleUnderline"/>
          <w:color w:val="FF0000"/>
        </w:rPr>
        <w:t>Blackness</w:t>
      </w:r>
      <w:r w:rsidRPr="0035663A">
        <w:rPr>
          <w:color w:val="FF0000"/>
          <w:sz w:val="16"/>
        </w:rPr>
        <w:t xml:space="preserve">, then, </w:t>
      </w:r>
      <w:r w:rsidRPr="0035663A">
        <w:rPr>
          <w:rStyle w:val="StyleUnderline"/>
          <w:color w:val="FF0000"/>
        </w:rPr>
        <w:t xml:space="preserve">is a </w:t>
      </w:r>
      <w:r w:rsidRPr="0035663A">
        <w:rPr>
          <w:rStyle w:val="Emphasis"/>
          <w:color w:val="FF0000"/>
        </w:rPr>
        <w:t>form of life</w:t>
      </w:r>
      <w:r w:rsidRPr="0035663A">
        <w:rPr>
          <w:color w:val="FF0000"/>
          <w:sz w:val="16"/>
        </w:rPr>
        <w:t xml:space="preserve">. Its center is everywhere, its circumference is no where. </w:t>
      </w:r>
    </w:p>
    <w:p w14:paraId="2D2F1FA8" w14:textId="77777777" w:rsidR="003D4829" w:rsidRPr="0035663A" w:rsidRDefault="003D4829" w:rsidP="003D4829">
      <w:pPr>
        <w:rPr>
          <w:color w:val="FF0000"/>
          <w:sz w:val="16"/>
        </w:rPr>
      </w:pPr>
    </w:p>
    <w:p w14:paraId="03DE4993" w14:textId="77777777" w:rsidR="003D4829" w:rsidRPr="0035663A" w:rsidRDefault="003D4829" w:rsidP="003D4829">
      <w:pPr>
        <w:pStyle w:val="Heading3"/>
        <w:rPr>
          <w:rFonts w:cs="Calibri"/>
          <w:color w:val="FF0000"/>
        </w:rPr>
      </w:pPr>
      <w:r w:rsidRPr="0035663A">
        <w:rPr>
          <w:rFonts w:cs="Calibri"/>
          <w:color w:val="FF0000"/>
        </w:rPr>
        <w:lastRenderedPageBreak/>
        <w:t>AT: Surrender to Blackness</w:t>
      </w:r>
    </w:p>
    <w:p w14:paraId="01B94234" w14:textId="77777777" w:rsidR="003D4829" w:rsidRPr="0035663A" w:rsidRDefault="003D4829" w:rsidP="003D4829">
      <w:pPr>
        <w:pStyle w:val="Heading4"/>
        <w:rPr>
          <w:rFonts w:cs="Calibri"/>
          <w:color w:val="FF0000"/>
        </w:rPr>
      </w:pPr>
      <w:r w:rsidRPr="0035663A">
        <w:rPr>
          <w:rFonts w:cs="Calibri"/>
          <w:color w:val="FF0000"/>
        </w:rPr>
        <w:t xml:space="preserve">“Surrender to Blackness” is </w:t>
      </w:r>
      <w:r w:rsidRPr="0035663A">
        <w:rPr>
          <w:rFonts w:cs="Calibri"/>
          <w:color w:val="FF0000"/>
          <w:u w:val="single"/>
        </w:rPr>
        <w:t>worse</w:t>
      </w:r>
      <w:r w:rsidRPr="0035663A">
        <w:rPr>
          <w:rFonts w:cs="Calibri"/>
          <w:color w:val="FF0000"/>
        </w:rPr>
        <w:t xml:space="preserve"> for community formation, </w:t>
      </w:r>
      <w:r w:rsidRPr="0035663A">
        <w:rPr>
          <w:rFonts w:cs="Calibri"/>
          <w:color w:val="FF0000"/>
          <w:u w:val="single"/>
        </w:rPr>
        <w:t>reifies</w:t>
      </w:r>
      <w:r w:rsidRPr="0035663A">
        <w:rPr>
          <w:rFonts w:cs="Calibri"/>
          <w:color w:val="FF0000"/>
        </w:rPr>
        <w:t xml:space="preserve"> trauma, and actively </w:t>
      </w:r>
      <w:r w:rsidRPr="0035663A">
        <w:rPr>
          <w:rFonts w:cs="Calibri"/>
          <w:color w:val="FF0000"/>
          <w:u w:val="single"/>
        </w:rPr>
        <w:t>strengthens</w:t>
      </w:r>
      <w:r w:rsidRPr="0035663A">
        <w:rPr>
          <w:rFonts w:cs="Calibri"/>
          <w:color w:val="FF0000"/>
        </w:rPr>
        <w:t xml:space="preserve"> anti-Black structures by marginalizing the Black people who </w:t>
      </w:r>
      <w:r w:rsidRPr="0035663A">
        <w:rPr>
          <w:rFonts w:cs="Calibri"/>
          <w:color w:val="FF0000"/>
          <w:u w:val="single"/>
        </w:rPr>
        <w:t>were never here to surrender to in the first place</w:t>
      </w:r>
      <w:r w:rsidRPr="0035663A">
        <w:rPr>
          <w:rFonts w:cs="Calibri"/>
          <w:color w:val="FF0000"/>
        </w:rPr>
        <w:t>.</w:t>
      </w:r>
    </w:p>
    <w:p w14:paraId="3B2D8867" w14:textId="77777777" w:rsidR="003D4829" w:rsidRPr="0035663A" w:rsidRDefault="003D4829" w:rsidP="003D4829">
      <w:pPr>
        <w:rPr>
          <w:color w:val="FF0000"/>
        </w:rPr>
      </w:pPr>
      <w:r w:rsidRPr="0035663A">
        <w:rPr>
          <w:rStyle w:val="Style13ptBold"/>
          <w:color w:val="FF0000"/>
        </w:rPr>
        <w:t>Táíwò, 20</w:t>
      </w:r>
      <w:r w:rsidRPr="0035663A">
        <w:rPr>
          <w:color w:val="FF0000"/>
        </w:rPr>
        <w:t>—assistant professor of philosophy at Georgetown University (Olúfémi, “Being-in-the-Room Privilege: Elite Capture and Epistemic Deference,” The Philosopher, vol. 108, no. 4, dml)</w:t>
      </w:r>
    </w:p>
    <w:p w14:paraId="5CD6A425" w14:textId="77777777" w:rsidR="003D4829" w:rsidRPr="0035663A" w:rsidRDefault="003D4829" w:rsidP="003D4829">
      <w:pPr>
        <w:rPr>
          <w:color w:val="FF0000"/>
          <w:sz w:val="16"/>
        </w:rPr>
      </w:pPr>
      <w:r w:rsidRPr="0035663A">
        <w:rPr>
          <w:color w:val="FF0000"/>
          <w:sz w:val="16"/>
        </w:rPr>
        <w:t xml:space="preserve">I think it’s less about the core ideas and more about the prevailing norms that convert them into practice. The call to “listen to the most affected” or “centre the most marginalized” is ubiquitous in many academic and activist circles. But it’s never sat well with me. In my experience, </w:t>
      </w:r>
      <w:r w:rsidRPr="0035663A">
        <w:rPr>
          <w:rStyle w:val="StyleUnderline"/>
          <w:color w:val="FF0000"/>
          <w:highlight w:val="green"/>
        </w:rPr>
        <w:t xml:space="preserve">when people say </w:t>
      </w:r>
      <w:r w:rsidRPr="0035663A">
        <w:rPr>
          <w:rStyle w:val="StyleUnderline"/>
          <w:color w:val="FF0000"/>
        </w:rPr>
        <w:t xml:space="preserve">they need to </w:t>
      </w:r>
      <w:r w:rsidRPr="0035663A">
        <w:rPr>
          <w:rStyle w:val="StyleUnderline"/>
          <w:color w:val="FF0000"/>
          <w:highlight w:val="green"/>
        </w:rPr>
        <w:t>“</w:t>
      </w:r>
      <w:r w:rsidRPr="0035663A">
        <w:rPr>
          <w:rStyle w:val="Emphasis"/>
          <w:color w:val="FF0000"/>
          <w:highlight w:val="green"/>
        </w:rPr>
        <w:t>listen to the most affected</w:t>
      </w:r>
      <w:r w:rsidRPr="0035663A">
        <w:rPr>
          <w:rStyle w:val="StyleUnderline"/>
          <w:color w:val="FF0000"/>
          <w:highlight w:val="green"/>
        </w:rPr>
        <w:t xml:space="preserve">”, it </w:t>
      </w:r>
      <w:r w:rsidRPr="0035663A">
        <w:rPr>
          <w:rStyle w:val="StyleUnderline"/>
          <w:color w:val="FF0000"/>
        </w:rPr>
        <w:t xml:space="preserve">isn’t because they intend to set up </w:t>
      </w:r>
      <w:r w:rsidRPr="0035663A">
        <w:rPr>
          <w:rStyle w:val="Emphasis"/>
          <w:color w:val="FF0000"/>
        </w:rPr>
        <w:t>Skype calls to refugee camps</w:t>
      </w:r>
      <w:r w:rsidRPr="0035663A">
        <w:rPr>
          <w:rStyle w:val="StyleUnderline"/>
          <w:color w:val="FF0000"/>
        </w:rPr>
        <w:t xml:space="preserve"> or to </w:t>
      </w:r>
      <w:r w:rsidRPr="0035663A">
        <w:rPr>
          <w:rStyle w:val="Emphasis"/>
          <w:color w:val="FF0000"/>
        </w:rPr>
        <w:t>collaborate with houseless people</w:t>
      </w:r>
      <w:r w:rsidRPr="0035663A">
        <w:rPr>
          <w:color w:val="FF0000"/>
          <w:sz w:val="16"/>
        </w:rPr>
        <w:t xml:space="preserve">. Instead, </w:t>
      </w:r>
      <w:r w:rsidRPr="0035663A">
        <w:rPr>
          <w:rStyle w:val="StyleUnderline"/>
          <w:color w:val="FF0000"/>
        </w:rPr>
        <w:t xml:space="preserve">it has more </w:t>
      </w:r>
      <w:r w:rsidRPr="0035663A">
        <w:rPr>
          <w:rStyle w:val="StyleUnderline"/>
          <w:color w:val="FF0000"/>
          <w:highlight w:val="green"/>
        </w:rPr>
        <w:t>often meant</w:t>
      </w:r>
      <w:r w:rsidRPr="0035663A">
        <w:rPr>
          <w:rStyle w:val="StyleUnderline"/>
          <w:color w:val="FF0000"/>
        </w:rPr>
        <w:t xml:space="preserve"> handing </w:t>
      </w:r>
      <w:r w:rsidRPr="0035663A">
        <w:rPr>
          <w:rStyle w:val="Emphasis"/>
          <w:color w:val="FF0000"/>
          <w:highlight w:val="green"/>
        </w:rPr>
        <w:t>conversational authority</w:t>
      </w:r>
      <w:r w:rsidRPr="0035663A">
        <w:rPr>
          <w:rStyle w:val="StyleUnderline"/>
          <w:color w:val="FF0000"/>
        </w:rPr>
        <w:t xml:space="preserve"> and </w:t>
      </w:r>
      <w:r w:rsidRPr="0035663A">
        <w:rPr>
          <w:rStyle w:val="Emphasis"/>
          <w:color w:val="FF0000"/>
        </w:rPr>
        <w:t>attentional goods</w:t>
      </w:r>
      <w:r w:rsidRPr="0035663A">
        <w:rPr>
          <w:rStyle w:val="StyleUnderline"/>
          <w:color w:val="FF0000"/>
        </w:rPr>
        <w:t xml:space="preserve"> to those who </w:t>
      </w:r>
      <w:r w:rsidRPr="0035663A">
        <w:rPr>
          <w:rStyle w:val="Emphasis"/>
          <w:color w:val="FF0000"/>
        </w:rPr>
        <w:t>most snugly fit</w:t>
      </w:r>
      <w:r w:rsidRPr="0035663A">
        <w:rPr>
          <w:rStyle w:val="StyleUnderline"/>
          <w:color w:val="FF0000"/>
        </w:rPr>
        <w:t xml:space="preserve"> into the social categories associated with these ills – </w:t>
      </w:r>
      <w:r w:rsidRPr="0035663A">
        <w:rPr>
          <w:rStyle w:val="Emphasis"/>
          <w:color w:val="FF0000"/>
        </w:rPr>
        <w:t>regardless</w:t>
      </w:r>
      <w:r w:rsidRPr="0035663A">
        <w:rPr>
          <w:rStyle w:val="StyleUnderline"/>
          <w:color w:val="FF0000"/>
        </w:rPr>
        <w:t xml:space="preserve"> of what they actually </w:t>
      </w:r>
      <w:r w:rsidRPr="0035663A">
        <w:rPr>
          <w:rStyle w:val="Emphasis"/>
          <w:color w:val="FF0000"/>
        </w:rPr>
        <w:t>do</w:t>
      </w:r>
      <w:r w:rsidRPr="0035663A">
        <w:rPr>
          <w:rStyle w:val="StyleUnderline"/>
          <w:color w:val="FF0000"/>
        </w:rPr>
        <w:t xml:space="preserve"> or </w:t>
      </w:r>
      <w:r w:rsidRPr="0035663A">
        <w:rPr>
          <w:rStyle w:val="Emphasis"/>
          <w:color w:val="FF0000"/>
        </w:rPr>
        <w:t>do not know</w:t>
      </w:r>
      <w:r w:rsidRPr="0035663A">
        <w:rPr>
          <w:rStyle w:val="StyleUnderline"/>
          <w:color w:val="FF0000"/>
        </w:rPr>
        <w:t xml:space="preserve">, or what they </w:t>
      </w:r>
      <w:r w:rsidRPr="0035663A">
        <w:rPr>
          <w:rStyle w:val="Emphasis"/>
          <w:color w:val="FF0000"/>
        </w:rPr>
        <w:t>have</w:t>
      </w:r>
      <w:r w:rsidRPr="0035663A">
        <w:rPr>
          <w:rStyle w:val="StyleUnderline"/>
          <w:color w:val="FF0000"/>
        </w:rPr>
        <w:t xml:space="preserve"> or </w:t>
      </w:r>
      <w:r w:rsidRPr="0035663A">
        <w:rPr>
          <w:rStyle w:val="Emphasis"/>
          <w:color w:val="FF0000"/>
        </w:rPr>
        <w:t>have not personally experienced</w:t>
      </w:r>
      <w:r w:rsidRPr="0035663A">
        <w:rPr>
          <w:color w:val="FF0000"/>
          <w:sz w:val="16"/>
        </w:rPr>
        <w:t xml:space="preserve">. In the case of my conversation with </w:t>
      </w:r>
      <w:r w:rsidRPr="0035663A">
        <w:rPr>
          <w:color w:val="FF0000"/>
          <w:sz w:val="16"/>
          <w:szCs w:val="16"/>
        </w:rPr>
        <w:t>Helen, my racial category tied me more “authentically” to an experience that neither of us had had. She was called to defer to me by the rules of the game as we understood it</w:t>
      </w:r>
      <w:r w:rsidRPr="0035663A">
        <w:rPr>
          <w:color w:val="FF0000"/>
          <w:sz w:val="16"/>
        </w:rPr>
        <w:t>. Even where stakes are high – where potential researchers are discussing how to understand a social phenomenon, where activists are deciding what to target – these rules often prevail.</w:t>
      </w:r>
    </w:p>
    <w:p w14:paraId="31641049" w14:textId="77777777" w:rsidR="003D4829" w:rsidRPr="0035663A" w:rsidRDefault="003D4829" w:rsidP="003D4829">
      <w:pPr>
        <w:rPr>
          <w:color w:val="FF0000"/>
          <w:sz w:val="16"/>
        </w:rPr>
      </w:pPr>
      <w:r w:rsidRPr="0035663A">
        <w:rPr>
          <w:color w:val="FF0000"/>
          <w:sz w:val="16"/>
        </w:rPr>
        <w:t xml:space="preserve">The trap wasn’t that standpoint epistemology was affecting the conversation, but how. Broadly, </w:t>
      </w:r>
      <w:r w:rsidRPr="0035663A">
        <w:rPr>
          <w:rStyle w:val="StyleUnderline"/>
          <w:color w:val="FF0000"/>
        </w:rPr>
        <w:t>the norms</w:t>
      </w:r>
      <w:r w:rsidRPr="0035663A">
        <w:rPr>
          <w:color w:val="FF0000"/>
          <w:sz w:val="16"/>
        </w:rPr>
        <w:t xml:space="preserve"> of putting standpoint epistemology into practice </w:t>
      </w:r>
      <w:r w:rsidRPr="0035663A">
        <w:rPr>
          <w:rStyle w:val="StyleUnderline"/>
          <w:color w:val="FF0000"/>
          <w:highlight w:val="green"/>
        </w:rPr>
        <w:t>call for</w:t>
      </w:r>
      <w:r w:rsidRPr="0035663A">
        <w:rPr>
          <w:rStyle w:val="StyleUnderline"/>
          <w:color w:val="FF0000"/>
        </w:rPr>
        <w:t xml:space="preserve"> practices of </w:t>
      </w:r>
      <w:r w:rsidRPr="0035663A">
        <w:rPr>
          <w:rStyle w:val="Emphasis"/>
          <w:color w:val="FF0000"/>
          <w:highlight w:val="green"/>
        </w:rPr>
        <w:t>deference</w:t>
      </w:r>
      <w:r w:rsidRPr="0035663A">
        <w:rPr>
          <w:rStyle w:val="StyleUnderline"/>
          <w:color w:val="FF0000"/>
        </w:rPr>
        <w:t xml:space="preserve">: </w:t>
      </w:r>
      <w:r w:rsidRPr="0035663A">
        <w:rPr>
          <w:rStyle w:val="Emphasis"/>
          <w:color w:val="FF0000"/>
        </w:rPr>
        <w:t>giving offerings</w:t>
      </w:r>
      <w:r w:rsidRPr="0035663A">
        <w:rPr>
          <w:rStyle w:val="StyleUnderline"/>
          <w:color w:val="FF0000"/>
        </w:rPr>
        <w:t xml:space="preserve">, </w:t>
      </w:r>
      <w:r w:rsidRPr="0035663A">
        <w:rPr>
          <w:rStyle w:val="Emphasis"/>
          <w:color w:val="FF0000"/>
        </w:rPr>
        <w:t>passing the mic</w:t>
      </w:r>
      <w:r w:rsidRPr="0035663A">
        <w:rPr>
          <w:rStyle w:val="StyleUnderline"/>
          <w:color w:val="FF0000"/>
        </w:rPr>
        <w:t xml:space="preserve">, </w:t>
      </w:r>
      <w:r w:rsidRPr="0035663A">
        <w:rPr>
          <w:rStyle w:val="Emphasis"/>
          <w:color w:val="FF0000"/>
        </w:rPr>
        <w:t>believing</w:t>
      </w:r>
      <w:r w:rsidRPr="0035663A">
        <w:rPr>
          <w:color w:val="FF0000"/>
          <w:sz w:val="16"/>
        </w:rPr>
        <w:t xml:space="preserve">. These are good ideas in many cases, and the norms that ask us to be ready to do them stem from admirable motivations: a desire to increase the social power of marginalized people identified as sources of knowledge and rightful targets of deferential behaviour. But </w:t>
      </w:r>
      <w:r w:rsidRPr="0035663A">
        <w:rPr>
          <w:rStyle w:val="StyleUnderline"/>
          <w:color w:val="FF0000"/>
        </w:rPr>
        <w:t xml:space="preserve">deferring in this way </w:t>
      </w:r>
      <w:r w:rsidRPr="0035663A">
        <w:rPr>
          <w:rStyle w:val="StyleUnderline"/>
          <w:color w:val="FF0000"/>
          <w:highlight w:val="green"/>
        </w:rPr>
        <w:t>as a</w:t>
      </w:r>
      <w:r w:rsidRPr="0035663A">
        <w:rPr>
          <w:rStyle w:val="StyleUnderline"/>
          <w:color w:val="FF0000"/>
        </w:rPr>
        <w:t xml:space="preserve"> </w:t>
      </w:r>
      <w:r w:rsidRPr="0035663A">
        <w:rPr>
          <w:rStyle w:val="Emphasis"/>
          <w:color w:val="FF0000"/>
        </w:rPr>
        <w:t>rule</w:t>
      </w:r>
      <w:r w:rsidRPr="0035663A">
        <w:rPr>
          <w:rStyle w:val="StyleUnderline"/>
          <w:color w:val="FF0000"/>
        </w:rPr>
        <w:t xml:space="preserve"> or </w:t>
      </w:r>
      <w:r w:rsidRPr="0035663A">
        <w:rPr>
          <w:rStyle w:val="Emphasis"/>
          <w:color w:val="FF0000"/>
          <w:highlight w:val="green"/>
        </w:rPr>
        <w:t>default political orientation</w:t>
      </w:r>
      <w:r w:rsidRPr="0035663A">
        <w:rPr>
          <w:rStyle w:val="StyleUnderline"/>
          <w:color w:val="FF0000"/>
          <w:highlight w:val="green"/>
        </w:rPr>
        <w:t xml:space="preserve"> </w:t>
      </w:r>
      <w:r w:rsidRPr="0035663A">
        <w:rPr>
          <w:rStyle w:val="StyleUnderline"/>
          <w:color w:val="FF0000"/>
        </w:rPr>
        <w:t xml:space="preserve">can actually work </w:t>
      </w:r>
      <w:r w:rsidRPr="0035663A">
        <w:rPr>
          <w:rStyle w:val="Emphasis"/>
          <w:color w:val="FF0000"/>
          <w:highlight w:val="green"/>
        </w:rPr>
        <w:t>counter</w:t>
      </w:r>
      <w:r w:rsidRPr="0035663A">
        <w:rPr>
          <w:rStyle w:val="StyleUnderline"/>
          <w:color w:val="FF0000"/>
        </w:rPr>
        <w:t xml:space="preserve"> to </w:t>
      </w:r>
      <w:r w:rsidRPr="0035663A">
        <w:rPr>
          <w:rStyle w:val="StyleUnderline"/>
          <w:color w:val="FF0000"/>
          <w:highlight w:val="green"/>
        </w:rPr>
        <w:t xml:space="preserve">marginalized groups’ interests, </w:t>
      </w:r>
      <w:r w:rsidRPr="0035663A">
        <w:rPr>
          <w:rStyle w:val="StyleUnderline"/>
          <w:color w:val="FF0000"/>
        </w:rPr>
        <w:t xml:space="preserve">especially </w:t>
      </w:r>
      <w:r w:rsidRPr="0035663A">
        <w:rPr>
          <w:rStyle w:val="StyleUnderline"/>
          <w:color w:val="FF0000"/>
          <w:highlight w:val="green"/>
        </w:rPr>
        <w:t xml:space="preserve">in </w:t>
      </w:r>
      <w:r w:rsidRPr="0035663A">
        <w:rPr>
          <w:rStyle w:val="Emphasis"/>
          <w:color w:val="FF0000"/>
          <w:highlight w:val="green"/>
        </w:rPr>
        <w:t>elite spaces</w:t>
      </w:r>
      <w:r w:rsidRPr="0035663A">
        <w:rPr>
          <w:color w:val="FF0000"/>
          <w:sz w:val="16"/>
        </w:rPr>
        <w:t>.</w:t>
      </w:r>
    </w:p>
    <w:p w14:paraId="66D1891F" w14:textId="77777777" w:rsidR="003D4829" w:rsidRPr="0035663A" w:rsidRDefault="003D4829" w:rsidP="003D4829">
      <w:pPr>
        <w:rPr>
          <w:color w:val="FF0000"/>
          <w:sz w:val="16"/>
        </w:rPr>
      </w:pPr>
      <w:r w:rsidRPr="0035663A">
        <w:rPr>
          <w:rStyle w:val="StyleUnderline"/>
          <w:color w:val="FF0000"/>
          <w:highlight w:val="green"/>
        </w:rPr>
        <w:t xml:space="preserve">Some rooms have </w:t>
      </w:r>
      <w:r w:rsidRPr="0035663A">
        <w:rPr>
          <w:rStyle w:val="Emphasis"/>
          <w:color w:val="FF0000"/>
          <w:highlight w:val="green"/>
        </w:rPr>
        <w:t>outsize</w:t>
      </w:r>
      <w:r w:rsidRPr="0035663A">
        <w:rPr>
          <w:rStyle w:val="Emphasis"/>
          <w:color w:val="FF0000"/>
        </w:rPr>
        <w:t xml:space="preserve"> power</w:t>
      </w:r>
      <w:r w:rsidRPr="0035663A">
        <w:rPr>
          <w:rStyle w:val="StyleUnderline"/>
          <w:color w:val="FF0000"/>
        </w:rPr>
        <w:t xml:space="preserve"> and </w:t>
      </w:r>
      <w:r w:rsidRPr="0035663A">
        <w:rPr>
          <w:rStyle w:val="Emphasis"/>
          <w:color w:val="FF0000"/>
          <w:highlight w:val="green"/>
        </w:rPr>
        <w:t>influence</w:t>
      </w:r>
      <w:r w:rsidRPr="0035663A">
        <w:rPr>
          <w:color w:val="FF0000"/>
          <w:sz w:val="16"/>
        </w:rPr>
        <w:t xml:space="preserve">: </w:t>
      </w:r>
      <w:proofErr w:type="gramStart"/>
      <w:r w:rsidRPr="0035663A">
        <w:rPr>
          <w:color w:val="FF0000"/>
          <w:sz w:val="16"/>
        </w:rPr>
        <w:t>the</w:t>
      </w:r>
      <w:proofErr w:type="gramEnd"/>
      <w:r w:rsidRPr="0035663A">
        <w:rPr>
          <w:color w:val="FF0000"/>
          <w:sz w:val="16"/>
        </w:rPr>
        <w:t xml:space="preserve"> Situation Room, the newsroom, the bargaining table, the conference room. </w:t>
      </w:r>
      <w:r w:rsidRPr="0035663A">
        <w:rPr>
          <w:rStyle w:val="StyleUnderline"/>
          <w:color w:val="FF0000"/>
          <w:highlight w:val="green"/>
        </w:rPr>
        <w:t xml:space="preserve">Being in these rooms means being in a position to </w:t>
      </w:r>
      <w:r w:rsidRPr="0035663A">
        <w:rPr>
          <w:rStyle w:val="Emphasis"/>
          <w:color w:val="FF0000"/>
          <w:highlight w:val="green"/>
        </w:rPr>
        <w:t>affect institutions</w:t>
      </w:r>
      <w:r w:rsidRPr="0035663A">
        <w:rPr>
          <w:rStyle w:val="StyleUnderline"/>
          <w:color w:val="FF0000"/>
        </w:rPr>
        <w:t xml:space="preserve"> and </w:t>
      </w:r>
      <w:r w:rsidRPr="0035663A">
        <w:rPr>
          <w:rStyle w:val="Emphasis"/>
          <w:color w:val="FF0000"/>
        </w:rPr>
        <w:t>broader social dynamics</w:t>
      </w:r>
      <w:r w:rsidRPr="0035663A">
        <w:rPr>
          <w:rStyle w:val="StyleUnderline"/>
          <w:color w:val="FF0000"/>
        </w:rPr>
        <w:t xml:space="preserve"> by way of deciding what one is to say and do. </w:t>
      </w:r>
      <w:r w:rsidRPr="0035663A">
        <w:rPr>
          <w:rStyle w:val="StyleUnderline"/>
          <w:color w:val="FF0000"/>
          <w:highlight w:val="green"/>
        </w:rPr>
        <w:t>Access</w:t>
      </w:r>
      <w:r w:rsidRPr="0035663A">
        <w:rPr>
          <w:rStyle w:val="StyleUnderline"/>
          <w:color w:val="FF0000"/>
        </w:rPr>
        <w:t xml:space="preserve"> to these rooms </w:t>
      </w:r>
      <w:r w:rsidRPr="0035663A">
        <w:rPr>
          <w:rStyle w:val="StyleUnderline"/>
          <w:color w:val="FF0000"/>
          <w:highlight w:val="green"/>
        </w:rPr>
        <w:t>is itself a</w:t>
      </w:r>
      <w:r w:rsidRPr="0035663A">
        <w:rPr>
          <w:rStyle w:val="StyleUnderline"/>
          <w:color w:val="FF0000"/>
        </w:rPr>
        <w:t xml:space="preserve"> kind of </w:t>
      </w:r>
      <w:r w:rsidRPr="0035663A">
        <w:rPr>
          <w:rStyle w:val="Emphasis"/>
          <w:color w:val="FF0000"/>
          <w:highlight w:val="green"/>
        </w:rPr>
        <w:t>social advantage</w:t>
      </w:r>
      <w:r w:rsidRPr="0035663A">
        <w:rPr>
          <w:color w:val="FF0000"/>
          <w:sz w:val="16"/>
        </w:rPr>
        <w:t xml:space="preserve">, and one often gained through some prior social advantage. From a societal standpoint, </w:t>
      </w:r>
      <w:r w:rsidRPr="0035663A">
        <w:rPr>
          <w:rStyle w:val="StyleUnderline"/>
          <w:color w:val="FF0000"/>
        </w:rPr>
        <w:t>the “</w:t>
      </w:r>
      <w:r w:rsidRPr="0035663A">
        <w:rPr>
          <w:rStyle w:val="Emphasis"/>
          <w:color w:val="FF0000"/>
        </w:rPr>
        <w:t>most affected</w:t>
      </w:r>
      <w:r w:rsidRPr="0035663A">
        <w:rPr>
          <w:rStyle w:val="StyleUnderline"/>
          <w:color w:val="FF0000"/>
        </w:rPr>
        <w:t>” by</w:t>
      </w:r>
      <w:r w:rsidRPr="0035663A">
        <w:rPr>
          <w:color w:val="FF0000"/>
          <w:sz w:val="16"/>
        </w:rPr>
        <w:t xml:space="preserve"> the </w:t>
      </w:r>
      <w:r w:rsidRPr="0035663A">
        <w:rPr>
          <w:rStyle w:val="StyleUnderline"/>
          <w:color w:val="FF0000"/>
        </w:rPr>
        <w:t>social injustices</w:t>
      </w:r>
      <w:r w:rsidRPr="0035663A">
        <w:rPr>
          <w:color w:val="FF0000"/>
          <w:sz w:val="16"/>
        </w:rPr>
        <w:t xml:space="preserve"> we associate with politically important identities like gender, class, race, and nationality </w:t>
      </w:r>
      <w:r w:rsidRPr="0035663A">
        <w:rPr>
          <w:rStyle w:val="StyleUnderline"/>
          <w:color w:val="FF0000"/>
        </w:rPr>
        <w:t xml:space="preserve">are </w:t>
      </w:r>
      <w:r w:rsidRPr="0035663A">
        <w:rPr>
          <w:rStyle w:val="Emphasis"/>
          <w:color w:val="FF0000"/>
        </w:rPr>
        <w:t>disproportionately likely</w:t>
      </w:r>
      <w:r w:rsidRPr="0035663A">
        <w:rPr>
          <w:rStyle w:val="StyleUnderline"/>
          <w:color w:val="FF0000"/>
        </w:rPr>
        <w:t xml:space="preserve"> to be</w:t>
      </w:r>
      <w:r w:rsidRPr="0035663A">
        <w:rPr>
          <w:color w:val="FF0000"/>
          <w:sz w:val="16"/>
        </w:rPr>
        <w:t xml:space="preserve"> incarcerated, underemployed, or part of the 44 percent of the world’s population without internet access – and thus </w:t>
      </w:r>
      <w:r w:rsidRPr="0035663A">
        <w:rPr>
          <w:rStyle w:val="StyleUnderline"/>
          <w:color w:val="FF0000"/>
        </w:rPr>
        <w:t xml:space="preserve">both </w:t>
      </w:r>
      <w:r w:rsidRPr="0035663A">
        <w:rPr>
          <w:rStyle w:val="Emphasis"/>
          <w:color w:val="FF0000"/>
        </w:rPr>
        <w:t>left out</w:t>
      </w:r>
      <w:r w:rsidRPr="0035663A">
        <w:rPr>
          <w:rStyle w:val="StyleUnderline"/>
          <w:color w:val="FF0000"/>
        </w:rPr>
        <w:t xml:space="preserve"> of the rooms of power and </w:t>
      </w:r>
      <w:r w:rsidRPr="0035663A">
        <w:rPr>
          <w:rStyle w:val="Emphasis"/>
          <w:color w:val="FF0000"/>
        </w:rPr>
        <w:t>largely ignored</w:t>
      </w:r>
      <w:r w:rsidRPr="0035663A">
        <w:rPr>
          <w:rStyle w:val="StyleUnderline"/>
          <w:color w:val="FF0000"/>
        </w:rPr>
        <w:t xml:space="preserve"> by the people in the rooms of power</w:t>
      </w:r>
      <w:r w:rsidRPr="0035663A">
        <w:rPr>
          <w:color w:val="FF0000"/>
          <w:sz w:val="16"/>
        </w:rPr>
        <w:t xml:space="preserve">. </w:t>
      </w:r>
      <w:r w:rsidRPr="0035663A">
        <w:rPr>
          <w:rStyle w:val="StyleUnderline"/>
          <w:color w:val="FF0000"/>
          <w:highlight w:val="green"/>
        </w:rPr>
        <w:t>Individuals</w:t>
      </w:r>
      <w:r w:rsidRPr="0035663A">
        <w:rPr>
          <w:rStyle w:val="StyleUnderline"/>
          <w:color w:val="FF0000"/>
        </w:rPr>
        <w:t xml:space="preserve"> who make it past</w:t>
      </w:r>
      <w:r w:rsidRPr="0035663A">
        <w:rPr>
          <w:color w:val="FF0000"/>
          <w:sz w:val="16"/>
        </w:rPr>
        <w:t xml:space="preserve"> the various </w:t>
      </w:r>
      <w:r w:rsidRPr="0035663A">
        <w:rPr>
          <w:rStyle w:val="Emphasis"/>
          <w:color w:val="FF0000"/>
        </w:rPr>
        <w:t>social selection pressures</w:t>
      </w:r>
      <w:r w:rsidRPr="0035663A">
        <w:rPr>
          <w:color w:val="FF0000"/>
          <w:sz w:val="16"/>
        </w:rPr>
        <w:t xml:space="preserve"> that filter out those social identities associated with these negative outcomes are most likely to be in the room. That is, </w:t>
      </w:r>
      <w:r w:rsidRPr="0035663A">
        <w:rPr>
          <w:rStyle w:val="StyleUnderline"/>
          <w:color w:val="FF0000"/>
        </w:rPr>
        <w:t xml:space="preserve">they </w:t>
      </w:r>
      <w:r w:rsidRPr="0035663A">
        <w:rPr>
          <w:rStyle w:val="StyleUnderline"/>
          <w:color w:val="FF0000"/>
          <w:highlight w:val="green"/>
        </w:rPr>
        <w:t>are most likely to be in the</w:t>
      </w:r>
      <w:r w:rsidRPr="0035663A">
        <w:rPr>
          <w:rStyle w:val="StyleUnderline"/>
          <w:color w:val="FF0000"/>
        </w:rPr>
        <w:t xml:space="preserve"> </w:t>
      </w:r>
      <w:r w:rsidRPr="0035663A">
        <w:rPr>
          <w:rStyle w:val="StyleUnderline"/>
          <w:color w:val="FF0000"/>
          <w:highlight w:val="green"/>
        </w:rPr>
        <w:t>room</w:t>
      </w:r>
      <w:r w:rsidRPr="0035663A">
        <w:rPr>
          <w:rStyle w:val="StyleUnderline"/>
          <w:color w:val="FF0000"/>
        </w:rPr>
        <w:t xml:space="preserve"> precisely </w:t>
      </w:r>
      <w:r w:rsidRPr="0035663A">
        <w:rPr>
          <w:rStyle w:val="StyleUnderline"/>
          <w:color w:val="FF0000"/>
          <w:highlight w:val="green"/>
        </w:rPr>
        <w:t>because of ways</w:t>
      </w:r>
      <w:r w:rsidRPr="0035663A">
        <w:rPr>
          <w:rStyle w:val="StyleUnderline"/>
          <w:color w:val="FF0000"/>
        </w:rPr>
        <w:t xml:space="preserve"> in which </w:t>
      </w:r>
      <w:r w:rsidRPr="0035663A">
        <w:rPr>
          <w:rStyle w:val="StyleUnderline"/>
          <w:color w:val="FF0000"/>
          <w:highlight w:val="green"/>
        </w:rPr>
        <w:t>they are</w:t>
      </w:r>
      <w:r w:rsidRPr="0035663A">
        <w:rPr>
          <w:rStyle w:val="StyleUnderline"/>
          <w:color w:val="FF0000"/>
        </w:rPr>
        <w:t xml:space="preserve"> </w:t>
      </w:r>
      <w:r w:rsidRPr="0035663A">
        <w:rPr>
          <w:rStyle w:val="Emphasis"/>
          <w:color w:val="FF0000"/>
          <w:highlight w:val="green"/>
        </w:rPr>
        <w:t>systematically different</w:t>
      </w:r>
      <w:r w:rsidRPr="0035663A">
        <w:rPr>
          <w:rStyle w:val="StyleUnderline"/>
          <w:color w:val="FF0000"/>
          <w:highlight w:val="green"/>
        </w:rPr>
        <w:t xml:space="preserve"> from</w:t>
      </w:r>
      <w:r w:rsidRPr="0035663A">
        <w:rPr>
          <w:rStyle w:val="StyleUnderline"/>
          <w:color w:val="FF0000"/>
        </w:rPr>
        <w:t xml:space="preserve"> (and thus potentially </w:t>
      </w:r>
      <w:r w:rsidRPr="0035663A">
        <w:rPr>
          <w:rStyle w:val="Emphasis"/>
          <w:color w:val="FF0000"/>
        </w:rPr>
        <w:t>unrepresentative</w:t>
      </w:r>
      <w:r w:rsidRPr="0035663A">
        <w:rPr>
          <w:rStyle w:val="StyleUnderline"/>
          <w:color w:val="FF0000"/>
        </w:rPr>
        <w:t xml:space="preserve"> of) </w:t>
      </w:r>
      <w:r w:rsidRPr="0035663A">
        <w:rPr>
          <w:rStyle w:val="StyleUnderline"/>
          <w:color w:val="FF0000"/>
          <w:highlight w:val="green"/>
        </w:rPr>
        <w:t>the</w:t>
      </w:r>
      <w:r w:rsidRPr="0035663A">
        <w:rPr>
          <w:rStyle w:val="StyleUnderline"/>
          <w:color w:val="FF0000"/>
        </w:rPr>
        <w:t xml:space="preserve"> very </w:t>
      </w:r>
      <w:r w:rsidRPr="0035663A">
        <w:rPr>
          <w:rStyle w:val="StyleUnderline"/>
          <w:color w:val="FF0000"/>
          <w:highlight w:val="green"/>
        </w:rPr>
        <w:t>people they</w:t>
      </w:r>
      <w:r w:rsidRPr="0035663A">
        <w:rPr>
          <w:rStyle w:val="StyleUnderline"/>
          <w:color w:val="FF0000"/>
        </w:rPr>
        <w:t xml:space="preserve"> are then </w:t>
      </w:r>
      <w:r w:rsidRPr="0035663A">
        <w:rPr>
          <w:rStyle w:val="Emphasis"/>
          <w:color w:val="FF0000"/>
        </w:rPr>
        <w:t xml:space="preserve">asked to </w:t>
      </w:r>
      <w:r w:rsidRPr="0035663A">
        <w:rPr>
          <w:rStyle w:val="Emphasis"/>
          <w:color w:val="FF0000"/>
          <w:highlight w:val="green"/>
        </w:rPr>
        <w:t>represent</w:t>
      </w:r>
      <w:r w:rsidRPr="0035663A">
        <w:rPr>
          <w:rStyle w:val="StyleUnderline"/>
          <w:color w:val="FF0000"/>
        </w:rPr>
        <w:t xml:space="preserve"> in the room</w:t>
      </w:r>
      <w:r w:rsidRPr="0035663A">
        <w:rPr>
          <w:color w:val="FF0000"/>
          <w:sz w:val="16"/>
        </w:rPr>
        <w:t>.</w:t>
      </w:r>
    </w:p>
    <w:p w14:paraId="0F866AD8" w14:textId="77777777" w:rsidR="003D4829" w:rsidRPr="0035663A" w:rsidRDefault="003D4829" w:rsidP="003D4829">
      <w:pPr>
        <w:rPr>
          <w:color w:val="FF0000"/>
          <w:sz w:val="16"/>
        </w:rPr>
      </w:pPr>
      <w:r w:rsidRPr="0035663A">
        <w:rPr>
          <w:color w:val="FF0000"/>
          <w:sz w:val="16"/>
        </w:rPr>
        <w:t xml:space="preserve">I suspected that Helen’s offer was a trap. She was not the one who set it, but it threatened to ensnare us both all the same. Broader cultural norms – the sort set in motion by prefacing statements with “As a Black man…” – cued up a set of standpoint-respecting practices that many of us know consciously or unconsciously by rote. However, </w:t>
      </w:r>
      <w:r w:rsidRPr="0035663A">
        <w:rPr>
          <w:rStyle w:val="StyleUnderline"/>
          <w:color w:val="FF0000"/>
        </w:rPr>
        <w:t xml:space="preserve">the forms of </w:t>
      </w:r>
      <w:r w:rsidRPr="0035663A">
        <w:rPr>
          <w:rStyle w:val="StyleUnderline"/>
          <w:color w:val="FF0000"/>
          <w:highlight w:val="green"/>
        </w:rPr>
        <w:t>deference</w:t>
      </w:r>
      <w:r w:rsidRPr="0035663A">
        <w:rPr>
          <w:color w:val="FF0000"/>
          <w:sz w:val="16"/>
        </w:rPr>
        <w:t xml:space="preserve"> that often follow </w:t>
      </w:r>
      <w:r w:rsidRPr="0035663A">
        <w:rPr>
          <w:rStyle w:val="StyleUnderline"/>
          <w:color w:val="FF0000"/>
        </w:rPr>
        <w:lastRenderedPageBreak/>
        <w:t xml:space="preserve">are ultimately </w:t>
      </w:r>
      <w:r w:rsidRPr="0035663A">
        <w:rPr>
          <w:rStyle w:val="Emphasis"/>
          <w:color w:val="FF0000"/>
        </w:rPr>
        <w:t>self-undermining</w:t>
      </w:r>
      <w:r w:rsidRPr="0035663A">
        <w:rPr>
          <w:rStyle w:val="StyleUnderline"/>
          <w:color w:val="FF0000"/>
        </w:rPr>
        <w:t xml:space="preserve"> and only reliably </w:t>
      </w:r>
      <w:r w:rsidRPr="0035663A">
        <w:rPr>
          <w:rStyle w:val="StyleUnderline"/>
          <w:color w:val="FF0000"/>
          <w:highlight w:val="green"/>
        </w:rPr>
        <w:t>serve “</w:t>
      </w:r>
      <w:r w:rsidRPr="0035663A">
        <w:rPr>
          <w:rStyle w:val="Emphasis"/>
          <w:color w:val="FF0000"/>
          <w:highlight w:val="green"/>
        </w:rPr>
        <w:t>elite capture</w:t>
      </w:r>
      <w:r w:rsidRPr="0035663A">
        <w:rPr>
          <w:rStyle w:val="StyleUnderline"/>
          <w:color w:val="FF0000"/>
        </w:rPr>
        <w:t xml:space="preserve">”: the control over </w:t>
      </w:r>
      <w:r w:rsidRPr="0035663A">
        <w:rPr>
          <w:rStyle w:val="Emphasis"/>
          <w:color w:val="FF0000"/>
        </w:rPr>
        <w:t>political agendas</w:t>
      </w:r>
      <w:r w:rsidRPr="0035663A">
        <w:rPr>
          <w:rStyle w:val="StyleUnderline"/>
          <w:color w:val="FF0000"/>
        </w:rPr>
        <w:t xml:space="preserve"> and </w:t>
      </w:r>
      <w:r w:rsidRPr="0035663A">
        <w:rPr>
          <w:rStyle w:val="Emphasis"/>
          <w:color w:val="FF0000"/>
        </w:rPr>
        <w:t>resources</w:t>
      </w:r>
      <w:r w:rsidRPr="0035663A">
        <w:rPr>
          <w:rStyle w:val="StyleUnderline"/>
          <w:color w:val="FF0000"/>
        </w:rPr>
        <w:t xml:space="preserve"> by a group’s </w:t>
      </w:r>
      <w:r w:rsidRPr="0035663A">
        <w:rPr>
          <w:rStyle w:val="Emphasis"/>
          <w:color w:val="FF0000"/>
        </w:rPr>
        <w:t>most advantaged</w:t>
      </w:r>
      <w:r w:rsidRPr="0035663A">
        <w:rPr>
          <w:rStyle w:val="StyleUnderline"/>
          <w:color w:val="FF0000"/>
        </w:rPr>
        <w:t xml:space="preserve"> people. If we want </w:t>
      </w:r>
      <w:r w:rsidRPr="0035663A">
        <w:rPr>
          <w:rStyle w:val="StyleUnderline"/>
          <w:color w:val="FF0000"/>
          <w:highlight w:val="green"/>
        </w:rPr>
        <w:t>to</w:t>
      </w:r>
      <w:r w:rsidRPr="0035663A">
        <w:rPr>
          <w:color w:val="FF0000"/>
          <w:sz w:val="16"/>
        </w:rPr>
        <w:t xml:space="preserve"> use standpoint epistemology to </w:t>
      </w:r>
      <w:r w:rsidRPr="0035663A">
        <w:rPr>
          <w:rStyle w:val="Emphasis"/>
          <w:color w:val="FF0000"/>
          <w:highlight w:val="green"/>
        </w:rPr>
        <w:t>challenge</w:t>
      </w:r>
      <w:r w:rsidRPr="0035663A">
        <w:rPr>
          <w:rStyle w:val="StyleUnderline"/>
          <w:color w:val="FF0000"/>
        </w:rPr>
        <w:t xml:space="preserve"> </w:t>
      </w:r>
      <w:r w:rsidRPr="0035663A">
        <w:rPr>
          <w:rStyle w:val="StyleUnderline"/>
          <w:color w:val="FF0000"/>
          <w:highlight w:val="green"/>
        </w:rPr>
        <w:t>unjust</w:t>
      </w:r>
      <w:r w:rsidRPr="0035663A">
        <w:rPr>
          <w:rStyle w:val="StyleUnderline"/>
          <w:color w:val="FF0000"/>
        </w:rPr>
        <w:t xml:space="preserve"> power </w:t>
      </w:r>
      <w:r w:rsidRPr="0035663A">
        <w:rPr>
          <w:rStyle w:val="StyleUnderline"/>
          <w:color w:val="FF0000"/>
          <w:highlight w:val="green"/>
        </w:rPr>
        <w:t xml:space="preserve">arrangements, it’s </w:t>
      </w:r>
      <w:r w:rsidRPr="0035663A">
        <w:rPr>
          <w:rStyle w:val="Emphasis"/>
          <w:color w:val="FF0000"/>
          <w:highlight w:val="green"/>
        </w:rPr>
        <w:t>hard to imagine</w:t>
      </w:r>
      <w:r w:rsidRPr="0035663A">
        <w:rPr>
          <w:rStyle w:val="StyleUnderline"/>
          <w:color w:val="FF0000"/>
          <w:highlight w:val="green"/>
        </w:rPr>
        <w:t xml:space="preserve"> how we could do </w:t>
      </w:r>
      <w:r w:rsidRPr="0035663A">
        <w:rPr>
          <w:rStyle w:val="Emphasis"/>
          <w:color w:val="FF0000"/>
          <w:highlight w:val="green"/>
        </w:rPr>
        <w:t>worse</w:t>
      </w:r>
      <w:r w:rsidRPr="0035663A">
        <w:rPr>
          <w:color w:val="FF0000"/>
          <w:sz w:val="16"/>
        </w:rPr>
        <w:t>.</w:t>
      </w:r>
    </w:p>
    <w:p w14:paraId="32BD8842" w14:textId="77777777" w:rsidR="003D4829" w:rsidRPr="0035663A" w:rsidRDefault="003D4829" w:rsidP="003D4829">
      <w:pPr>
        <w:rPr>
          <w:color w:val="FF0000"/>
          <w:sz w:val="16"/>
        </w:rPr>
      </w:pPr>
      <w:r w:rsidRPr="0035663A">
        <w:rPr>
          <w:color w:val="FF0000"/>
          <w:sz w:val="16"/>
        </w:rPr>
        <w:t>To say what’s wrong with the popular, deferential applications of standpoint epistemology, we need to understand what makes it popular. A number of cynical answers present themselves: some (especially the more socially advantaged) don’t genuinely want social change – they just want the appearance of it. Alternatively, deference to figures from oppressed communities is a performance that sanitizes, apologizes for, or simply distracts from the fact that the deferrer has enough “in the room” privilege for their “lifting up” of a perspective to be of consequence.</w:t>
      </w:r>
    </w:p>
    <w:p w14:paraId="2C2110C3" w14:textId="77777777" w:rsidR="003D4829" w:rsidRPr="0035663A" w:rsidRDefault="003D4829" w:rsidP="003D4829">
      <w:pPr>
        <w:rPr>
          <w:color w:val="FF0000"/>
          <w:sz w:val="16"/>
        </w:rPr>
      </w:pPr>
      <w:r w:rsidRPr="0035663A">
        <w:rPr>
          <w:color w:val="FF0000"/>
          <w:sz w:val="16"/>
        </w:rPr>
        <w:t xml:space="preserve">I suspect there is some truth to these views, but I am unsatisfied. Many of the people who support and enact these deferential norms are rather like Helen: motivated by the right </w:t>
      </w:r>
      <w:proofErr w:type="gramStart"/>
      <w:r w:rsidRPr="0035663A">
        <w:rPr>
          <w:color w:val="FF0000"/>
          <w:sz w:val="16"/>
        </w:rPr>
        <w:t>reasons, but</w:t>
      </w:r>
      <w:proofErr w:type="gramEnd"/>
      <w:r w:rsidRPr="0035663A">
        <w:rPr>
          <w:color w:val="FF0000"/>
          <w:sz w:val="16"/>
        </w:rPr>
        <w:t xml:space="preserve"> trusting people they share such rooms with to help them find the proper practical expression of their joint moral commitments. We don’t need to attribute bad faith to all or even most of those who interpret standpoint epistemology deferentially to explain the phenomenon, and it’s not even clear it would help. Bad “roommates” aren’t the problem for the same reason that Helen being a good roommate wasn’t the solution: the problem emerges from how the rooms themselves are constructed and managed.</w:t>
      </w:r>
    </w:p>
    <w:p w14:paraId="0B8CD8F1" w14:textId="77777777" w:rsidR="003D4829" w:rsidRPr="0035663A" w:rsidRDefault="003D4829" w:rsidP="003D4829">
      <w:pPr>
        <w:rPr>
          <w:color w:val="FF0000"/>
          <w:sz w:val="16"/>
        </w:rPr>
      </w:pPr>
      <w:r w:rsidRPr="0035663A">
        <w:rPr>
          <w:color w:val="FF0000"/>
          <w:sz w:val="16"/>
        </w:rPr>
        <w:t>To return to the initial example with Helen, the issue wasn’t merely that I hadn’t grown up in the kind of low-income, redlined community she was imagining. The epistemic situation was much worse than this. Many of the facts about me that made my life chances different from those of the people she was imagining were the very same facts that made me likely to be offered things on their behalf. If I had grown up in such a community, we probably wouldn’t have been on the phone together.</w:t>
      </w:r>
    </w:p>
    <w:p w14:paraId="356B4FB2" w14:textId="77777777" w:rsidR="003D4829" w:rsidRPr="0035663A" w:rsidRDefault="003D4829" w:rsidP="003D4829">
      <w:pPr>
        <w:rPr>
          <w:color w:val="FF0000"/>
          <w:sz w:val="16"/>
        </w:rPr>
      </w:pPr>
      <w:r w:rsidRPr="0035663A">
        <w:rPr>
          <w:color w:val="FF0000"/>
          <w:sz w:val="16"/>
        </w:rPr>
        <w:t>Many aspects of our social system serve as filtering mechanisms, determining which interactions happen and between whom, and thus which social patterns people are in a position to observe. For the majority of the 20th century, the U.S. quota system of immigration made legal immigration with a path to citizenship almost exclusively available to Europeans (earning Hitler’s regard as the obvious “leader in developing explicitly racist policies of nationality and immigration”). But the 1965 Immigration and Nationality Act opened up immigration possibilities, with a preference for “skilled labour”.</w:t>
      </w:r>
    </w:p>
    <w:p w14:paraId="70DD37B4" w14:textId="77777777" w:rsidR="003D4829" w:rsidRPr="0035663A" w:rsidRDefault="003D4829" w:rsidP="003D4829">
      <w:pPr>
        <w:rPr>
          <w:color w:val="FF0000"/>
          <w:sz w:val="16"/>
        </w:rPr>
      </w:pPr>
      <w:r w:rsidRPr="0035663A">
        <w:rPr>
          <w:color w:val="FF0000"/>
          <w:sz w:val="16"/>
        </w:rPr>
        <w:t>My parents’ qualification as skilled labourers does much to explain their entry into the country and the subsequent class advantages and monetary resources (such as wealth) that I was born into. We are not atypical: the Nigerian-American population is one of the country’s most successful immigrant populations (what no one mentions, of course, is that the 112,000 or so Nigerian-Americans with advanced degrees is utterly dwarfed by the 82 million Nigerians who live on less than a dollar a day, or how the former fact intersects with the latter). The selectivity of immigration law helps explain the rates of educational attainment of the Nigerian diasporic community that raised me, which in turn helps explain my entry into the exclusive Advanced Placement and Honours classes in high school, which in turn helps explain my access to higher education...and so on, and so on.</w:t>
      </w:r>
    </w:p>
    <w:p w14:paraId="71AEDEA3" w14:textId="77777777" w:rsidR="003D4829" w:rsidRPr="0035663A" w:rsidRDefault="003D4829" w:rsidP="003D4829">
      <w:pPr>
        <w:rPr>
          <w:color w:val="FF0000"/>
          <w:sz w:val="16"/>
        </w:rPr>
      </w:pPr>
      <w:r w:rsidRPr="0035663A">
        <w:rPr>
          <w:color w:val="FF0000"/>
          <w:sz w:val="16"/>
        </w:rPr>
        <w:t xml:space="preserve">It is easy, then, to see how </w:t>
      </w:r>
      <w:r w:rsidRPr="0035663A">
        <w:rPr>
          <w:rStyle w:val="StyleUnderline"/>
          <w:color w:val="FF0000"/>
        </w:rPr>
        <w:t>this deferential form</w:t>
      </w:r>
      <w:r w:rsidRPr="0035663A">
        <w:rPr>
          <w:color w:val="FF0000"/>
          <w:sz w:val="16"/>
        </w:rPr>
        <w:t xml:space="preserve"> of standpoint epistemology </w:t>
      </w:r>
      <w:r w:rsidRPr="0035663A">
        <w:rPr>
          <w:rStyle w:val="StyleUnderline"/>
          <w:color w:val="FF0000"/>
        </w:rPr>
        <w:t xml:space="preserve">contributes to elite capture at </w:t>
      </w:r>
      <w:r w:rsidRPr="0035663A">
        <w:rPr>
          <w:rStyle w:val="Emphasis"/>
          <w:color w:val="FF0000"/>
        </w:rPr>
        <w:t>scale</w:t>
      </w:r>
      <w:r w:rsidRPr="0035663A">
        <w:rPr>
          <w:rStyle w:val="StyleUnderline"/>
          <w:color w:val="FF0000"/>
        </w:rPr>
        <w:t xml:space="preserve">. The rooms of power and influence are at the end of causal chains that have </w:t>
      </w:r>
      <w:r w:rsidRPr="0035663A">
        <w:rPr>
          <w:rStyle w:val="Emphasis"/>
          <w:color w:val="FF0000"/>
        </w:rPr>
        <w:t>selection effects</w:t>
      </w:r>
      <w:r w:rsidRPr="0035663A">
        <w:rPr>
          <w:rStyle w:val="StyleUnderline"/>
          <w:color w:val="FF0000"/>
        </w:rPr>
        <w:t xml:space="preserve">. </w:t>
      </w:r>
      <w:r w:rsidRPr="0035663A">
        <w:rPr>
          <w:rStyle w:val="StyleUnderline"/>
          <w:color w:val="FF0000"/>
          <w:highlight w:val="green"/>
        </w:rPr>
        <w:t>As you get</w:t>
      </w:r>
      <w:r w:rsidRPr="0035663A">
        <w:rPr>
          <w:rStyle w:val="StyleUnderline"/>
          <w:color w:val="FF0000"/>
        </w:rPr>
        <w:t xml:space="preserve"> higher and </w:t>
      </w:r>
      <w:r w:rsidRPr="0035663A">
        <w:rPr>
          <w:rStyle w:val="StyleUnderline"/>
          <w:color w:val="FF0000"/>
          <w:highlight w:val="green"/>
        </w:rPr>
        <w:t>higher</w:t>
      </w:r>
      <w:r w:rsidRPr="0035663A">
        <w:rPr>
          <w:rStyle w:val="StyleUnderline"/>
          <w:color w:val="FF0000"/>
        </w:rPr>
        <w:t xml:space="preserve"> forms of </w:t>
      </w:r>
      <w:r w:rsidRPr="0035663A">
        <w:rPr>
          <w:rStyle w:val="StyleUnderline"/>
          <w:color w:val="FF0000"/>
          <w:highlight w:val="green"/>
        </w:rPr>
        <w:t>education</w:t>
      </w:r>
      <w:r w:rsidRPr="0035663A">
        <w:rPr>
          <w:rStyle w:val="StyleUnderline"/>
          <w:color w:val="FF0000"/>
        </w:rPr>
        <w:t xml:space="preserve">, </w:t>
      </w:r>
      <w:r w:rsidRPr="0035663A">
        <w:rPr>
          <w:rStyle w:val="StyleUnderline"/>
          <w:color w:val="FF0000"/>
          <w:highlight w:val="green"/>
        </w:rPr>
        <w:t xml:space="preserve">social experiences </w:t>
      </w:r>
      <w:r w:rsidRPr="0035663A">
        <w:rPr>
          <w:rStyle w:val="Emphasis"/>
          <w:color w:val="FF0000"/>
          <w:highlight w:val="green"/>
        </w:rPr>
        <w:t>narrow</w:t>
      </w:r>
      <w:r w:rsidRPr="0035663A">
        <w:rPr>
          <w:rStyle w:val="StyleUnderline"/>
          <w:color w:val="FF0000"/>
        </w:rPr>
        <w:t xml:space="preserve"> – </w:t>
      </w:r>
      <w:r w:rsidRPr="0035663A">
        <w:rPr>
          <w:rStyle w:val="StyleUnderline"/>
          <w:color w:val="FF0000"/>
          <w:highlight w:val="green"/>
        </w:rPr>
        <w:t xml:space="preserve">some students are pipelined to </w:t>
      </w:r>
      <w:r w:rsidRPr="0035663A">
        <w:rPr>
          <w:rStyle w:val="Emphasis"/>
          <w:color w:val="FF0000"/>
          <w:highlight w:val="green"/>
        </w:rPr>
        <w:t>PhDs</w:t>
      </w:r>
      <w:r w:rsidRPr="0035663A">
        <w:rPr>
          <w:rStyle w:val="StyleUnderline"/>
          <w:color w:val="FF0000"/>
          <w:highlight w:val="green"/>
        </w:rPr>
        <w:t xml:space="preserve"> and others to </w:t>
      </w:r>
      <w:r w:rsidRPr="0035663A">
        <w:rPr>
          <w:rStyle w:val="Emphasis"/>
          <w:color w:val="FF0000"/>
          <w:highlight w:val="green"/>
        </w:rPr>
        <w:t>prisons</w:t>
      </w:r>
      <w:r w:rsidRPr="0035663A">
        <w:rPr>
          <w:rStyle w:val="StyleUnderline"/>
          <w:color w:val="FF0000"/>
        </w:rPr>
        <w:t xml:space="preserve">. Deferential ways of dealing with identity can </w:t>
      </w:r>
      <w:r w:rsidRPr="0035663A">
        <w:rPr>
          <w:rStyle w:val="Emphasis"/>
          <w:color w:val="FF0000"/>
        </w:rPr>
        <w:t>inherit</w:t>
      </w:r>
      <w:r w:rsidRPr="0035663A">
        <w:rPr>
          <w:rStyle w:val="StyleUnderline"/>
          <w:color w:val="FF0000"/>
        </w:rPr>
        <w:t xml:space="preserve"> the distortions caused by these selection processes</w:t>
      </w:r>
      <w:r w:rsidRPr="0035663A">
        <w:rPr>
          <w:color w:val="FF0000"/>
          <w:sz w:val="16"/>
        </w:rPr>
        <w:t xml:space="preserve">. </w:t>
      </w:r>
    </w:p>
    <w:p w14:paraId="5CA002EE" w14:textId="77777777" w:rsidR="003D4829" w:rsidRPr="0035663A" w:rsidRDefault="003D4829" w:rsidP="003D4829">
      <w:pPr>
        <w:rPr>
          <w:color w:val="FF0000"/>
          <w:sz w:val="16"/>
        </w:rPr>
      </w:pPr>
      <w:r w:rsidRPr="0035663A">
        <w:rPr>
          <w:color w:val="FF0000"/>
          <w:sz w:val="16"/>
        </w:rPr>
        <w:t>​</w:t>
      </w:r>
      <w:r w:rsidRPr="0035663A">
        <w:rPr>
          <w:rStyle w:val="StyleUnderline"/>
          <w:color w:val="FF0000"/>
        </w:rPr>
        <w:t>But it’s equally easy to see locally</w:t>
      </w:r>
      <w:r w:rsidRPr="0035663A">
        <w:rPr>
          <w:color w:val="FF0000"/>
          <w:sz w:val="16"/>
        </w:rPr>
        <w:t xml:space="preserve"> – in this room, in this academic literature or field, in this conversation – why </w:t>
      </w:r>
      <w:r w:rsidRPr="0035663A">
        <w:rPr>
          <w:rStyle w:val="StyleUnderline"/>
          <w:color w:val="FF0000"/>
        </w:rPr>
        <w:t>this deference</w:t>
      </w:r>
      <w:r w:rsidRPr="0035663A">
        <w:rPr>
          <w:color w:val="FF0000"/>
          <w:sz w:val="16"/>
        </w:rPr>
        <w:t xml:space="preserve"> seems to make sense. It is often an improvement on the epistemic procedure that preceded it: the person deferred to may well be better epistemically positioned than the others in the room. It </w:t>
      </w:r>
      <w:r w:rsidRPr="0035663A">
        <w:rPr>
          <w:rStyle w:val="StyleUnderline"/>
          <w:color w:val="FF0000"/>
        </w:rPr>
        <w:t xml:space="preserve">may well be the </w:t>
      </w:r>
      <w:r w:rsidRPr="0035663A">
        <w:rPr>
          <w:rStyle w:val="Emphasis"/>
          <w:color w:val="FF0000"/>
        </w:rPr>
        <w:t>best we can do</w:t>
      </w:r>
      <w:r w:rsidRPr="0035663A">
        <w:rPr>
          <w:rStyle w:val="StyleUnderline"/>
          <w:color w:val="FF0000"/>
        </w:rPr>
        <w:t xml:space="preserve"> while holding </w:t>
      </w:r>
      <w:r w:rsidRPr="0035663A">
        <w:rPr>
          <w:rStyle w:val="Emphasis"/>
          <w:color w:val="FF0000"/>
        </w:rPr>
        <w:t>fixed</w:t>
      </w:r>
      <w:r w:rsidRPr="0035663A">
        <w:rPr>
          <w:rStyle w:val="StyleUnderline"/>
          <w:color w:val="FF0000"/>
        </w:rPr>
        <w:t xml:space="preserve"> most of the facts about the rooms themselves: what power resides in them, who is admitted</w:t>
      </w:r>
      <w:r w:rsidRPr="0035663A">
        <w:rPr>
          <w:color w:val="FF0000"/>
          <w:sz w:val="16"/>
        </w:rPr>
        <w:t>.</w:t>
      </w:r>
    </w:p>
    <w:p w14:paraId="019D5E13" w14:textId="77777777" w:rsidR="003D4829" w:rsidRPr="0035663A" w:rsidRDefault="003D4829" w:rsidP="003D4829">
      <w:pPr>
        <w:rPr>
          <w:color w:val="FF0000"/>
          <w:sz w:val="16"/>
        </w:rPr>
      </w:pPr>
      <w:r w:rsidRPr="0035663A">
        <w:rPr>
          <w:rStyle w:val="StyleUnderline"/>
          <w:color w:val="FF0000"/>
        </w:rPr>
        <w:t xml:space="preserve">But these are the </w:t>
      </w:r>
      <w:r w:rsidRPr="0035663A">
        <w:rPr>
          <w:rStyle w:val="Emphasis"/>
          <w:color w:val="FF0000"/>
        </w:rPr>
        <w:t>last</w:t>
      </w:r>
      <w:r w:rsidRPr="0035663A">
        <w:rPr>
          <w:rStyle w:val="StyleUnderline"/>
          <w:color w:val="FF0000"/>
        </w:rPr>
        <w:t xml:space="preserve"> facts we should want to hold fixed</w:t>
      </w:r>
      <w:r w:rsidRPr="0035663A">
        <w:rPr>
          <w:color w:val="FF0000"/>
          <w:sz w:val="16"/>
        </w:rPr>
        <w:t xml:space="preserve">. Doing better than the epistemic norms we’ve inherited from a history of explicit global apartheid is an awfully low bar to set. </w:t>
      </w:r>
      <w:r w:rsidRPr="0035663A">
        <w:rPr>
          <w:rStyle w:val="StyleUnderline"/>
          <w:color w:val="FF0000"/>
        </w:rPr>
        <w:t xml:space="preserve">The facts that explain </w:t>
      </w:r>
      <w:r w:rsidRPr="0035663A">
        <w:rPr>
          <w:rStyle w:val="StyleUnderline"/>
          <w:color w:val="FF0000"/>
          <w:highlight w:val="green"/>
        </w:rPr>
        <w:t>who ends up in which room</w:t>
      </w:r>
      <w:r w:rsidRPr="0035663A">
        <w:rPr>
          <w:rStyle w:val="StyleUnderline"/>
          <w:color w:val="FF0000"/>
        </w:rPr>
        <w:t xml:space="preserve"> </w:t>
      </w:r>
      <w:r w:rsidRPr="0035663A">
        <w:rPr>
          <w:rStyle w:val="StyleUnderline"/>
          <w:color w:val="FF0000"/>
          <w:highlight w:val="green"/>
        </w:rPr>
        <w:t>shape our world</w:t>
      </w:r>
      <w:r w:rsidRPr="0035663A">
        <w:rPr>
          <w:rStyle w:val="StyleUnderline"/>
          <w:color w:val="FF0000"/>
        </w:rPr>
        <w:t xml:space="preserve"> </w:t>
      </w:r>
      <w:r w:rsidRPr="0035663A">
        <w:rPr>
          <w:rStyle w:val="Emphasis"/>
          <w:color w:val="FF0000"/>
        </w:rPr>
        <w:t xml:space="preserve">much </w:t>
      </w:r>
      <w:r w:rsidRPr="0035663A">
        <w:rPr>
          <w:rStyle w:val="Emphasis"/>
          <w:color w:val="FF0000"/>
          <w:highlight w:val="green"/>
        </w:rPr>
        <w:t>more powerfully</w:t>
      </w:r>
      <w:r w:rsidRPr="0035663A">
        <w:rPr>
          <w:rStyle w:val="StyleUnderline"/>
          <w:color w:val="FF0000"/>
        </w:rPr>
        <w:t xml:space="preserve"> </w:t>
      </w:r>
      <w:r w:rsidRPr="0035663A">
        <w:rPr>
          <w:rStyle w:val="StyleUnderline"/>
          <w:color w:val="FF0000"/>
          <w:highlight w:val="green"/>
        </w:rPr>
        <w:t>than</w:t>
      </w:r>
      <w:r w:rsidRPr="0035663A">
        <w:rPr>
          <w:rStyle w:val="StyleUnderline"/>
          <w:color w:val="FF0000"/>
        </w:rPr>
        <w:t xml:space="preserve"> the squabbles for </w:t>
      </w:r>
      <w:r w:rsidRPr="0035663A">
        <w:rPr>
          <w:rStyle w:val="Emphasis"/>
          <w:color w:val="FF0000"/>
          <w:highlight w:val="green"/>
        </w:rPr>
        <w:t>comparative prestige</w:t>
      </w:r>
      <w:r w:rsidRPr="0035663A">
        <w:rPr>
          <w:rStyle w:val="StyleUnderline"/>
          <w:color w:val="FF0000"/>
        </w:rPr>
        <w:t xml:space="preserve"> between people who have already made it into the rooms. And when the </w:t>
      </w:r>
      <w:r w:rsidRPr="0035663A">
        <w:rPr>
          <w:rStyle w:val="StyleUnderline"/>
          <w:color w:val="FF0000"/>
        </w:rPr>
        <w:lastRenderedPageBreak/>
        <w:t>conversation is about social justice, the mechanisms of the social system that determine who gets into which room often just are the parts of society we aim to address</w:t>
      </w:r>
      <w:r w:rsidRPr="0035663A">
        <w:rPr>
          <w:color w:val="FF0000"/>
          <w:sz w:val="16"/>
        </w:rPr>
        <w:t>. For example, the fact that incarcerated people cannot participate in academic discussions about freedom that physically take place on campus is intimately related to the fact that they are locked in cages.</w:t>
      </w:r>
    </w:p>
    <w:p w14:paraId="0D2EAAD0" w14:textId="77777777" w:rsidR="003D4829" w:rsidRPr="0035663A" w:rsidRDefault="003D4829" w:rsidP="003D4829">
      <w:pPr>
        <w:rPr>
          <w:rStyle w:val="StyleUnderline"/>
          <w:color w:val="FF0000"/>
        </w:rPr>
      </w:pPr>
      <w:r w:rsidRPr="0035663A">
        <w:rPr>
          <w:rStyle w:val="StyleUnderline"/>
          <w:color w:val="FF0000"/>
          <w:highlight w:val="green"/>
        </w:rPr>
        <w:t>Deference epistemology</w:t>
      </w:r>
      <w:r w:rsidRPr="0035663A">
        <w:rPr>
          <w:rStyle w:val="StyleUnderline"/>
          <w:color w:val="FF0000"/>
        </w:rPr>
        <w:t xml:space="preserve"> marks itself as a </w:t>
      </w:r>
      <w:r w:rsidRPr="0035663A">
        <w:rPr>
          <w:rStyle w:val="Emphasis"/>
          <w:color w:val="FF0000"/>
        </w:rPr>
        <w:t>solution</w:t>
      </w:r>
      <w:r w:rsidRPr="0035663A">
        <w:rPr>
          <w:rStyle w:val="StyleUnderline"/>
          <w:color w:val="FF0000"/>
        </w:rPr>
        <w:t xml:space="preserve"> to an epistemic and political problem. But not only does it </w:t>
      </w:r>
      <w:r w:rsidRPr="0035663A">
        <w:rPr>
          <w:rStyle w:val="Emphasis"/>
          <w:color w:val="FF0000"/>
          <w:highlight w:val="green"/>
        </w:rPr>
        <w:t>fail</w:t>
      </w:r>
      <w:r w:rsidRPr="0035663A">
        <w:rPr>
          <w:rStyle w:val="StyleUnderline"/>
          <w:color w:val="FF0000"/>
          <w:highlight w:val="green"/>
        </w:rPr>
        <w:t xml:space="preserve"> to solve these problems, </w:t>
      </w:r>
      <w:r w:rsidRPr="0035663A">
        <w:rPr>
          <w:rStyle w:val="StyleUnderline"/>
          <w:color w:val="FF0000"/>
        </w:rPr>
        <w:t xml:space="preserve">it </w:t>
      </w:r>
      <w:r w:rsidRPr="0035663A">
        <w:rPr>
          <w:rStyle w:val="Emphasis"/>
          <w:color w:val="FF0000"/>
        </w:rPr>
        <w:t>adds new ones</w:t>
      </w:r>
      <w:r w:rsidRPr="0035663A">
        <w:rPr>
          <w:color w:val="FF0000"/>
          <w:sz w:val="16"/>
        </w:rPr>
        <w:t xml:space="preserve">. One might think </w:t>
      </w:r>
      <w:r w:rsidRPr="0035663A">
        <w:rPr>
          <w:rStyle w:val="StyleUnderline"/>
          <w:color w:val="FF0000"/>
        </w:rPr>
        <w:t xml:space="preserve">questions of justice ought to be primarily concerned with fixing disparities around </w:t>
      </w:r>
      <w:r w:rsidRPr="0035663A">
        <w:rPr>
          <w:rStyle w:val="Emphasis"/>
          <w:color w:val="FF0000"/>
        </w:rPr>
        <w:t>health care</w:t>
      </w:r>
      <w:r w:rsidRPr="0035663A">
        <w:rPr>
          <w:rStyle w:val="StyleUnderline"/>
          <w:color w:val="FF0000"/>
        </w:rPr>
        <w:t xml:space="preserve">, </w:t>
      </w:r>
      <w:r w:rsidRPr="0035663A">
        <w:rPr>
          <w:rStyle w:val="Emphasis"/>
          <w:color w:val="FF0000"/>
        </w:rPr>
        <w:t>working conditions</w:t>
      </w:r>
      <w:r w:rsidRPr="0035663A">
        <w:rPr>
          <w:rStyle w:val="StyleUnderline"/>
          <w:color w:val="FF0000"/>
        </w:rPr>
        <w:t xml:space="preserve">, and </w:t>
      </w:r>
      <w:r w:rsidRPr="0035663A">
        <w:rPr>
          <w:rStyle w:val="Emphasis"/>
          <w:color w:val="FF0000"/>
        </w:rPr>
        <w:t>basic material</w:t>
      </w:r>
      <w:r w:rsidRPr="0035663A">
        <w:rPr>
          <w:rStyle w:val="StyleUnderline"/>
          <w:color w:val="FF0000"/>
        </w:rPr>
        <w:t xml:space="preserve"> and </w:t>
      </w:r>
      <w:r w:rsidRPr="0035663A">
        <w:rPr>
          <w:rStyle w:val="Emphasis"/>
          <w:color w:val="FF0000"/>
        </w:rPr>
        <w:t>interpersonal security</w:t>
      </w:r>
      <w:r w:rsidRPr="0035663A">
        <w:rPr>
          <w:rStyle w:val="StyleUnderline"/>
          <w:color w:val="FF0000"/>
        </w:rPr>
        <w:t>. Yet conversations</w:t>
      </w:r>
      <w:r w:rsidRPr="0035663A">
        <w:rPr>
          <w:color w:val="FF0000"/>
          <w:sz w:val="16"/>
        </w:rPr>
        <w:t xml:space="preserve"> about justice </w:t>
      </w:r>
      <w:r w:rsidRPr="0035663A">
        <w:rPr>
          <w:rStyle w:val="StyleUnderline"/>
          <w:color w:val="FF0000"/>
        </w:rPr>
        <w:t xml:space="preserve">have come to be shaped by people who have </w:t>
      </w:r>
      <w:r w:rsidRPr="0035663A">
        <w:rPr>
          <w:rStyle w:val="Emphasis"/>
          <w:color w:val="FF0000"/>
        </w:rPr>
        <w:t>ever more specific practical advice</w:t>
      </w:r>
      <w:r w:rsidRPr="0035663A">
        <w:rPr>
          <w:rStyle w:val="StyleUnderline"/>
          <w:color w:val="FF0000"/>
        </w:rPr>
        <w:t xml:space="preserve"> about fixing the </w:t>
      </w:r>
      <w:r w:rsidRPr="0035663A">
        <w:rPr>
          <w:rStyle w:val="Emphasis"/>
          <w:color w:val="FF0000"/>
        </w:rPr>
        <w:t>distribution of attention</w:t>
      </w:r>
      <w:r w:rsidRPr="0035663A">
        <w:rPr>
          <w:rStyle w:val="StyleUnderline"/>
          <w:color w:val="FF0000"/>
        </w:rPr>
        <w:t xml:space="preserve"> and </w:t>
      </w:r>
      <w:r w:rsidRPr="0035663A">
        <w:rPr>
          <w:rStyle w:val="Emphasis"/>
          <w:color w:val="FF0000"/>
        </w:rPr>
        <w:t>conversational power</w:t>
      </w:r>
      <w:r w:rsidRPr="0035663A">
        <w:rPr>
          <w:rStyle w:val="StyleUnderline"/>
          <w:color w:val="FF0000"/>
        </w:rPr>
        <w:t xml:space="preserve">. </w:t>
      </w:r>
      <w:r w:rsidRPr="0035663A">
        <w:rPr>
          <w:rStyle w:val="StyleUnderline"/>
          <w:color w:val="FF0000"/>
          <w:highlight w:val="green"/>
        </w:rPr>
        <w:t>Deference</w:t>
      </w:r>
      <w:r w:rsidRPr="0035663A">
        <w:rPr>
          <w:rStyle w:val="StyleUnderline"/>
          <w:color w:val="FF0000"/>
        </w:rPr>
        <w:t xml:space="preserve"> practices that serve </w:t>
      </w:r>
      <w:r w:rsidRPr="0035663A">
        <w:rPr>
          <w:rStyle w:val="Emphasis"/>
          <w:color w:val="FF0000"/>
        </w:rPr>
        <w:t xml:space="preserve">attention-focused </w:t>
      </w:r>
      <w:r w:rsidRPr="0035663A">
        <w:rPr>
          <w:rStyle w:val="Emphasis"/>
          <w:color w:val="FF0000"/>
          <w:highlight w:val="green"/>
        </w:rPr>
        <w:t>campaigns</w:t>
      </w:r>
      <w:r w:rsidRPr="0035663A">
        <w:rPr>
          <w:color w:val="FF0000"/>
          <w:sz w:val="16"/>
        </w:rPr>
        <w:t xml:space="preserve"> (e.g. we’ve read too many white men, let’s now read some people of colour) </w:t>
      </w:r>
      <w:r w:rsidRPr="0035663A">
        <w:rPr>
          <w:rStyle w:val="StyleUnderline"/>
          <w:color w:val="FF0000"/>
        </w:rPr>
        <w:t xml:space="preserve">can </w:t>
      </w:r>
      <w:r w:rsidRPr="0035663A">
        <w:rPr>
          <w:rStyle w:val="Emphasis"/>
          <w:color w:val="FF0000"/>
        </w:rPr>
        <w:t>fail</w:t>
      </w:r>
      <w:r w:rsidRPr="0035663A">
        <w:rPr>
          <w:rStyle w:val="StyleUnderline"/>
          <w:color w:val="FF0000"/>
        </w:rPr>
        <w:t xml:space="preserve"> on their own </w:t>
      </w:r>
      <w:r w:rsidRPr="0035663A">
        <w:rPr>
          <w:rStyle w:val="Emphasis"/>
          <w:color w:val="FF0000"/>
        </w:rPr>
        <w:t>highly questionable</w:t>
      </w:r>
      <w:r w:rsidRPr="0035663A">
        <w:rPr>
          <w:rStyle w:val="StyleUnderline"/>
          <w:color w:val="FF0000"/>
        </w:rPr>
        <w:t xml:space="preserve"> terms: attention to </w:t>
      </w:r>
      <w:r w:rsidRPr="0035663A">
        <w:rPr>
          <w:rStyle w:val="Emphasis"/>
          <w:color w:val="FF0000"/>
        </w:rPr>
        <w:t>spokespeople</w:t>
      </w:r>
      <w:r w:rsidRPr="0035663A">
        <w:rPr>
          <w:rStyle w:val="StyleUnderline"/>
          <w:color w:val="FF0000"/>
        </w:rPr>
        <w:t xml:space="preserve"> from marginalized groups could</w:t>
      </w:r>
      <w:r w:rsidRPr="0035663A">
        <w:rPr>
          <w:color w:val="FF0000"/>
          <w:sz w:val="16"/>
        </w:rPr>
        <w:t xml:space="preserve">, for example, </w:t>
      </w:r>
      <w:r w:rsidRPr="0035663A">
        <w:rPr>
          <w:rStyle w:val="Emphasis"/>
          <w:color w:val="FF0000"/>
          <w:highlight w:val="green"/>
        </w:rPr>
        <w:t>direct attention</w:t>
      </w:r>
      <w:r w:rsidRPr="0035663A">
        <w:rPr>
          <w:rStyle w:val="Emphasis"/>
          <w:color w:val="FF0000"/>
        </w:rPr>
        <w:t xml:space="preserve"> </w:t>
      </w:r>
      <w:r w:rsidRPr="0035663A">
        <w:rPr>
          <w:rStyle w:val="Emphasis"/>
          <w:color w:val="FF0000"/>
          <w:highlight w:val="green"/>
        </w:rPr>
        <w:t>away</w:t>
      </w:r>
      <w:r w:rsidRPr="0035663A">
        <w:rPr>
          <w:rStyle w:val="StyleUnderline"/>
          <w:color w:val="FF0000"/>
          <w:highlight w:val="green"/>
        </w:rPr>
        <w:t xml:space="preserve"> from</w:t>
      </w:r>
      <w:r w:rsidRPr="0035663A">
        <w:rPr>
          <w:rStyle w:val="StyleUnderline"/>
          <w:color w:val="FF0000"/>
        </w:rPr>
        <w:t xml:space="preserve"> the need to change </w:t>
      </w:r>
      <w:r w:rsidRPr="0035663A">
        <w:rPr>
          <w:rStyle w:val="StyleUnderline"/>
          <w:color w:val="FF0000"/>
          <w:highlight w:val="green"/>
        </w:rPr>
        <w:t xml:space="preserve">the </w:t>
      </w:r>
      <w:r w:rsidRPr="0035663A">
        <w:rPr>
          <w:rStyle w:val="Emphasis"/>
          <w:color w:val="FF0000"/>
        </w:rPr>
        <w:t xml:space="preserve">social </w:t>
      </w:r>
      <w:r w:rsidRPr="0035663A">
        <w:rPr>
          <w:rStyle w:val="Emphasis"/>
          <w:color w:val="FF0000"/>
          <w:highlight w:val="green"/>
        </w:rPr>
        <w:t>system</w:t>
      </w:r>
      <w:r w:rsidRPr="0035663A">
        <w:rPr>
          <w:rStyle w:val="StyleUnderline"/>
          <w:color w:val="FF0000"/>
          <w:highlight w:val="green"/>
        </w:rPr>
        <w:t xml:space="preserve"> </w:t>
      </w:r>
      <w:r w:rsidRPr="0035663A">
        <w:rPr>
          <w:rStyle w:val="StyleUnderline"/>
          <w:color w:val="FF0000"/>
        </w:rPr>
        <w:t>that marginalizes them.</w:t>
      </w:r>
    </w:p>
    <w:p w14:paraId="525BB1F9" w14:textId="77777777" w:rsidR="003D4829" w:rsidRPr="0035663A" w:rsidRDefault="003D4829" w:rsidP="003D4829">
      <w:pPr>
        <w:rPr>
          <w:color w:val="FF0000"/>
          <w:sz w:val="16"/>
        </w:rPr>
      </w:pPr>
      <w:r w:rsidRPr="0035663A">
        <w:rPr>
          <w:rStyle w:val="StyleUnderline"/>
          <w:color w:val="FF0000"/>
        </w:rPr>
        <w:t xml:space="preserve">Elites from marginalized groups can </w:t>
      </w:r>
      <w:r w:rsidRPr="0035663A">
        <w:rPr>
          <w:rStyle w:val="Emphasis"/>
          <w:color w:val="FF0000"/>
        </w:rPr>
        <w:t>benefit</w:t>
      </w:r>
      <w:r w:rsidRPr="0035663A">
        <w:rPr>
          <w:rStyle w:val="StyleUnderline"/>
          <w:color w:val="FF0000"/>
        </w:rPr>
        <w:t xml:space="preserve"> from this arrangement in ways that are </w:t>
      </w:r>
      <w:r w:rsidRPr="0035663A">
        <w:rPr>
          <w:rStyle w:val="Emphasis"/>
          <w:color w:val="FF0000"/>
        </w:rPr>
        <w:t>compatible</w:t>
      </w:r>
      <w:r w:rsidRPr="0035663A">
        <w:rPr>
          <w:rStyle w:val="StyleUnderline"/>
          <w:color w:val="FF0000"/>
        </w:rPr>
        <w:t xml:space="preserve"> with social progress. But treating group elites’ interests as </w:t>
      </w:r>
      <w:r w:rsidRPr="0035663A">
        <w:rPr>
          <w:rStyle w:val="Emphasis"/>
          <w:color w:val="FF0000"/>
        </w:rPr>
        <w:t>necessarily</w:t>
      </w:r>
      <w:r w:rsidRPr="0035663A">
        <w:rPr>
          <w:rStyle w:val="StyleUnderline"/>
          <w:color w:val="FF0000"/>
        </w:rPr>
        <w:t xml:space="preserve"> or even </w:t>
      </w:r>
      <w:r w:rsidRPr="0035663A">
        <w:rPr>
          <w:rStyle w:val="Emphasis"/>
          <w:color w:val="FF0000"/>
        </w:rPr>
        <w:t>presumptively aligned</w:t>
      </w:r>
      <w:r w:rsidRPr="0035663A">
        <w:rPr>
          <w:rStyle w:val="StyleUnderline"/>
          <w:color w:val="FF0000"/>
        </w:rPr>
        <w:t xml:space="preserve"> with full group interests involves a </w:t>
      </w:r>
      <w:r w:rsidRPr="0035663A">
        <w:rPr>
          <w:rStyle w:val="Emphasis"/>
          <w:color w:val="FF0000"/>
        </w:rPr>
        <w:t>political naiveté</w:t>
      </w:r>
      <w:r w:rsidRPr="0035663A">
        <w:rPr>
          <w:rStyle w:val="StyleUnderline"/>
          <w:color w:val="FF0000"/>
        </w:rPr>
        <w:t xml:space="preserve"> we cannot afford. </w:t>
      </w:r>
      <w:r w:rsidRPr="0035663A">
        <w:rPr>
          <w:rStyle w:val="StyleUnderline"/>
          <w:color w:val="FF0000"/>
          <w:highlight w:val="green"/>
        </w:rPr>
        <w:t xml:space="preserve">Such treatment of elite </w:t>
      </w:r>
      <w:proofErr w:type="gramStart"/>
      <w:r w:rsidRPr="0035663A">
        <w:rPr>
          <w:rStyle w:val="StyleUnderline"/>
          <w:color w:val="FF0000"/>
          <w:highlight w:val="green"/>
        </w:rPr>
        <w:t>interests</w:t>
      </w:r>
      <w:proofErr w:type="gramEnd"/>
      <w:r w:rsidRPr="0035663A">
        <w:rPr>
          <w:rStyle w:val="StyleUnderline"/>
          <w:color w:val="FF0000"/>
          <w:highlight w:val="green"/>
        </w:rPr>
        <w:t xml:space="preserve"> functions as a </w:t>
      </w:r>
      <w:r w:rsidRPr="0035663A">
        <w:rPr>
          <w:rStyle w:val="Emphasis"/>
          <w:color w:val="FF0000"/>
          <w:highlight w:val="green"/>
        </w:rPr>
        <w:t>racial Reaganomics</w:t>
      </w:r>
      <w:r w:rsidRPr="0035663A">
        <w:rPr>
          <w:rStyle w:val="StyleUnderline"/>
          <w:color w:val="FF0000"/>
        </w:rPr>
        <w:t xml:space="preserve">: a strategy </w:t>
      </w:r>
      <w:r w:rsidRPr="0035663A">
        <w:rPr>
          <w:rStyle w:val="StyleUnderline"/>
          <w:color w:val="FF0000"/>
          <w:highlight w:val="green"/>
        </w:rPr>
        <w:t xml:space="preserve">reliant on </w:t>
      </w:r>
      <w:r w:rsidRPr="0035663A">
        <w:rPr>
          <w:rStyle w:val="Emphasis"/>
          <w:color w:val="FF0000"/>
          <w:highlight w:val="green"/>
        </w:rPr>
        <w:t>fantasies</w:t>
      </w:r>
      <w:r w:rsidRPr="0035663A">
        <w:rPr>
          <w:rStyle w:val="StyleUnderline"/>
          <w:color w:val="FF0000"/>
        </w:rPr>
        <w:t xml:space="preserve"> </w:t>
      </w:r>
      <w:r w:rsidRPr="0035663A">
        <w:rPr>
          <w:rStyle w:val="StyleUnderline"/>
          <w:color w:val="FF0000"/>
          <w:highlight w:val="green"/>
        </w:rPr>
        <w:t>about</w:t>
      </w:r>
      <w:r w:rsidRPr="0035663A">
        <w:rPr>
          <w:rStyle w:val="StyleUnderline"/>
          <w:color w:val="FF0000"/>
        </w:rPr>
        <w:t xml:space="preserve"> the </w:t>
      </w:r>
      <w:r w:rsidRPr="0035663A">
        <w:rPr>
          <w:rStyle w:val="StyleUnderline"/>
          <w:color w:val="FF0000"/>
          <w:highlight w:val="green"/>
        </w:rPr>
        <w:t>exchange</w:t>
      </w:r>
      <w:r w:rsidRPr="0035663A">
        <w:rPr>
          <w:rStyle w:val="StyleUnderline"/>
          <w:color w:val="FF0000"/>
        </w:rPr>
        <w:t xml:space="preserve"> rate </w:t>
      </w:r>
      <w:r w:rsidRPr="0035663A">
        <w:rPr>
          <w:rStyle w:val="StyleUnderline"/>
          <w:color w:val="FF0000"/>
          <w:highlight w:val="green"/>
        </w:rPr>
        <w:t>between</w:t>
      </w:r>
      <w:r w:rsidRPr="0035663A">
        <w:rPr>
          <w:rStyle w:val="StyleUnderline"/>
          <w:color w:val="FF0000"/>
        </w:rPr>
        <w:t xml:space="preserve"> the </w:t>
      </w:r>
      <w:r w:rsidRPr="0035663A">
        <w:rPr>
          <w:rStyle w:val="StyleUnderline"/>
          <w:color w:val="FF0000"/>
          <w:highlight w:val="green"/>
        </w:rPr>
        <w:t>attention</w:t>
      </w:r>
      <w:r w:rsidRPr="0035663A">
        <w:rPr>
          <w:rStyle w:val="StyleUnderline"/>
          <w:color w:val="FF0000"/>
        </w:rPr>
        <w:t xml:space="preserve"> economy </w:t>
      </w:r>
      <w:r w:rsidRPr="0035663A">
        <w:rPr>
          <w:rStyle w:val="StyleUnderline"/>
          <w:color w:val="FF0000"/>
          <w:highlight w:val="green"/>
        </w:rPr>
        <w:t>and</w:t>
      </w:r>
      <w:r w:rsidRPr="0035663A">
        <w:rPr>
          <w:rStyle w:val="StyleUnderline"/>
          <w:color w:val="FF0000"/>
        </w:rPr>
        <w:t xml:space="preserve"> the </w:t>
      </w:r>
      <w:r w:rsidRPr="0035663A">
        <w:rPr>
          <w:rStyle w:val="StyleUnderline"/>
          <w:color w:val="FF0000"/>
          <w:highlight w:val="green"/>
        </w:rPr>
        <w:t>material economy</w:t>
      </w:r>
      <w:r w:rsidRPr="0035663A">
        <w:rPr>
          <w:color w:val="FF0000"/>
          <w:sz w:val="16"/>
        </w:rPr>
        <w:t>.</w:t>
      </w:r>
    </w:p>
    <w:p w14:paraId="22C77C95" w14:textId="77777777" w:rsidR="003D4829" w:rsidRPr="0035663A" w:rsidRDefault="003D4829" w:rsidP="003D4829">
      <w:pPr>
        <w:rPr>
          <w:rStyle w:val="StyleUnderline"/>
          <w:color w:val="FF0000"/>
        </w:rPr>
      </w:pPr>
      <w:r w:rsidRPr="0035663A">
        <w:rPr>
          <w:rStyle w:val="StyleUnderline"/>
          <w:color w:val="FF0000"/>
          <w:highlight w:val="green"/>
        </w:rPr>
        <w:t>Perhaps the lucky few</w:t>
      </w:r>
      <w:r w:rsidRPr="0035663A">
        <w:rPr>
          <w:rStyle w:val="StyleUnderline"/>
          <w:color w:val="FF0000"/>
        </w:rPr>
        <w:t xml:space="preserve"> who get jobs finding the </w:t>
      </w:r>
      <w:r w:rsidRPr="0035663A">
        <w:rPr>
          <w:rStyle w:val="Emphasis"/>
          <w:color w:val="FF0000"/>
        </w:rPr>
        <w:t>most culturally authentic</w:t>
      </w:r>
      <w:r w:rsidRPr="0035663A">
        <w:rPr>
          <w:rStyle w:val="StyleUnderline"/>
          <w:color w:val="FF0000"/>
        </w:rPr>
        <w:t xml:space="preserve"> and </w:t>
      </w:r>
      <w:r w:rsidRPr="0035663A">
        <w:rPr>
          <w:rStyle w:val="Emphasis"/>
          <w:color w:val="FF0000"/>
        </w:rPr>
        <w:t>cosmetically radical description</w:t>
      </w:r>
      <w:r w:rsidRPr="0035663A">
        <w:rPr>
          <w:rStyle w:val="StyleUnderline"/>
          <w:color w:val="FF0000"/>
        </w:rPr>
        <w:t xml:space="preserve"> of the continuing carnage </w:t>
      </w:r>
      <w:r w:rsidRPr="0035663A">
        <w:rPr>
          <w:rStyle w:val="StyleUnderline"/>
          <w:color w:val="FF0000"/>
          <w:highlight w:val="green"/>
        </w:rPr>
        <w:t>are</w:t>
      </w:r>
      <w:r w:rsidRPr="0035663A">
        <w:rPr>
          <w:rStyle w:val="StyleUnderline"/>
          <w:color w:val="FF0000"/>
        </w:rPr>
        <w:t xml:space="preserve"> really </w:t>
      </w:r>
      <w:r w:rsidRPr="0035663A">
        <w:rPr>
          <w:rStyle w:val="Emphasis"/>
          <w:color w:val="FF0000"/>
          <w:highlight w:val="green"/>
        </w:rPr>
        <w:t>winning one for the culture</w:t>
      </w:r>
      <w:r w:rsidRPr="0035663A">
        <w:rPr>
          <w:color w:val="FF0000"/>
          <w:sz w:val="16"/>
        </w:rPr>
        <w:t xml:space="preserve">. </w:t>
      </w:r>
      <w:r w:rsidRPr="0035663A">
        <w:rPr>
          <w:rStyle w:val="StyleUnderline"/>
          <w:color w:val="FF0000"/>
        </w:rPr>
        <w:t>Then</w:t>
      </w:r>
      <w:r w:rsidRPr="0035663A">
        <w:rPr>
          <w:rStyle w:val="StyleUnderline"/>
          <w:color w:val="FF0000"/>
          <w:highlight w:val="green"/>
        </w:rPr>
        <w:t>, after we</w:t>
      </w:r>
      <w:r w:rsidRPr="0035663A">
        <w:rPr>
          <w:rStyle w:val="StyleUnderline"/>
          <w:color w:val="FF0000"/>
        </w:rPr>
        <w:t xml:space="preserve"> in the chattering class get the </w:t>
      </w:r>
      <w:r w:rsidRPr="0035663A">
        <w:rPr>
          <w:rStyle w:val="Emphasis"/>
          <w:color w:val="FF0000"/>
        </w:rPr>
        <w:t>clout we deserve</w:t>
      </w:r>
      <w:r w:rsidRPr="0035663A">
        <w:rPr>
          <w:rStyle w:val="StyleUnderline"/>
          <w:color w:val="FF0000"/>
        </w:rPr>
        <w:t xml:space="preserve"> and </w:t>
      </w:r>
      <w:r w:rsidRPr="0035663A">
        <w:rPr>
          <w:rStyle w:val="Emphasis"/>
          <w:color w:val="FF0000"/>
          <w:highlight w:val="green"/>
        </w:rPr>
        <w:t>secure the bag</w:t>
      </w:r>
      <w:r w:rsidRPr="0035663A">
        <w:rPr>
          <w:rStyle w:val="StyleUnderline"/>
          <w:color w:val="FF0000"/>
          <w:highlight w:val="green"/>
        </w:rPr>
        <w:t>, it</w:t>
      </w:r>
      <w:r w:rsidRPr="0035663A">
        <w:rPr>
          <w:rStyle w:val="StyleUnderline"/>
          <w:color w:val="FF0000"/>
        </w:rPr>
        <w:t xml:space="preserve">s contents </w:t>
      </w:r>
      <w:r w:rsidRPr="0035663A">
        <w:rPr>
          <w:rStyle w:val="StyleUnderline"/>
          <w:color w:val="FF0000"/>
          <w:highlight w:val="green"/>
        </w:rPr>
        <w:t xml:space="preserve">will eventually </w:t>
      </w:r>
      <w:r w:rsidRPr="0035663A">
        <w:rPr>
          <w:rStyle w:val="Emphasis"/>
          <w:color w:val="FF0000"/>
          <w:highlight w:val="green"/>
        </w:rPr>
        <w:t>trickle down</w:t>
      </w:r>
      <w:r w:rsidRPr="0035663A">
        <w:rPr>
          <w:rStyle w:val="StyleUnderline"/>
          <w:color w:val="FF0000"/>
          <w:highlight w:val="green"/>
        </w:rPr>
        <w:t xml:space="preserve"> to</w:t>
      </w:r>
      <w:r w:rsidRPr="0035663A">
        <w:rPr>
          <w:rStyle w:val="StyleUnderline"/>
          <w:color w:val="FF0000"/>
        </w:rPr>
        <w:t xml:space="preserve"> the </w:t>
      </w:r>
      <w:r w:rsidRPr="0035663A">
        <w:rPr>
          <w:rStyle w:val="StyleUnderline"/>
          <w:color w:val="FF0000"/>
          <w:highlight w:val="green"/>
        </w:rPr>
        <w:t xml:space="preserve">workers who </w:t>
      </w:r>
      <w:r w:rsidRPr="0035663A">
        <w:rPr>
          <w:rStyle w:val="Emphasis"/>
          <w:color w:val="FF0000"/>
          <w:highlight w:val="green"/>
        </w:rPr>
        <w:t>clean up after our conferences</w:t>
      </w:r>
      <w:r w:rsidRPr="0035663A">
        <w:rPr>
          <w:rStyle w:val="StyleUnderline"/>
          <w:color w:val="FF0000"/>
        </w:rPr>
        <w:t xml:space="preserve">, to </w:t>
      </w:r>
      <w:r w:rsidRPr="0035663A">
        <w:rPr>
          <w:rStyle w:val="Emphasis"/>
          <w:color w:val="FF0000"/>
        </w:rPr>
        <w:t>slums of the Global South’s megacities</w:t>
      </w:r>
      <w:r w:rsidRPr="0035663A">
        <w:rPr>
          <w:rStyle w:val="StyleUnderline"/>
          <w:color w:val="FF0000"/>
        </w:rPr>
        <w:t xml:space="preserve">, to its </w:t>
      </w:r>
      <w:r w:rsidRPr="0035663A">
        <w:rPr>
          <w:rStyle w:val="Emphasis"/>
          <w:color w:val="FF0000"/>
        </w:rPr>
        <w:t>countryside</w:t>
      </w:r>
      <w:r w:rsidRPr="0035663A">
        <w:rPr>
          <w:rStyle w:val="StyleUnderline"/>
          <w:color w:val="FF0000"/>
        </w:rPr>
        <w:t xml:space="preserve">. </w:t>
      </w:r>
    </w:p>
    <w:p w14:paraId="5A031720" w14:textId="77777777" w:rsidR="003D4829" w:rsidRPr="0035663A" w:rsidRDefault="003D4829" w:rsidP="003D4829">
      <w:pPr>
        <w:rPr>
          <w:color w:val="FF0000"/>
          <w:sz w:val="16"/>
        </w:rPr>
      </w:pPr>
      <w:r w:rsidRPr="0035663A">
        <w:rPr>
          <w:rStyle w:val="Emphasis"/>
          <w:color w:val="FF0000"/>
          <w:highlight w:val="green"/>
        </w:rPr>
        <w:t>But probably not</w:t>
      </w:r>
      <w:r w:rsidRPr="0035663A">
        <w:rPr>
          <w:color w:val="FF0000"/>
          <w:sz w:val="16"/>
        </w:rPr>
        <w:t>.</w:t>
      </w:r>
    </w:p>
    <w:p w14:paraId="439B0CE7" w14:textId="77777777" w:rsidR="003D4829" w:rsidRPr="0035663A" w:rsidRDefault="003D4829" w:rsidP="003D4829">
      <w:pPr>
        <w:rPr>
          <w:color w:val="FF0000"/>
          <w:sz w:val="16"/>
        </w:rPr>
      </w:pPr>
      <w:r w:rsidRPr="0035663A">
        <w:rPr>
          <w:color w:val="FF0000"/>
          <w:sz w:val="16"/>
        </w:rPr>
        <w:t xml:space="preserve">A fuller and fairer assessment of what is going on with deference and standpoint epistemology would go beyond technical </w:t>
      </w:r>
      <w:proofErr w:type="gramStart"/>
      <w:r w:rsidRPr="0035663A">
        <w:rPr>
          <w:color w:val="FF0000"/>
          <w:sz w:val="16"/>
        </w:rPr>
        <w:t>argument, and</w:t>
      </w:r>
      <w:proofErr w:type="gramEnd"/>
      <w:r w:rsidRPr="0035663A">
        <w:rPr>
          <w:color w:val="FF0000"/>
          <w:sz w:val="16"/>
        </w:rPr>
        <w:t xml:space="preserve"> contend with the emotional appeals of this strategy of deference. Those in powerful rooms may be “elites” relative to the larger group they represent, but this guarantees nothing about how they are treated in the rooms they are in. After all, a person privileged in an absolute sense (a person belonging to, say, the half of the world that has secure access to “basic needs”) may nevertheless feel themselves to be consistently on the low end of the power dynamics they actually experience. </w:t>
      </w:r>
      <w:r w:rsidRPr="0035663A">
        <w:rPr>
          <w:rStyle w:val="StyleUnderline"/>
          <w:color w:val="FF0000"/>
        </w:rPr>
        <w:t>Deference epistemology</w:t>
      </w:r>
      <w:r w:rsidRPr="0035663A">
        <w:rPr>
          <w:color w:val="FF0000"/>
          <w:sz w:val="16"/>
        </w:rPr>
        <w:t xml:space="preserve"> responds to real, morally weighty experiences of being put down, ignored, sidelined, or silenced. It thus </w:t>
      </w:r>
      <w:r w:rsidRPr="0035663A">
        <w:rPr>
          <w:rStyle w:val="StyleUnderline"/>
          <w:color w:val="FF0000"/>
        </w:rPr>
        <w:t>has an important non-epistemic appeal to members of</w:t>
      </w:r>
      <w:r w:rsidRPr="0035663A">
        <w:rPr>
          <w:color w:val="FF0000"/>
          <w:sz w:val="16"/>
        </w:rPr>
        <w:t xml:space="preserve"> stigmatized </w:t>
      </w:r>
      <w:r w:rsidRPr="0035663A">
        <w:rPr>
          <w:rStyle w:val="StyleUnderline"/>
          <w:color w:val="FF0000"/>
        </w:rPr>
        <w:t xml:space="preserve">or marginalized groups: it </w:t>
      </w:r>
      <w:r w:rsidRPr="0035663A">
        <w:rPr>
          <w:rStyle w:val="Emphasis"/>
          <w:color w:val="FF0000"/>
        </w:rPr>
        <w:t>intervenes directly</w:t>
      </w:r>
      <w:r w:rsidRPr="0035663A">
        <w:rPr>
          <w:rStyle w:val="StyleUnderline"/>
          <w:color w:val="FF0000"/>
        </w:rPr>
        <w:t xml:space="preserve"> in morally consequential practices of giving attention and respect</w:t>
      </w:r>
      <w:r w:rsidRPr="0035663A">
        <w:rPr>
          <w:color w:val="FF0000"/>
          <w:sz w:val="16"/>
        </w:rPr>
        <w:t xml:space="preserve">. </w:t>
      </w:r>
    </w:p>
    <w:p w14:paraId="2E4AD170" w14:textId="77777777" w:rsidR="003D4829" w:rsidRPr="0035663A" w:rsidRDefault="003D4829" w:rsidP="003D4829">
      <w:pPr>
        <w:rPr>
          <w:b/>
          <w:iCs/>
          <w:color w:val="FF0000"/>
          <w:u w:val="single"/>
        </w:rPr>
      </w:pPr>
      <w:r w:rsidRPr="0035663A">
        <w:rPr>
          <w:color w:val="FF0000"/>
          <w:sz w:val="16"/>
        </w:rPr>
        <w:t xml:space="preserve">The social dynamics we experience have an outsize role in developing and refining our political subjectivity, and our sense of ourselves. But </w:t>
      </w:r>
      <w:r w:rsidRPr="0035663A">
        <w:rPr>
          <w:rStyle w:val="StyleUnderline"/>
          <w:color w:val="FF0000"/>
        </w:rPr>
        <w:t>this</w:t>
      </w:r>
      <w:r w:rsidRPr="0035663A">
        <w:rPr>
          <w:color w:val="FF0000"/>
          <w:sz w:val="16"/>
        </w:rPr>
        <w:t xml:space="preserve"> very </w:t>
      </w:r>
      <w:r w:rsidRPr="0035663A">
        <w:rPr>
          <w:rStyle w:val="StyleUnderline"/>
          <w:color w:val="FF0000"/>
        </w:rPr>
        <w:t>strength</w:t>
      </w:r>
      <w:r w:rsidRPr="0035663A">
        <w:rPr>
          <w:color w:val="FF0000"/>
          <w:sz w:val="16"/>
        </w:rPr>
        <w:t xml:space="preserve"> of standpoint epistemology – </w:t>
      </w:r>
      <w:r w:rsidRPr="0035663A">
        <w:rPr>
          <w:rStyle w:val="StyleUnderline"/>
          <w:color w:val="FF0000"/>
        </w:rPr>
        <w:t xml:space="preserve">its recognition of the importance of perspective – becomes its </w:t>
      </w:r>
      <w:r w:rsidRPr="0035663A">
        <w:rPr>
          <w:rStyle w:val="Emphasis"/>
          <w:color w:val="FF0000"/>
        </w:rPr>
        <w:t>weakness</w:t>
      </w:r>
      <w:r w:rsidRPr="0035663A">
        <w:rPr>
          <w:rStyle w:val="StyleUnderline"/>
          <w:color w:val="FF0000"/>
        </w:rPr>
        <w:t xml:space="preserve"> when combined with </w:t>
      </w:r>
      <w:r w:rsidRPr="0035663A">
        <w:rPr>
          <w:rStyle w:val="Emphasis"/>
          <w:color w:val="FF0000"/>
        </w:rPr>
        <w:t>deferential practical norms</w:t>
      </w:r>
      <w:r w:rsidRPr="0035663A">
        <w:rPr>
          <w:rStyle w:val="StyleUnderline"/>
          <w:color w:val="FF0000"/>
        </w:rPr>
        <w:t xml:space="preserve">. Emphasis on the ways we are marginalized often matches the world as we have experienced it. But, from a </w:t>
      </w:r>
      <w:r w:rsidRPr="0035663A">
        <w:rPr>
          <w:rStyle w:val="StyleUnderline"/>
          <w:color w:val="FF0000"/>
        </w:rPr>
        <w:lastRenderedPageBreak/>
        <w:t xml:space="preserve">structural perspective, the rooms we </w:t>
      </w:r>
      <w:r w:rsidRPr="0035663A">
        <w:rPr>
          <w:rStyle w:val="Emphasis"/>
          <w:color w:val="FF0000"/>
        </w:rPr>
        <w:t>never needed to enter</w:t>
      </w:r>
      <w:r w:rsidRPr="0035663A">
        <w:rPr>
          <w:rStyle w:val="StyleUnderline"/>
          <w:color w:val="FF0000"/>
        </w:rPr>
        <w:t xml:space="preserve"> (and the explanations of why we can </w:t>
      </w:r>
      <w:r w:rsidRPr="0035663A">
        <w:rPr>
          <w:rStyle w:val="Emphasis"/>
          <w:color w:val="FF0000"/>
        </w:rPr>
        <w:t>avoid</w:t>
      </w:r>
      <w:r w:rsidRPr="0035663A">
        <w:rPr>
          <w:rStyle w:val="StyleUnderline"/>
          <w:color w:val="FF0000"/>
        </w:rPr>
        <w:t xml:space="preserve"> these rooms) might have </w:t>
      </w:r>
      <w:r w:rsidRPr="0035663A">
        <w:rPr>
          <w:rStyle w:val="Emphasis"/>
          <w:color w:val="FF0000"/>
        </w:rPr>
        <w:t>more to teach us</w:t>
      </w:r>
      <w:r w:rsidRPr="0035663A">
        <w:rPr>
          <w:rStyle w:val="StyleUnderline"/>
          <w:color w:val="FF0000"/>
        </w:rPr>
        <w:t xml:space="preserve"> about the world and our place in it. If so, </w:t>
      </w:r>
      <w:r w:rsidRPr="0035663A">
        <w:rPr>
          <w:rStyle w:val="StyleUnderline"/>
          <w:color w:val="FF0000"/>
          <w:highlight w:val="green"/>
        </w:rPr>
        <w:t>the deferential approach</w:t>
      </w:r>
      <w:r w:rsidRPr="0035663A">
        <w:rPr>
          <w:rStyle w:val="StyleUnderline"/>
          <w:color w:val="FF0000"/>
        </w:rPr>
        <w:t xml:space="preserve"> to standpoint epistemology actually </w:t>
      </w:r>
      <w:r w:rsidRPr="0035663A">
        <w:rPr>
          <w:rStyle w:val="Emphasis"/>
          <w:color w:val="FF0000"/>
          <w:highlight w:val="green"/>
        </w:rPr>
        <w:t>prevents</w:t>
      </w:r>
      <w:r w:rsidRPr="0035663A">
        <w:rPr>
          <w:rStyle w:val="StyleUnderline"/>
          <w:color w:val="FF0000"/>
          <w:highlight w:val="green"/>
        </w:rPr>
        <w:t xml:space="preserve"> “</w:t>
      </w:r>
      <w:r w:rsidRPr="0035663A">
        <w:rPr>
          <w:rStyle w:val="Emphasis"/>
          <w:color w:val="FF0000"/>
          <w:highlight w:val="green"/>
        </w:rPr>
        <w:t>centring</w:t>
      </w:r>
      <w:r w:rsidRPr="0035663A">
        <w:rPr>
          <w:rStyle w:val="StyleUnderline"/>
          <w:color w:val="FF0000"/>
        </w:rPr>
        <w:t xml:space="preserve">” or even </w:t>
      </w:r>
      <w:r w:rsidRPr="0035663A">
        <w:rPr>
          <w:rStyle w:val="Emphasis"/>
          <w:color w:val="FF0000"/>
        </w:rPr>
        <w:t>hearing</w:t>
      </w:r>
      <w:r w:rsidRPr="0035663A">
        <w:rPr>
          <w:rStyle w:val="StyleUnderline"/>
          <w:color w:val="FF0000"/>
        </w:rPr>
        <w:t xml:space="preserve"> from </w:t>
      </w:r>
      <w:r w:rsidRPr="0035663A">
        <w:rPr>
          <w:rStyle w:val="StyleUnderline"/>
          <w:color w:val="FF0000"/>
          <w:highlight w:val="green"/>
        </w:rPr>
        <w:t>the most marginalized; it</w:t>
      </w:r>
      <w:r w:rsidRPr="0035663A">
        <w:rPr>
          <w:rStyle w:val="StyleUnderline"/>
          <w:color w:val="FF0000"/>
        </w:rPr>
        <w:t xml:space="preserve"> </w:t>
      </w:r>
      <w:r w:rsidRPr="0035663A">
        <w:rPr>
          <w:rStyle w:val="Emphasis"/>
          <w:color w:val="FF0000"/>
          <w:highlight w:val="green"/>
        </w:rPr>
        <w:t>focuses</w:t>
      </w:r>
      <w:r w:rsidRPr="0035663A">
        <w:rPr>
          <w:rStyle w:val="StyleUnderline"/>
          <w:color w:val="FF0000"/>
          <w:highlight w:val="green"/>
        </w:rPr>
        <w:t xml:space="preserve"> </w:t>
      </w:r>
      <w:r w:rsidRPr="0035663A">
        <w:rPr>
          <w:rStyle w:val="StyleUnderline"/>
          <w:color w:val="FF0000"/>
        </w:rPr>
        <w:t xml:space="preserve">us </w:t>
      </w:r>
      <w:r w:rsidRPr="0035663A">
        <w:rPr>
          <w:rStyle w:val="StyleUnderline"/>
          <w:color w:val="FF0000"/>
          <w:highlight w:val="green"/>
        </w:rPr>
        <w:t>on the</w:t>
      </w:r>
      <w:r w:rsidRPr="0035663A">
        <w:rPr>
          <w:rStyle w:val="StyleUnderline"/>
          <w:color w:val="FF0000"/>
        </w:rPr>
        <w:t xml:space="preserve"> interaction of the </w:t>
      </w:r>
      <w:r w:rsidRPr="0035663A">
        <w:rPr>
          <w:rStyle w:val="StyleUnderline"/>
          <w:color w:val="FF0000"/>
          <w:highlight w:val="green"/>
        </w:rPr>
        <w:t xml:space="preserve">rooms we </w:t>
      </w:r>
      <w:r w:rsidRPr="0035663A">
        <w:rPr>
          <w:rStyle w:val="Emphasis"/>
          <w:color w:val="FF0000"/>
          <w:highlight w:val="green"/>
        </w:rPr>
        <w:t>occupy</w:t>
      </w:r>
      <w:r w:rsidRPr="0035663A">
        <w:rPr>
          <w:rStyle w:val="StyleUnderline"/>
          <w:color w:val="FF0000"/>
        </w:rPr>
        <w:t xml:space="preserve">, </w:t>
      </w:r>
      <w:r w:rsidRPr="0035663A">
        <w:rPr>
          <w:rStyle w:val="StyleUnderline"/>
          <w:color w:val="FF0000"/>
          <w:highlight w:val="green"/>
        </w:rPr>
        <w:t>rather than</w:t>
      </w:r>
      <w:r w:rsidRPr="0035663A">
        <w:rPr>
          <w:rStyle w:val="StyleUnderline"/>
          <w:color w:val="FF0000"/>
        </w:rPr>
        <w:t xml:space="preserve"> calling us to account for the </w:t>
      </w:r>
      <w:r w:rsidRPr="0035663A">
        <w:rPr>
          <w:rStyle w:val="StyleUnderline"/>
          <w:color w:val="FF0000"/>
          <w:highlight w:val="green"/>
        </w:rPr>
        <w:t xml:space="preserve">interactions we </w:t>
      </w:r>
      <w:r w:rsidRPr="0035663A">
        <w:rPr>
          <w:rStyle w:val="Emphasis"/>
          <w:color w:val="FF0000"/>
          <w:highlight w:val="green"/>
        </w:rPr>
        <w:t>don’t experience</w:t>
      </w:r>
      <w:r w:rsidRPr="0035663A">
        <w:rPr>
          <w:color w:val="FF0000"/>
          <w:sz w:val="16"/>
        </w:rPr>
        <w:t>. This fact about who is in the room, combined with the fact that speaking for others generates its own set of important problems (particularly when they are not there to advocate for themselves), eliminates pressures that might otherwise trouble the centrality of our own suffering – and of the suffering of the marginalized people that do happen to make it into rooms with us.</w:t>
      </w:r>
    </w:p>
    <w:p w14:paraId="07516F29" w14:textId="77777777" w:rsidR="003D4829" w:rsidRPr="0035663A" w:rsidRDefault="003D4829" w:rsidP="003D4829">
      <w:pPr>
        <w:rPr>
          <w:color w:val="FF0000"/>
          <w:sz w:val="16"/>
        </w:rPr>
      </w:pPr>
      <w:r w:rsidRPr="0035663A">
        <w:rPr>
          <w:rStyle w:val="StyleUnderline"/>
          <w:color w:val="FF0000"/>
        </w:rPr>
        <w:t xml:space="preserve">The dangers with this feature of deference politics are </w:t>
      </w:r>
      <w:r w:rsidRPr="0035663A">
        <w:rPr>
          <w:rStyle w:val="Emphasis"/>
          <w:color w:val="FF0000"/>
        </w:rPr>
        <w:t>grave</w:t>
      </w:r>
      <w:r w:rsidRPr="0035663A">
        <w:rPr>
          <w:rStyle w:val="StyleUnderline"/>
          <w:color w:val="FF0000"/>
        </w:rPr>
        <w:t xml:space="preserve">, as are the risks for those outside of the most powerful rooms. For those who are </w:t>
      </w:r>
      <w:r w:rsidRPr="0035663A">
        <w:rPr>
          <w:rStyle w:val="Emphasis"/>
          <w:color w:val="FF0000"/>
        </w:rPr>
        <w:t>deferred to</w:t>
      </w:r>
      <w:r w:rsidRPr="0035663A">
        <w:rPr>
          <w:rStyle w:val="StyleUnderline"/>
          <w:color w:val="FF0000"/>
        </w:rPr>
        <w:t xml:space="preserve">, it can supercharge </w:t>
      </w:r>
      <w:r w:rsidRPr="0035663A">
        <w:rPr>
          <w:rStyle w:val="Emphasis"/>
          <w:color w:val="FF0000"/>
        </w:rPr>
        <w:t>group-undermining norms</w:t>
      </w:r>
      <w:r w:rsidRPr="0035663A">
        <w:rPr>
          <w:color w:val="FF0000"/>
          <w:sz w:val="16"/>
        </w:rPr>
        <w:t xml:space="preserve">. In Conflict is Not Abuse, Sarah Schulman makes a provocative observation about the psychological effects of </w:t>
      </w:r>
      <w:r w:rsidRPr="0035663A">
        <w:rPr>
          <w:rStyle w:val="StyleUnderline"/>
          <w:color w:val="FF0000"/>
        </w:rPr>
        <w:t>both trauma and felt superiority</w:t>
      </w:r>
      <w:r w:rsidRPr="0035663A">
        <w:rPr>
          <w:color w:val="FF0000"/>
          <w:sz w:val="16"/>
        </w:rPr>
        <w:t xml:space="preserve">: </w:t>
      </w:r>
      <w:r w:rsidRPr="0035663A">
        <w:rPr>
          <w:rStyle w:val="StyleUnderline"/>
          <w:color w:val="FF0000"/>
        </w:rPr>
        <w:t>while these</w:t>
      </w:r>
      <w:r w:rsidRPr="0035663A">
        <w:rPr>
          <w:color w:val="FF0000"/>
          <w:sz w:val="16"/>
        </w:rPr>
        <w:t xml:space="preserve"> often </w:t>
      </w:r>
      <w:r w:rsidRPr="0035663A">
        <w:rPr>
          <w:rStyle w:val="StyleUnderline"/>
          <w:color w:val="FF0000"/>
        </w:rPr>
        <w:t>come about for different reasons</w:t>
      </w:r>
      <w:r w:rsidRPr="0035663A">
        <w:rPr>
          <w:color w:val="FF0000"/>
          <w:sz w:val="16"/>
        </w:rPr>
        <w:t xml:space="preserve"> and have very different moral statuses, </w:t>
      </w:r>
      <w:r w:rsidRPr="0035663A">
        <w:rPr>
          <w:rStyle w:val="StyleUnderline"/>
          <w:color w:val="FF0000"/>
        </w:rPr>
        <w:t xml:space="preserve">they result in similar behavioural patterns. Chief among these are </w:t>
      </w:r>
      <w:r w:rsidRPr="0035663A">
        <w:rPr>
          <w:rStyle w:val="Emphasis"/>
          <w:color w:val="FF0000"/>
          <w:highlight w:val="green"/>
        </w:rPr>
        <w:t>misrepresenting</w:t>
      </w:r>
      <w:r w:rsidRPr="0035663A">
        <w:rPr>
          <w:rStyle w:val="StyleUnderline"/>
          <w:color w:val="FF0000"/>
          <w:highlight w:val="green"/>
        </w:rPr>
        <w:t xml:space="preserve"> the </w:t>
      </w:r>
      <w:r w:rsidRPr="0035663A">
        <w:rPr>
          <w:rStyle w:val="StyleUnderline"/>
          <w:color w:val="FF0000"/>
        </w:rPr>
        <w:t xml:space="preserve">stakes of </w:t>
      </w:r>
      <w:r w:rsidRPr="0035663A">
        <w:rPr>
          <w:rStyle w:val="StyleUnderline"/>
          <w:color w:val="FF0000"/>
          <w:highlight w:val="green"/>
        </w:rPr>
        <w:t>conflict</w:t>
      </w:r>
      <w:r w:rsidRPr="0035663A">
        <w:rPr>
          <w:rStyle w:val="StyleUnderline"/>
          <w:color w:val="FF0000"/>
        </w:rPr>
        <w:t xml:space="preserve"> (often by </w:t>
      </w:r>
      <w:r w:rsidRPr="0035663A">
        <w:rPr>
          <w:rStyle w:val="Emphasis"/>
          <w:color w:val="FF0000"/>
        </w:rPr>
        <w:t>overstating harm</w:t>
      </w:r>
      <w:r w:rsidRPr="0035663A">
        <w:rPr>
          <w:rStyle w:val="StyleUnderline"/>
          <w:color w:val="FF0000"/>
        </w:rPr>
        <w:t xml:space="preserve">) or representing others’ independence as a </w:t>
      </w:r>
      <w:r w:rsidRPr="0035663A">
        <w:rPr>
          <w:rStyle w:val="Emphasis"/>
          <w:color w:val="FF0000"/>
        </w:rPr>
        <w:t>hostile threat</w:t>
      </w:r>
      <w:r w:rsidRPr="0035663A">
        <w:rPr>
          <w:rStyle w:val="StyleUnderline"/>
          <w:color w:val="FF0000"/>
        </w:rPr>
        <w:t xml:space="preserve"> (</w:t>
      </w:r>
      <w:r w:rsidRPr="0035663A">
        <w:rPr>
          <w:rStyle w:val="StyleUnderline"/>
          <w:color w:val="FF0000"/>
          <w:highlight w:val="green"/>
        </w:rPr>
        <w:t>such as failures to “</w:t>
      </w:r>
      <w:r w:rsidRPr="0035663A">
        <w:rPr>
          <w:rStyle w:val="Emphasis"/>
          <w:color w:val="FF0000"/>
          <w:highlight w:val="green"/>
        </w:rPr>
        <w:t>centre</w:t>
      </w:r>
      <w:r w:rsidRPr="0035663A">
        <w:rPr>
          <w:rStyle w:val="StyleUnderline"/>
          <w:color w:val="FF0000"/>
          <w:highlight w:val="green"/>
        </w:rPr>
        <w:t xml:space="preserve">” the </w:t>
      </w:r>
      <w:r w:rsidRPr="0035663A">
        <w:rPr>
          <w:rStyle w:val="Emphasis"/>
          <w:color w:val="FF0000"/>
          <w:highlight w:val="green"/>
        </w:rPr>
        <w:t>right topics</w:t>
      </w:r>
      <w:r w:rsidRPr="0035663A">
        <w:rPr>
          <w:rStyle w:val="StyleUnderline"/>
          <w:color w:val="FF0000"/>
          <w:highlight w:val="green"/>
        </w:rPr>
        <w:t xml:space="preserve"> </w:t>
      </w:r>
      <w:r w:rsidRPr="0035663A">
        <w:rPr>
          <w:rStyle w:val="StyleUnderline"/>
          <w:color w:val="FF0000"/>
        </w:rPr>
        <w:t xml:space="preserve">or </w:t>
      </w:r>
      <w:r w:rsidRPr="0035663A">
        <w:rPr>
          <w:rStyle w:val="Emphasis"/>
          <w:color w:val="FF0000"/>
        </w:rPr>
        <w:t>people</w:t>
      </w:r>
      <w:r w:rsidRPr="0035663A">
        <w:rPr>
          <w:rStyle w:val="StyleUnderline"/>
          <w:color w:val="FF0000"/>
        </w:rPr>
        <w:t xml:space="preserve">). These behaviours, whatever their causal history, </w:t>
      </w:r>
      <w:r w:rsidRPr="0035663A">
        <w:rPr>
          <w:rStyle w:val="StyleUnderline"/>
          <w:color w:val="FF0000"/>
          <w:highlight w:val="green"/>
        </w:rPr>
        <w:t xml:space="preserve">have </w:t>
      </w:r>
      <w:r w:rsidRPr="0035663A">
        <w:rPr>
          <w:rStyle w:val="Emphasis"/>
          <w:color w:val="FF0000"/>
          <w:highlight w:val="green"/>
        </w:rPr>
        <w:t>corrosive effects</w:t>
      </w:r>
      <w:r w:rsidRPr="0035663A">
        <w:rPr>
          <w:rStyle w:val="StyleUnderline"/>
          <w:color w:val="FF0000"/>
          <w:highlight w:val="green"/>
        </w:rPr>
        <w:t xml:space="preserve"> </w:t>
      </w:r>
      <w:r w:rsidRPr="0035663A">
        <w:rPr>
          <w:rStyle w:val="StyleUnderline"/>
          <w:color w:val="FF0000"/>
        </w:rPr>
        <w:t xml:space="preserve">on individuals who perform them as well as the groups around them, </w:t>
      </w:r>
      <w:r w:rsidRPr="0035663A">
        <w:rPr>
          <w:rStyle w:val="Emphasis"/>
          <w:color w:val="FF0000"/>
          <w:highlight w:val="green"/>
        </w:rPr>
        <w:t>especially when</w:t>
      </w:r>
      <w:r w:rsidRPr="0035663A">
        <w:rPr>
          <w:rStyle w:val="Emphasis"/>
          <w:color w:val="FF0000"/>
        </w:rPr>
        <w:t xml:space="preserve"> a </w:t>
      </w:r>
      <w:r w:rsidRPr="0035663A">
        <w:rPr>
          <w:rStyle w:val="Emphasis"/>
          <w:color w:val="FF0000"/>
          <w:highlight w:val="green"/>
        </w:rPr>
        <w:t>community</w:t>
      </w:r>
      <w:r w:rsidRPr="0035663A">
        <w:rPr>
          <w:rStyle w:val="Emphasis"/>
          <w:color w:val="FF0000"/>
        </w:rPr>
        <w:t>’s</w:t>
      </w:r>
      <w:r w:rsidRPr="0035663A">
        <w:rPr>
          <w:rStyle w:val="Emphasis"/>
          <w:color w:val="FF0000"/>
          <w:highlight w:val="green"/>
        </w:rPr>
        <w:t xml:space="preserve"> norms magnify</w:t>
      </w:r>
      <w:r w:rsidRPr="0035663A">
        <w:rPr>
          <w:rStyle w:val="StyleUnderline"/>
          <w:color w:val="FF0000"/>
        </w:rPr>
        <w:t xml:space="preserve"> or </w:t>
      </w:r>
      <w:r w:rsidRPr="0035663A">
        <w:rPr>
          <w:rStyle w:val="Emphasis"/>
          <w:color w:val="FF0000"/>
        </w:rPr>
        <w:t>multiply</w:t>
      </w:r>
      <w:r w:rsidRPr="0035663A">
        <w:rPr>
          <w:rStyle w:val="StyleUnderline"/>
          <w:color w:val="FF0000"/>
        </w:rPr>
        <w:t xml:space="preserve"> </w:t>
      </w:r>
      <w:r w:rsidRPr="0035663A">
        <w:rPr>
          <w:rStyle w:val="StyleUnderline"/>
          <w:color w:val="FF0000"/>
          <w:highlight w:val="green"/>
        </w:rPr>
        <w:t>these behaviours</w:t>
      </w:r>
      <w:r w:rsidRPr="0035663A">
        <w:rPr>
          <w:rStyle w:val="StyleUnderline"/>
          <w:color w:val="FF0000"/>
        </w:rPr>
        <w:t xml:space="preserve"> rather than </w:t>
      </w:r>
      <w:r w:rsidRPr="0035663A">
        <w:rPr>
          <w:rStyle w:val="Emphasis"/>
          <w:color w:val="FF0000"/>
        </w:rPr>
        <w:t>constraining</w:t>
      </w:r>
      <w:r w:rsidRPr="0035663A">
        <w:rPr>
          <w:rStyle w:val="StyleUnderline"/>
          <w:color w:val="FF0000"/>
        </w:rPr>
        <w:t xml:space="preserve"> or </w:t>
      </w:r>
      <w:r w:rsidRPr="0035663A">
        <w:rPr>
          <w:rStyle w:val="Emphasis"/>
          <w:color w:val="FF0000"/>
        </w:rPr>
        <w:t>metabolizing</w:t>
      </w:r>
      <w:r w:rsidRPr="0035663A">
        <w:rPr>
          <w:rStyle w:val="StyleUnderline"/>
          <w:color w:val="FF0000"/>
        </w:rPr>
        <w:t xml:space="preserve"> them</w:t>
      </w:r>
      <w:r w:rsidRPr="0035663A">
        <w:rPr>
          <w:color w:val="FF0000"/>
          <w:sz w:val="16"/>
        </w:rPr>
        <w:t>.</w:t>
      </w:r>
    </w:p>
    <w:p w14:paraId="5A223795" w14:textId="77777777" w:rsidR="003D4829" w:rsidRPr="0035663A" w:rsidRDefault="003D4829" w:rsidP="003D4829">
      <w:pPr>
        <w:rPr>
          <w:color w:val="FF0000"/>
          <w:sz w:val="16"/>
        </w:rPr>
      </w:pPr>
      <w:r w:rsidRPr="0035663A">
        <w:rPr>
          <w:rStyle w:val="StyleUnderline"/>
          <w:color w:val="FF0000"/>
        </w:rPr>
        <w:t xml:space="preserve">For those who </w:t>
      </w:r>
      <w:r w:rsidRPr="0035663A">
        <w:rPr>
          <w:rStyle w:val="Emphasis"/>
          <w:color w:val="FF0000"/>
        </w:rPr>
        <w:t>defer</w:t>
      </w:r>
      <w:r w:rsidRPr="0035663A">
        <w:rPr>
          <w:rStyle w:val="StyleUnderline"/>
          <w:color w:val="FF0000"/>
        </w:rPr>
        <w:t xml:space="preserve">, the habit can supercharge </w:t>
      </w:r>
      <w:r w:rsidRPr="0035663A">
        <w:rPr>
          <w:rStyle w:val="Emphasis"/>
          <w:color w:val="FF0000"/>
        </w:rPr>
        <w:t>moral cowardice</w:t>
      </w:r>
      <w:r w:rsidRPr="0035663A">
        <w:rPr>
          <w:rStyle w:val="StyleUnderline"/>
          <w:color w:val="FF0000"/>
        </w:rPr>
        <w:t xml:space="preserve">. The norms </w:t>
      </w:r>
      <w:r w:rsidRPr="0035663A">
        <w:rPr>
          <w:rStyle w:val="StyleUnderline"/>
          <w:color w:val="FF0000"/>
          <w:highlight w:val="green"/>
        </w:rPr>
        <w:t xml:space="preserve">provide </w:t>
      </w:r>
      <w:r w:rsidRPr="0035663A">
        <w:rPr>
          <w:rStyle w:val="StyleUnderline"/>
          <w:color w:val="FF0000"/>
        </w:rPr>
        <w:t xml:space="preserve">social </w:t>
      </w:r>
      <w:r w:rsidRPr="0035663A">
        <w:rPr>
          <w:rStyle w:val="StyleUnderline"/>
          <w:color w:val="FF0000"/>
          <w:highlight w:val="green"/>
        </w:rPr>
        <w:t xml:space="preserve">cover for the </w:t>
      </w:r>
      <w:r w:rsidRPr="0035663A">
        <w:rPr>
          <w:rStyle w:val="Emphasis"/>
          <w:color w:val="FF0000"/>
          <w:highlight w:val="green"/>
        </w:rPr>
        <w:t>abdication of responsibility</w:t>
      </w:r>
      <w:r w:rsidRPr="0035663A">
        <w:rPr>
          <w:rStyle w:val="StyleUnderline"/>
          <w:color w:val="FF0000"/>
        </w:rPr>
        <w:t xml:space="preserve">: it displaces onto </w:t>
      </w:r>
      <w:r w:rsidRPr="0035663A">
        <w:rPr>
          <w:rStyle w:val="Emphasis"/>
          <w:color w:val="FF0000"/>
        </w:rPr>
        <w:t>individual heroes</w:t>
      </w:r>
      <w:r w:rsidRPr="0035663A">
        <w:rPr>
          <w:color w:val="FF0000"/>
          <w:sz w:val="16"/>
        </w:rPr>
        <w:t xml:space="preserve">, a hero class, or a mythicized past </w:t>
      </w:r>
      <w:r w:rsidRPr="0035663A">
        <w:rPr>
          <w:rStyle w:val="StyleUnderline"/>
          <w:color w:val="FF0000"/>
        </w:rPr>
        <w:t xml:space="preserve">the work that is </w:t>
      </w:r>
      <w:r w:rsidRPr="0035663A">
        <w:rPr>
          <w:rStyle w:val="Emphasis"/>
          <w:color w:val="FF0000"/>
        </w:rPr>
        <w:t>ours</w:t>
      </w:r>
      <w:r w:rsidRPr="0035663A">
        <w:rPr>
          <w:rStyle w:val="StyleUnderline"/>
          <w:color w:val="FF0000"/>
        </w:rPr>
        <w:t xml:space="preserve"> to do </w:t>
      </w:r>
      <w:r w:rsidRPr="0035663A">
        <w:rPr>
          <w:rStyle w:val="Emphasis"/>
          <w:color w:val="FF0000"/>
        </w:rPr>
        <w:t>now</w:t>
      </w:r>
      <w:r w:rsidRPr="0035663A">
        <w:rPr>
          <w:rStyle w:val="StyleUnderline"/>
          <w:color w:val="FF0000"/>
        </w:rPr>
        <w:t xml:space="preserve"> in the present. Their perspective may be clearer on </w:t>
      </w:r>
      <w:r w:rsidRPr="0035663A">
        <w:rPr>
          <w:rStyle w:val="Emphasis"/>
          <w:color w:val="FF0000"/>
        </w:rPr>
        <w:t>this</w:t>
      </w:r>
      <w:r w:rsidRPr="0035663A">
        <w:rPr>
          <w:rStyle w:val="StyleUnderline"/>
          <w:color w:val="FF0000"/>
        </w:rPr>
        <w:t xml:space="preserve"> or </w:t>
      </w:r>
      <w:r w:rsidRPr="0035663A">
        <w:rPr>
          <w:rStyle w:val="Emphasis"/>
          <w:color w:val="FF0000"/>
        </w:rPr>
        <w:t>that specific matter</w:t>
      </w:r>
      <w:r w:rsidRPr="0035663A">
        <w:rPr>
          <w:rStyle w:val="StyleUnderline"/>
          <w:color w:val="FF0000"/>
        </w:rPr>
        <w:t xml:space="preserve">, but their </w:t>
      </w:r>
      <w:r w:rsidRPr="0035663A">
        <w:rPr>
          <w:rStyle w:val="Emphasis"/>
          <w:color w:val="FF0000"/>
        </w:rPr>
        <w:t>overall</w:t>
      </w:r>
      <w:r w:rsidRPr="0035663A">
        <w:rPr>
          <w:rStyle w:val="StyleUnderline"/>
          <w:color w:val="FF0000"/>
        </w:rPr>
        <w:t xml:space="preserve"> point of view isn’t </w:t>
      </w:r>
      <w:r w:rsidRPr="0035663A">
        <w:rPr>
          <w:rStyle w:val="Emphasis"/>
          <w:color w:val="FF0000"/>
        </w:rPr>
        <w:t>any less particular</w:t>
      </w:r>
      <w:r w:rsidRPr="0035663A">
        <w:rPr>
          <w:rStyle w:val="StyleUnderline"/>
          <w:color w:val="FF0000"/>
        </w:rPr>
        <w:t xml:space="preserve"> or </w:t>
      </w:r>
      <w:r w:rsidRPr="0035663A">
        <w:rPr>
          <w:rStyle w:val="Emphasis"/>
          <w:color w:val="FF0000"/>
        </w:rPr>
        <w:t>constrained</w:t>
      </w:r>
      <w:r w:rsidRPr="0035663A">
        <w:rPr>
          <w:rStyle w:val="StyleUnderline"/>
          <w:color w:val="FF0000"/>
        </w:rPr>
        <w:t xml:space="preserve"> by history than ours</w:t>
      </w:r>
      <w:r w:rsidRPr="0035663A">
        <w:rPr>
          <w:color w:val="FF0000"/>
          <w:sz w:val="16"/>
        </w:rPr>
        <w:t xml:space="preserve">. More importantly, </w:t>
      </w:r>
      <w:r w:rsidRPr="0035663A">
        <w:rPr>
          <w:rStyle w:val="StyleUnderline"/>
          <w:color w:val="FF0000"/>
        </w:rPr>
        <w:t xml:space="preserve">deference places the accountability that is </w:t>
      </w:r>
      <w:r w:rsidRPr="0035663A">
        <w:rPr>
          <w:rStyle w:val="Emphasis"/>
          <w:color w:val="FF0000"/>
        </w:rPr>
        <w:t>all of ours</w:t>
      </w:r>
      <w:r w:rsidRPr="0035663A">
        <w:rPr>
          <w:rStyle w:val="StyleUnderline"/>
          <w:color w:val="FF0000"/>
        </w:rPr>
        <w:t xml:space="preserve"> to bear onto </w:t>
      </w:r>
      <w:r w:rsidRPr="0035663A">
        <w:rPr>
          <w:rStyle w:val="Emphasis"/>
          <w:color w:val="FF0000"/>
        </w:rPr>
        <w:t>select people</w:t>
      </w:r>
      <w:r w:rsidRPr="0035663A">
        <w:rPr>
          <w:rStyle w:val="StyleUnderline"/>
          <w:color w:val="FF0000"/>
        </w:rPr>
        <w:t xml:space="preserve"> – </w:t>
      </w:r>
      <w:r w:rsidRPr="0035663A">
        <w:rPr>
          <w:rStyle w:val="StyleUnderline"/>
          <w:color w:val="FF0000"/>
          <w:highlight w:val="green"/>
        </w:rPr>
        <w:t>and</w:t>
      </w:r>
      <w:r w:rsidRPr="0035663A">
        <w:rPr>
          <w:rStyle w:val="StyleUnderline"/>
          <w:color w:val="FF0000"/>
        </w:rPr>
        <w:t xml:space="preserve">, more often than not, </w:t>
      </w:r>
      <w:r w:rsidRPr="0035663A">
        <w:rPr>
          <w:rStyle w:val="StyleUnderline"/>
          <w:color w:val="FF0000"/>
          <w:highlight w:val="green"/>
        </w:rPr>
        <w:t xml:space="preserve">a </w:t>
      </w:r>
      <w:r w:rsidRPr="0035663A">
        <w:rPr>
          <w:rStyle w:val="Emphasis"/>
          <w:color w:val="FF0000"/>
          <w:highlight w:val="green"/>
        </w:rPr>
        <w:t>hyper-sanitized</w:t>
      </w:r>
      <w:r w:rsidRPr="0035663A">
        <w:rPr>
          <w:rStyle w:val="StyleUnderline"/>
          <w:color w:val="FF0000"/>
        </w:rPr>
        <w:t xml:space="preserve"> and </w:t>
      </w:r>
      <w:r w:rsidRPr="0035663A">
        <w:rPr>
          <w:rStyle w:val="Emphasis"/>
          <w:color w:val="FF0000"/>
        </w:rPr>
        <w:t xml:space="preserve">thoroughly fictional </w:t>
      </w:r>
      <w:r w:rsidRPr="0035663A">
        <w:rPr>
          <w:rStyle w:val="Emphasis"/>
          <w:color w:val="FF0000"/>
          <w:highlight w:val="green"/>
        </w:rPr>
        <w:t>caricature</w:t>
      </w:r>
      <w:r w:rsidRPr="0035663A">
        <w:rPr>
          <w:rStyle w:val="StyleUnderline"/>
          <w:color w:val="FF0000"/>
        </w:rPr>
        <w:t xml:space="preserve"> of them</w:t>
      </w:r>
      <w:r w:rsidRPr="0035663A">
        <w:rPr>
          <w:color w:val="FF0000"/>
          <w:sz w:val="16"/>
        </w:rPr>
        <w:t>.</w:t>
      </w:r>
    </w:p>
    <w:p w14:paraId="6DBB381A" w14:textId="77777777" w:rsidR="003D4829" w:rsidRPr="0035663A" w:rsidRDefault="003D4829" w:rsidP="003D4829">
      <w:pPr>
        <w:rPr>
          <w:color w:val="FF0000"/>
          <w:sz w:val="16"/>
        </w:rPr>
      </w:pPr>
      <w:r w:rsidRPr="0035663A">
        <w:rPr>
          <w:color w:val="FF0000"/>
          <w:sz w:val="16"/>
        </w:rPr>
        <w:t xml:space="preserve">The same </w:t>
      </w:r>
      <w:r w:rsidRPr="0035663A">
        <w:rPr>
          <w:rStyle w:val="StyleUnderline"/>
          <w:color w:val="FF0000"/>
        </w:rPr>
        <w:t>tactics of deference</w:t>
      </w:r>
      <w:r w:rsidRPr="0035663A">
        <w:rPr>
          <w:color w:val="FF0000"/>
          <w:sz w:val="16"/>
        </w:rPr>
        <w:t xml:space="preserve"> that insulate us from criticism also </w:t>
      </w:r>
      <w:r w:rsidRPr="0035663A">
        <w:rPr>
          <w:rStyle w:val="Emphasis"/>
          <w:color w:val="FF0000"/>
        </w:rPr>
        <w:t>insulate</w:t>
      </w:r>
      <w:r w:rsidRPr="0035663A">
        <w:rPr>
          <w:rStyle w:val="StyleUnderline"/>
          <w:color w:val="FF0000"/>
        </w:rPr>
        <w:t xml:space="preserve"> us from </w:t>
      </w:r>
      <w:r w:rsidRPr="0035663A">
        <w:rPr>
          <w:rStyle w:val="Emphasis"/>
          <w:color w:val="FF0000"/>
        </w:rPr>
        <w:t>connection</w:t>
      </w:r>
      <w:r w:rsidRPr="0035663A">
        <w:rPr>
          <w:rStyle w:val="StyleUnderline"/>
          <w:color w:val="FF0000"/>
        </w:rPr>
        <w:t xml:space="preserve"> and </w:t>
      </w:r>
      <w:r w:rsidRPr="0035663A">
        <w:rPr>
          <w:rStyle w:val="Emphasis"/>
          <w:color w:val="FF0000"/>
        </w:rPr>
        <w:t>transformation</w:t>
      </w:r>
      <w:r w:rsidRPr="0035663A">
        <w:rPr>
          <w:rStyle w:val="StyleUnderline"/>
          <w:color w:val="FF0000"/>
        </w:rPr>
        <w:t xml:space="preserve">. They </w:t>
      </w:r>
      <w:r w:rsidRPr="0035663A">
        <w:rPr>
          <w:rStyle w:val="Emphasis"/>
          <w:color w:val="FF0000"/>
        </w:rPr>
        <w:t>prevent</w:t>
      </w:r>
      <w:r w:rsidRPr="0035663A">
        <w:rPr>
          <w:rStyle w:val="StyleUnderline"/>
          <w:color w:val="FF0000"/>
        </w:rPr>
        <w:t xml:space="preserve"> us from engaging </w:t>
      </w:r>
      <w:r w:rsidRPr="0035663A">
        <w:rPr>
          <w:rStyle w:val="Emphasis"/>
          <w:color w:val="FF0000"/>
        </w:rPr>
        <w:t>empathetically</w:t>
      </w:r>
      <w:r w:rsidRPr="0035663A">
        <w:rPr>
          <w:rStyle w:val="StyleUnderline"/>
          <w:color w:val="FF0000"/>
        </w:rPr>
        <w:t xml:space="preserve"> and </w:t>
      </w:r>
      <w:r w:rsidRPr="0035663A">
        <w:rPr>
          <w:rStyle w:val="Emphasis"/>
          <w:color w:val="FF0000"/>
        </w:rPr>
        <w:t>authentically</w:t>
      </w:r>
      <w:r w:rsidRPr="0035663A">
        <w:rPr>
          <w:rStyle w:val="StyleUnderline"/>
          <w:color w:val="FF0000"/>
        </w:rPr>
        <w:t xml:space="preserve"> with the struggles of other people</w:t>
      </w:r>
      <w:r w:rsidRPr="0035663A">
        <w:rPr>
          <w:color w:val="FF0000"/>
          <w:sz w:val="16"/>
        </w:rPr>
        <w:t xml:space="preserve"> – prerequisites of coalitional politics. </w:t>
      </w:r>
      <w:r w:rsidRPr="0035663A">
        <w:rPr>
          <w:rStyle w:val="StyleUnderline"/>
          <w:color w:val="FF0000"/>
        </w:rPr>
        <w:t xml:space="preserve">As identities become </w:t>
      </w:r>
      <w:r w:rsidRPr="0035663A">
        <w:rPr>
          <w:rStyle w:val="Emphasis"/>
          <w:color w:val="FF0000"/>
        </w:rPr>
        <w:t>more</w:t>
      </w:r>
      <w:r w:rsidRPr="0035663A">
        <w:rPr>
          <w:rStyle w:val="StyleUnderline"/>
          <w:color w:val="FF0000"/>
        </w:rPr>
        <w:t xml:space="preserve"> and </w:t>
      </w:r>
      <w:r w:rsidRPr="0035663A">
        <w:rPr>
          <w:rStyle w:val="Emphasis"/>
          <w:color w:val="FF0000"/>
        </w:rPr>
        <w:t>more fine-grained</w:t>
      </w:r>
      <w:r w:rsidRPr="0035663A">
        <w:rPr>
          <w:rStyle w:val="StyleUnderline"/>
          <w:color w:val="FF0000"/>
        </w:rPr>
        <w:t xml:space="preserve"> and </w:t>
      </w:r>
      <w:r w:rsidRPr="0035663A">
        <w:rPr>
          <w:rStyle w:val="Emphasis"/>
          <w:color w:val="FF0000"/>
        </w:rPr>
        <w:t>disagreements sharper</w:t>
      </w:r>
      <w:r w:rsidRPr="0035663A">
        <w:rPr>
          <w:rStyle w:val="StyleUnderline"/>
          <w:color w:val="FF0000"/>
        </w:rPr>
        <w:t>, we come to realize that “</w:t>
      </w:r>
      <w:r w:rsidRPr="0035663A">
        <w:rPr>
          <w:rStyle w:val="Emphasis"/>
          <w:color w:val="FF0000"/>
        </w:rPr>
        <w:t>coalitional politics</w:t>
      </w:r>
      <w:r w:rsidRPr="0035663A">
        <w:rPr>
          <w:rStyle w:val="StyleUnderline"/>
          <w:color w:val="FF0000"/>
        </w:rPr>
        <w:t>”</w:t>
      </w:r>
      <w:r w:rsidRPr="0035663A">
        <w:rPr>
          <w:color w:val="FF0000"/>
          <w:sz w:val="16"/>
        </w:rPr>
        <w:t xml:space="preserve"> (understood as </w:t>
      </w:r>
      <w:r w:rsidRPr="0035663A">
        <w:rPr>
          <w:rStyle w:val="Emphasis"/>
          <w:color w:val="FF0000"/>
        </w:rPr>
        <w:t>struggle across difference</w:t>
      </w:r>
      <w:r w:rsidRPr="0035663A">
        <w:rPr>
          <w:color w:val="FF0000"/>
          <w:sz w:val="16"/>
        </w:rPr>
        <w:t xml:space="preserve">) </w:t>
      </w:r>
      <w:r w:rsidRPr="0035663A">
        <w:rPr>
          <w:rStyle w:val="StyleUnderline"/>
          <w:color w:val="FF0000"/>
        </w:rPr>
        <w:t xml:space="preserve">is, simply, </w:t>
      </w:r>
      <w:r w:rsidRPr="0035663A">
        <w:rPr>
          <w:rStyle w:val="Emphasis"/>
          <w:color w:val="FF0000"/>
        </w:rPr>
        <w:t>politics</w:t>
      </w:r>
      <w:r w:rsidRPr="0035663A">
        <w:rPr>
          <w:rStyle w:val="StyleUnderline"/>
          <w:color w:val="FF0000"/>
        </w:rPr>
        <w:t xml:space="preserve">. Thus, the deferential orientation, like that </w:t>
      </w:r>
      <w:r w:rsidRPr="0035663A">
        <w:rPr>
          <w:rStyle w:val="Emphasis"/>
          <w:color w:val="FF0000"/>
        </w:rPr>
        <w:t>fragmentation</w:t>
      </w:r>
      <w:r w:rsidRPr="0035663A">
        <w:rPr>
          <w:rStyle w:val="StyleUnderline"/>
          <w:color w:val="FF0000"/>
        </w:rPr>
        <w:t xml:space="preserve"> of political collectivity it enables, is ultimately </w:t>
      </w:r>
      <w:r w:rsidRPr="0035663A">
        <w:rPr>
          <w:rStyle w:val="Emphasis"/>
          <w:color w:val="FF0000"/>
        </w:rPr>
        <w:t>anti-political</w:t>
      </w:r>
      <w:r w:rsidRPr="0035663A">
        <w:rPr>
          <w:color w:val="FF0000"/>
          <w:sz w:val="16"/>
        </w:rPr>
        <w:t>.</w:t>
      </w:r>
    </w:p>
    <w:p w14:paraId="426429A4" w14:textId="77777777" w:rsidR="003D4829" w:rsidRPr="0035663A" w:rsidRDefault="003D4829" w:rsidP="003D4829">
      <w:pPr>
        <w:rPr>
          <w:color w:val="FF0000"/>
          <w:sz w:val="16"/>
        </w:rPr>
      </w:pPr>
      <w:r w:rsidRPr="0035663A">
        <w:rPr>
          <w:rStyle w:val="StyleUnderline"/>
          <w:color w:val="FF0000"/>
          <w:highlight w:val="green"/>
        </w:rPr>
        <w:t>Deference</w:t>
      </w:r>
      <w:r w:rsidRPr="0035663A">
        <w:rPr>
          <w:rStyle w:val="StyleUnderline"/>
          <w:color w:val="FF0000"/>
        </w:rPr>
        <w:t xml:space="preserve"> rather than interdependence </w:t>
      </w:r>
      <w:r w:rsidRPr="0035663A">
        <w:rPr>
          <w:rStyle w:val="StyleUnderline"/>
          <w:color w:val="FF0000"/>
          <w:highlight w:val="green"/>
        </w:rPr>
        <w:t xml:space="preserve">may </w:t>
      </w:r>
      <w:r w:rsidRPr="0035663A">
        <w:rPr>
          <w:rStyle w:val="Emphasis"/>
          <w:color w:val="FF0000"/>
          <w:highlight w:val="green"/>
        </w:rPr>
        <w:t>soothe short-term psychological wounds</w:t>
      </w:r>
      <w:r w:rsidRPr="0035663A">
        <w:rPr>
          <w:rStyle w:val="StyleUnderline"/>
          <w:color w:val="FF0000"/>
        </w:rPr>
        <w:t xml:space="preserve">. </w:t>
      </w:r>
      <w:r w:rsidRPr="0035663A">
        <w:rPr>
          <w:rStyle w:val="StyleUnderline"/>
          <w:color w:val="FF0000"/>
          <w:highlight w:val="green"/>
        </w:rPr>
        <w:t>But</w:t>
      </w:r>
      <w:r w:rsidRPr="0035663A">
        <w:rPr>
          <w:rStyle w:val="StyleUnderline"/>
          <w:color w:val="FF0000"/>
        </w:rPr>
        <w:t xml:space="preserve"> it does so </w:t>
      </w:r>
      <w:r w:rsidRPr="0035663A">
        <w:rPr>
          <w:rStyle w:val="StyleUnderline"/>
          <w:color w:val="FF0000"/>
          <w:highlight w:val="green"/>
        </w:rPr>
        <w:t xml:space="preserve">at a </w:t>
      </w:r>
      <w:r w:rsidRPr="0035663A">
        <w:rPr>
          <w:rStyle w:val="Emphasis"/>
          <w:color w:val="FF0000"/>
          <w:highlight w:val="green"/>
        </w:rPr>
        <w:t>steep cost</w:t>
      </w:r>
      <w:r w:rsidRPr="0035663A">
        <w:rPr>
          <w:rStyle w:val="StyleUnderline"/>
          <w:color w:val="FF0000"/>
        </w:rPr>
        <w:t xml:space="preserve">: </w:t>
      </w:r>
      <w:r w:rsidRPr="0035663A">
        <w:rPr>
          <w:rStyle w:val="StyleUnderline"/>
          <w:color w:val="FF0000"/>
          <w:highlight w:val="green"/>
        </w:rPr>
        <w:t xml:space="preserve">it can </w:t>
      </w:r>
      <w:r w:rsidRPr="0035663A">
        <w:rPr>
          <w:rStyle w:val="Emphasis"/>
          <w:color w:val="FF0000"/>
          <w:highlight w:val="green"/>
        </w:rPr>
        <w:t>undermine</w:t>
      </w:r>
      <w:r w:rsidRPr="0035663A">
        <w:rPr>
          <w:rStyle w:val="StyleUnderline"/>
          <w:color w:val="FF0000"/>
          <w:highlight w:val="green"/>
        </w:rPr>
        <w:t xml:space="preserve"> </w:t>
      </w:r>
      <w:r w:rsidRPr="0035663A">
        <w:rPr>
          <w:rStyle w:val="StyleUnderline"/>
          <w:color w:val="FF0000"/>
        </w:rPr>
        <w:t xml:space="preserve">the </w:t>
      </w:r>
      <w:r w:rsidRPr="0035663A">
        <w:rPr>
          <w:rStyle w:val="StyleUnderline"/>
          <w:color w:val="FF0000"/>
          <w:highlight w:val="green"/>
        </w:rPr>
        <w:t xml:space="preserve">epistemic goals that </w:t>
      </w:r>
      <w:r w:rsidRPr="0035663A">
        <w:rPr>
          <w:rStyle w:val="Emphasis"/>
          <w:color w:val="FF0000"/>
          <w:highlight w:val="green"/>
        </w:rPr>
        <w:t>motivate</w:t>
      </w:r>
      <w:r w:rsidRPr="0035663A">
        <w:rPr>
          <w:rStyle w:val="StyleUnderline"/>
          <w:color w:val="FF0000"/>
        </w:rPr>
        <w:t xml:space="preserve"> the project, and it entrenches a politics </w:t>
      </w:r>
      <w:r w:rsidRPr="0035663A">
        <w:rPr>
          <w:rStyle w:val="Emphasis"/>
          <w:color w:val="FF0000"/>
        </w:rPr>
        <w:t>unbefitting</w:t>
      </w:r>
      <w:r w:rsidRPr="0035663A">
        <w:rPr>
          <w:rStyle w:val="StyleUnderline"/>
          <w:color w:val="FF0000"/>
        </w:rPr>
        <w:t xml:space="preserve"> of anyone </w:t>
      </w:r>
      <w:r w:rsidRPr="0035663A">
        <w:rPr>
          <w:rStyle w:val="StyleUnderline"/>
          <w:color w:val="FF0000"/>
          <w:highlight w:val="green"/>
        </w:rPr>
        <w:t xml:space="preserve">fighting for </w:t>
      </w:r>
      <w:r w:rsidRPr="0035663A">
        <w:rPr>
          <w:rStyle w:val="Emphasis"/>
          <w:color w:val="FF0000"/>
          <w:highlight w:val="green"/>
        </w:rPr>
        <w:t>freedom</w:t>
      </w:r>
      <w:r w:rsidRPr="0035663A">
        <w:rPr>
          <w:rStyle w:val="StyleUnderline"/>
          <w:color w:val="FF0000"/>
        </w:rPr>
        <w:t xml:space="preserve"> </w:t>
      </w:r>
      <w:r w:rsidRPr="0035663A">
        <w:rPr>
          <w:rStyle w:val="StyleUnderline"/>
          <w:color w:val="FF0000"/>
          <w:highlight w:val="green"/>
        </w:rPr>
        <w:t xml:space="preserve">rather than </w:t>
      </w:r>
      <w:r w:rsidRPr="0035663A">
        <w:rPr>
          <w:rStyle w:val="StyleUnderline"/>
          <w:color w:val="FF0000"/>
        </w:rPr>
        <w:t xml:space="preserve">for </w:t>
      </w:r>
      <w:r w:rsidRPr="0035663A">
        <w:rPr>
          <w:rStyle w:val="Emphasis"/>
          <w:color w:val="FF0000"/>
          <w:highlight w:val="green"/>
        </w:rPr>
        <w:t>privilege</w:t>
      </w:r>
      <w:r w:rsidRPr="0035663A">
        <w:rPr>
          <w:rStyle w:val="StyleUnderline"/>
          <w:color w:val="FF0000"/>
        </w:rPr>
        <w:t xml:space="preserve">, for </w:t>
      </w:r>
      <w:r w:rsidRPr="0035663A">
        <w:rPr>
          <w:rStyle w:val="Emphasis"/>
          <w:color w:val="FF0000"/>
        </w:rPr>
        <w:t>collective liberation</w:t>
      </w:r>
      <w:r w:rsidRPr="0035663A">
        <w:rPr>
          <w:rStyle w:val="StyleUnderline"/>
          <w:color w:val="FF0000"/>
        </w:rPr>
        <w:t xml:space="preserve"> rather than mere </w:t>
      </w:r>
      <w:r w:rsidRPr="0035663A">
        <w:rPr>
          <w:rStyle w:val="Emphasis"/>
          <w:color w:val="FF0000"/>
        </w:rPr>
        <w:t>parochial advantage</w:t>
      </w:r>
      <w:r w:rsidRPr="0035663A">
        <w:rPr>
          <w:color w:val="FF0000"/>
          <w:sz w:val="16"/>
        </w:rPr>
        <w:t>.</w:t>
      </w:r>
    </w:p>
    <w:p w14:paraId="179E5D82" w14:textId="77777777" w:rsidR="003D4829" w:rsidRPr="0035663A" w:rsidRDefault="003D4829" w:rsidP="003D4829">
      <w:pPr>
        <w:rPr>
          <w:color w:val="FF0000"/>
          <w:sz w:val="16"/>
        </w:rPr>
      </w:pPr>
      <w:r w:rsidRPr="0035663A">
        <w:rPr>
          <w:color w:val="FF0000"/>
          <w:sz w:val="16"/>
        </w:rPr>
        <w:t xml:space="preserve">How would a constructive approach to putting standpoint epistemology into practice differ from a deferential approach? </w:t>
      </w:r>
      <w:r w:rsidRPr="0035663A">
        <w:rPr>
          <w:rStyle w:val="StyleUnderline"/>
          <w:color w:val="FF0000"/>
        </w:rPr>
        <w:t xml:space="preserve">A constructive approach would focus on the pursuit of </w:t>
      </w:r>
      <w:r w:rsidRPr="0035663A">
        <w:rPr>
          <w:rStyle w:val="Emphasis"/>
          <w:color w:val="FF0000"/>
        </w:rPr>
        <w:t>specific goals</w:t>
      </w:r>
      <w:r w:rsidRPr="0035663A">
        <w:rPr>
          <w:rStyle w:val="StyleUnderline"/>
          <w:color w:val="FF0000"/>
        </w:rPr>
        <w:t xml:space="preserve"> or </w:t>
      </w:r>
      <w:r w:rsidRPr="0035663A">
        <w:rPr>
          <w:rStyle w:val="Emphasis"/>
          <w:color w:val="FF0000"/>
        </w:rPr>
        <w:t>end results</w:t>
      </w:r>
      <w:r w:rsidRPr="0035663A">
        <w:rPr>
          <w:rStyle w:val="StyleUnderline"/>
          <w:color w:val="FF0000"/>
        </w:rPr>
        <w:t xml:space="preserve"> rather </w:t>
      </w:r>
      <w:r w:rsidRPr="0035663A">
        <w:rPr>
          <w:rStyle w:val="StyleUnderline"/>
          <w:color w:val="FF0000"/>
        </w:rPr>
        <w:lastRenderedPageBreak/>
        <w:t>than avoiding “</w:t>
      </w:r>
      <w:r w:rsidRPr="0035663A">
        <w:rPr>
          <w:rStyle w:val="Emphasis"/>
          <w:color w:val="FF0000"/>
        </w:rPr>
        <w:t>complicity</w:t>
      </w:r>
      <w:r w:rsidRPr="0035663A">
        <w:rPr>
          <w:rStyle w:val="StyleUnderline"/>
          <w:color w:val="FF0000"/>
        </w:rPr>
        <w:t xml:space="preserve">” in injustice or adhering to </w:t>
      </w:r>
      <w:r w:rsidRPr="0035663A">
        <w:rPr>
          <w:rStyle w:val="Emphasis"/>
          <w:color w:val="FF0000"/>
        </w:rPr>
        <w:t>moral principles</w:t>
      </w:r>
      <w:r w:rsidRPr="0035663A">
        <w:rPr>
          <w:rStyle w:val="StyleUnderline"/>
          <w:color w:val="FF0000"/>
        </w:rPr>
        <w:t xml:space="preserve">. It would be concerned </w:t>
      </w:r>
      <w:r w:rsidRPr="0035663A">
        <w:rPr>
          <w:rStyle w:val="Emphasis"/>
          <w:color w:val="FF0000"/>
        </w:rPr>
        <w:t>primarily with building institutions</w:t>
      </w:r>
      <w:r w:rsidRPr="0035663A">
        <w:rPr>
          <w:rStyle w:val="StyleUnderline"/>
          <w:color w:val="FF0000"/>
        </w:rPr>
        <w:t xml:space="preserve"> and cultivating practices of </w:t>
      </w:r>
      <w:r w:rsidRPr="0035663A">
        <w:rPr>
          <w:rStyle w:val="Emphasis"/>
          <w:color w:val="FF0000"/>
        </w:rPr>
        <w:t>information-gathering</w:t>
      </w:r>
      <w:r w:rsidRPr="0035663A">
        <w:rPr>
          <w:rStyle w:val="StyleUnderline"/>
          <w:color w:val="FF0000"/>
        </w:rPr>
        <w:t xml:space="preserve"> rather than </w:t>
      </w:r>
      <w:r w:rsidRPr="0035663A">
        <w:rPr>
          <w:rStyle w:val="Emphasis"/>
          <w:color w:val="FF0000"/>
        </w:rPr>
        <w:t>helping</w:t>
      </w:r>
      <w:r w:rsidRPr="0035663A">
        <w:rPr>
          <w:color w:val="FF0000"/>
          <w:sz w:val="16"/>
        </w:rPr>
        <w:t xml:space="preserve">. It would focus on accountability rather than conformity. </w:t>
      </w:r>
      <w:r w:rsidRPr="0035663A">
        <w:rPr>
          <w:rStyle w:val="StyleUnderline"/>
          <w:color w:val="FF0000"/>
        </w:rPr>
        <w:t xml:space="preserve">It would calibrate itself </w:t>
      </w:r>
      <w:r w:rsidRPr="0035663A">
        <w:rPr>
          <w:rStyle w:val="Emphasis"/>
          <w:color w:val="FF0000"/>
        </w:rPr>
        <w:t>directly</w:t>
      </w:r>
      <w:r w:rsidRPr="0035663A">
        <w:rPr>
          <w:rStyle w:val="StyleUnderline"/>
          <w:color w:val="FF0000"/>
        </w:rPr>
        <w:t xml:space="preserve"> to the task of </w:t>
      </w:r>
      <w:r w:rsidRPr="0035663A">
        <w:rPr>
          <w:rStyle w:val="Emphasis"/>
          <w:color w:val="FF0000"/>
        </w:rPr>
        <w:t>redistributing social resources</w:t>
      </w:r>
      <w:r w:rsidRPr="0035663A">
        <w:rPr>
          <w:rStyle w:val="StyleUnderline"/>
          <w:color w:val="FF0000"/>
        </w:rPr>
        <w:t xml:space="preserve"> and </w:t>
      </w:r>
      <w:r w:rsidRPr="0035663A">
        <w:rPr>
          <w:rStyle w:val="Emphasis"/>
          <w:color w:val="FF0000"/>
        </w:rPr>
        <w:t>power</w:t>
      </w:r>
      <w:r w:rsidRPr="0035663A">
        <w:rPr>
          <w:rStyle w:val="StyleUnderline"/>
          <w:color w:val="FF0000"/>
        </w:rPr>
        <w:t xml:space="preserve"> rather than to </w:t>
      </w:r>
      <w:r w:rsidRPr="0035663A">
        <w:rPr>
          <w:rStyle w:val="Emphasis"/>
          <w:color w:val="FF0000"/>
        </w:rPr>
        <w:t>intermediary goals</w:t>
      </w:r>
      <w:r w:rsidRPr="0035663A">
        <w:rPr>
          <w:rStyle w:val="StyleUnderline"/>
          <w:color w:val="FF0000"/>
        </w:rPr>
        <w:t xml:space="preserve"> cashed out in terms of </w:t>
      </w:r>
      <w:r w:rsidRPr="0035663A">
        <w:rPr>
          <w:rStyle w:val="Emphasis"/>
          <w:color w:val="FF0000"/>
        </w:rPr>
        <w:t>pedestals</w:t>
      </w:r>
      <w:r w:rsidRPr="0035663A">
        <w:rPr>
          <w:rStyle w:val="StyleUnderline"/>
          <w:color w:val="FF0000"/>
        </w:rPr>
        <w:t xml:space="preserve"> or </w:t>
      </w:r>
      <w:r w:rsidRPr="0035663A">
        <w:rPr>
          <w:rStyle w:val="Emphasis"/>
          <w:color w:val="FF0000"/>
        </w:rPr>
        <w:t>symbolism</w:t>
      </w:r>
      <w:r w:rsidRPr="0035663A">
        <w:rPr>
          <w:color w:val="FF0000"/>
          <w:sz w:val="16"/>
        </w:rPr>
        <w:t>. It would focus on building and rebuilding rooms, not regulating traffic within and between them – it would be a world-making project: aimed at building and rebuilding actual structures of social connection and movement, rather than mere critique of the ones we already have.</w:t>
      </w:r>
    </w:p>
    <w:p w14:paraId="31761167" w14:textId="77777777" w:rsidR="003D4829" w:rsidRPr="0035663A" w:rsidRDefault="003D4829" w:rsidP="003D4829">
      <w:pPr>
        <w:rPr>
          <w:color w:val="FF0000"/>
          <w:sz w:val="16"/>
        </w:rPr>
      </w:pPr>
      <w:r w:rsidRPr="0035663A">
        <w:rPr>
          <w:color w:val="FF0000"/>
          <w:sz w:val="16"/>
        </w:rPr>
        <w:t>The water crisis in Flint, Michigan presents a clear example of both the possibilities and limitations of refining our epistemic politics in this way. Michigan’s Department of Environmental Quality (MDEQ), a government body tasked with the support of “healthy communities”, with a team of fifty trained scientists at its disposal, was complicit in covering up the scale and gravity of the public health crisis from the beginning of the crisis in 2014 until it garnered national attention in 2015.</w:t>
      </w:r>
    </w:p>
    <w:p w14:paraId="198679B5" w14:textId="77777777" w:rsidR="003D4829" w:rsidRPr="0035663A" w:rsidRDefault="003D4829" w:rsidP="003D4829">
      <w:pPr>
        <w:rPr>
          <w:color w:val="FF0000"/>
          <w:sz w:val="16"/>
        </w:rPr>
      </w:pPr>
      <w:r w:rsidRPr="0035663A">
        <w:rPr>
          <w:color w:val="FF0000"/>
          <w:sz w:val="16"/>
        </w:rPr>
        <w:t>The MDEQ, speaking from a position of epistemic and political authority, defended the status quo in Flint. They claimed that “Flint water is safe to drink</w:t>
      </w:r>
      <w:proofErr w:type="gramStart"/>
      <w:r w:rsidRPr="0035663A">
        <w:rPr>
          <w:color w:val="FF0000"/>
          <w:sz w:val="16"/>
        </w:rPr>
        <w:t>”, and</w:t>
      </w:r>
      <w:proofErr w:type="gramEnd"/>
      <w:r w:rsidRPr="0035663A">
        <w:rPr>
          <w:color w:val="FF0000"/>
          <w:sz w:val="16"/>
        </w:rPr>
        <w:t xml:space="preserve"> were cited in Flint Mayor Dayne Walling’s statement aiming to “dispel myths and promote the truth about the Flint River” during the April 2014 transition to the Flint River water source. That transition was spearheaded under the tenure of the city’s emergency manager Darnell Earley (an </w:t>
      </w:r>
      <w:proofErr w:type="gramStart"/>
      <w:r w:rsidRPr="0035663A">
        <w:rPr>
          <w:color w:val="FF0000"/>
          <w:sz w:val="16"/>
        </w:rPr>
        <w:t>African-American</w:t>
      </w:r>
      <w:proofErr w:type="gramEnd"/>
      <w:r w:rsidRPr="0035663A">
        <w:rPr>
          <w:color w:val="FF0000"/>
          <w:sz w:val="16"/>
        </w:rPr>
        <w:t>, like many of the city residents he helped to poison). After the American Civil Liberties Union (ACLU) circulated a leaked internal memo from the federal Environmental Protection Agency (EPA) in July of 2014 expressing concern about lead in Flint water, the MDEQ produced a doctored report that put the overall measure of lead levels within federally mandated levels by mysteriously failing to count two contaminated samples.</w:t>
      </w:r>
    </w:p>
    <w:p w14:paraId="56F7CDB3" w14:textId="77777777" w:rsidR="003D4829" w:rsidRPr="0035663A" w:rsidRDefault="003D4829" w:rsidP="003D4829">
      <w:pPr>
        <w:rPr>
          <w:color w:val="FF0000"/>
          <w:sz w:val="16"/>
        </w:rPr>
      </w:pPr>
      <w:r w:rsidRPr="0035663A">
        <w:rPr>
          <w:color w:val="FF0000"/>
          <w:sz w:val="16"/>
        </w:rPr>
        <w:t xml:space="preserve">The reaction from residents was immediate. The month after the switch in water source, residents reported that their tap water was discoloured and gave off an alarming odour. They didn’t need their oppression to be “celebrated”, “centred”, or narrated in the newest academic parlance. They didn’t need someone to understand what it felt like to be poisoned. What they needed was the lead out of their water. </w:t>
      </w:r>
      <w:proofErr w:type="gramStart"/>
      <w:r w:rsidRPr="0035663A">
        <w:rPr>
          <w:color w:val="FF0000"/>
          <w:sz w:val="16"/>
        </w:rPr>
        <w:t>So</w:t>
      </w:r>
      <w:proofErr w:type="gramEnd"/>
      <w:r w:rsidRPr="0035663A">
        <w:rPr>
          <w:color w:val="FF0000"/>
          <w:sz w:val="16"/>
        </w:rPr>
        <w:t xml:space="preserve"> they got to work.</w:t>
      </w:r>
    </w:p>
    <w:p w14:paraId="7B9B27A9" w14:textId="77777777" w:rsidR="003D4829" w:rsidRPr="0035663A" w:rsidRDefault="003D4829" w:rsidP="003D4829">
      <w:pPr>
        <w:rPr>
          <w:color w:val="FF0000"/>
          <w:sz w:val="16"/>
        </w:rPr>
      </w:pPr>
      <w:r w:rsidRPr="0035663A">
        <w:rPr>
          <w:color w:val="FF0000"/>
          <w:sz w:val="16"/>
        </w:rPr>
        <w:t xml:space="preserve">The first step was to develop epistemic authority. To achieve </w:t>
      </w:r>
      <w:proofErr w:type="gramStart"/>
      <w:r w:rsidRPr="0035663A">
        <w:rPr>
          <w:color w:val="FF0000"/>
          <w:sz w:val="16"/>
        </w:rPr>
        <w:t>this</w:t>
      </w:r>
      <w:proofErr w:type="gramEnd"/>
      <w:r w:rsidRPr="0035663A">
        <w:rPr>
          <w:color w:val="FF0000"/>
          <w:sz w:val="16"/>
        </w:rPr>
        <w:t xml:space="preserve"> they built a new room: one that put Flint residents and activists in active collaboration with scientists who had the laboratories that could run the relevant tests and prove the MDEQ’s report to be fraudulent. Flint residents’ outcry recruited scientists to their cause and led a “citizen science” campaign, further raising the alarm about the water quality and distributing sample kits to neighbours to submit for testing. In this stage, the alliance of residents and scientists won, and the poisoning of the children of Flint emerged as a national scandal.</w:t>
      </w:r>
    </w:p>
    <w:p w14:paraId="0A4D8438" w14:textId="77777777" w:rsidR="003D4829" w:rsidRPr="0035663A" w:rsidRDefault="003D4829" w:rsidP="003D4829">
      <w:pPr>
        <w:rPr>
          <w:color w:val="FF0000"/>
          <w:sz w:val="16"/>
        </w:rPr>
      </w:pPr>
      <w:r w:rsidRPr="0035663A">
        <w:rPr>
          <w:color w:val="FF0000"/>
          <w:sz w:val="16"/>
        </w:rPr>
        <w:t>But this was not enough. The second step – cleaning the water – required more than state acknowledgement: it required apportioning labour and resources to fix the water and address the continuing health concerns. What Flint residents received, initially, was a mix of platitudes and mockery from the ruling elite (some of this personally committed by a President that shared a racial identity with many of them). This year, however, it looks as though the tireless activism of Flint residents and their expanding list of teammates has won additional and more meaningful victories: the ongoing campaign is pushing the replacements of the problematic service lines to their final stage and is forcing the state of Michigan to agree to a settlement of $600 million for affected families.</w:t>
      </w:r>
    </w:p>
    <w:p w14:paraId="5AD61BB4" w14:textId="77777777" w:rsidR="003D4829" w:rsidRPr="0035663A" w:rsidRDefault="003D4829" w:rsidP="003D4829">
      <w:pPr>
        <w:rPr>
          <w:color w:val="FF0000"/>
          <w:sz w:val="16"/>
        </w:rPr>
      </w:pPr>
      <w:r w:rsidRPr="0035663A">
        <w:rPr>
          <w:color w:val="FF0000"/>
          <w:sz w:val="16"/>
        </w:rPr>
        <w:t>This outcome is in no way a wholesale victory: not only will attorney fees cut a substantial portion of payouts, but the settlement cannot undo the damage that was caused to the residents. A constructive epistemology cannot guarantee full victory over an oppressive system by itself. No epistemic orientation can by itself undo the various power asymmetries between the people and the imperial state system. But it can help make the game a little more competitive – and deference epistemology isn’t even playing.</w:t>
      </w:r>
    </w:p>
    <w:p w14:paraId="62F1AD8B" w14:textId="77777777" w:rsidR="003D4829" w:rsidRPr="0035663A" w:rsidRDefault="003D4829" w:rsidP="003D4829">
      <w:pPr>
        <w:rPr>
          <w:color w:val="FF0000"/>
          <w:sz w:val="16"/>
        </w:rPr>
      </w:pPr>
      <w:r w:rsidRPr="0035663A">
        <w:rPr>
          <w:rStyle w:val="StyleUnderline"/>
          <w:color w:val="FF0000"/>
        </w:rPr>
        <w:t xml:space="preserve">The </w:t>
      </w:r>
      <w:r w:rsidRPr="0035663A">
        <w:rPr>
          <w:rStyle w:val="Emphasis"/>
          <w:color w:val="FF0000"/>
        </w:rPr>
        <w:t>biggest threats</w:t>
      </w:r>
      <w:r w:rsidRPr="0035663A">
        <w:rPr>
          <w:rStyle w:val="StyleUnderline"/>
          <w:color w:val="FF0000"/>
        </w:rPr>
        <w:t xml:space="preserve"> to social justice attention and informational economies are </w:t>
      </w:r>
      <w:r w:rsidRPr="0035663A">
        <w:rPr>
          <w:rStyle w:val="Emphasis"/>
          <w:color w:val="FF0000"/>
        </w:rPr>
        <w:t>not the absence of yet more jargon</w:t>
      </w:r>
      <w:r w:rsidRPr="0035663A">
        <w:rPr>
          <w:rStyle w:val="StyleUnderline"/>
          <w:color w:val="FF0000"/>
        </w:rPr>
        <w:t xml:space="preserve"> to describe, ever more precisely or incisively, the</w:t>
      </w:r>
      <w:r w:rsidRPr="0035663A">
        <w:rPr>
          <w:color w:val="FF0000"/>
          <w:sz w:val="16"/>
        </w:rPr>
        <w:t xml:space="preserve"> epistemic, attentional, or interpersonal </w:t>
      </w:r>
      <w:r w:rsidRPr="0035663A">
        <w:rPr>
          <w:rStyle w:val="Emphasis"/>
          <w:color w:val="FF0000"/>
        </w:rPr>
        <w:t>afflictions</w:t>
      </w:r>
      <w:r w:rsidRPr="0035663A">
        <w:rPr>
          <w:rStyle w:val="StyleUnderline"/>
          <w:color w:val="FF0000"/>
        </w:rPr>
        <w:t xml:space="preserve"> of the disempowered. The biggest threats are the </w:t>
      </w:r>
      <w:r w:rsidRPr="0035663A">
        <w:rPr>
          <w:rStyle w:val="Emphasis"/>
          <w:color w:val="FF0000"/>
        </w:rPr>
        <w:t>erosion</w:t>
      </w:r>
      <w:r w:rsidRPr="0035663A">
        <w:rPr>
          <w:rStyle w:val="StyleUnderline"/>
          <w:color w:val="FF0000"/>
        </w:rPr>
        <w:t xml:space="preserve"> of the </w:t>
      </w:r>
      <w:r w:rsidRPr="0035663A">
        <w:rPr>
          <w:rStyle w:val="Emphasis"/>
          <w:color w:val="FF0000"/>
        </w:rPr>
        <w:t>practical</w:t>
      </w:r>
      <w:r w:rsidRPr="0035663A">
        <w:rPr>
          <w:rStyle w:val="StyleUnderline"/>
          <w:color w:val="FF0000"/>
        </w:rPr>
        <w:t xml:space="preserve"> and </w:t>
      </w:r>
      <w:r w:rsidRPr="0035663A">
        <w:rPr>
          <w:rStyle w:val="Emphasis"/>
          <w:color w:val="FF0000"/>
        </w:rPr>
        <w:t>material bases</w:t>
      </w:r>
      <w:r w:rsidRPr="0035663A">
        <w:rPr>
          <w:rStyle w:val="StyleUnderline"/>
          <w:color w:val="FF0000"/>
        </w:rPr>
        <w:t xml:space="preserve"> for popular power</w:t>
      </w:r>
      <w:r w:rsidRPr="0035663A">
        <w:rPr>
          <w:color w:val="FF0000"/>
          <w:sz w:val="16"/>
        </w:rPr>
        <w:t xml:space="preserve"> over knowledge production and distribution, particularly that </w:t>
      </w:r>
      <w:r w:rsidRPr="0035663A">
        <w:rPr>
          <w:rStyle w:val="StyleUnderline"/>
          <w:color w:val="FF0000"/>
        </w:rPr>
        <w:t xml:space="preserve">which could </w:t>
      </w:r>
      <w:r w:rsidRPr="0035663A">
        <w:rPr>
          <w:rStyle w:val="Emphasis"/>
          <w:color w:val="FF0000"/>
        </w:rPr>
        <w:t>aid effective political action</w:t>
      </w:r>
      <w:r w:rsidRPr="0035663A">
        <w:rPr>
          <w:rStyle w:val="StyleUnderline"/>
          <w:color w:val="FF0000"/>
        </w:rPr>
        <w:t xml:space="preserve"> and </w:t>
      </w:r>
      <w:r w:rsidRPr="0035663A">
        <w:rPr>
          <w:rStyle w:val="Emphasis"/>
          <w:color w:val="FF0000"/>
        </w:rPr>
        <w:t>constrain</w:t>
      </w:r>
      <w:r w:rsidRPr="0035663A">
        <w:rPr>
          <w:rStyle w:val="StyleUnderline"/>
          <w:color w:val="FF0000"/>
        </w:rPr>
        <w:t xml:space="preserve"> or </w:t>
      </w:r>
      <w:r w:rsidRPr="0035663A">
        <w:rPr>
          <w:rStyle w:val="Emphasis"/>
          <w:color w:val="FF0000"/>
        </w:rPr>
        <w:t>eliminate predation</w:t>
      </w:r>
      <w:r w:rsidRPr="0035663A">
        <w:rPr>
          <w:rStyle w:val="StyleUnderline"/>
          <w:color w:val="FF0000"/>
        </w:rPr>
        <w:t xml:space="preserve"> by elites. The </w:t>
      </w:r>
      <w:r w:rsidRPr="0035663A">
        <w:rPr>
          <w:rStyle w:val="Emphasis"/>
          <w:color w:val="FF0000"/>
        </w:rPr>
        <w:t>capture</w:t>
      </w:r>
      <w:r w:rsidRPr="0035663A">
        <w:rPr>
          <w:rStyle w:val="StyleUnderline"/>
          <w:color w:val="FF0000"/>
        </w:rPr>
        <w:t xml:space="preserve"> and </w:t>
      </w:r>
      <w:r w:rsidRPr="0035663A">
        <w:rPr>
          <w:rStyle w:val="Emphasis"/>
          <w:color w:val="FF0000"/>
        </w:rPr>
        <w:t>corruption</w:t>
      </w:r>
      <w:r w:rsidRPr="0035663A">
        <w:rPr>
          <w:rStyle w:val="StyleUnderline"/>
          <w:color w:val="FF0000"/>
        </w:rPr>
        <w:t xml:space="preserve"> of these bases by well-positioned elites</w:t>
      </w:r>
      <w:r w:rsidRPr="0035663A">
        <w:rPr>
          <w:color w:val="FF0000"/>
          <w:sz w:val="16"/>
        </w:rPr>
        <w:t xml:space="preserve">, especially tech corporations, </w:t>
      </w:r>
      <w:r w:rsidRPr="0035663A">
        <w:rPr>
          <w:rStyle w:val="StyleUnderline"/>
          <w:color w:val="FF0000"/>
        </w:rPr>
        <w:t xml:space="preserve">goes on </w:t>
      </w:r>
      <w:r w:rsidRPr="0035663A">
        <w:rPr>
          <w:rStyle w:val="Emphasis"/>
          <w:color w:val="FF0000"/>
        </w:rPr>
        <w:t>unabated</w:t>
      </w:r>
      <w:r w:rsidRPr="0035663A">
        <w:rPr>
          <w:rStyle w:val="StyleUnderline"/>
          <w:color w:val="FF0000"/>
        </w:rPr>
        <w:t xml:space="preserve"> and largely </w:t>
      </w:r>
      <w:r w:rsidRPr="0035663A">
        <w:rPr>
          <w:rStyle w:val="Emphasis"/>
          <w:color w:val="FF0000"/>
        </w:rPr>
        <w:t>unchallenged</w:t>
      </w:r>
      <w:r w:rsidRPr="0035663A">
        <w:rPr>
          <w:color w:val="FF0000"/>
          <w:sz w:val="16"/>
        </w:rPr>
        <w:t>, including: the corporate monopolization of local news, the ongoing destruction and looting of the journalistic profession, the interference of corporations and governments in key democratic processes, and the domination of elite interests in the production of knowledge by research universities and the circulation of the output of these distorted processes by established media organizations.</w:t>
      </w:r>
    </w:p>
    <w:p w14:paraId="6C9B8F93" w14:textId="77777777" w:rsidR="003D4829" w:rsidRPr="0035663A" w:rsidRDefault="003D4829" w:rsidP="003D4829">
      <w:pPr>
        <w:rPr>
          <w:color w:val="FF0000"/>
          <w:sz w:val="16"/>
        </w:rPr>
      </w:pPr>
      <w:r w:rsidRPr="0035663A">
        <w:rPr>
          <w:color w:val="FF0000"/>
          <w:sz w:val="16"/>
        </w:rPr>
        <w:lastRenderedPageBreak/>
        <w:t>Confronting these threats requires leaving some rooms – and building new ones.</w:t>
      </w:r>
    </w:p>
    <w:p w14:paraId="26DFF1B1" w14:textId="77777777" w:rsidR="003D4829" w:rsidRPr="0035663A" w:rsidRDefault="003D4829" w:rsidP="003D4829">
      <w:pPr>
        <w:rPr>
          <w:color w:val="FF0000"/>
          <w:sz w:val="16"/>
        </w:rPr>
      </w:pPr>
      <w:r w:rsidRPr="0035663A">
        <w:rPr>
          <w:rStyle w:val="StyleUnderline"/>
          <w:color w:val="FF0000"/>
          <w:highlight w:val="green"/>
        </w:rPr>
        <w:t>The constructive approach</w:t>
      </w:r>
      <w:r w:rsidRPr="0035663A">
        <w:rPr>
          <w:color w:val="FF0000"/>
          <w:sz w:val="16"/>
        </w:rPr>
        <w:t xml:space="preserve"> to standpoint epistemology is demanding. It </w:t>
      </w:r>
      <w:r w:rsidRPr="0035663A">
        <w:rPr>
          <w:rStyle w:val="StyleUnderline"/>
          <w:color w:val="FF0000"/>
          <w:highlight w:val="green"/>
        </w:rPr>
        <w:t>asks</w:t>
      </w:r>
      <w:r w:rsidRPr="0035663A">
        <w:rPr>
          <w:rStyle w:val="StyleUnderline"/>
          <w:color w:val="FF0000"/>
        </w:rPr>
        <w:t xml:space="preserve"> that </w:t>
      </w:r>
      <w:r w:rsidRPr="0035663A">
        <w:rPr>
          <w:rStyle w:val="StyleUnderline"/>
          <w:color w:val="FF0000"/>
          <w:highlight w:val="green"/>
        </w:rPr>
        <w:t>we</w:t>
      </w:r>
      <w:r w:rsidRPr="0035663A">
        <w:rPr>
          <w:rStyle w:val="StyleUnderline"/>
          <w:color w:val="FF0000"/>
        </w:rPr>
        <w:t xml:space="preserve"> </w:t>
      </w:r>
      <w:r w:rsidRPr="0035663A">
        <w:rPr>
          <w:rStyle w:val="Emphasis"/>
          <w:color w:val="FF0000"/>
        </w:rPr>
        <w:t>swim upstream</w:t>
      </w:r>
      <w:r w:rsidRPr="0035663A">
        <w:rPr>
          <w:rStyle w:val="StyleUnderline"/>
          <w:color w:val="FF0000"/>
        </w:rPr>
        <w:t xml:space="preserve">: to </w:t>
      </w:r>
      <w:r w:rsidRPr="0035663A">
        <w:rPr>
          <w:rStyle w:val="StyleUnderline"/>
          <w:color w:val="FF0000"/>
          <w:highlight w:val="green"/>
        </w:rPr>
        <w:t>be</w:t>
      </w:r>
      <w:r w:rsidRPr="0035663A">
        <w:rPr>
          <w:rStyle w:val="StyleUnderline"/>
          <w:color w:val="FF0000"/>
        </w:rPr>
        <w:t xml:space="preserve"> </w:t>
      </w:r>
      <w:r w:rsidRPr="0035663A">
        <w:rPr>
          <w:rStyle w:val="Emphasis"/>
          <w:color w:val="FF0000"/>
          <w:highlight w:val="green"/>
        </w:rPr>
        <w:t>accountable</w:t>
      </w:r>
      <w:r w:rsidRPr="0035663A">
        <w:rPr>
          <w:rStyle w:val="StyleUnderline"/>
          <w:color w:val="FF0000"/>
        </w:rPr>
        <w:t xml:space="preserve"> and </w:t>
      </w:r>
      <w:r w:rsidRPr="0035663A">
        <w:rPr>
          <w:rStyle w:val="Emphasis"/>
          <w:color w:val="FF0000"/>
        </w:rPr>
        <w:t>responsive</w:t>
      </w:r>
      <w:r w:rsidRPr="0035663A">
        <w:rPr>
          <w:rStyle w:val="StyleUnderline"/>
          <w:color w:val="FF0000"/>
        </w:rPr>
        <w:t xml:space="preserve"> </w:t>
      </w:r>
      <w:r w:rsidRPr="0035663A">
        <w:rPr>
          <w:rStyle w:val="StyleUnderline"/>
          <w:color w:val="FF0000"/>
          <w:highlight w:val="green"/>
        </w:rPr>
        <w:t xml:space="preserve">to people who </w:t>
      </w:r>
      <w:r w:rsidRPr="0035663A">
        <w:rPr>
          <w:rStyle w:val="Emphasis"/>
          <w:color w:val="FF0000"/>
          <w:highlight w:val="green"/>
        </w:rPr>
        <w:t>aren’t yet in the room</w:t>
      </w:r>
      <w:r w:rsidRPr="0035663A">
        <w:rPr>
          <w:rStyle w:val="StyleUnderline"/>
          <w:color w:val="FF0000"/>
        </w:rPr>
        <w:t xml:space="preserve">, to build the kinds of rooms we could </w:t>
      </w:r>
      <w:r w:rsidRPr="0035663A">
        <w:rPr>
          <w:rStyle w:val="Emphasis"/>
          <w:color w:val="FF0000"/>
        </w:rPr>
        <w:t>sit in together</w:t>
      </w:r>
      <w:r w:rsidRPr="0035663A">
        <w:rPr>
          <w:color w:val="FF0000"/>
          <w:sz w:val="16"/>
        </w:rPr>
        <w:t>, rather than merely judiciously navigating the rooms history has built for us. But this weighty demand is par for the course when it comes to the politics of knowledge: the American philosopher Sandra Harding famously pointed out that standpoint epistemology, properly understood, demands more rigour from science and knowledge production processes generally, not less.</w:t>
      </w:r>
    </w:p>
    <w:p w14:paraId="7847CD5E" w14:textId="77777777" w:rsidR="003D4829" w:rsidRPr="0035663A" w:rsidRDefault="003D4829" w:rsidP="003D4829">
      <w:pPr>
        <w:rPr>
          <w:color w:val="FF0000"/>
          <w:sz w:val="16"/>
        </w:rPr>
      </w:pPr>
      <w:r w:rsidRPr="0035663A">
        <w:rPr>
          <w:color w:val="FF0000"/>
          <w:sz w:val="16"/>
        </w:rPr>
        <w:t xml:space="preserve">But one important topic stands unaddressed. </w:t>
      </w:r>
      <w:r w:rsidRPr="0035663A">
        <w:rPr>
          <w:rStyle w:val="StyleUnderline"/>
          <w:color w:val="FF0000"/>
          <w:highlight w:val="green"/>
        </w:rPr>
        <w:t>The deferential approach</w:t>
      </w:r>
      <w:r w:rsidRPr="0035663A">
        <w:rPr>
          <w:color w:val="FF0000"/>
          <w:sz w:val="16"/>
        </w:rPr>
        <w:t xml:space="preserve"> to standpoint epistemology </w:t>
      </w:r>
      <w:r w:rsidRPr="0035663A">
        <w:rPr>
          <w:rStyle w:val="StyleUnderline"/>
          <w:color w:val="FF0000"/>
          <w:highlight w:val="green"/>
        </w:rPr>
        <w:t>often comes packaged</w:t>
      </w:r>
      <w:r w:rsidRPr="0035663A">
        <w:rPr>
          <w:rStyle w:val="StyleUnderline"/>
          <w:color w:val="FF0000"/>
        </w:rPr>
        <w:t xml:space="preserve"> </w:t>
      </w:r>
      <w:r w:rsidRPr="0035663A">
        <w:rPr>
          <w:rStyle w:val="StyleUnderline"/>
          <w:color w:val="FF0000"/>
          <w:highlight w:val="green"/>
        </w:rPr>
        <w:t>with</w:t>
      </w:r>
      <w:r w:rsidRPr="0035663A">
        <w:rPr>
          <w:rStyle w:val="StyleUnderline"/>
          <w:color w:val="FF0000"/>
        </w:rPr>
        <w:t xml:space="preserve"> concern and attention to the importance of </w:t>
      </w:r>
      <w:r w:rsidRPr="0035663A">
        <w:rPr>
          <w:rStyle w:val="Emphasis"/>
          <w:color w:val="FF0000"/>
        </w:rPr>
        <w:t>lived experience</w:t>
      </w:r>
      <w:r w:rsidRPr="0035663A">
        <w:rPr>
          <w:color w:val="FF0000"/>
          <w:sz w:val="16"/>
        </w:rPr>
        <w:t xml:space="preserve">. Among these, </w:t>
      </w:r>
      <w:r w:rsidRPr="0035663A">
        <w:rPr>
          <w:rStyle w:val="Emphasis"/>
          <w:color w:val="FF0000"/>
          <w:highlight w:val="green"/>
        </w:rPr>
        <w:t>traumatic experiences</w:t>
      </w:r>
      <w:r w:rsidRPr="0035663A">
        <w:rPr>
          <w:rStyle w:val="StyleUnderline"/>
          <w:color w:val="FF0000"/>
        </w:rPr>
        <w:t xml:space="preserve"> are especially foregrounded</w:t>
      </w:r>
      <w:r w:rsidRPr="0035663A">
        <w:rPr>
          <w:color w:val="FF0000"/>
          <w:sz w:val="16"/>
        </w:rPr>
        <w:t>.</w:t>
      </w:r>
    </w:p>
    <w:p w14:paraId="759E8695" w14:textId="77777777" w:rsidR="003D4829" w:rsidRPr="0035663A" w:rsidRDefault="003D4829" w:rsidP="003D4829">
      <w:pPr>
        <w:rPr>
          <w:color w:val="FF0000"/>
          <w:sz w:val="16"/>
        </w:rPr>
      </w:pPr>
      <w:r w:rsidRPr="0035663A">
        <w:rPr>
          <w:color w:val="FF0000"/>
          <w:sz w:val="16"/>
        </w:rPr>
        <w:t>At this juncture, scholarly analysis and argument fail me. The remainder of what I have to say skews more towards conviction than contention. But the life of books has taught me that conviction has just as much to teach, however differently posed or processed, and so I press on.</w:t>
      </w:r>
    </w:p>
    <w:p w14:paraId="5D9DF0A6" w14:textId="77777777" w:rsidR="003D4829" w:rsidRPr="0035663A" w:rsidRDefault="003D4829" w:rsidP="003D4829">
      <w:pPr>
        <w:rPr>
          <w:color w:val="FF0000"/>
          <w:sz w:val="16"/>
        </w:rPr>
      </w:pPr>
      <w:r w:rsidRPr="0035663A">
        <w:rPr>
          <w:rStyle w:val="StyleUnderline"/>
          <w:color w:val="FF0000"/>
          <w:highlight w:val="green"/>
        </w:rPr>
        <w:t>I take</w:t>
      </w:r>
      <w:r w:rsidRPr="0035663A">
        <w:rPr>
          <w:rStyle w:val="StyleUnderline"/>
          <w:color w:val="FF0000"/>
        </w:rPr>
        <w:t xml:space="preserve"> concerns about trauma </w:t>
      </w:r>
      <w:r w:rsidRPr="0035663A">
        <w:rPr>
          <w:rStyle w:val="Emphasis"/>
          <w:color w:val="FF0000"/>
        </w:rPr>
        <w:t xml:space="preserve">especially </w:t>
      </w:r>
      <w:r w:rsidRPr="0035663A">
        <w:rPr>
          <w:rStyle w:val="Emphasis"/>
          <w:color w:val="FF0000"/>
          <w:highlight w:val="green"/>
        </w:rPr>
        <w:t>seriously</w:t>
      </w:r>
      <w:r w:rsidRPr="0035663A">
        <w:rPr>
          <w:rStyle w:val="StyleUnderline"/>
          <w:color w:val="FF0000"/>
        </w:rPr>
        <w:t xml:space="preserve">. I grew up in the United States, a nation structured by </w:t>
      </w:r>
      <w:r w:rsidRPr="0035663A">
        <w:rPr>
          <w:rStyle w:val="Emphasis"/>
          <w:color w:val="FF0000"/>
          <w:highlight w:val="green"/>
        </w:rPr>
        <w:t>settler colonialism</w:t>
      </w:r>
      <w:r w:rsidRPr="0035663A">
        <w:rPr>
          <w:rStyle w:val="StyleUnderline"/>
          <w:color w:val="FF0000"/>
          <w:highlight w:val="green"/>
        </w:rPr>
        <w:t xml:space="preserve">, </w:t>
      </w:r>
      <w:r w:rsidRPr="0035663A">
        <w:rPr>
          <w:rStyle w:val="Emphasis"/>
          <w:color w:val="FF0000"/>
          <w:highlight w:val="green"/>
        </w:rPr>
        <w:t>racial slavery</w:t>
      </w:r>
      <w:r w:rsidRPr="0035663A">
        <w:rPr>
          <w:rStyle w:val="StyleUnderline"/>
          <w:color w:val="FF0000"/>
          <w:highlight w:val="green"/>
        </w:rPr>
        <w:t>, and their aftermath</w:t>
      </w:r>
      <w:r w:rsidRPr="0035663A">
        <w:rPr>
          <w:color w:val="FF0000"/>
          <w:sz w:val="16"/>
        </w:rPr>
        <w:t xml:space="preserve">, with enough collective and historical trauma to go </w:t>
      </w:r>
      <w:proofErr w:type="gramStart"/>
      <w:r w:rsidRPr="0035663A">
        <w:rPr>
          <w:color w:val="FF0000"/>
          <w:sz w:val="16"/>
        </w:rPr>
        <w:t>round</w:t>
      </w:r>
      <w:proofErr w:type="gramEnd"/>
      <w:r w:rsidRPr="0035663A">
        <w:rPr>
          <w:color w:val="FF0000"/>
          <w:sz w:val="16"/>
        </w:rPr>
        <w:t xml:space="preserve">. </w:t>
      </w:r>
      <w:r w:rsidRPr="0035663A">
        <w:rPr>
          <w:rStyle w:val="StyleUnderline"/>
          <w:color w:val="FF0000"/>
        </w:rPr>
        <w:t xml:space="preserve">I also grew up in a Nigerian diasporic community, populated by many who had </w:t>
      </w:r>
      <w:r w:rsidRPr="0035663A">
        <w:rPr>
          <w:rStyle w:val="Emphasis"/>
          <w:color w:val="FF0000"/>
        </w:rPr>
        <w:t>genocide in living memory</w:t>
      </w:r>
      <w:r w:rsidRPr="0035663A">
        <w:rPr>
          <w:color w:val="FF0000"/>
          <w:sz w:val="16"/>
        </w:rPr>
        <w:t xml:space="preserve">. At the national and community level, I have seen a lot of traits of norms, personality, quirks of habit and action that I’ve suspected were downstream of these facts. At the level of individual experience, </w:t>
      </w:r>
      <w:r w:rsidRPr="0035663A">
        <w:rPr>
          <w:rStyle w:val="StyleUnderline"/>
          <w:color w:val="FF0000"/>
        </w:rPr>
        <w:t xml:space="preserve">I’ve watched and felt myself change in reaction to fearing for my dignity or life, to crushing pain and humiliation. </w:t>
      </w:r>
      <w:r w:rsidRPr="0035663A">
        <w:rPr>
          <w:rStyle w:val="StyleUnderline"/>
          <w:color w:val="FF0000"/>
          <w:highlight w:val="green"/>
        </w:rPr>
        <w:t>I reflect on</w:t>
      </w:r>
      <w:r w:rsidRPr="0035663A">
        <w:rPr>
          <w:rStyle w:val="StyleUnderline"/>
          <w:color w:val="FF0000"/>
        </w:rPr>
        <w:t xml:space="preserve"> these </w:t>
      </w:r>
      <w:r w:rsidRPr="0035663A">
        <w:rPr>
          <w:rStyle w:val="StyleUnderline"/>
          <w:color w:val="FF0000"/>
          <w:highlight w:val="green"/>
        </w:rPr>
        <w:t xml:space="preserve">traumatic moments </w:t>
      </w:r>
      <w:r w:rsidRPr="0035663A">
        <w:rPr>
          <w:rStyle w:val="Emphasis"/>
          <w:color w:val="FF0000"/>
        </w:rPr>
        <w:t>often</w:t>
      </w:r>
      <w:r w:rsidRPr="0035663A">
        <w:rPr>
          <w:rStyle w:val="StyleUnderline"/>
          <w:color w:val="FF0000"/>
        </w:rPr>
        <w:t xml:space="preserve">, </w:t>
      </w:r>
      <w:r w:rsidRPr="0035663A">
        <w:rPr>
          <w:rStyle w:val="StyleUnderline"/>
          <w:color w:val="FF0000"/>
          <w:highlight w:val="green"/>
        </w:rPr>
        <w:t xml:space="preserve">and </w:t>
      </w:r>
      <w:r w:rsidRPr="0035663A">
        <w:rPr>
          <w:rStyle w:val="Emphasis"/>
          <w:color w:val="FF0000"/>
          <w:highlight w:val="green"/>
        </w:rPr>
        <w:t>very seldom think</w:t>
      </w:r>
      <w:r w:rsidRPr="0035663A">
        <w:rPr>
          <w:rStyle w:val="StyleUnderline"/>
          <w:color w:val="FF0000"/>
          <w:highlight w:val="green"/>
        </w:rPr>
        <w:t>: “</w:t>
      </w:r>
      <w:r w:rsidRPr="0035663A">
        <w:rPr>
          <w:rStyle w:val="Emphasis"/>
          <w:color w:val="FF0000"/>
          <w:highlight w:val="green"/>
        </w:rPr>
        <w:t>That was educational</w:t>
      </w:r>
      <w:r w:rsidRPr="0035663A">
        <w:rPr>
          <w:rStyle w:val="StyleUnderline"/>
          <w:color w:val="FF0000"/>
        </w:rPr>
        <w:t>”.</w:t>
      </w:r>
    </w:p>
    <w:p w14:paraId="0F25E726" w14:textId="77777777" w:rsidR="003D4829" w:rsidRPr="0035663A" w:rsidRDefault="003D4829" w:rsidP="003D4829">
      <w:pPr>
        <w:rPr>
          <w:color w:val="FF0000"/>
          <w:sz w:val="16"/>
        </w:rPr>
      </w:pPr>
      <w:r w:rsidRPr="0035663A">
        <w:rPr>
          <w:color w:val="FF0000"/>
          <w:sz w:val="16"/>
        </w:rPr>
        <w:t>These experiences can be, if we are very fortunate, building blocks. What comes of them depends on how the blocks are put together: what standpoint epistemologists call the “achievement thesis”. Briana Toole clarifies that, by itself, one’s social location only puts a person in a position to know. “Epistemic privilege” or advantage is achieved only through deliberate, concerted struggle from that position.</w:t>
      </w:r>
    </w:p>
    <w:p w14:paraId="3C216449" w14:textId="77777777" w:rsidR="003D4829" w:rsidRPr="0035663A" w:rsidRDefault="003D4829" w:rsidP="003D4829">
      <w:pPr>
        <w:rPr>
          <w:color w:val="FF0000"/>
          <w:sz w:val="16"/>
        </w:rPr>
      </w:pPr>
      <w:r w:rsidRPr="0035663A">
        <w:rPr>
          <w:color w:val="FF0000"/>
          <w:sz w:val="16"/>
        </w:rPr>
        <w:t>I concede outright that this is certainly one possible result of the experience of oppression: have no doubt that humiliation, deprivation, and suffering can build (especially in the context of the deliberate, structured effort of “consciousness raising”, as Toole specifically highlights). But these same experiences can also destroy, and if I had to bet on which effect would win most often, it would be the latter. As Agnes Callard rightly notes, trauma (and even the righteous, well-deserved anger that often accompanies it) can corrupt as readily as it can ennoble. Perhaps more so.</w:t>
      </w:r>
    </w:p>
    <w:p w14:paraId="6811294C" w14:textId="77777777" w:rsidR="003D4829" w:rsidRPr="0035663A" w:rsidRDefault="003D4829" w:rsidP="003D4829">
      <w:pPr>
        <w:rPr>
          <w:color w:val="FF0000"/>
          <w:sz w:val="16"/>
        </w:rPr>
      </w:pPr>
      <w:r w:rsidRPr="0035663A">
        <w:rPr>
          <w:color w:val="FF0000"/>
          <w:sz w:val="16"/>
        </w:rPr>
        <w:t>Contra the old expression, pain – whether borne of oppression or not – is a poor teacher. Suffering is partial, short-sighted, and self-absorbed. We shouldn’t have a politics that expects different: oppression is not a prep school.</w:t>
      </w:r>
    </w:p>
    <w:p w14:paraId="756A2E36" w14:textId="77777777" w:rsidR="003D4829" w:rsidRPr="0035663A" w:rsidRDefault="003D4829" w:rsidP="003D4829">
      <w:pPr>
        <w:rPr>
          <w:color w:val="FF0000"/>
          <w:sz w:val="16"/>
        </w:rPr>
      </w:pPr>
      <w:r w:rsidRPr="0035663A">
        <w:rPr>
          <w:color w:val="FF0000"/>
          <w:sz w:val="16"/>
        </w:rPr>
        <w:t xml:space="preserve">When it comes down to it, the thing I believe most deeply about </w:t>
      </w:r>
      <w:r w:rsidRPr="0035663A">
        <w:rPr>
          <w:rStyle w:val="StyleUnderline"/>
          <w:color w:val="FF0000"/>
          <w:highlight w:val="green"/>
        </w:rPr>
        <w:t>deference epistemology</w:t>
      </w:r>
      <w:r w:rsidRPr="0035663A">
        <w:rPr>
          <w:color w:val="FF0000"/>
          <w:sz w:val="16"/>
          <w:highlight w:val="green"/>
        </w:rPr>
        <w:t xml:space="preserve"> </w:t>
      </w:r>
      <w:r w:rsidRPr="0035663A">
        <w:rPr>
          <w:color w:val="FF0000"/>
          <w:sz w:val="16"/>
        </w:rPr>
        <w:t xml:space="preserve">is that it </w:t>
      </w:r>
      <w:r w:rsidRPr="0035663A">
        <w:rPr>
          <w:rStyle w:val="StyleUnderline"/>
          <w:color w:val="FF0000"/>
        </w:rPr>
        <w:t xml:space="preserve">asks something of trauma that it </w:t>
      </w:r>
      <w:r w:rsidRPr="0035663A">
        <w:rPr>
          <w:rStyle w:val="Emphasis"/>
          <w:color w:val="FF0000"/>
        </w:rPr>
        <w:t>cannot give</w:t>
      </w:r>
      <w:r w:rsidRPr="0035663A">
        <w:rPr>
          <w:color w:val="FF0000"/>
          <w:sz w:val="16"/>
        </w:rPr>
        <w:t xml:space="preserve">. Demanding as the constructive approach may be, </w:t>
      </w:r>
      <w:r w:rsidRPr="0035663A">
        <w:rPr>
          <w:rStyle w:val="StyleUnderline"/>
          <w:color w:val="FF0000"/>
        </w:rPr>
        <w:t>the deferential approach</w:t>
      </w:r>
      <w:r w:rsidRPr="0035663A">
        <w:rPr>
          <w:color w:val="FF0000"/>
          <w:sz w:val="16"/>
        </w:rPr>
        <w:t xml:space="preserve"> is far more demanding and in a far more unfair way: it </w:t>
      </w:r>
      <w:r w:rsidRPr="0035663A">
        <w:rPr>
          <w:rStyle w:val="StyleUnderline"/>
          <w:color w:val="FF0000"/>
        </w:rPr>
        <w:t xml:space="preserve">asks the traumatized to shoulder burdens </w:t>
      </w:r>
      <w:r w:rsidRPr="0035663A">
        <w:rPr>
          <w:rStyle w:val="Emphasis"/>
          <w:color w:val="FF0000"/>
        </w:rPr>
        <w:t>alone</w:t>
      </w:r>
      <w:r w:rsidRPr="0035663A">
        <w:rPr>
          <w:rStyle w:val="StyleUnderline"/>
          <w:color w:val="FF0000"/>
        </w:rPr>
        <w:t xml:space="preserve"> that we ought to share </w:t>
      </w:r>
      <w:r w:rsidRPr="0035663A">
        <w:rPr>
          <w:rStyle w:val="Emphasis"/>
          <w:color w:val="FF0000"/>
        </w:rPr>
        <w:t>collectively</w:t>
      </w:r>
      <w:r w:rsidRPr="0035663A">
        <w:rPr>
          <w:color w:val="FF0000"/>
          <w:sz w:val="16"/>
        </w:rPr>
        <w:t>. When I think about my trauma, I don’t think about grand lessons. I think about the quiet nobility of survival. The very fact that those chapters weren’t the final ones of my story is powerful enough writing all on its own. It is enough to ask of those experiences that I am still here to remember them.</w:t>
      </w:r>
    </w:p>
    <w:p w14:paraId="057BB326" w14:textId="77777777" w:rsidR="003D4829" w:rsidRPr="0035663A" w:rsidRDefault="003D4829" w:rsidP="003D4829">
      <w:pPr>
        <w:rPr>
          <w:color w:val="FF0000"/>
          <w:sz w:val="16"/>
        </w:rPr>
      </w:pPr>
      <w:r w:rsidRPr="0035663A">
        <w:rPr>
          <w:rStyle w:val="StyleUnderline"/>
          <w:color w:val="FF0000"/>
        </w:rPr>
        <w:t xml:space="preserve">Deference epistemology asks us to be </w:t>
      </w:r>
      <w:r w:rsidRPr="0035663A">
        <w:rPr>
          <w:rStyle w:val="Emphasis"/>
          <w:color w:val="FF0000"/>
        </w:rPr>
        <w:t>less</w:t>
      </w:r>
      <w:r w:rsidRPr="0035663A">
        <w:rPr>
          <w:rStyle w:val="StyleUnderline"/>
          <w:color w:val="FF0000"/>
        </w:rPr>
        <w:t xml:space="preserve"> than we are – and not even for our </w:t>
      </w:r>
      <w:r w:rsidRPr="0035663A">
        <w:rPr>
          <w:rStyle w:val="Emphasis"/>
          <w:color w:val="FF0000"/>
        </w:rPr>
        <w:t>own</w:t>
      </w:r>
      <w:r w:rsidRPr="0035663A">
        <w:rPr>
          <w:rStyle w:val="StyleUnderline"/>
          <w:color w:val="FF0000"/>
        </w:rPr>
        <w:t xml:space="preserve"> benefit</w:t>
      </w:r>
      <w:r w:rsidRPr="0035663A">
        <w:rPr>
          <w:color w:val="FF0000"/>
          <w:sz w:val="16"/>
        </w:rPr>
        <w:t>. As Nick Estes explains in the context of Indigenous politics: “</w:t>
      </w:r>
      <w:r w:rsidRPr="0035663A">
        <w:rPr>
          <w:rStyle w:val="StyleUnderline"/>
          <w:color w:val="FF0000"/>
        </w:rPr>
        <w:t xml:space="preserve">The </w:t>
      </w:r>
      <w:r w:rsidRPr="0035663A">
        <w:rPr>
          <w:rStyle w:val="Emphasis"/>
          <w:color w:val="FF0000"/>
        </w:rPr>
        <w:t>cunning</w:t>
      </w:r>
      <w:r w:rsidRPr="0035663A">
        <w:rPr>
          <w:rStyle w:val="StyleUnderline"/>
          <w:color w:val="FF0000"/>
        </w:rPr>
        <w:t xml:space="preserve"> of trauma politics is that it turns </w:t>
      </w:r>
      <w:r w:rsidRPr="0035663A">
        <w:rPr>
          <w:rStyle w:val="Emphasis"/>
          <w:color w:val="FF0000"/>
        </w:rPr>
        <w:t>actual people</w:t>
      </w:r>
      <w:r w:rsidRPr="0035663A">
        <w:rPr>
          <w:rStyle w:val="StyleUnderline"/>
          <w:color w:val="FF0000"/>
        </w:rPr>
        <w:t xml:space="preserve"> and </w:t>
      </w:r>
      <w:r w:rsidRPr="0035663A">
        <w:rPr>
          <w:rStyle w:val="Emphasis"/>
          <w:color w:val="FF0000"/>
        </w:rPr>
        <w:t>struggles</w:t>
      </w:r>
      <w:r w:rsidRPr="0035663A">
        <w:rPr>
          <w:color w:val="FF0000"/>
          <w:sz w:val="16"/>
        </w:rPr>
        <w:t xml:space="preserve">, whether racial or Indigenous citizenship and belonging, </w:t>
      </w:r>
      <w:r w:rsidRPr="0035663A">
        <w:rPr>
          <w:rStyle w:val="StyleUnderline"/>
          <w:color w:val="FF0000"/>
        </w:rPr>
        <w:t xml:space="preserve">into matters of </w:t>
      </w:r>
      <w:r w:rsidRPr="0035663A">
        <w:rPr>
          <w:rStyle w:val="Emphasis"/>
          <w:color w:val="FF0000"/>
        </w:rPr>
        <w:t>injury</w:t>
      </w:r>
      <w:r w:rsidRPr="0035663A">
        <w:rPr>
          <w:rStyle w:val="StyleUnderline"/>
          <w:color w:val="FF0000"/>
        </w:rPr>
        <w:t xml:space="preserve">. It </w:t>
      </w:r>
      <w:r w:rsidRPr="0035663A">
        <w:rPr>
          <w:rStyle w:val="Emphasis"/>
          <w:color w:val="FF0000"/>
          <w:highlight w:val="green"/>
        </w:rPr>
        <w:t>defines an entire people</w:t>
      </w:r>
      <w:r w:rsidRPr="0035663A">
        <w:rPr>
          <w:rStyle w:val="StyleUnderline"/>
          <w:color w:val="FF0000"/>
        </w:rPr>
        <w:t xml:space="preserve"> mostly </w:t>
      </w:r>
      <w:r w:rsidRPr="0035663A">
        <w:rPr>
          <w:rStyle w:val="StyleUnderline"/>
          <w:color w:val="FF0000"/>
          <w:highlight w:val="green"/>
        </w:rPr>
        <w:t xml:space="preserve">on their </w:t>
      </w:r>
      <w:r w:rsidRPr="0035663A">
        <w:rPr>
          <w:rStyle w:val="Emphasis"/>
          <w:color w:val="FF0000"/>
          <w:highlight w:val="green"/>
        </w:rPr>
        <w:t>trauma</w:t>
      </w:r>
      <w:r w:rsidRPr="0035663A">
        <w:rPr>
          <w:rStyle w:val="StyleUnderline"/>
          <w:color w:val="FF0000"/>
        </w:rPr>
        <w:t xml:space="preserve"> and not by their </w:t>
      </w:r>
      <w:r w:rsidRPr="0035663A">
        <w:rPr>
          <w:rStyle w:val="Emphasis"/>
          <w:color w:val="FF0000"/>
        </w:rPr>
        <w:t>aspirations</w:t>
      </w:r>
      <w:r w:rsidRPr="0035663A">
        <w:rPr>
          <w:rStyle w:val="StyleUnderline"/>
          <w:color w:val="FF0000"/>
        </w:rPr>
        <w:t xml:space="preserve"> or </w:t>
      </w:r>
      <w:r w:rsidRPr="0035663A">
        <w:rPr>
          <w:rStyle w:val="Emphasis"/>
          <w:color w:val="FF0000"/>
        </w:rPr>
        <w:t xml:space="preserve">sheer </w:t>
      </w:r>
      <w:r w:rsidRPr="0035663A">
        <w:rPr>
          <w:rStyle w:val="Emphasis"/>
          <w:color w:val="FF0000"/>
        </w:rPr>
        <w:lastRenderedPageBreak/>
        <w:t>humanity</w:t>
      </w:r>
      <w:r w:rsidRPr="0035663A">
        <w:rPr>
          <w:color w:val="FF0000"/>
          <w:sz w:val="16"/>
        </w:rPr>
        <w:t xml:space="preserve">”. </w:t>
      </w:r>
      <w:r w:rsidRPr="0035663A">
        <w:rPr>
          <w:rStyle w:val="StyleUnderline"/>
          <w:color w:val="FF0000"/>
        </w:rPr>
        <w:t>This performance is</w:t>
      </w:r>
      <w:r w:rsidRPr="0035663A">
        <w:rPr>
          <w:color w:val="FF0000"/>
          <w:sz w:val="16"/>
        </w:rPr>
        <w:t xml:space="preserve"> not for the benefit of Indigenous people, but “</w:t>
      </w:r>
      <w:r w:rsidRPr="0035663A">
        <w:rPr>
          <w:rStyle w:val="StyleUnderline"/>
          <w:color w:val="FF0000"/>
          <w:highlight w:val="green"/>
        </w:rPr>
        <w:t xml:space="preserve">for </w:t>
      </w:r>
      <w:r w:rsidRPr="0035663A">
        <w:rPr>
          <w:rStyle w:val="Emphasis"/>
          <w:color w:val="FF0000"/>
          <w:highlight w:val="green"/>
        </w:rPr>
        <w:t>white audiences</w:t>
      </w:r>
      <w:r w:rsidRPr="0035663A">
        <w:rPr>
          <w:rStyle w:val="StyleUnderline"/>
          <w:color w:val="FF0000"/>
        </w:rPr>
        <w:t xml:space="preserve"> or </w:t>
      </w:r>
      <w:r w:rsidRPr="0035663A">
        <w:rPr>
          <w:rStyle w:val="Emphasis"/>
          <w:color w:val="FF0000"/>
        </w:rPr>
        <w:t>institutions of power</w:t>
      </w:r>
      <w:r w:rsidRPr="0035663A">
        <w:rPr>
          <w:color w:val="FF0000"/>
          <w:sz w:val="16"/>
        </w:rPr>
        <w:t>”.</w:t>
      </w:r>
    </w:p>
    <w:p w14:paraId="75947113" w14:textId="77777777" w:rsidR="003D4829" w:rsidRPr="0035663A" w:rsidRDefault="003D4829" w:rsidP="003D4829">
      <w:pPr>
        <w:rPr>
          <w:color w:val="FF0000"/>
          <w:sz w:val="16"/>
        </w:rPr>
      </w:pPr>
      <w:r w:rsidRPr="0035663A">
        <w:rPr>
          <w:color w:val="FF0000"/>
          <w:sz w:val="16"/>
        </w:rPr>
        <w:t xml:space="preserve">I also think about James Baldwin’s realization that the things that tormented him the most were “the very things that connected me with all the people who were alive, who had ever been alive”. </w:t>
      </w:r>
      <w:r w:rsidRPr="0035663A">
        <w:rPr>
          <w:rStyle w:val="StyleUnderline"/>
          <w:color w:val="FF0000"/>
        </w:rPr>
        <w:t xml:space="preserve">That I have </w:t>
      </w:r>
      <w:r w:rsidRPr="0035663A">
        <w:rPr>
          <w:rStyle w:val="Emphasis"/>
          <w:color w:val="FF0000"/>
        </w:rPr>
        <w:t>survived abuse</w:t>
      </w:r>
      <w:r w:rsidRPr="0035663A">
        <w:rPr>
          <w:rStyle w:val="StyleUnderline"/>
          <w:color w:val="FF0000"/>
        </w:rPr>
        <w:t xml:space="preserve"> of various kinds, have faced </w:t>
      </w:r>
      <w:r w:rsidRPr="0035663A">
        <w:rPr>
          <w:rStyle w:val="Emphasis"/>
          <w:color w:val="FF0000"/>
        </w:rPr>
        <w:t>near-death</w:t>
      </w:r>
      <w:r w:rsidRPr="0035663A">
        <w:rPr>
          <w:rStyle w:val="StyleUnderline"/>
          <w:color w:val="FF0000"/>
        </w:rPr>
        <w:t xml:space="preserve"> from both accidental circumstance and violence</w:t>
      </w:r>
      <w:r w:rsidRPr="0035663A">
        <w:rPr>
          <w:color w:val="FF0000"/>
          <w:sz w:val="16"/>
        </w:rPr>
        <w:t xml:space="preserve"> (different as the particulars of these may be from those around me) </w:t>
      </w:r>
      <w:r w:rsidRPr="0035663A">
        <w:rPr>
          <w:rStyle w:val="StyleUnderline"/>
          <w:color w:val="FF0000"/>
        </w:rPr>
        <w:t xml:space="preserve">is </w:t>
      </w:r>
      <w:r w:rsidRPr="0035663A">
        <w:rPr>
          <w:rStyle w:val="Emphasis"/>
          <w:color w:val="FF0000"/>
          <w:highlight w:val="green"/>
        </w:rPr>
        <w:t>not a card to play</w:t>
      </w:r>
      <w:r w:rsidRPr="0035663A">
        <w:rPr>
          <w:rStyle w:val="Emphasis"/>
          <w:color w:val="FF0000"/>
        </w:rPr>
        <w:t xml:space="preserve"> in gamified social interaction</w:t>
      </w:r>
      <w:r w:rsidRPr="0035663A">
        <w:rPr>
          <w:rStyle w:val="StyleUnderline"/>
          <w:color w:val="FF0000"/>
        </w:rPr>
        <w:t xml:space="preserve"> or a </w:t>
      </w:r>
      <w:r w:rsidRPr="0035663A">
        <w:rPr>
          <w:rStyle w:val="Emphasis"/>
          <w:color w:val="FF0000"/>
        </w:rPr>
        <w:t xml:space="preserve">weapon to wield in </w:t>
      </w:r>
      <w:r w:rsidRPr="0035663A">
        <w:rPr>
          <w:rStyle w:val="Emphasis"/>
          <w:color w:val="FF0000"/>
          <w:highlight w:val="green"/>
        </w:rPr>
        <w:t>battles over prestige</w:t>
      </w:r>
      <w:r w:rsidRPr="0035663A">
        <w:rPr>
          <w:rStyle w:val="StyleUnderline"/>
          <w:color w:val="FF0000"/>
        </w:rPr>
        <w:t xml:space="preserve">. It is </w:t>
      </w:r>
      <w:r w:rsidRPr="0035663A">
        <w:rPr>
          <w:rStyle w:val="Emphasis"/>
          <w:color w:val="FF0000"/>
        </w:rPr>
        <w:t>not</w:t>
      </w:r>
      <w:r w:rsidRPr="0035663A">
        <w:rPr>
          <w:rStyle w:val="StyleUnderline"/>
          <w:color w:val="FF0000"/>
        </w:rPr>
        <w:t xml:space="preserve"> what gives me a </w:t>
      </w:r>
      <w:r w:rsidRPr="0035663A">
        <w:rPr>
          <w:rStyle w:val="Emphasis"/>
          <w:color w:val="FF0000"/>
        </w:rPr>
        <w:t>special right to speak</w:t>
      </w:r>
      <w:r w:rsidRPr="0035663A">
        <w:rPr>
          <w:rStyle w:val="StyleUnderline"/>
          <w:color w:val="FF0000"/>
        </w:rPr>
        <w:t xml:space="preserve">, to </w:t>
      </w:r>
      <w:r w:rsidRPr="0035663A">
        <w:rPr>
          <w:rStyle w:val="Emphasis"/>
          <w:color w:val="FF0000"/>
        </w:rPr>
        <w:t>evaluate</w:t>
      </w:r>
      <w:r w:rsidRPr="0035663A">
        <w:rPr>
          <w:rStyle w:val="StyleUnderline"/>
          <w:color w:val="FF0000"/>
        </w:rPr>
        <w:t xml:space="preserve">, or to </w:t>
      </w:r>
      <w:r w:rsidRPr="0035663A">
        <w:rPr>
          <w:rStyle w:val="Emphasis"/>
          <w:color w:val="FF0000"/>
        </w:rPr>
        <w:t>decide for a group</w:t>
      </w:r>
      <w:r w:rsidRPr="0035663A">
        <w:rPr>
          <w:rStyle w:val="StyleUnderline"/>
          <w:color w:val="FF0000"/>
        </w:rPr>
        <w:t xml:space="preserve">. It is a concrete, experiential manifestation of the </w:t>
      </w:r>
      <w:r w:rsidRPr="0035663A">
        <w:rPr>
          <w:rStyle w:val="Emphasis"/>
          <w:color w:val="FF0000"/>
        </w:rPr>
        <w:t>vulnerability</w:t>
      </w:r>
      <w:r w:rsidRPr="0035663A">
        <w:rPr>
          <w:rStyle w:val="StyleUnderline"/>
          <w:color w:val="FF0000"/>
        </w:rPr>
        <w:t xml:space="preserve"> that connects me to most of the people on this Earth. It comes between me and other people not as a </w:t>
      </w:r>
      <w:r w:rsidRPr="0035663A">
        <w:rPr>
          <w:rStyle w:val="Emphasis"/>
          <w:color w:val="FF0000"/>
        </w:rPr>
        <w:t>wall</w:t>
      </w:r>
      <w:r w:rsidRPr="0035663A">
        <w:rPr>
          <w:rStyle w:val="StyleUnderline"/>
          <w:color w:val="FF0000"/>
        </w:rPr>
        <w:t xml:space="preserve">, but as a </w:t>
      </w:r>
      <w:r w:rsidRPr="0035663A">
        <w:rPr>
          <w:rStyle w:val="Emphasis"/>
          <w:color w:val="FF0000"/>
        </w:rPr>
        <w:t>bridge</w:t>
      </w:r>
      <w:r w:rsidRPr="0035663A">
        <w:rPr>
          <w:color w:val="FF0000"/>
          <w:sz w:val="16"/>
        </w:rPr>
        <w:t>.</w:t>
      </w:r>
    </w:p>
    <w:p w14:paraId="5AC2CF8D" w14:textId="77777777" w:rsidR="003D4829" w:rsidRPr="0035663A" w:rsidRDefault="003D4829" w:rsidP="003D4829">
      <w:pPr>
        <w:rPr>
          <w:color w:val="FF0000"/>
        </w:rPr>
      </w:pPr>
    </w:p>
    <w:p w14:paraId="49A1B4CD" w14:textId="77777777" w:rsidR="00297845" w:rsidRPr="0035663A" w:rsidRDefault="00297845" w:rsidP="00DC0CC4">
      <w:pPr>
        <w:pStyle w:val="Analytics"/>
        <w:rPr>
          <w:rFonts w:cs="Calibri"/>
          <w:color w:val="FF0000"/>
        </w:rPr>
      </w:pPr>
      <w:bookmarkStart w:id="1" w:name="_GoBack"/>
      <w:bookmarkEnd w:id="1"/>
    </w:p>
    <w:p w14:paraId="79C21CCB" w14:textId="77777777" w:rsidR="00F846DC" w:rsidRPr="0035663A" w:rsidRDefault="00F846DC" w:rsidP="00DC0CC4">
      <w:pPr>
        <w:pStyle w:val="Analytics"/>
        <w:rPr>
          <w:rFonts w:cs="Calibri"/>
          <w:color w:val="FF0000"/>
        </w:rPr>
      </w:pPr>
    </w:p>
    <w:sectPr w:rsidR="00F846DC" w:rsidRPr="0035663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D26E3B"/>
    <w:multiLevelType w:val="hybridMultilevel"/>
    <w:tmpl w:val="93D26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CF01D2"/>
    <w:multiLevelType w:val="hybridMultilevel"/>
    <w:tmpl w:val="A134B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7"/>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53997"/>
    <w:rsid w:val="000029E3"/>
    <w:rsid w:val="000029E8"/>
    <w:rsid w:val="00002BEA"/>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845"/>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663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829"/>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2276"/>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1C6B"/>
    <w:rsid w:val="00C34D3E"/>
    <w:rsid w:val="00C35B37"/>
    <w:rsid w:val="00C3747A"/>
    <w:rsid w:val="00C37F29"/>
    <w:rsid w:val="00C56DCC"/>
    <w:rsid w:val="00C57075"/>
    <w:rsid w:val="00C72AFE"/>
    <w:rsid w:val="00C81619"/>
    <w:rsid w:val="00CA013C"/>
    <w:rsid w:val="00CA6D6D"/>
    <w:rsid w:val="00CC417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997"/>
    <w:rsid w:val="00D61A4E"/>
    <w:rsid w:val="00D634EA"/>
    <w:rsid w:val="00D713A1"/>
    <w:rsid w:val="00D77956"/>
    <w:rsid w:val="00D80F0C"/>
    <w:rsid w:val="00D92077"/>
    <w:rsid w:val="00D951E2"/>
    <w:rsid w:val="00D9565A"/>
    <w:rsid w:val="00DB2337"/>
    <w:rsid w:val="00DB5F87"/>
    <w:rsid w:val="00DB699B"/>
    <w:rsid w:val="00DC0376"/>
    <w:rsid w:val="00DC099B"/>
    <w:rsid w:val="00DC0CC4"/>
    <w:rsid w:val="00DC0E72"/>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46DC"/>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09ABCC"/>
  <w14:defaultImageDpi w14:val="300"/>
  <w15:docId w15:val="{2A50B9E9-5A50-1B45-B62A-E5543957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3997"/>
    <w:pPr>
      <w:spacing w:after="160" w:line="259" w:lineRule="auto"/>
    </w:pPr>
    <w:rPr>
      <w:rFonts w:ascii="Calibri" w:hAnsi="Calibri" w:cs="Calibri"/>
      <w:sz w:val="22"/>
    </w:rPr>
  </w:style>
  <w:style w:type="paragraph" w:styleId="Heading1">
    <w:name w:val="heading 1"/>
    <w:aliases w:val="Pocket"/>
    <w:basedOn w:val="Normal"/>
    <w:next w:val="Normal"/>
    <w:link w:val="Heading1Char"/>
    <w:qFormat/>
    <w:rsid w:val="00D539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 Char Char Char Char1,Char2,Heading 21,Char Char Char Char Char Char,Heading 2 Char Char Char Char Char Char,Tag&amp;C,Cha,1"/>
    <w:basedOn w:val="Normal"/>
    <w:next w:val="Normal"/>
    <w:link w:val="Heading2Char"/>
    <w:uiPriority w:val="1"/>
    <w:unhideWhenUsed/>
    <w:qFormat/>
    <w:rsid w:val="00D539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Char1"/>
    <w:basedOn w:val="Normal"/>
    <w:next w:val="Normal"/>
    <w:link w:val="Heading3Char"/>
    <w:uiPriority w:val="2"/>
    <w:unhideWhenUsed/>
    <w:qFormat/>
    <w:rsid w:val="00D539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9"/>
    <w:unhideWhenUsed/>
    <w:qFormat/>
    <w:rsid w:val="00D539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39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3997"/>
  </w:style>
  <w:style w:type="character" w:customStyle="1" w:styleId="Heading1Char">
    <w:name w:val="Heading 1 Char"/>
    <w:aliases w:val="Pocket Char"/>
    <w:basedOn w:val="DefaultParagraphFont"/>
    <w:link w:val="Heading1"/>
    <w:rsid w:val="00D53997"/>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 Char Char Char Char1 Char,Char2 Char,Heading 21 Char,Tag&amp;C Char,Cha Char"/>
    <w:basedOn w:val="DefaultParagraphFont"/>
    <w:link w:val="Heading2"/>
    <w:uiPriority w:val="1"/>
    <w:rsid w:val="00D5399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Char Char"/>
    <w:basedOn w:val="DefaultParagraphFont"/>
    <w:link w:val="Heading3"/>
    <w:uiPriority w:val="2"/>
    <w:rsid w:val="00D53997"/>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3"/>
    <w:rsid w:val="00D5399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5399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D53997"/>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D5399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D5399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AG ,T"/>
    <w:basedOn w:val="DefaultParagraphFont"/>
    <w:uiPriority w:val="99"/>
    <w:unhideWhenUsed/>
    <w:rsid w:val="00D53997"/>
    <w:rPr>
      <w:color w:val="auto"/>
      <w:u w:val="none"/>
    </w:rPr>
  </w:style>
  <w:style w:type="paragraph" w:styleId="DocumentMap">
    <w:name w:val="Document Map"/>
    <w:basedOn w:val="Normal"/>
    <w:link w:val="DocumentMapChar"/>
    <w:uiPriority w:val="99"/>
    <w:semiHidden/>
    <w:unhideWhenUsed/>
    <w:rsid w:val="00D539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3997"/>
    <w:rPr>
      <w:rFonts w:ascii="Lucida Grande" w:hAnsi="Lucida Grande" w:cs="Lucida Grande"/>
    </w:rPr>
  </w:style>
  <w:style w:type="paragraph" w:customStyle="1" w:styleId="Emphasis1">
    <w:name w:val="Emphasis1"/>
    <w:basedOn w:val="Normal"/>
    <w:link w:val="Emphasis"/>
    <w:autoRedefine/>
    <w:uiPriority w:val="7"/>
    <w:qFormat/>
    <w:rsid w:val="003D4829"/>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Analytics">
    <w:name w:val="Analytics"/>
    <w:link w:val="AnalyticsChar"/>
    <w:uiPriority w:val="4"/>
    <w:qFormat/>
    <w:rsid w:val="003D4829"/>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3D4829"/>
    <w:rPr>
      <w:rFonts w:ascii="Calibri" w:eastAsiaTheme="majorEastAsia" w:hAnsi="Calibri" w:cstheme="majorBidi"/>
      <w:b/>
      <w:iCs/>
      <w:sz w:val="26"/>
      <w:szCs w:val="28"/>
    </w:rPr>
  </w:style>
  <w:style w:type="character" w:customStyle="1" w:styleId="TitleChar">
    <w:name w:val="Title Char"/>
    <w:aliases w:val="Bold Underlined Char,UNDERLINE Char,Cites and Cards Char,title Char,Block Heading Char,Read This Char,Non Read Text Char,Debate Normal Char"/>
    <w:basedOn w:val="DefaultParagraphFont"/>
    <w:link w:val="Title"/>
    <w:uiPriority w:val="1"/>
    <w:qFormat/>
    <w:rsid w:val="003D4829"/>
    <w:rPr>
      <w:u w:val="single"/>
    </w:rPr>
  </w:style>
  <w:style w:type="character" w:customStyle="1" w:styleId="m5577519854659992616gmail-styleunderline">
    <w:name w:val="m_5577519854659992616gmail-styleunderline"/>
    <w:basedOn w:val="DefaultParagraphFont"/>
    <w:rsid w:val="003D4829"/>
  </w:style>
  <w:style w:type="paragraph" w:styleId="Title">
    <w:name w:val="Title"/>
    <w:aliases w:val="Bold Underlined,UNDERLINE,Cites and Cards,title,Block Heading,Read This,Non Read Text,Debate Normal"/>
    <w:basedOn w:val="Normal"/>
    <w:next w:val="Subtitle"/>
    <w:link w:val="TitleChar"/>
    <w:uiPriority w:val="1"/>
    <w:qFormat/>
    <w:rsid w:val="003D4829"/>
    <w:pPr>
      <w:suppressAutoHyphens/>
      <w:spacing w:after="0" w:line="480" w:lineRule="auto"/>
      <w:jc w:val="center"/>
    </w:pPr>
    <w:rPr>
      <w:rFonts w:asciiTheme="minorHAnsi" w:hAnsiTheme="minorHAnsi" w:cstheme="minorBidi"/>
      <w:sz w:val="24"/>
      <w:u w:val="single"/>
    </w:rPr>
  </w:style>
  <w:style w:type="character" w:customStyle="1" w:styleId="TitleChar1">
    <w:name w:val="Title Char1"/>
    <w:basedOn w:val="DefaultParagraphFont"/>
    <w:uiPriority w:val="10"/>
    <w:rsid w:val="003D48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D4829"/>
    <w:pPr>
      <w:numPr>
        <w:ilvl w:val="1"/>
      </w:numPr>
    </w:pPr>
    <w:rPr>
      <w:rFonts w:asciiTheme="minorHAnsi"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3D4829"/>
    <w:rPr>
      <w:color w:val="5A5A5A" w:themeColor="text1" w:themeTint="A5"/>
      <w:spacing w:val="15"/>
      <w:sz w:val="22"/>
      <w:szCs w:val="22"/>
    </w:rPr>
  </w:style>
  <w:style w:type="paragraph" w:customStyle="1" w:styleId="textbold">
    <w:name w:val="text bold"/>
    <w:basedOn w:val="Normal"/>
    <w:uiPriority w:val="7"/>
    <w:qFormat/>
    <w:rsid w:val="003D4829"/>
    <w:pPr>
      <w:ind w:left="720"/>
      <w:jc w:val="both"/>
    </w:pPr>
    <w:rPr>
      <w:rFonts w:eastAsiaTheme="minorHAnsi" w:cstheme="minorBidi"/>
      <w:b/>
      <w:iCs/>
      <w:szCs w:val="22"/>
      <w:u w:val="single"/>
      <w:bdr w:val="single" w:sz="12" w:space="0" w:color="auto"/>
    </w:rPr>
  </w:style>
  <w:style w:type="paragraph" w:customStyle="1" w:styleId="CiteSpacing">
    <w:name w:val="Cite Spacing"/>
    <w:basedOn w:val="Normal"/>
    <w:uiPriority w:val="4"/>
    <w:qFormat/>
    <w:rsid w:val="003D4829"/>
    <w:pPr>
      <w:spacing w:before="60" w:after="60"/>
    </w:pPr>
    <w:rPr>
      <w:rFonts w:eastAsiaTheme="minorHAnsi" w:cstheme="minorBidi"/>
      <w:szCs w:val="22"/>
    </w:rPr>
  </w:style>
  <w:style w:type="character" w:styleId="IntenseEmphasis">
    <w:name w:val="Intense Emphasis"/>
    <w:basedOn w:val="DefaultParagraphFont"/>
    <w:uiPriority w:val="6"/>
    <w:qFormat/>
    <w:rsid w:val="003D4829"/>
    <w:rPr>
      <w:rFonts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3D4829"/>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rsid w:val="003D4829"/>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3D4829"/>
    <w:rPr>
      <w:color w:val="605E5C"/>
      <w:shd w:val="clear" w:color="auto" w:fill="E1DFDD"/>
    </w:rPr>
  </w:style>
  <w:style w:type="character" w:customStyle="1" w:styleId="affiliation">
    <w:name w:val="affiliation"/>
    <w:basedOn w:val="DefaultParagraphFont"/>
    <w:rsid w:val="003D4829"/>
  </w:style>
  <w:style w:type="paragraph" w:styleId="ListParagraph">
    <w:name w:val="List Paragraph"/>
    <w:basedOn w:val="Normal"/>
    <w:uiPriority w:val="34"/>
    <w:qFormat/>
    <w:rsid w:val="00002B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983999">
      <w:bodyDiv w:val="1"/>
      <w:marLeft w:val="0"/>
      <w:marRight w:val="0"/>
      <w:marTop w:val="0"/>
      <w:marBottom w:val="0"/>
      <w:divBdr>
        <w:top w:val="none" w:sz="0" w:space="0" w:color="auto"/>
        <w:left w:val="none" w:sz="0" w:space="0" w:color="auto"/>
        <w:bottom w:val="none" w:sz="0" w:space="0" w:color="auto"/>
        <w:right w:val="none" w:sz="0" w:space="0" w:color="auto"/>
      </w:divBdr>
    </w:div>
    <w:div w:id="1702317020">
      <w:bodyDiv w:val="1"/>
      <w:marLeft w:val="0"/>
      <w:marRight w:val="0"/>
      <w:marTop w:val="0"/>
      <w:marBottom w:val="0"/>
      <w:divBdr>
        <w:top w:val="none" w:sz="0" w:space="0" w:color="auto"/>
        <w:left w:val="none" w:sz="0" w:space="0" w:color="auto"/>
        <w:bottom w:val="none" w:sz="0" w:space="0" w:color="auto"/>
        <w:right w:val="none" w:sz="0" w:space="0" w:color="auto"/>
      </w:divBdr>
    </w:div>
    <w:div w:id="19365535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rooklynrail.org/2018/03/field-notes/Dont-Morn-Organize-Is-Communism-a-Pipe-Dreamor-a-Viable-Future" TargetMode="External"/><Relationship Id="rId18" Type="http://schemas.openxmlformats.org/officeDocument/2006/relationships/hyperlink" Target="http://www.baltimoresun.com/news/maryland/freddie-gray/" TargetMode="External"/><Relationship Id="rId26" Type="http://schemas.openxmlformats.org/officeDocument/2006/relationships/hyperlink" Target="http://www.mitpressjournals.org/doi/abs/10.1162/089892900562552" TargetMode="External"/><Relationship Id="rId39" Type="http://schemas.openxmlformats.org/officeDocument/2006/relationships/hyperlink" Target="http://www.pnas.org/content/106/15/6187.short" TargetMode="External"/><Relationship Id="rId21" Type="http://schemas.openxmlformats.org/officeDocument/2006/relationships/hyperlink" Target="http://www.latimes.com/local/lanow/la-me-ln-on-skid-row-empathy-for-homeless-man-fatally-shot-20150302-story.html" TargetMode="External"/><Relationship Id="rId34" Type="http://schemas.openxmlformats.org/officeDocument/2006/relationships/hyperlink" Target="http://www.sciencedirect.com/science/article/pii/S2352154614000382"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lareviewofbooks.org/article/on-afropessimism/" TargetMode="External"/><Relationship Id="rId20" Type="http://schemas.openxmlformats.org/officeDocument/2006/relationships/hyperlink" Target="http://www.huffingtonpost.com/2015/03/08/frat-racist-sae-oklahoma_n_6828212.html" TargetMode="External"/><Relationship Id="rId29" Type="http://schemas.openxmlformats.org/officeDocument/2006/relationships/hyperlink" Target="http://onlinelibrary.wiley.com/doi/10.1002/ejsp.2420010202/abstract" TargetMode="External"/><Relationship Id="rId41" Type="http://schemas.openxmlformats.org/officeDocument/2006/relationships/hyperlink" Target="http://www.sciencedirect.com/science/article/pii/S002210311400095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sdis.noaa.gov/news/where-space" TargetMode="External"/><Relationship Id="rId24" Type="http://schemas.openxmlformats.org/officeDocument/2006/relationships/hyperlink" Target="http://www.ncbi.nlm.nih.gov/pmc/articles/PMC2915460/pdf/nihms222293.pdf" TargetMode="External"/><Relationship Id="rId32" Type="http://schemas.openxmlformats.org/officeDocument/2006/relationships/hyperlink" Target="http://pss.sagepub.com/content/19/11/1131.short" TargetMode="External"/><Relationship Id="rId37" Type="http://schemas.openxmlformats.org/officeDocument/2006/relationships/hyperlink" Target="http://psp.sagepub.com/content/38/7/959.short" TargetMode="External"/><Relationship Id="rId40" Type="http://schemas.openxmlformats.org/officeDocument/2006/relationships/hyperlink" Target="http://www.sciencedirect.com/science/article/pii/S002210311400095X" TargetMode="External"/><Relationship Id="rId5" Type="http://schemas.openxmlformats.org/officeDocument/2006/relationships/numbering" Target="numbering.xml"/><Relationship Id="rId15" Type="http://schemas.openxmlformats.org/officeDocument/2006/relationships/hyperlink" Target="https://www.youtube.com/watch?v=fP-2F9MXjRE" TargetMode="External"/><Relationship Id="rId23" Type="http://schemas.openxmlformats.org/officeDocument/2006/relationships/hyperlink" Target="http://psycnet.apa.org/psycinfo/1998-07453-006" TargetMode="External"/><Relationship Id="rId28" Type="http://schemas.openxmlformats.org/officeDocument/2006/relationships/hyperlink" Target="http://www.sciencemag.org/content/309/5735/785.short" TargetMode="External"/><Relationship Id="rId36" Type="http://schemas.openxmlformats.org/officeDocument/2006/relationships/hyperlink" Target="http://spp.sagepub.com/content/3/1/63.full" TargetMode="External"/><Relationship Id="rId10" Type="http://schemas.openxmlformats.org/officeDocument/2006/relationships/image" Target="media/image2.png"/><Relationship Id="rId19" Type="http://schemas.openxmlformats.org/officeDocument/2006/relationships/hyperlink" Target="http://www.nytimes.com/2015/04/08/us/south-carolina-officer-is-charged-with-murder-in-black-mans-death.html?_r=0" TargetMode="External"/><Relationship Id="rId31" Type="http://schemas.openxmlformats.org/officeDocument/2006/relationships/hyperlink" Target="http://psp.sagepub.com/content/35/3/321.short"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youtube.com/watch?v=fP-2F9MXjRE" TargetMode="External"/><Relationship Id="rId22" Type="http://schemas.openxmlformats.org/officeDocument/2006/relationships/hyperlink" Target="http://www.nber.org/papers/w9873" TargetMode="External"/><Relationship Id="rId27" Type="http://schemas.openxmlformats.org/officeDocument/2006/relationships/hyperlink" Target="http://pss.sagepub.com/content/15/12/806.full" TargetMode="External"/><Relationship Id="rId30" Type="http://schemas.openxmlformats.org/officeDocument/2006/relationships/hyperlink" Target="http://onlinelibrary.wiley.com/doi/10.1111/ajps.12152/full" TargetMode="External"/><Relationship Id="rId35" Type="http://schemas.openxmlformats.org/officeDocument/2006/relationships/hyperlink" Target="http://pss.sagepub.com/content/early/2011/01/26/0956797610397667.full"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bethel.edu/Majors/Communication/npda/faq2.html" TargetMode="External"/><Relationship Id="rId17" Type="http://schemas.openxmlformats.org/officeDocument/2006/relationships/hyperlink" Target="https://www.scientificamerican.com/article/the-flexibility-of-racial-bias/)" TargetMode="External"/><Relationship Id="rId25" Type="http://schemas.openxmlformats.org/officeDocument/2006/relationships/hyperlink" Target="http://webarchive.urban.org/publications/1000504.html" TargetMode="External"/><Relationship Id="rId33" Type="http://schemas.openxmlformats.org/officeDocument/2006/relationships/hyperlink" Target="http://www.sciencedirect.com/science/article/pii/S1364661306003299" TargetMode="External"/><Relationship Id="rId38" Type="http://schemas.openxmlformats.org/officeDocument/2006/relationships/hyperlink" Target="http://www.pnas.org/content/111/25/9079.abstra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150186-FA4C-EA49-A7F4-715B0D65E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44</Pages>
  <Words>23382</Words>
  <Characters>133283</Characters>
  <Application>Microsoft Office Word</Application>
  <DocSecurity>0</DocSecurity>
  <Lines>1110</Lines>
  <Paragraphs>312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156353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11</cp:revision>
  <dcterms:created xsi:type="dcterms:W3CDTF">2022-02-19T18:16:00Z</dcterms:created>
  <dcterms:modified xsi:type="dcterms:W3CDTF">2022-02-19T19:25:00Z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