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C3A34" w14:textId="22F4A33B" w:rsidR="001A0E6C" w:rsidRPr="001A0E6C" w:rsidRDefault="001A0E6C" w:rsidP="001A0E6C">
      <w:pPr>
        <w:pStyle w:val="Heading3"/>
        <w:rPr>
          <w:rFonts w:cs="Calibri"/>
        </w:rPr>
      </w:pPr>
      <w:r w:rsidRPr="001A0E6C">
        <w:rPr>
          <w:rFonts w:cs="Calibri"/>
        </w:rPr>
        <w:t xml:space="preserve">T </w:t>
      </w:r>
    </w:p>
    <w:p w14:paraId="52A739C3" w14:textId="77777777" w:rsidR="001A0E6C" w:rsidRPr="001A0E6C" w:rsidRDefault="001A0E6C" w:rsidP="001A0E6C">
      <w:pPr>
        <w:pStyle w:val="Heading4"/>
        <w:rPr>
          <w:rFonts w:cs="Calibri"/>
        </w:rPr>
      </w:pPr>
      <w:r w:rsidRPr="001A0E6C">
        <w:rPr>
          <w:rFonts w:cs="Calibri"/>
        </w:rPr>
        <w:t>Interpretation: The affirmative must defend topical action by governmental bodies.</w:t>
      </w:r>
    </w:p>
    <w:p w14:paraId="745FBF22" w14:textId="77777777" w:rsidR="001A0E6C" w:rsidRPr="001A0E6C" w:rsidRDefault="001A0E6C" w:rsidP="001A0E6C"/>
    <w:p w14:paraId="18347EA1" w14:textId="77777777" w:rsidR="001A0E6C" w:rsidRPr="001A0E6C" w:rsidRDefault="001A0E6C" w:rsidP="001A0E6C">
      <w:pPr>
        <w:pStyle w:val="Heading4"/>
        <w:rPr>
          <w:rFonts w:cs="Calibri"/>
        </w:rPr>
      </w:pPr>
      <w:r w:rsidRPr="001A0E6C">
        <w:rPr>
          <w:rFonts w:cs="Calibri"/>
        </w:rPr>
        <w:t>“Resolved” denotes a formal resolution.</w:t>
      </w:r>
    </w:p>
    <w:p w14:paraId="30EAA2F5" w14:textId="77777777" w:rsidR="001A0E6C" w:rsidRPr="001A0E6C" w:rsidRDefault="001A0E6C" w:rsidP="001A0E6C">
      <w:r w:rsidRPr="001A0E6C">
        <w:rPr>
          <w:b/>
          <w:bCs/>
          <w:sz w:val="26"/>
          <w:szCs w:val="26"/>
        </w:rPr>
        <w:t>AWS ’13</w:t>
      </w:r>
      <w:r w:rsidRPr="001A0E6C">
        <w:t xml:space="preserve"> [Army Writing Style; August 24th; Online resource dedicated to all major writing requirements in the Army; Army Writing Style, "Punctuation — The Colon and Semicolon," </w:t>
      </w:r>
      <w:hyperlink r:id="rId9" w:history="1">
        <w:r w:rsidRPr="001A0E6C">
          <w:rPr>
            <w:rStyle w:val="Hyperlink"/>
          </w:rPr>
          <w:t>https://armywritingstyle.com/punctuation-the-colon-and-semicolon/</w:t>
        </w:r>
      </w:hyperlink>
      <w:r w:rsidRPr="001A0E6C">
        <w:t>]</w:t>
      </w:r>
    </w:p>
    <w:p w14:paraId="347A5AE2" w14:textId="77777777" w:rsidR="001A0E6C" w:rsidRPr="001A0E6C" w:rsidRDefault="001A0E6C" w:rsidP="001A0E6C">
      <w:pPr>
        <w:rPr>
          <w:sz w:val="16"/>
        </w:rPr>
      </w:pPr>
      <w:r w:rsidRPr="001A0E6C">
        <w:rPr>
          <w:rStyle w:val="StyleUnderline"/>
          <w:sz w:val="24"/>
          <w:highlight w:val="green"/>
        </w:rPr>
        <w:t xml:space="preserve">The </w:t>
      </w:r>
      <w:r w:rsidRPr="001A0E6C">
        <w:rPr>
          <w:rStyle w:val="Emphasis"/>
          <w:highlight w:val="green"/>
        </w:rPr>
        <w:t>colon</w:t>
      </w:r>
      <w:r w:rsidRPr="001A0E6C">
        <w:rPr>
          <w:rStyle w:val="StyleUnderline"/>
          <w:sz w:val="24"/>
          <w:highlight w:val="green"/>
        </w:rPr>
        <w:t xml:space="preserve"> introduces</w:t>
      </w:r>
      <w:r w:rsidRPr="001A0E6C">
        <w:rPr>
          <w:sz w:val="16"/>
        </w:rPr>
        <w:t xml:space="preserve"> the following: </w:t>
      </w:r>
    </w:p>
    <w:p w14:paraId="54FD6DB0" w14:textId="77777777" w:rsidR="001A0E6C" w:rsidRPr="001A0E6C" w:rsidRDefault="001A0E6C" w:rsidP="001A0E6C">
      <w:pPr>
        <w:rPr>
          <w:sz w:val="16"/>
          <w:szCs w:val="16"/>
        </w:rPr>
      </w:pPr>
      <w:r w:rsidRPr="001A0E6C">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1965CDC2" w14:textId="77777777" w:rsidR="001A0E6C" w:rsidRPr="001A0E6C" w:rsidRDefault="001A0E6C" w:rsidP="001A0E6C">
      <w:pPr>
        <w:rPr>
          <w:sz w:val="16"/>
          <w:szCs w:val="16"/>
        </w:rPr>
      </w:pPr>
      <w:r w:rsidRPr="001A0E6C">
        <w:rPr>
          <w:sz w:val="16"/>
          <w:szCs w:val="16"/>
        </w:rPr>
        <w:t xml:space="preserve">b.  A long quotation (one or more paragraphs): In </w:t>
      </w:r>
      <w:proofErr w:type="gramStart"/>
      <w:r w:rsidRPr="001A0E6C">
        <w:rPr>
          <w:sz w:val="16"/>
          <w:szCs w:val="16"/>
        </w:rPr>
        <w:t>The</w:t>
      </w:r>
      <w:proofErr w:type="gramEnd"/>
      <w:r w:rsidRPr="001A0E6C">
        <w:rPr>
          <w:sz w:val="16"/>
          <w:szCs w:val="16"/>
        </w:rPr>
        <w:t xml:space="preserve"> Killer Angels Michael </w:t>
      </w:r>
      <w:proofErr w:type="spellStart"/>
      <w:r w:rsidRPr="001A0E6C">
        <w:rPr>
          <w:sz w:val="16"/>
          <w:szCs w:val="16"/>
        </w:rPr>
        <w:t>Shaara</w:t>
      </w:r>
      <w:proofErr w:type="spellEnd"/>
      <w:r w:rsidRPr="001A0E6C">
        <w:rPr>
          <w:sz w:val="16"/>
          <w:szCs w:val="16"/>
        </w:rPr>
        <w:t xml:space="preserve"> wrote: (colon) You may find it a different story from the one you learned in school. There have been many versions of that battle [Gettysburg] and that war [the Civil War]. (The quote continues for two more paragraphs.) </w:t>
      </w:r>
    </w:p>
    <w:p w14:paraId="719356A0" w14:textId="77777777" w:rsidR="001A0E6C" w:rsidRPr="001A0E6C" w:rsidRDefault="001A0E6C" w:rsidP="001A0E6C">
      <w:pPr>
        <w:rPr>
          <w:sz w:val="16"/>
          <w:szCs w:val="16"/>
        </w:rPr>
      </w:pPr>
      <w:r w:rsidRPr="001A0E6C">
        <w:rPr>
          <w:sz w:val="16"/>
          <w:szCs w:val="16"/>
        </w:rPr>
        <w:t xml:space="preserve">c.  A formal quotation or question: The President declared: (colon) "The only thing we have to fear is fear itself."  The question is: (colon) what can we do about it? </w:t>
      </w:r>
    </w:p>
    <w:p w14:paraId="3C6F3F72" w14:textId="77777777" w:rsidR="001A0E6C" w:rsidRPr="001A0E6C" w:rsidRDefault="001A0E6C" w:rsidP="001A0E6C">
      <w:pPr>
        <w:rPr>
          <w:sz w:val="16"/>
          <w:szCs w:val="16"/>
        </w:rPr>
      </w:pPr>
      <w:r w:rsidRPr="001A0E6C">
        <w:rPr>
          <w:sz w:val="16"/>
          <w:szCs w:val="16"/>
        </w:rPr>
        <w:t>d.  A second independent clause which explains the first: Potter's motive is clear: (colon) he wants the assignment.</w:t>
      </w:r>
    </w:p>
    <w:p w14:paraId="12E1D40E" w14:textId="77777777" w:rsidR="001A0E6C" w:rsidRPr="001A0E6C" w:rsidRDefault="001A0E6C" w:rsidP="001A0E6C">
      <w:pPr>
        <w:rPr>
          <w:sz w:val="16"/>
        </w:rPr>
      </w:pPr>
      <w:r w:rsidRPr="001A0E6C">
        <w:rPr>
          <w:sz w:val="16"/>
        </w:rPr>
        <w:t xml:space="preserve">e.  After the introduction of a business letter: Dear Sirs: (colon) Dear Madam: (colon) f.  The details following an announcement </w:t>
      </w:r>
      <w:proofErr w:type="gramStart"/>
      <w:r w:rsidRPr="001A0E6C">
        <w:rPr>
          <w:sz w:val="16"/>
        </w:rPr>
        <w:t>For</w:t>
      </w:r>
      <w:proofErr w:type="gramEnd"/>
      <w:r w:rsidRPr="001A0E6C">
        <w:rPr>
          <w:sz w:val="16"/>
        </w:rPr>
        <w:t xml:space="preserve"> sale: (colon) large lakeside cabin with dock </w:t>
      </w:r>
    </w:p>
    <w:p w14:paraId="7C90D62E" w14:textId="77777777" w:rsidR="001A0E6C" w:rsidRPr="001A0E6C" w:rsidRDefault="001A0E6C" w:rsidP="001A0E6C">
      <w:pPr>
        <w:rPr>
          <w:rStyle w:val="StyleUnderline"/>
          <w:sz w:val="24"/>
        </w:rPr>
      </w:pPr>
      <w:r w:rsidRPr="001A0E6C">
        <w:rPr>
          <w:sz w:val="16"/>
        </w:rPr>
        <w:t xml:space="preserve">g.  </w:t>
      </w:r>
      <w:r w:rsidRPr="001A0E6C">
        <w:rPr>
          <w:rStyle w:val="StyleUnderline"/>
          <w:sz w:val="24"/>
          <w:highlight w:val="green"/>
        </w:rPr>
        <w:t xml:space="preserve">A </w:t>
      </w:r>
      <w:r w:rsidRPr="001A0E6C">
        <w:rPr>
          <w:rStyle w:val="Emphasis"/>
          <w:highlight w:val="green"/>
        </w:rPr>
        <w:t>formal resolution</w:t>
      </w:r>
      <w:r w:rsidRPr="001A0E6C">
        <w:rPr>
          <w:rStyle w:val="StyleUnderline"/>
          <w:sz w:val="24"/>
          <w:highlight w:val="green"/>
        </w:rPr>
        <w:t>, after the word "</w:t>
      </w:r>
      <w:r w:rsidRPr="001A0E6C">
        <w:rPr>
          <w:rStyle w:val="Emphasis"/>
          <w:highlight w:val="green"/>
        </w:rPr>
        <w:t>resolved</w:t>
      </w:r>
      <w:r w:rsidRPr="001A0E6C">
        <w:rPr>
          <w:rStyle w:val="StyleUnderline"/>
          <w:sz w:val="24"/>
          <w:highlight w:val="green"/>
        </w:rPr>
        <w:t>:"</w:t>
      </w:r>
      <w:r w:rsidRPr="001A0E6C">
        <w:rPr>
          <w:sz w:val="16"/>
          <w:u w:val="single"/>
        </w:rPr>
        <w:t xml:space="preserve">.  </w:t>
      </w:r>
      <w:r w:rsidRPr="001A0E6C">
        <w:rPr>
          <w:rStyle w:val="StyleUnderline"/>
          <w:sz w:val="24"/>
        </w:rPr>
        <w:t>Resolved</w:t>
      </w:r>
      <w:r w:rsidRPr="001A0E6C">
        <w:rPr>
          <w:sz w:val="16"/>
        </w:rPr>
        <w:t xml:space="preserve">: (colon) That </w:t>
      </w:r>
      <w:r w:rsidRPr="001A0E6C">
        <w:rPr>
          <w:rStyle w:val="StyleUnderline"/>
          <w:sz w:val="24"/>
        </w:rPr>
        <w:t>this council petition the mayor.</w:t>
      </w:r>
    </w:p>
    <w:p w14:paraId="5B758C49" w14:textId="77777777" w:rsidR="001A0E6C" w:rsidRPr="001A0E6C" w:rsidRDefault="001A0E6C" w:rsidP="001A0E6C"/>
    <w:p w14:paraId="4793A3D0" w14:textId="77777777" w:rsidR="001A0E6C" w:rsidRPr="001A0E6C" w:rsidRDefault="001A0E6C" w:rsidP="001A0E6C">
      <w:pPr>
        <w:pStyle w:val="Heading4"/>
        <w:rPr>
          <w:rFonts w:cs="Calibri"/>
        </w:rPr>
      </w:pPr>
      <w:r w:rsidRPr="001A0E6C">
        <w:rPr>
          <w:rFonts w:cs="Calibri"/>
        </w:rPr>
        <w:t xml:space="preserve">A just “government” must be a </w:t>
      </w:r>
      <w:r w:rsidRPr="001A0E6C">
        <w:rPr>
          <w:rFonts w:cs="Calibri"/>
          <w:u w:val="single"/>
        </w:rPr>
        <w:t>sovereign law-making body</w:t>
      </w:r>
      <w:r w:rsidRPr="001A0E6C">
        <w:rPr>
          <w:rFonts w:cs="Calibri"/>
        </w:rPr>
        <w:t>.</w:t>
      </w:r>
    </w:p>
    <w:p w14:paraId="06002D7F" w14:textId="77777777" w:rsidR="001A0E6C" w:rsidRPr="001A0E6C" w:rsidRDefault="001A0E6C" w:rsidP="001A0E6C">
      <w:r w:rsidRPr="001A0E6C">
        <w:rPr>
          <w:rStyle w:val="Style13ptBold"/>
        </w:rPr>
        <w:t>Merriam-Webster</w:t>
      </w:r>
      <w:r w:rsidRPr="001A0E6C">
        <w:t xml:space="preserve"> No Date, </w:t>
      </w:r>
      <w:hyperlink r:id="rId10" w:history="1">
        <w:r w:rsidRPr="001A0E6C">
          <w:rPr>
            <w:rStyle w:val="Hyperlink"/>
          </w:rPr>
          <w:t>https://www.merriam-webster.com/dictionary/government</w:t>
        </w:r>
      </w:hyperlink>
      <w:r w:rsidRPr="001A0E6C">
        <w:t xml:space="preserve"> </w:t>
      </w:r>
      <w:proofErr w:type="spellStart"/>
      <w:r w:rsidRPr="001A0E6C">
        <w:t>brett</w:t>
      </w:r>
      <w:proofErr w:type="spellEnd"/>
    </w:p>
    <w:p w14:paraId="4FDE06D3" w14:textId="77777777" w:rsidR="001A0E6C" w:rsidRPr="001A0E6C" w:rsidRDefault="001A0E6C" w:rsidP="001A0E6C">
      <w:r w:rsidRPr="001A0E6C">
        <w:t>Full Definition of government</w:t>
      </w:r>
    </w:p>
    <w:p w14:paraId="13B8B482" w14:textId="77777777" w:rsidR="001A0E6C" w:rsidRPr="001A0E6C" w:rsidRDefault="001A0E6C" w:rsidP="001A0E6C">
      <w:r w:rsidRPr="001A0E6C">
        <w:t xml:space="preserve">1: </w:t>
      </w:r>
      <w:r w:rsidRPr="001A0E6C">
        <w:rPr>
          <w:rStyle w:val="Emphasis"/>
          <w:highlight w:val="green"/>
        </w:rPr>
        <w:t>the body</w:t>
      </w:r>
      <w:r w:rsidRPr="001A0E6C">
        <w:t xml:space="preserve"> of persons </w:t>
      </w:r>
      <w:r w:rsidRPr="001A0E6C">
        <w:rPr>
          <w:rStyle w:val="Emphasis"/>
          <w:highlight w:val="green"/>
        </w:rPr>
        <w:t>that constitutes the governing authority of a political unit</w:t>
      </w:r>
      <w:r w:rsidRPr="001A0E6C">
        <w:t xml:space="preserve"> or organization: such as</w:t>
      </w:r>
    </w:p>
    <w:p w14:paraId="2FF18943" w14:textId="77777777" w:rsidR="001A0E6C" w:rsidRPr="001A0E6C" w:rsidRDefault="001A0E6C" w:rsidP="001A0E6C">
      <w:r w:rsidRPr="001A0E6C">
        <w:t xml:space="preserve">a: </w:t>
      </w:r>
      <w:r w:rsidRPr="001A0E6C">
        <w:rPr>
          <w:rStyle w:val="StyleUnderline"/>
        </w:rPr>
        <w:t>the officials comprising the governing body of a political unit and constituting the organization as an active agency</w:t>
      </w:r>
    </w:p>
    <w:p w14:paraId="602BA55B" w14:textId="77777777" w:rsidR="001A0E6C" w:rsidRPr="001A0E6C" w:rsidRDefault="001A0E6C" w:rsidP="001A0E6C">
      <w:r w:rsidRPr="001A0E6C">
        <w:t>The government was slow to react to the crisis.</w:t>
      </w:r>
    </w:p>
    <w:p w14:paraId="057381FB" w14:textId="77777777" w:rsidR="001A0E6C" w:rsidRPr="001A0E6C" w:rsidRDefault="001A0E6C" w:rsidP="001A0E6C">
      <w:proofErr w:type="spellStart"/>
      <w:proofErr w:type="gramStart"/>
      <w:r w:rsidRPr="001A0E6C">
        <w:t>bcapitalized</w:t>
      </w:r>
      <w:proofErr w:type="spellEnd"/>
      <w:r w:rsidRPr="001A0E6C">
        <w:t xml:space="preserve"> :</w:t>
      </w:r>
      <w:proofErr w:type="gramEnd"/>
      <w:r w:rsidRPr="001A0E6C">
        <w:t xml:space="preserve"> the executive branch of </w:t>
      </w:r>
      <w:r w:rsidRPr="001A0E6C">
        <w:rPr>
          <w:rStyle w:val="Emphasis"/>
        </w:rPr>
        <w:t>the U.S. federal government</w:t>
      </w:r>
    </w:p>
    <w:p w14:paraId="3B4E3F91" w14:textId="77777777" w:rsidR="001A0E6C" w:rsidRPr="001A0E6C" w:rsidRDefault="001A0E6C" w:rsidP="001A0E6C">
      <w:proofErr w:type="spellStart"/>
      <w:r w:rsidRPr="001A0E6C">
        <w:t>ccapitalized</w:t>
      </w:r>
      <w:proofErr w:type="spellEnd"/>
    </w:p>
    <w:p w14:paraId="43E97F28" w14:textId="77777777" w:rsidR="001A0E6C" w:rsidRPr="001A0E6C" w:rsidRDefault="001A0E6C" w:rsidP="001A0E6C">
      <w:r w:rsidRPr="001A0E6C">
        <w:lastRenderedPageBreak/>
        <w:t xml:space="preserve">: a small group of persons holding simultaneously </w:t>
      </w:r>
      <w:r w:rsidRPr="001A0E6C">
        <w:rPr>
          <w:rStyle w:val="Emphasis"/>
          <w:highlight w:val="green"/>
        </w:rPr>
        <w:t>the</w:t>
      </w:r>
      <w:r w:rsidRPr="001A0E6C">
        <w:t xml:space="preserve"> principal </w:t>
      </w:r>
      <w:r w:rsidRPr="001A0E6C">
        <w:rPr>
          <w:rStyle w:val="Emphasis"/>
          <w:highlight w:val="green"/>
        </w:rPr>
        <w:t>political executive offices of a nation</w:t>
      </w:r>
      <w:r w:rsidRPr="001A0E6C">
        <w:t xml:space="preserve"> or other political unit and being responsible for the direction and supervision of public affairs:</w:t>
      </w:r>
    </w:p>
    <w:p w14:paraId="6FC0076E" w14:textId="77777777" w:rsidR="001A0E6C" w:rsidRPr="001A0E6C" w:rsidRDefault="001A0E6C" w:rsidP="001A0E6C">
      <w:r w:rsidRPr="001A0E6C">
        <w:t>(1): ADMINISTRATION sense 4b</w:t>
      </w:r>
    </w:p>
    <w:p w14:paraId="34EA085D" w14:textId="77777777" w:rsidR="001A0E6C" w:rsidRPr="001A0E6C" w:rsidRDefault="001A0E6C" w:rsidP="001A0E6C">
      <w:r w:rsidRPr="001A0E6C">
        <w:t xml:space="preserve">(2): such </w:t>
      </w:r>
      <w:r w:rsidRPr="001A0E6C">
        <w:rPr>
          <w:rStyle w:val="Emphasis"/>
          <w:highlight w:val="green"/>
        </w:rPr>
        <w:t>a group in a parliamentary system</w:t>
      </w:r>
      <w:r w:rsidRPr="001A0E6C">
        <w:t xml:space="preserve"> constituted by the cabinet or by the ministry</w:t>
      </w:r>
    </w:p>
    <w:p w14:paraId="114FA5F0" w14:textId="77777777" w:rsidR="001A0E6C" w:rsidRPr="001A0E6C" w:rsidRDefault="001A0E6C" w:rsidP="001A0E6C"/>
    <w:p w14:paraId="379DACF9" w14:textId="77777777" w:rsidR="001A0E6C" w:rsidRPr="001A0E6C" w:rsidRDefault="001A0E6C" w:rsidP="001A0E6C"/>
    <w:p w14:paraId="37019C8E" w14:textId="77777777" w:rsidR="001A0E6C" w:rsidRPr="001A0E6C" w:rsidRDefault="001A0E6C" w:rsidP="001A0E6C">
      <w:pPr>
        <w:pStyle w:val="Heading4"/>
        <w:rPr>
          <w:rFonts w:cs="Calibri"/>
        </w:rPr>
      </w:pPr>
      <w:r w:rsidRPr="001A0E6C">
        <w:rPr>
          <w:rFonts w:cs="Calibri"/>
        </w:rPr>
        <w:t>“Guarantee[</w:t>
      </w:r>
      <w:proofErr w:type="spellStart"/>
      <w:r w:rsidRPr="001A0E6C">
        <w:rPr>
          <w:rFonts w:cs="Calibri"/>
        </w:rPr>
        <w:t>ing</w:t>
      </w:r>
      <w:proofErr w:type="spellEnd"/>
      <w:r w:rsidRPr="001A0E6C">
        <w:rPr>
          <w:rFonts w:cs="Calibri"/>
        </w:rPr>
        <w:t xml:space="preserve">]” the “right to strike” requires the </w:t>
      </w:r>
      <w:r w:rsidRPr="001A0E6C">
        <w:rPr>
          <w:rFonts w:cs="Calibri"/>
          <w:u w:val="single"/>
        </w:rPr>
        <w:t>law</w:t>
      </w:r>
      <w:r w:rsidRPr="001A0E6C">
        <w:rPr>
          <w:rFonts w:cs="Calibri"/>
        </w:rPr>
        <w:t xml:space="preserve"> to be upheld or changed.</w:t>
      </w:r>
    </w:p>
    <w:p w14:paraId="53DFD418" w14:textId="77777777" w:rsidR="001A0E6C" w:rsidRPr="001A0E6C" w:rsidRDefault="001A0E6C" w:rsidP="001A0E6C">
      <w:r w:rsidRPr="001A0E6C">
        <w:rPr>
          <w:rStyle w:val="Style13ptBold"/>
        </w:rPr>
        <w:t>NLRB No Date</w:t>
      </w:r>
      <w:r w:rsidRPr="001A0E6C">
        <w:t xml:space="preserve">, </w:t>
      </w:r>
      <w:hyperlink r:id="rId11" w:history="1">
        <w:r w:rsidRPr="001A0E6C">
          <w:rPr>
            <w:rStyle w:val="Hyperlink"/>
          </w:rPr>
          <w:t>https://www.nlrb.gov/strikes</w:t>
        </w:r>
      </w:hyperlink>
      <w:r w:rsidRPr="001A0E6C">
        <w:t xml:space="preserve"> </w:t>
      </w:r>
      <w:proofErr w:type="spellStart"/>
      <w:r w:rsidRPr="001A0E6C">
        <w:t>brett</w:t>
      </w:r>
      <w:proofErr w:type="spellEnd"/>
    </w:p>
    <w:p w14:paraId="4CD874C2" w14:textId="77777777" w:rsidR="001A0E6C" w:rsidRPr="001A0E6C" w:rsidRDefault="001A0E6C" w:rsidP="001A0E6C">
      <w:pPr>
        <w:rPr>
          <w:sz w:val="16"/>
        </w:rPr>
      </w:pPr>
      <w:r w:rsidRPr="001A0E6C">
        <w:rPr>
          <w:rStyle w:val="StyleUnderline"/>
        </w:rPr>
        <w:t>Section 7 of the National Labor Relations Act states in part, “Employees shall have the right. . . to engage in other concerted activities for the purpose of collective bargaining or other mutual aid or protection.”</w:t>
      </w:r>
      <w:r w:rsidRPr="001A0E6C">
        <w:rPr>
          <w:sz w:val="16"/>
        </w:rPr>
        <w:t xml:space="preserve"> Strikes are included among the concerted activities protected for employees by this section. Section 13 also concerns the right to strike. It reads as follows:</w:t>
      </w:r>
    </w:p>
    <w:p w14:paraId="270420BA" w14:textId="77777777" w:rsidR="001A0E6C" w:rsidRPr="001A0E6C" w:rsidRDefault="001A0E6C" w:rsidP="001A0E6C">
      <w:pPr>
        <w:rPr>
          <w:sz w:val="16"/>
          <w:szCs w:val="16"/>
        </w:rPr>
      </w:pPr>
      <w:r w:rsidRPr="001A0E6C">
        <w:rPr>
          <w:sz w:val="16"/>
          <w:szCs w:val="16"/>
        </w:rPr>
        <w:t>Nothing in this Act, except as specifically provided for herein, shall be construed so as either to interfere with or impede or diminish in any way the right to strike, or to affect the limitations or qualifications on that right.</w:t>
      </w:r>
    </w:p>
    <w:p w14:paraId="646848C6" w14:textId="77777777" w:rsidR="001A0E6C" w:rsidRPr="001A0E6C" w:rsidRDefault="001A0E6C" w:rsidP="001A0E6C">
      <w:pPr>
        <w:rPr>
          <w:sz w:val="16"/>
        </w:rPr>
      </w:pPr>
      <w:r w:rsidRPr="001A0E6C">
        <w:rPr>
          <w:sz w:val="16"/>
        </w:rPr>
        <w:t xml:space="preserve">It is clear from a reading of these two provisions that: </w:t>
      </w:r>
      <w:r w:rsidRPr="001A0E6C">
        <w:rPr>
          <w:rStyle w:val="Emphasis"/>
          <w:highlight w:val="green"/>
        </w:rPr>
        <w:t>the law</w:t>
      </w:r>
      <w:r w:rsidRPr="001A0E6C">
        <w:rPr>
          <w:sz w:val="16"/>
        </w:rPr>
        <w:t xml:space="preserve"> not only </w:t>
      </w:r>
      <w:r w:rsidRPr="001A0E6C">
        <w:rPr>
          <w:rStyle w:val="StyleUnderline"/>
          <w:highlight w:val="green"/>
        </w:rPr>
        <w:t xml:space="preserve">guarantees the </w:t>
      </w:r>
      <w:r w:rsidRPr="001A0E6C">
        <w:rPr>
          <w:rStyle w:val="Emphasis"/>
          <w:highlight w:val="green"/>
        </w:rPr>
        <w:t>right</w:t>
      </w:r>
      <w:r w:rsidRPr="001A0E6C">
        <w:rPr>
          <w:rStyle w:val="StyleUnderline"/>
        </w:rPr>
        <w:t xml:space="preserve"> of employees </w:t>
      </w:r>
      <w:r w:rsidRPr="001A0E6C">
        <w:rPr>
          <w:rStyle w:val="StyleUnderline"/>
          <w:highlight w:val="green"/>
        </w:rPr>
        <w:t xml:space="preserve">to </w:t>
      </w:r>
      <w:r w:rsidRPr="001A0E6C">
        <w:rPr>
          <w:rStyle w:val="Emphasis"/>
          <w:highlight w:val="green"/>
        </w:rPr>
        <w:t>strike</w:t>
      </w:r>
      <w:r w:rsidRPr="001A0E6C">
        <w:rPr>
          <w:sz w:val="16"/>
        </w:rPr>
        <w:t xml:space="preserve">, </w:t>
      </w:r>
      <w:r w:rsidRPr="001A0E6C">
        <w:rPr>
          <w:rStyle w:val="StyleUnderline"/>
          <w:highlight w:val="green"/>
        </w:rPr>
        <w:t xml:space="preserve">but also places </w:t>
      </w:r>
      <w:r w:rsidRPr="001A0E6C">
        <w:rPr>
          <w:rStyle w:val="Emphasis"/>
          <w:highlight w:val="green"/>
        </w:rPr>
        <w:t>limitations</w:t>
      </w:r>
      <w:r w:rsidRPr="001A0E6C">
        <w:rPr>
          <w:rStyle w:val="StyleUnderline"/>
        </w:rPr>
        <w:t xml:space="preserve"> and qualifications on the exercise of that right</w:t>
      </w:r>
      <w:r w:rsidRPr="001A0E6C">
        <w:rPr>
          <w:sz w:val="16"/>
        </w:rPr>
        <w:t xml:space="preserve">. See for example, restrictions on strikes in health care institutions (set forth below). </w:t>
      </w:r>
    </w:p>
    <w:p w14:paraId="0FBCBF88" w14:textId="77777777" w:rsidR="001A0E6C" w:rsidRPr="001A0E6C" w:rsidRDefault="001A0E6C" w:rsidP="001A0E6C">
      <w:pPr>
        <w:rPr>
          <w:sz w:val="16"/>
        </w:rPr>
      </w:pPr>
    </w:p>
    <w:p w14:paraId="570C7196" w14:textId="38A21638" w:rsidR="001A0E6C" w:rsidRPr="001A0E6C" w:rsidRDefault="001A0E6C" w:rsidP="001A0E6C">
      <w:pPr>
        <w:pStyle w:val="Heading4"/>
        <w:rPr>
          <w:rFonts w:cs="Calibri"/>
        </w:rPr>
      </w:pPr>
      <w:r w:rsidRPr="001A0E6C">
        <w:rPr>
          <w:rFonts w:cs="Calibri"/>
        </w:rPr>
        <w:t>Violation: “</w:t>
      </w:r>
      <w:r>
        <w:rPr>
          <w:rFonts w:cs="Calibri"/>
        </w:rPr>
        <w:t>they don’t defend government action</w:t>
      </w:r>
    </w:p>
    <w:p w14:paraId="136E75A4" w14:textId="77777777" w:rsidR="001A0E6C" w:rsidRPr="001A0E6C" w:rsidRDefault="001A0E6C" w:rsidP="001A0E6C"/>
    <w:p w14:paraId="0FA3C882" w14:textId="77777777" w:rsidR="001A0E6C" w:rsidRPr="001A0E6C" w:rsidRDefault="001A0E6C" w:rsidP="001A0E6C">
      <w:pPr>
        <w:pStyle w:val="Heading4"/>
        <w:rPr>
          <w:rFonts w:cs="Calibri"/>
        </w:rPr>
      </w:pPr>
      <w:r w:rsidRPr="001A0E6C">
        <w:rPr>
          <w:rFonts w:cs="Calibri"/>
        </w:rPr>
        <w:t xml:space="preserve">That’s necessary for </w:t>
      </w:r>
      <w:r w:rsidRPr="001A0E6C">
        <w:rPr>
          <w:rFonts w:cs="Calibri"/>
          <w:u w:val="single"/>
        </w:rPr>
        <w:t>limits</w:t>
      </w:r>
      <w:r w:rsidRPr="001A0E6C">
        <w:rPr>
          <w:rFonts w:cs="Calibri"/>
        </w:rPr>
        <w:t xml:space="preserve"> and </w:t>
      </w:r>
      <w:r w:rsidRPr="001A0E6C">
        <w:rPr>
          <w:rFonts w:cs="Calibri"/>
          <w:u w:val="single"/>
        </w:rPr>
        <w:t>ground</w:t>
      </w:r>
      <w:r w:rsidRPr="001A0E6C">
        <w:rPr>
          <w:rFonts w:cs="Calibri"/>
        </w:rPr>
        <w:t xml:space="preserve"> -- </w:t>
      </w:r>
      <w:r w:rsidRPr="001A0E6C">
        <w:rPr>
          <w:rFonts w:cs="Calibri"/>
          <w:u w:val="single"/>
        </w:rPr>
        <w:t>redefining</w:t>
      </w:r>
      <w:r w:rsidRPr="001A0E6C">
        <w:rPr>
          <w:rFonts w:cs="Calibri"/>
        </w:rPr>
        <w:t xml:space="preserve"> portions of the resolution permits </w:t>
      </w:r>
      <w:r w:rsidRPr="001A0E6C">
        <w:rPr>
          <w:rFonts w:cs="Calibri"/>
          <w:u w:val="single"/>
        </w:rPr>
        <w:t>endless reclarification</w:t>
      </w:r>
      <w:r w:rsidRPr="001A0E6C">
        <w:rPr>
          <w:rFonts w:cs="Calibri"/>
        </w:rPr>
        <w:t xml:space="preserve"> AND creates incentives to focus </w:t>
      </w:r>
      <w:r w:rsidRPr="001A0E6C">
        <w:rPr>
          <w:rFonts w:cs="Calibri"/>
          <w:u w:val="single"/>
        </w:rPr>
        <w:t>1 part of the library</w:t>
      </w:r>
      <w:r w:rsidRPr="001A0E6C">
        <w:rPr>
          <w:rFonts w:cs="Calibri"/>
        </w:rPr>
        <w:t xml:space="preserve"> for 4 years -- only </w:t>
      </w:r>
      <w:r w:rsidRPr="001A0E6C">
        <w:rPr>
          <w:rFonts w:cs="Calibri"/>
          <w:u w:val="single"/>
        </w:rPr>
        <w:t>aligning pre-round research</w:t>
      </w:r>
      <w:r w:rsidRPr="001A0E6C">
        <w:rPr>
          <w:rFonts w:cs="Calibri"/>
        </w:rPr>
        <w:t xml:space="preserve"> with </w:t>
      </w:r>
      <w:r w:rsidRPr="001A0E6C">
        <w:rPr>
          <w:rFonts w:cs="Calibri"/>
          <w:u w:val="single"/>
        </w:rPr>
        <w:t>agent</w:t>
      </w:r>
      <w:r w:rsidRPr="001A0E6C">
        <w:rPr>
          <w:rFonts w:cs="Calibri"/>
        </w:rPr>
        <w:t xml:space="preserve"> and </w:t>
      </w:r>
      <w:r w:rsidRPr="001A0E6C">
        <w:rPr>
          <w:rFonts w:cs="Calibri"/>
          <w:u w:val="single"/>
        </w:rPr>
        <w:t>mechanism</w:t>
      </w:r>
      <w:r w:rsidRPr="001A0E6C">
        <w:rPr>
          <w:rFonts w:cs="Calibri"/>
        </w:rPr>
        <w:t xml:space="preserve"> solves. </w:t>
      </w:r>
    </w:p>
    <w:p w14:paraId="194FD1FC" w14:textId="77777777" w:rsidR="001A0E6C" w:rsidRPr="001A0E6C" w:rsidRDefault="001A0E6C" w:rsidP="001A0E6C"/>
    <w:p w14:paraId="26377136" w14:textId="63B69251" w:rsidR="001A0E6C" w:rsidRDefault="001A0E6C" w:rsidP="001A0E6C">
      <w:pPr>
        <w:pStyle w:val="Heading4"/>
        <w:rPr>
          <w:rFonts w:cs="Calibri"/>
        </w:rPr>
      </w:pPr>
      <w:r w:rsidRPr="001A0E6C">
        <w:rPr>
          <w:rFonts w:cs="Calibri"/>
        </w:rPr>
        <w:t xml:space="preserve">The impact is </w:t>
      </w:r>
      <w:r w:rsidRPr="001A0E6C">
        <w:rPr>
          <w:rFonts w:cs="Calibri"/>
          <w:u w:val="single"/>
        </w:rPr>
        <w:t>fairness</w:t>
      </w:r>
      <w:r w:rsidRPr="001A0E6C">
        <w:rPr>
          <w:rFonts w:cs="Calibri"/>
        </w:rPr>
        <w:t xml:space="preserve"> -- an unlimited, unpredictable topic disparately raises the research burden for the negative -- treat this is a sufficient win condition because fairness is the logical structure that undergirds all impacts AND controls any benefit to debate. All responses and turns presume fairness </w:t>
      </w:r>
      <w:proofErr w:type="gramStart"/>
      <w:r w:rsidRPr="001A0E6C">
        <w:rPr>
          <w:rFonts w:cs="Calibri"/>
        </w:rPr>
        <w:t>is</w:t>
      </w:r>
      <w:proofErr w:type="gramEnd"/>
      <w:r w:rsidRPr="001A0E6C">
        <w:rPr>
          <w:rFonts w:cs="Calibri"/>
        </w:rPr>
        <w:t xml:space="preserve"> good in asking to be evaluated fairly which concedes competitive incentives exist behind all arguments.</w:t>
      </w:r>
    </w:p>
    <w:p w14:paraId="6E182C6D" w14:textId="306D4D3B" w:rsidR="0073730D" w:rsidRDefault="0073730D" w:rsidP="0073730D"/>
    <w:p w14:paraId="533FA43E" w14:textId="77777777" w:rsidR="0073730D" w:rsidRPr="00A94EB7" w:rsidRDefault="0073730D" w:rsidP="0073730D">
      <w:r w:rsidRPr="00A94EB7">
        <w:rPr>
          <w:b/>
          <w:bCs/>
          <w:sz w:val="26"/>
          <w:szCs w:val="26"/>
        </w:rPr>
        <w:t>Iverson ’9</w:t>
      </w:r>
      <w:r w:rsidRPr="00A94EB7">
        <w:t xml:space="preserve"> [Joel; 2009; Associate Professor of Communication at the University of Montana, </w:t>
      </w:r>
      <w:proofErr w:type="spellStart"/>
      <w:r w:rsidRPr="00A94EB7">
        <w:t>Ph.D</w:t>
      </w:r>
      <w:proofErr w:type="spellEnd"/>
      <w:r w:rsidRPr="00A94EB7">
        <w:t xml:space="preserve"> in Communication from Arizona State University Relations at the University of Sydney; </w:t>
      </w:r>
      <w:r w:rsidRPr="00A94EB7">
        <w:lastRenderedPageBreak/>
        <w:t xml:space="preserve">Debate Central, “Can Cutting Cards Carve into Our Personal Lives: An Analysis of Debate Research on Personal Advocacy,” </w:t>
      </w:r>
      <w:hyperlink r:id="rId12" w:history="1">
        <w:r w:rsidRPr="00A94EB7">
          <w:rPr>
            <w:rStyle w:val="Hyperlink"/>
          </w:rPr>
          <w:t>https://debate.uvm.edu/dybvigiverson1000.html</w:t>
        </w:r>
      </w:hyperlink>
      <w:r w:rsidRPr="00A94EB7">
        <w:t xml:space="preserve">] </w:t>
      </w:r>
      <w:proofErr w:type="spellStart"/>
      <w:r w:rsidRPr="00A94EB7">
        <w:t>brett</w:t>
      </w:r>
      <w:proofErr w:type="spellEnd"/>
    </w:p>
    <w:p w14:paraId="4B8CB42B" w14:textId="77777777" w:rsidR="0073730D" w:rsidRPr="00A94EB7" w:rsidRDefault="0073730D" w:rsidP="0073730D">
      <w:pPr>
        <w:shd w:val="clear" w:color="auto" w:fill="FFFFFF"/>
        <w:rPr>
          <w:color w:val="222222"/>
          <w:sz w:val="16"/>
          <w:szCs w:val="16"/>
        </w:rPr>
      </w:pPr>
      <w:r w:rsidRPr="00A94EB7">
        <w:rPr>
          <w:color w:val="222222"/>
          <w:sz w:val="16"/>
          <w:szCs w:val="16"/>
        </w:rPr>
        <w:t>Mitchell (1998) provides a thorough examination of the pedagogical implication for academic debate. Although Mitchell acknowledges that </w:t>
      </w:r>
      <w:r w:rsidRPr="00C40047">
        <w:rPr>
          <w:rStyle w:val="Emphasis"/>
          <w:highlight w:val="green"/>
        </w:rPr>
        <w:t>debate</w:t>
      </w:r>
      <w:r w:rsidRPr="00C40047">
        <w:rPr>
          <w:rStyle w:val="StyleUnderline"/>
          <w:highlight w:val="green"/>
        </w:rPr>
        <w:t xml:space="preserve"> provides </w:t>
      </w:r>
      <w:r w:rsidRPr="00C40047">
        <w:rPr>
          <w:rStyle w:val="Emphasis"/>
          <w:highlight w:val="green"/>
        </w:rPr>
        <w:t>preparation</w:t>
      </w:r>
      <w:r w:rsidRPr="00C40047">
        <w:rPr>
          <w:rStyle w:val="StyleUnderline"/>
          <w:highlight w:val="green"/>
        </w:rPr>
        <w:t xml:space="preserve"> for</w:t>
      </w:r>
      <w:r w:rsidRPr="00A94EB7">
        <w:rPr>
          <w:rStyle w:val="StyleUnderline"/>
        </w:rPr>
        <w:t xml:space="preserve"> participation in democracy</w:t>
      </w:r>
      <w:r w:rsidRPr="00A94EB7">
        <w:rPr>
          <w:color w:val="222222"/>
          <w:sz w:val="16"/>
          <w:szCs w:val="16"/>
        </w:rPr>
        <w:t xml:space="preserve">, limiting debate to a laboratory where students practice their skill for future participation is criticized. Mitchell contends: </w:t>
      </w:r>
    </w:p>
    <w:p w14:paraId="6FE8A0B2" w14:textId="77777777" w:rsidR="0073730D" w:rsidRPr="00A94EB7" w:rsidRDefault="0073730D" w:rsidP="0073730D">
      <w:pPr>
        <w:shd w:val="clear" w:color="auto" w:fill="FFFFFF"/>
        <w:rPr>
          <w:color w:val="222222"/>
          <w:sz w:val="16"/>
          <w:szCs w:val="16"/>
        </w:rPr>
      </w:pPr>
      <w:r w:rsidRPr="00A94EB7">
        <w:rPr>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4A69CD04" w14:textId="77777777" w:rsidR="0073730D" w:rsidRPr="00A94EB7" w:rsidRDefault="0073730D" w:rsidP="0073730D">
      <w:pPr>
        <w:shd w:val="clear" w:color="auto" w:fill="FFFFFF"/>
        <w:rPr>
          <w:color w:val="222222"/>
          <w:sz w:val="16"/>
          <w:szCs w:val="16"/>
        </w:rPr>
      </w:pPr>
      <w:r w:rsidRPr="00A94EB7">
        <w:rPr>
          <w:color w:val="222222"/>
          <w:sz w:val="16"/>
          <w:szCs w:val="16"/>
        </w:rPr>
        <w:t xml:space="preserve">Mitchell contends that the laboratory style setting creates barriers to other spheres, creates a "sense of detachment" and causes debaters to see research from the role of spectators. </w:t>
      </w:r>
      <w:r w:rsidRPr="00A94EB7">
        <w:rPr>
          <w:rStyle w:val="m5577519854659992616gmail-styleunderline"/>
          <w:color w:val="222222"/>
          <w:sz w:val="16"/>
        </w:rPr>
        <w:t>Mitchell</w:t>
      </w:r>
      <w:r w:rsidRPr="00A94EB7">
        <w:rPr>
          <w:color w:val="222222"/>
          <w:sz w:val="16"/>
          <w:szCs w:val="16"/>
        </w:rPr>
        <w:t> further </w:t>
      </w:r>
      <w:r w:rsidRPr="00A94EB7">
        <w:rPr>
          <w:rStyle w:val="m5577519854659992616gmail-styleunderline"/>
          <w:color w:val="222222"/>
          <w:sz w:val="16"/>
        </w:rPr>
        <w:t>calls for "</w:t>
      </w:r>
      <w:r w:rsidRPr="00C40047">
        <w:rPr>
          <w:rStyle w:val="Emphasis"/>
          <w:highlight w:val="green"/>
        </w:rPr>
        <w:t>argumentative agency</w:t>
      </w:r>
      <w:r w:rsidRPr="00A94EB7">
        <w:rPr>
          <w:rStyle w:val="m5577519854659992616gmail-styleunderline"/>
          <w:color w:val="222222"/>
          <w:sz w:val="16"/>
        </w:rPr>
        <w:t xml:space="preserve"> [</w:t>
      </w:r>
      <w:r w:rsidRPr="00A94EB7">
        <w:rPr>
          <w:rStyle w:val="StyleUnderline"/>
        </w:rPr>
        <w:t xml:space="preserve">which] involves </w:t>
      </w:r>
      <w:r w:rsidRPr="00C40047">
        <w:rPr>
          <w:rStyle w:val="StyleUnderline"/>
          <w:highlight w:val="green"/>
        </w:rPr>
        <w:t xml:space="preserve">the </w:t>
      </w:r>
      <w:r w:rsidRPr="00C40047">
        <w:rPr>
          <w:rStyle w:val="Emphasis"/>
          <w:highlight w:val="green"/>
        </w:rPr>
        <w:t>capacity</w:t>
      </w:r>
      <w:r w:rsidRPr="00C40047">
        <w:rPr>
          <w:rStyle w:val="StyleUnderline"/>
          <w:highlight w:val="green"/>
        </w:rPr>
        <w:t xml:space="preserve"> to</w:t>
      </w:r>
      <w:r w:rsidRPr="00A94EB7">
        <w:rPr>
          <w:rStyle w:val="StyleUnderline"/>
        </w:rPr>
        <w:t xml:space="preserve"> contextualize</w:t>
      </w:r>
      <w:r w:rsidRPr="00A94EB7">
        <w:rPr>
          <w:rStyle w:val="m5577519854659992616gmail-styleunderline"/>
          <w:color w:val="222222"/>
          <w:sz w:val="16"/>
        </w:rPr>
        <w:t xml:space="preserve"> and </w:t>
      </w:r>
      <w:r w:rsidRPr="00C40047">
        <w:rPr>
          <w:rStyle w:val="StyleUnderline"/>
          <w:highlight w:val="green"/>
        </w:rPr>
        <w:t>employ</w:t>
      </w:r>
      <w:r w:rsidRPr="00A94EB7">
        <w:rPr>
          <w:rStyle w:val="m5577519854659992616gmail-styleunderline"/>
          <w:color w:val="222222"/>
          <w:sz w:val="16"/>
        </w:rPr>
        <w:t xml:space="preserve"> the </w:t>
      </w:r>
      <w:r w:rsidRPr="00A94EB7">
        <w:rPr>
          <w:rStyle w:val="Emphasis"/>
        </w:rPr>
        <w:t>skills and </w:t>
      </w:r>
      <w:r w:rsidRPr="00C40047">
        <w:rPr>
          <w:rStyle w:val="Emphasis"/>
          <w:highlight w:val="green"/>
        </w:rPr>
        <w:t>strategies</w:t>
      </w:r>
      <w:r w:rsidRPr="00A94EB7">
        <w:rPr>
          <w:rStyle w:val="m5577519854659992616gmail-styleunderline"/>
          <w:color w:val="222222"/>
          <w:sz w:val="16"/>
        </w:rPr>
        <w:t> of argumentative discourse </w:t>
      </w:r>
      <w:r w:rsidRPr="00C40047">
        <w:rPr>
          <w:rStyle w:val="StyleUnderline"/>
          <w:highlight w:val="green"/>
        </w:rPr>
        <w:t>in</w:t>
      </w:r>
      <w:r w:rsidRPr="00A94EB7">
        <w:rPr>
          <w:color w:val="222222"/>
          <w:sz w:val="16"/>
          <w:szCs w:val="16"/>
        </w:rPr>
        <w:t> fields of </w:t>
      </w:r>
      <w:r w:rsidRPr="00A94EB7">
        <w:rPr>
          <w:rStyle w:val="Emphasis"/>
        </w:rPr>
        <w:t>social </w:t>
      </w:r>
      <w:r w:rsidRPr="00C40047">
        <w:rPr>
          <w:rStyle w:val="Emphasis"/>
          <w:highlight w:val="green"/>
        </w:rPr>
        <w:t>action</w:t>
      </w:r>
      <w:r w:rsidRPr="00A94EB7">
        <w:rPr>
          <w:color w:val="222222"/>
          <w:sz w:val="16"/>
          <w:szCs w:val="16"/>
        </w:rPr>
        <w:t>, especially wider spheres of public deliberation" (p. 45). Although we agree with Mitchell that </w:t>
      </w:r>
      <w:r w:rsidRPr="00A94EB7">
        <w:rPr>
          <w:rStyle w:val="StyleUnderline"/>
        </w:rPr>
        <w:t>debate can</w:t>
      </w:r>
      <w:r w:rsidRPr="00A94EB7">
        <w:rPr>
          <w:rStyle w:val="m5577519854659992616gmail-styleunderline"/>
          <w:color w:val="222222"/>
          <w:sz w:val="16"/>
        </w:rPr>
        <w:t> be a</w:t>
      </w:r>
      <w:r w:rsidRPr="00A94EB7">
        <w:rPr>
          <w:color w:val="222222"/>
          <w:sz w:val="16"/>
          <w:szCs w:val="16"/>
        </w:rPr>
        <w:t xml:space="preserve">n even </w:t>
      </w:r>
      <w:r w:rsidRPr="00A94EB7">
        <w:rPr>
          <w:rStyle w:val="m5577519854659992616gmail-styleunderline"/>
          <w:color w:val="222222"/>
          <w:sz w:val="16"/>
        </w:rPr>
        <w:t>great</w:t>
      </w:r>
      <w:r w:rsidRPr="00A94EB7">
        <w:rPr>
          <w:color w:val="222222"/>
          <w:sz w:val="16"/>
          <w:szCs w:val="16"/>
        </w:rPr>
        <w:t>er </w:t>
      </w:r>
      <w:r w:rsidRPr="00A94EB7">
        <w:rPr>
          <w:rStyle w:val="m5577519854659992616gmail-styleunderline"/>
          <w:color w:val="222222"/>
          <w:sz w:val="16"/>
        </w:rPr>
        <w:t>instrument of empowerment for students</w:t>
      </w:r>
      <w:r w:rsidRPr="00A94EB7">
        <w:rPr>
          <w:color w:val="222222"/>
          <w:sz w:val="16"/>
          <w:szCs w:val="16"/>
        </w:rPr>
        <w:t>, we are more interested in examining the impact of the intermediary step of research. In each of Mitchell's examples of </w:t>
      </w:r>
      <w:r w:rsidRPr="00A94EB7">
        <w:rPr>
          <w:rStyle w:val="m5577519854659992616gmail-styleunderline"/>
          <w:color w:val="222222"/>
          <w:sz w:val="16"/>
        </w:rPr>
        <w:t>debaters find</w:t>
      </w:r>
      <w:r w:rsidRPr="00A94EB7">
        <w:rPr>
          <w:color w:val="222222"/>
          <w:sz w:val="16"/>
          <w:szCs w:val="16"/>
        </w:rPr>
        <w:t>ing </w:t>
      </w:r>
      <w:r w:rsidRPr="00A94EB7">
        <w:rPr>
          <w:rStyle w:val="m5577519854659992616gmail-styleunderline"/>
          <w:color w:val="222222"/>
          <w:sz w:val="16"/>
        </w:rPr>
        <w:t>creative avenues for agency</w:t>
      </w:r>
      <w:r w:rsidRPr="00A94EB7">
        <w:rPr>
          <w:color w:val="222222"/>
          <w:sz w:val="16"/>
          <w:szCs w:val="16"/>
        </w:rPr>
        <w:t>, there had to be a motivation to act. It is our contention that </w:t>
      </w:r>
      <w:r w:rsidRPr="00A94EB7">
        <w:rPr>
          <w:rStyle w:val="m5577519854659992616gmail-styleunderline"/>
          <w:color w:val="222222"/>
          <w:sz w:val="16"/>
        </w:rPr>
        <w:t xml:space="preserve">the </w:t>
      </w:r>
      <w:r w:rsidRPr="00C40047">
        <w:rPr>
          <w:rStyle w:val="Emphasis"/>
          <w:highlight w:val="green"/>
        </w:rPr>
        <w:t>research</w:t>
      </w:r>
      <w:r w:rsidRPr="00A94EB7">
        <w:rPr>
          <w:rStyle w:val="StyleUnderline"/>
        </w:rPr>
        <w:t xml:space="preserve"> conducted </w:t>
      </w:r>
      <w:r w:rsidRPr="00C40047">
        <w:rPr>
          <w:rStyle w:val="StyleUnderline"/>
          <w:highlight w:val="green"/>
        </w:rPr>
        <w:t xml:space="preserve">for </w:t>
      </w:r>
      <w:r w:rsidRPr="00C40047">
        <w:rPr>
          <w:rStyle w:val="Emphasis"/>
          <w:highlight w:val="green"/>
        </w:rPr>
        <w:t>competition</w:t>
      </w:r>
      <w:r w:rsidRPr="00C40047">
        <w:rPr>
          <w:rStyle w:val="StyleUnderline"/>
          <w:highlight w:val="green"/>
        </w:rPr>
        <w:t xml:space="preserve"> is a</w:t>
      </w:r>
      <w:r w:rsidRPr="00A94EB7">
        <w:rPr>
          <w:rStyle w:val="m5577519854659992616gmail-styleunderline"/>
          <w:color w:val="222222"/>
          <w:sz w:val="16"/>
        </w:rPr>
        <w:t xml:space="preserve"> </w:t>
      </w:r>
      <w:r w:rsidRPr="00A94EB7">
        <w:rPr>
          <w:color w:val="222222"/>
          <w:sz w:val="16"/>
          <w:szCs w:val="16"/>
        </w:rPr>
        <w:t>major </w:t>
      </w:r>
      <w:r w:rsidRPr="00C40047">
        <w:rPr>
          <w:rStyle w:val="Emphasis"/>
          <w:highlight w:val="green"/>
        </w:rPr>
        <w:t>catalyst</w:t>
      </w:r>
      <w:r w:rsidRPr="00A94EB7">
        <w:rPr>
          <w:sz w:val="16"/>
        </w:rPr>
        <w:t xml:space="preserve"> to propel their action,</w:t>
      </w:r>
      <w:r w:rsidRPr="00A94EB7">
        <w:rPr>
          <w:rStyle w:val="m5577519854659992616gmail-styleunderline"/>
          <w:color w:val="222222"/>
          <w:sz w:val="16"/>
        </w:rPr>
        <w:t xml:space="preserve"> change</w:t>
      </w:r>
      <w:r w:rsidRPr="00A94EB7">
        <w:rPr>
          <w:color w:val="222222"/>
          <w:sz w:val="16"/>
          <w:szCs w:val="16"/>
        </w:rPr>
        <w:t> their </w:t>
      </w:r>
      <w:r w:rsidRPr="00A94EB7">
        <w:rPr>
          <w:rStyle w:val="m5577519854659992616gmail-styleunderline"/>
          <w:color w:val="222222"/>
          <w:sz w:val="16"/>
        </w:rPr>
        <w:t>opinions, </w:t>
      </w:r>
      <w:r w:rsidRPr="00C40047">
        <w:rPr>
          <w:rStyle w:val="StyleUnderline"/>
          <w:highlight w:val="green"/>
        </w:rPr>
        <w:t>and</w:t>
      </w:r>
      <w:r w:rsidRPr="00A94EB7">
        <w:rPr>
          <w:color w:val="222222"/>
          <w:sz w:val="16"/>
          <w:szCs w:val="16"/>
        </w:rPr>
        <w:t> to </w:t>
      </w:r>
      <w:r w:rsidRPr="00C40047">
        <w:rPr>
          <w:rStyle w:val="StyleUnderline"/>
          <w:highlight w:val="green"/>
        </w:rPr>
        <w:t>provide a </w:t>
      </w:r>
      <w:r w:rsidRPr="00A94EB7">
        <w:rPr>
          <w:rStyle w:val="Emphasis"/>
        </w:rPr>
        <w:t>greater </w:t>
      </w:r>
      <w:r w:rsidRPr="00C40047">
        <w:rPr>
          <w:rStyle w:val="Emphasis"/>
          <w:highlight w:val="green"/>
        </w:rPr>
        <w:t>depth</w:t>
      </w:r>
      <w:r w:rsidRPr="00C40047">
        <w:rPr>
          <w:rStyle w:val="StyleUnderline"/>
          <w:highlight w:val="green"/>
        </w:rPr>
        <w:t xml:space="preserve"> of </w:t>
      </w:r>
      <w:r w:rsidRPr="00C40047">
        <w:rPr>
          <w:rStyle w:val="Emphasis"/>
          <w:highlight w:val="green"/>
        </w:rPr>
        <w:t>understanding</w:t>
      </w:r>
      <w:r w:rsidRPr="00A94EB7">
        <w:rPr>
          <w:rStyle w:val="m5577519854659992616gmail-styleunderline"/>
          <w:color w:val="222222"/>
          <w:sz w:val="16"/>
        </w:rPr>
        <w:t> of the issues involved</w:t>
      </w:r>
      <w:r w:rsidRPr="00A94EB7">
        <w:rPr>
          <w:color w:val="222222"/>
          <w:sz w:val="16"/>
          <w:szCs w:val="16"/>
        </w:rPr>
        <w:t xml:space="preserve">. </w:t>
      </w:r>
    </w:p>
    <w:p w14:paraId="57EAF223" w14:textId="77777777" w:rsidR="0073730D" w:rsidRPr="00A94EB7" w:rsidRDefault="0073730D" w:rsidP="0073730D">
      <w:pPr>
        <w:rPr>
          <w:sz w:val="16"/>
          <w:szCs w:val="16"/>
        </w:rPr>
      </w:pPr>
      <w:r w:rsidRPr="00A94EB7">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A94EB7">
        <w:rPr>
          <w:sz w:val="16"/>
          <w:szCs w:val="16"/>
        </w:rPr>
        <w:t>Master's</w:t>
      </w:r>
      <w:proofErr w:type="gramEnd"/>
      <w:r w:rsidRPr="00A94EB7">
        <w:rPr>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p>
    <w:p w14:paraId="6B5800D4" w14:textId="77777777" w:rsidR="0073730D" w:rsidRPr="00A94EB7" w:rsidRDefault="0073730D" w:rsidP="0073730D">
      <w:pPr>
        <w:shd w:val="clear" w:color="auto" w:fill="FFFFFF"/>
        <w:rPr>
          <w:color w:val="222222"/>
          <w:sz w:val="16"/>
          <w:szCs w:val="16"/>
        </w:rPr>
      </w:pPr>
      <w:r w:rsidRPr="00C40047">
        <w:rPr>
          <w:rStyle w:val="StyleUnderline"/>
          <w:highlight w:val="green"/>
        </w:rPr>
        <w:t xml:space="preserve">Without the guidance of a </w:t>
      </w:r>
      <w:r w:rsidRPr="00A94EB7">
        <w:rPr>
          <w:rStyle w:val="Emphasis"/>
        </w:rPr>
        <w:t xml:space="preserve">debate </w:t>
      </w:r>
      <w:r w:rsidRPr="00C40047">
        <w:rPr>
          <w:rStyle w:val="Emphasis"/>
          <w:highlight w:val="green"/>
        </w:rPr>
        <w:t>topic</w:t>
      </w:r>
      <w:r w:rsidRPr="00C40047">
        <w:rPr>
          <w:rStyle w:val="StyleUnderline"/>
          <w:highlight w:val="green"/>
        </w:rPr>
        <w:t>, how many students would do </w:t>
      </w:r>
      <w:r w:rsidRPr="00A94EB7">
        <w:rPr>
          <w:rStyle w:val="Emphasis"/>
        </w:rPr>
        <w:t>in-depth </w:t>
      </w:r>
      <w:r w:rsidRPr="00C40047">
        <w:rPr>
          <w:rStyle w:val="Emphasis"/>
          <w:highlight w:val="green"/>
        </w:rPr>
        <w:t>research</w:t>
      </w:r>
      <w:r w:rsidRPr="00C40047">
        <w:rPr>
          <w:rStyle w:val="StyleUnderline"/>
          <w:highlight w:val="green"/>
        </w:rPr>
        <w:t> on </w:t>
      </w:r>
      <w:r w:rsidRPr="00A94EB7">
        <w:rPr>
          <w:rStyle w:val="Emphasis"/>
        </w:rPr>
        <w:t xml:space="preserve">female genital </w:t>
      </w:r>
      <w:r w:rsidRPr="00C40047">
        <w:rPr>
          <w:rStyle w:val="Emphasis"/>
          <w:highlight w:val="green"/>
        </w:rPr>
        <w:t>mutilation</w:t>
      </w:r>
      <w:r w:rsidRPr="00C40047">
        <w:rPr>
          <w:rStyle w:val="StyleUnderline"/>
          <w:highlight w:val="green"/>
        </w:rPr>
        <w:t xml:space="preserve"> in Africa, or </w:t>
      </w:r>
      <w:r w:rsidRPr="00C40047">
        <w:rPr>
          <w:rStyle w:val="Emphasis"/>
          <w:highlight w:val="green"/>
        </w:rPr>
        <w:t>U</w:t>
      </w:r>
      <w:r w:rsidRPr="00A94EB7">
        <w:rPr>
          <w:rStyle w:val="StyleUnderline"/>
        </w:rPr>
        <w:t>nited </w:t>
      </w:r>
      <w:r w:rsidRPr="00C40047">
        <w:rPr>
          <w:rStyle w:val="Emphasis"/>
          <w:highlight w:val="green"/>
        </w:rPr>
        <w:t>N</w:t>
      </w:r>
      <w:r w:rsidRPr="00A94EB7">
        <w:rPr>
          <w:rStyle w:val="StyleUnderline"/>
        </w:rPr>
        <w:t>ations </w:t>
      </w:r>
      <w:r w:rsidRPr="00C40047">
        <w:rPr>
          <w:rStyle w:val="StyleUnderline"/>
          <w:highlight w:val="green"/>
        </w:rPr>
        <w:t>sanctions on Iraq</w:t>
      </w:r>
      <w:r w:rsidRPr="00C40047">
        <w:rPr>
          <w:rStyle w:val="Emphasis"/>
          <w:highlight w:val="green"/>
        </w:rPr>
        <w:t>?</w:t>
      </w:r>
      <w:r w:rsidRPr="00A94EB7">
        <w:rPr>
          <w:rStyle w:val="StyleUnderline"/>
        </w:rPr>
        <w:t xml:space="preserve"> The </w:t>
      </w:r>
      <w:r w:rsidRPr="00C40047">
        <w:rPr>
          <w:rStyle w:val="Emphasis"/>
          <w:highlight w:val="green"/>
        </w:rPr>
        <w:t>competitive</w:t>
      </w:r>
      <w:r w:rsidRPr="00A94EB7">
        <w:rPr>
          <w:rStyle w:val="StyleUnderline"/>
        </w:rPr>
        <w:t xml:space="preserve"> nature of </w:t>
      </w:r>
      <w:r w:rsidRPr="00A94EB7">
        <w:rPr>
          <w:rStyle w:val="Emphasis"/>
        </w:rPr>
        <w:t>policy </w:t>
      </w:r>
      <w:r w:rsidRPr="00C40047">
        <w:rPr>
          <w:rStyle w:val="Emphasis"/>
          <w:highlight w:val="green"/>
        </w:rPr>
        <w:t>debate</w:t>
      </w:r>
      <w:r w:rsidRPr="00C40047">
        <w:rPr>
          <w:rStyle w:val="m5577519854659992616gmail-styleunderline"/>
          <w:color w:val="222222"/>
          <w:sz w:val="16"/>
          <w:highlight w:val="green"/>
        </w:rPr>
        <w:t> </w:t>
      </w:r>
      <w:r w:rsidRPr="00C40047">
        <w:rPr>
          <w:rStyle w:val="StyleUnderline"/>
          <w:highlight w:val="green"/>
        </w:rPr>
        <w:t>provides an impetus for</w:t>
      </w:r>
      <w:r w:rsidRPr="00A94EB7">
        <w:rPr>
          <w:rStyle w:val="StyleUnderline"/>
        </w:rPr>
        <w:t xml:space="preserve"> </w:t>
      </w:r>
      <w:r w:rsidRPr="00A94EB7">
        <w:rPr>
          <w:rStyle w:val="Emphasis"/>
        </w:rPr>
        <w:t xml:space="preserve">students </w:t>
      </w:r>
      <w:r w:rsidRPr="00C40047">
        <w:rPr>
          <w:rStyle w:val="Emphasis"/>
          <w:highlight w:val="green"/>
        </w:rPr>
        <w:t>to research</w:t>
      </w:r>
      <w:r w:rsidRPr="00A94EB7">
        <w:rPr>
          <w:rStyle w:val="m5577519854659992616gmail-styleunderline"/>
          <w:color w:val="222222"/>
          <w:sz w:val="16"/>
        </w:rPr>
        <w:t> the topics</w:t>
      </w:r>
      <w:r w:rsidRPr="00A94EB7">
        <w:rPr>
          <w:color w:val="222222"/>
          <w:sz w:val="16"/>
          <w:szCs w:val="16"/>
        </w:rPr>
        <w:t> that </w:t>
      </w:r>
      <w:r w:rsidRPr="00A94EB7">
        <w:rPr>
          <w:rStyle w:val="m5577519854659992616gmail-styleunderline"/>
          <w:color w:val="222222"/>
          <w:sz w:val="16"/>
        </w:rPr>
        <w:t>they are going to debate</w:t>
      </w:r>
      <w:r w:rsidRPr="00A94EB7">
        <w:rPr>
          <w:color w:val="222222"/>
          <w:sz w:val="16"/>
          <w:szCs w:val="16"/>
        </w:rPr>
        <w:t>. </w:t>
      </w:r>
      <w:r w:rsidRPr="00A94EB7">
        <w:rPr>
          <w:rStyle w:val="m5577519854659992616gmail-styleunderline"/>
          <w:color w:val="222222"/>
          <w:sz w:val="16"/>
        </w:rPr>
        <w:t>This</w:t>
      </w:r>
      <w:r w:rsidRPr="00A94EB7">
        <w:rPr>
          <w:color w:val="222222"/>
          <w:sz w:val="16"/>
          <w:szCs w:val="16"/>
        </w:rPr>
        <w:t> in turn </w:t>
      </w:r>
      <w:r w:rsidRPr="00A94EB7">
        <w:rPr>
          <w:rStyle w:val="m5577519854659992616gmail-styleunderline"/>
          <w:color w:val="222222"/>
          <w:sz w:val="16"/>
        </w:rPr>
        <w:t xml:space="preserve">fuels students’ awareness of issues that go </w:t>
      </w:r>
      <w:r w:rsidRPr="00C40047">
        <w:rPr>
          <w:rStyle w:val="StyleUnderline"/>
          <w:highlight w:val="green"/>
        </w:rPr>
        <w:t xml:space="preserve">beyond their </w:t>
      </w:r>
      <w:r w:rsidRPr="00C40047">
        <w:rPr>
          <w:rStyle w:val="Emphasis"/>
          <w:highlight w:val="green"/>
        </w:rPr>
        <w:t>front doors</w:t>
      </w:r>
      <w:r w:rsidRPr="00A94EB7">
        <w:rPr>
          <w:color w:val="222222"/>
          <w:sz w:val="16"/>
          <w:szCs w:val="16"/>
        </w:rPr>
        <w:t>. </w:t>
      </w:r>
      <w:r w:rsidRPr="00A94EB7">
        <w:rPr>
          <w:rStyle w:val="m5577519854659992616gmail-styleunderline"/>
          <w:color w:val="222222"/>
          <w:sz w:val="16"/>
        </w:rPr>
        <w:t>Advocacy flows from this</w:t>
      </w:r>
      <w:r w:rsidRPr="00A94EB7">
        <w:rPr>
          <w:color w:val="222222"/>
          <w:sz w:val="16"/>
          <w:szCs w:val="16"/>
        </w:rPr>
        <w:t> increased </w:t>
      </w:r>
      <w:r w:rsidRPr="00A94EB7">
        <w:rPr>
          <w:rStyle w:val="m5577519854659992616gmail-styleunderline"/>
          <w:color w:val="222222"/>
          <w:sz w:val="16"/>
        </w:rPr>
        <w:t>awareness</w:t>
      </w:r>
      <w:r w:rsidRPr="00A94EB7">
        <w:rPr>
          <w:color w:val="222222"/>
          <w:sz w:val="16"/>
          <w:szCs w:val="16"/>
        </w:rPr>
        <w:t>. </w:t>
      </w:r>
      <w:r w:rsidRPr="00A94EB7">
        <w:rPr>
          <w:rStyle w:val="m5577519854659992616gmail-styleunderline"/>
          <w:color w:val="222222"/>
          <w:sz w:val="16"/>
        </w:rPr>
        <w:t>Reading books</w:t>
      </w:r>
      <w:r w:rsidRPr="00A94EB7">
        <w:rPr>
          <w:color w:val="222222"/>
          <w:sz w:val="16"/>
          <w:szCs w:val="16"/>
        </w:rPr>
        <w:t> and articles </w:t>
      </w:r>
      <w:r w:rsidRPr="00A94EB7">
        <w:rPr>
          <w:rStyle w:val="m5577519854659992616gmail-styleunderline"/>
          <w:color w:val="222222"/>
          <w:sz w:val="16"/>
        </w:rPr>
        <w:t>about the suffering of people thousands of miles away</w:t>
      </w:r>
      <w:r w:rsidRPr="00A94EB7">
        <w:rPr>
          <w:color w:val="222222"/>
          <w:sz w:val="16"/>
          <w:szCs w:val="16"/>
        </w:rPr>
        <w:t> or right in our own communities </w:t>
      </w:r>
      <w:r w:rsidRPr="00A94EB7">
        <w:rPr>
          <w:rStyle w:val="m5577519854659992616gmail-styleunderline"/>
          <w:color w:val="222222"/>
          <w:sz w:val="16"/>
        </w:rPr>
        <w:t>drives people to become involved in the community at large</w:t>
      </w:r>
      <w:r w:rsidRPr="00A94EB7">
        <w:rPr>
          <w:color w:val="222222"/>
          <w:sz w:val="16"/>
          <w:szCs w:val="16"/>
        </w:rPr>
        <w:t>.</w:t>
      </w:r>
    </w:p>
    <w:p w14:paraId="2A24B63C" w14:textId="77777777" w:rsidR="0073730D" w:rsidRPr="00A94EB7" w:rsidRDefault="0073730D" w:rsidP="0073730D">
      <w:pPr>
        <w:shd w:val="clear" w:color="auto" w:fill="FFFFFF"/>
        <w:rPr>
          <w:color w:val="222222"/>
          <w:sz w:val="16"/>
          <w:szCs w:val="16"/>
        </w:rPr>
      </w:pPr>
      <w:r w:rsidRPr="00A94EB7">
        <w:rPr>
          <w:color w:val="222222"/>
          <w:sz w:val="16"/>
          <w:szCs w:val="16"/>
        </w:rPr>
        <w:t>Research has also focused on how </w:t>
      </w:r>
      <w:r w:rsidRPr="00A94EB7">
        <w:rPr>
          <w:rStyle w:val="m5577519854659992616gmail-styleunderline"/>
          <w:color w:val="222222"/>
          <w:sz w:val="16"/>
        </w:rPr>
        <w:t>debate prepares us for life in the public sphere</w:t>
      </w:r>
      <w:r w:rsidRPr="00A94EB7">
        <w:rPr>
          <w:color w:val="222222"/>
          <w:sz w:val="16"/>
          <w:szCs w:val="16"/>
        </w:rPr>
        <w:t>. </w:t>
      </w:r>
      <w:r w:rsidRPr="00A94EB7">
        <w:rPr>
          <w:rStyle w:val="m5577519854659992616gmail-styleunderline"/>
          <w:color w:val="222222"/>
          <w:sz w:val="16"/>
        </w:rPr>
        <w:t>Issues that we discuss in debate have found their way onto the national</w:t>
      </w:r>
      <w:r w:rsidRPr="00A94EB7">
        <w:rPr>
          <w:color w:val="222222"/>
          <w:sz w:val="16"/>
          <w:szCs w:val="16"/>
        </w:rPr>
        <w:t> policy </w:t>
      </w:r>
      <w:r w:rsidRPr="00A94EB7">
        <w:rPr>
          <w:rStyle w:val="m5577519854659992616gmail-styleunderline"/>
          <w:color w:val="222222"/>
          <w:sz w:val="16"/>
        </w:rPr>
        <w:t>stage</w:t>
      </w:r>
      <w:r w:rsidRPr="00A94EB7">
        <w:rPr>
          <w:color w:val="222222"/>
          <w:sz w:val="16"/>
          <w:szCs w:val="16"/>
        </w:rPr>
        <w:t>, and </w:t>
      </w:r>
      <w:r w:rsidRPr="00A94EB7">
        <w:rPr>
          <w:rStyle w:val="m5577519854659992616gmail-styleunderline"/>
          <w:color w:val="222222"/>
          <w:sz w:val="16"/>
        </w:rPr>
        <w:t>training in</w:t>
      </w:r>
      <w:r w:rsidRPr="00A94EB7">
        <w:rPr>
          <w:color w:val="222222"/>
          <w:sz w:val="16"/>
          <w:szCs w:val="16"/>
        </w:rPr>
        <w:t> intercollegiate </w:t>
      </w:r>
      <w:r w:rsidRPr="00A94EB7">
        <w:rPr>
          <w:rStyle w:val="m5577519854659992616gmail-styleunderline"/>
          <w:color w:val="222222"/>
          <w:sz w:val="16"/>
        </w:rPr>
        <w:t xml:space="preserve">debate </w:t>
      </w:r>
      <w:r w:rsidRPr="00C40047">
        <w:rPr>
          <w:rStyle w:val="StyleUnderline"/>
          <w:highlight w:val="green"/>
        </w:rPr>
        <w:t xml:space="preserve">makes us good </w:t>
      </w:r>
      <w:r w:rsidRPr="00A94EB7">
        <w:rPr>
          <w:rStyle w:val="Emphasis"/>
        </w:rPr>
        <w:t xml:space="preserve">public </w:t>
      </w:r>
      <w:r w:rsidRPr="00C40047">
        <w:rPr>
          <w:rStyle w:val="Emphasis"/>
          <w:highlight w:val="green"/>
        </w:rPr>
        <w:t>advocates</w:t>
      </w:r>
      <w:r w:rsidRPr="00A94EB7">
        <w:rPr>
          <w:color w:val="222222"/>
          <w:sz w:val="16"/>
          <w:szCs w:val="16"/>
        </w:rPr>
        <w:t>. The public sphere is the arena in which we all must participate to be active citizens. </w:t>
      </w:r>
      <w:r w:rsidRPr="00A94EB7">
        <w:rPr>
          <w:rStyle w:val="m5577519854659992616gmail-styleunderline"/>
          <w:color w:val="222222"/>
          <w:sz w:val="16"/>
        </w:rPr>
        <w:t>Even after</w:t>
      </w:r>
      <w:r w:rsidRPr="00A94EB7">
        <w:rPr>
          <w:color w:val="222222"/>
          <w:sz w:val="16"/>
          <w:szCs w:val="16"/>
        </w:rPr>
        <w:t> we leave </w:t>
      </w:r>
      <w:r w:rsidRPr="00A94EB7">
        <w:rPr>
          <w:rStyle w:val="m5577519854659992616gmail-styleunderline"/>
          <w:color w:val="222222"/>
          <w:sz w:val="16"/>
        </w:rPr>
        <w:t>debate, the skills</w:t>
      </w:r>
      <w:r w:rsidRPr="00A94EB7">
        <w:rPr>
          <w:color w:val="222222"/>
          <w:sz w:val="16"/>
          <w:szCs w:val="16"/>
        </w:rPr>
        <w:t> that </w:t>
      </w:r>
      <w:r w:rsidRPr="00A94EB7">
        <w:rPr>
          <w:rStyle w:val="m5577519854659992616gmail-styleunderline"/>
          <w:color w:val="222222"/>
          <w:sz w:val="16"/>
        </w:rPr>
        <w:t>we have gained should help us to be better advocates</w:t>
      </w:r>
      <w:r w:rsidRPr="00A94EB7">
        <w:rPr>
          <w:color w:val="222222"/>
          <w:sz w:val="16"/>
          <w:szCs w:val="16"/>
        </w:rPr>
        <w:t> and citizens. Research has looked at how </w:t>
      </w:r>
      <w:r w:rsidRPr="00A94EB7">
        <w:rPr>
          <w:rStyle w:val="m5577519854659992616gmail-styleunderline"/>
          <w:color w:val="222222"/>
          <w:sz w:val="16"/>
        </w:rPr>
        <w:t>debate impacts education</w:t>
      </w:r>
      <w:r w:rsidRPr="00A94EB7">
        <w:rPr>
          <w:color w:val="222222"/>
          <w:sz w:val="16"/>
          <w:szCs w:val="16"/>
        </w:rPr>
        <w:t> (</w:t>
      </w:r>
      <w:proofErr w:type="spellStart"/>
      <w:r w:rsidRPr="00A94EB7">
        <w:rPr>
          <w:color w:val="222222"/>
          <w:sz w:val="16"/>
          <w:szCs w:val="16"/>
        </w:rPr>
        <w:t>Matlon</w:t>
      </w:r>
      <w:proofErr w:type="spellEnd"/>
      <w:r w:rsidRPr="00A94EB7">
        <w:rPr>
          <w:color w:val="222222"/>
          <w:sz w:val="16"/>
          <w:szCs w:val="16"/>
        </w:rPr>
        <w:t xml:space="preserve"> and </w:t>
      </w:r>
      <w:proofErr w:type="spellStart"/>
      <w:r w:rsidRPr="00A94EB7">
        <w:rPr>
          <w:color w:val="222222"/>
          <w:sz w:val="16"/>
          <w:szCs w:val="16"/>
        </w:rPr>
        <w:t>Keele</w:t>
      </w:r>
      <w:proofErr w:type="spellEnd"/>
      <w:r w:rsidRPr="00A94EB7">
        <w:rPr>
          <w:color w:val="222222"/>
          <w:sz w:val="16"/>
          <w:szCs w:val="16"/>
        </w:rPr>
        <w:t xml:space="preserve"> 1984), </w:t>
      </w:r>
      <w:r w:rsidRPr="00A94EB7">
        <w:rPr>
          <w:rStyle w:val="m5577519854659992616gmail-styleunderline"/>
          <w:color w:val="222222"/>
          <w:sz w:val="16"/>
        </w:rPr>
        <w:t>legal training</w:t>
      </w:r>
      <w:r w:rsidRPr="00A94EB7">
        <w:rPr>
          <w:color w:val="222222"/>
          <w:sz w:val="16"/>
          <w:szCs w:val="16"/>
        </w:rPr>
        <w:t xml:space="preserve"> (Parkinson, </w:t>
      </w:r>
      <w:proofErr w:type="spellStart"/>
      <w:r w:rsidRPr="00A94EB7">
        <w:rPr>
          <w:color w:val="222222"/>
          <w:sz w:val="16"/>
          <w:szCs w:val="16"/>
        </w:rPr>
        <w:t>Gisler</w:t>
      </w:r>
      <w:proofErr w:type="spellEnd"/>
      <w:r w:rsidRPr="00A94EB7">
        <w:rPr>
          <w:color w:val="222222"/>
          <w:sz w:val="16"/>
          <w:szCs w:val="16"/>
        </w:rPr>
        <w:t xml:space="preserve"> and Pelias 1983, Nobles 19850 </w:t>
      </w:r>
      <w:r w:rsidRPr="00A94EB7">
        <w:rPr>
          <w:rStyle w:val="m5577519854659992616gmail-styleunderline"/>
          <w:color w:val="222222"/>
          <w:sz w:val="16"/>
        </w:rPr>
        <w:t>and behavioral traits</w:t>
      </w:r>
      <w:r w:rsidRPr="00A94EB7">
        <w:rPr>
          <w:color w:val="222222"/>
          <w:sz w:val="16"/>
          <w:szCs w:val="16"/>
        </w:rPr>
        <w:t> (McGlone 1974, Colbert 1994). These works illustrate the impact that public debate has on students as they prepare to enter the public sphere. </w:t>
      </w:r>
    </w:p>
    <w:p w14:paraId="5D6FE0F4" w14:textId="77777777" w:rsidR="0073730D" w:rsidRPr="00A94EB7" w:rsidRDefault="0073730D" w:rsidP="0073730D">
      <w:pPr>
        <w:shd w:val="clear" w:color="auto" w:fill="FFFFFF"/>
        <w:rPr>
          <w:color w:val="222222"/>
          <w:sz w:val="16"/>
          <w:szCs w:val="16"/>
        </w:rPr>
      </w:pPr>
      <w:r w:rsidRPr="00A94EB7">
        <w:rPr>
          <w:rStyle w:val="StyleUnderline"/>
        </w:rPr>
        <w:t xml:space="preserve">The </w:t>
      </w:r>
      <w:r w:rsidRPr="00C40047">
        <w:rPr>
          <w:rStyle w:val="StyleUnderline"/>
          <w:highlight w:val="green"/>
        </w:rPr>
        <w:t>debaters who</w:t>
      </w:r>
      <w:r w:rsidRPr="00A94EB7">
        <w:rPr>
          <w:color w:val="222222"/>
          <w:sz w:val="16"/>
          <w:szCs w:val="16"/>
        </w:rPr>
        <w:t> take active roles such as </w:t>
      </w:r>
      <w:r w:rsidRPr="00C40047">
        <w:rPr>
          <w:rStyle w:val="StyleUnderline"/>
          <w:highlight w:val="green"/>
        </w:rPr>
        <w:t>protest</w:t>
      </w:r>
      <w:r w:rsidRPr="00A94EB7">
        <w:rPr>
          <w:rStyle w:val="StyleUnderline"/>
        </w:rPr>
        <w:t>ing</w:t>
      </w:r>
      <w:r w:rsidRPr="00A94EB7">
        <w:rPr>
          <w:color w:val="222222"/>
          <w:sz w:val="16"/>
          <w:szCs w:val="16"/>
        </w:rPr>
        <w:t> </w:t>
      </w:r>
      <w:r w:rsidRPr="00C40047">
        <w:rPr>
          <w:rStyle w:val="StyleUnderline"/>
          <w:highlight w:val="green"/>
        </w:rPr>
        <w:t>sanctions were</w:t>
      </w:r>
      <w:r w:rsidRPr="00A94EB7">
        <w:rPr>
          <w:color w:val="222222"/>
          <w:sz w:val="16"/>
          <w:szCs w:val="16"/>
        </w:rPr>
        <w:t> probably </w:t>
      </w:r>
      <w:r w:rsidRPr="00C40047">
        <w:rPr>
          <w:rStyle w:val="StyleUnderline"/>
          <w:highlight w:val="green"/>
        </w:rPr>
        <w:t>not </w:t>
      </w:r>
      <w:r w:rsidRPr="00A94EB7">
        <w:rPr>
          <w:rStyle w:val="Emphasis"/>
        </w:rPr>
        <w:t>actively </w:t>
      </w:r>
      <w:r w:rsidRPr="00C40047">
        <w:rPr>
          <w:rStyle w:val="Emphasis"/>
          <w:highlight w:val="green"/>
        </w:rPr>
        <w:t>engaged</w:t>
      </w:r>
      <w:r w:rsidRPr="00A94EB7">
        <w:rPr>
          <w:rStyle w:val="StyleUnderline"/>
        </w:rPr>
        <w:t xml:space="preserve"> in the issue </w:t>
      </w:r>
      <w:r w:rsidRPr="00C40047">
        <w:rPr>
          <w:rStyle w:val="StyleUnderline"/>
          <w:highlight w:val="green"/>
        </w:rPr>
        <w:t>until</w:t>
      </w:r>
      <w:r w:rsidRPr="00A94EB7">
        <w:rPr>
          <w:rStyle w:val="StyleUnderline"/>
        </w:rPr>
        <w:t xml:space="preserve"> their </w:t>
      </w:r>
      <w:r w:rsidRPr="00C40047">
        <w:rPr>
          <w:rStyle w:val="StyleUnderline"/>
          <w:highlight w:val="green"/>
        </w:rPr>
        <w:t>research drew them</w:t>
      </w:r>
      <w:r w:rsidRPr="00A94EB7">
        <w:rPr>
          <w:rStyle w:val="m5577519854659992616gmail-styleunderline"/>
          <w:color w:val="222222"/>
          <w:sz w:val="16"/>
        </w:rPr>
        <w:t> in</w:t>
      </w:r>
      <w:r w:rsidRPr="00C40047">
        <w:rPr>
          <w:rStyle w:val="StyleUnderline"/>
          <w:highlight w:val="green"/>
        </w:rPr>
        <w:t>to the topic</w:t>
      </w:r>
      <w:r w:rsidRPr="00A94EB7">
        <w:rPr>
          <w:color w:val="222222"/>
          <w:sz w:val="16"/>
          <w:szCs w:val="16"/>
        </w:rPr>
        <w:t>. Furthermore, </w:t>
      </w:r>
      <w:r w:rsidRPr="00A94EB7">
        <w:rPr>
          <w:rStyle w:val="m5577519854659992616gmail-styleunderline"/>
          <w:color w:val="222222"/>
          <w:sz w:val="16"/>
        </w:rPr>
        <w:t>the process of intense research for debate may actually change the positions debaters hold</w:t>
      </w:r>
      <w:r w:rsidRPr="00A94EB7">
        <w:rPr>
          <w:color w:val="222222"/>
          <w:sz w:val="16"/>
          <w:szCs w:val="16"/>
        </w:rPr>
        <w:t>. Since debaters typically enter into a topic with only cursory (if any) knowledge of the issue, </w:t>
      </w:r>
      <w:r w:rsidRPr="00A94EB7">
        <w:rPr>
          <w:rStyle w:val="m5577519854659992616gmail-styleunderline"/>
          <w:color w:val="222222"/>
          <w:sz w:val="16"/>
        </w:rPr>
        <w:t>the research process provides exposure to issues that were previously unknown</w:t>
      </w:r>
      <w:r w:rsidRPr="00A94EB7">
        <w:rPr>
          <w:color w:val="222222"/>
          <w:sz w:val="16"/>
          <w:szCs w:val="16"/>
        </w:rPr>
        <w:t>. </w:t>
      </w:r>
      <w:r w:rsidRPr="00A94EB7">
        <w:rPr>
          <w:rStyle w:val="m5577519854659992616gmail-styleunderline"/>
          <w:color w:val="222222"/>
          <w:sz w:val="16"/>
        </w:rPr>
        <w:t>Exposure to</w:t>
      </w:r>
      <w:r w:rsidRPr="00A94EB7">
        <w:rPr>
          <w:color w:val="222222"/>
          <w:sz w:val="16"/>
          <w:szCs w:val="16"/>
        </w:rPr>
        <w:t> the literature on </w:t>
      </w:r>
      <w:r w:rsidRPr="00A94EB7">
        <w:rPr>
          <w:rStyle w:val="m5577519854659992616gmail-styleunderline"/>
          <w:color w:val="222222"/>
          <w:sz w:val="16"/>
        </w:rPr>
        <w:t>a topic can</w:t>
      </w:r>
      <w:r w:rsidRPr="00A94EB7">
        <w:rPr>
          <w:color w:val="222222"/>
          <w:sz w:val="16"/>
          <w:szCs w:val="16"/>
        </w:rPr>
        <w:t> create, reinforce or </w:t>
      </w:r>
      <w:r w:rsidRPr="00A94EB7">
        <w:rPr>
          <w:rStyle w:val="m5577519854659992616gmail-styleunderline"/>
          <w:color w:val="222222"/>
          <w:sz w:val="16"/>
        </w:rPr>
        <w:t>alter an individual's opinions</w:t>
      </w:r>
      <w:r w:rsidRPr="00A94EB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A94EB7">
        <w:rPr>
          <w:color w:val="222222"/>
          <w:u w:val="single"/>
        </w:rPr>
        <w:t>exposure to debate research as the person </w:t>
      </w:r>
      <w:r w:rsidRPr="00A94EB7">
        <w:rPr>
          <w:rStyle w:val="StyleUnderline"/>
        </w:rPr>
        <w:t>finding the evidence</w:t>
      </w:r>
      <w:r w:rsidRPr="00A94EB7">
        <w:rPr>
          <w:color w:val="222222"/>
          <w:sz w:val="16"/>
          <w:szCs w:val="16"/>
        </w:rPr>
        <w:t>, hearing it as the opponent in a debate round (or as judge) </w:t>
      </w:r>
      <w:r w:rsidRPr="00A94EB7">
        <w:rPr>
          <w:color w:val="222222"/>
          <w:u w:val="single"/>
        </w:rPr>
        <w:t>acts as a</w:t>
      </w:r>
      <w:r w:rsidRPr="00A94EB7">
        <w:rPr>
          <w:color w:val="222222"/>
          <w:sz w:val="16"/>
          <w:szCs w:val="16"/>
        </w:rPr>
        <w:t>n initial </w:t>
      </w:r>
      <w:r w:rsidRPr="00A94EB7">
        <w:rPr>
          <w:color w:val="222222"/>
          <w:u w:val="single"/>
        </w:rPr>
        <w:t>spark of awareness on an issue</w:t>
      </w:r>
      <w:r w:rsidRPr="00A94EB7">
        <w:rPr>
          <w:color w:val="222222"/>
          <w:sz w:val="16"/>
          <w:szCs w:val="16"/>
        </w:rPr>
        <w:t>. This process of discovery seems to have a similar impact to watching an investigative news report.</w:t>
      </w:r>
    </w:p>
    <w:p w14:paraId="2815E395" w14:textId="77777777" w:rsidR="0073730D" w:rsidRPr="00A94EB7" w:rsidRDefault="0073730D" w:rsidP="0073730D">
      <w:pPr>
        <w:shd w:val="clear" w:color="auto" w:fill="FFFFFF"/>
        <w:rPr>
          <w:color w:val="222222"/>
          <w:sz w:val="14"/>
          <w:szCs w:val="16"/>
        </w:rPr>
      </w:pPr>
      <w:r w:rsidRPr="00A94EB7">
        <w:rPr>
          <w:color w:val="222222"/>
          <w:sz w:val="16"/>
          <w:szCs w:val="16"/>
        </w:rPr>
        <w:lastRenderedPageBreak/>
        <w:t>Mitchell claimed that </w:t>
      </w:r>
      <w:r w:rsidRPr="00A94EB7">
        <w:rPr>
          <w:rStyle w:val="m5577519854659992616gmail-styleunderline"/>
          <w:color w:val="222222"/>
          <w:sz w:val="16"/>
        </w:rPr>
        <w:t>debate could be</w:t>
      </w:r>
      <w:r w:rsidRPr="00A94EB7">
        <w:rPr>
          <w:color w:val="222222"/>
          <w:sz w:val="16"/>
          <w:szCs w:val="16"/>
        </w:rPr>
        <w:t> more than it was traditionally seen as, that it could be </w:t>
      </w:r>
      <w:r w:rsidRPr="00A94EB7">
        <w:rPr>
          <w:rStyle w:val="m5577519854659992616gmail-styleunderline"/>
          <w:color w:val="222222"/>
          <w:sz w:val="16"/>
        </w:rPr>
        <w:t>a catalyst to empower people to act in the social arena</w:t>
      </w:r>
      <w:r w:rsidRPr="00A94EB7">
        <w:rPr>
          <w:color w:val="222222"/>
          <w:sz w:val="16"/>
          <w:szCs w:val="16"/>
        </w:rPr>
        <w:t>. We surmise that there is a step in between the debate and the action. </w:t>
      </w:r>
      <w:r w:rsidRPr="00A94EB7">
        <w:rPr>
          <w:rStyle w:val="m5577519854659992616gmail-styleunderline"/>
          <w:color w:val="222222"/>
          <w:sz w:val="16"/>
        </w:rPr>
        <w:t>The</w:t>
      </w:r>
      <w:r w:rsidRPr="00A94EB7">
        <w:rPr>
          <w:color w:val="222222"/>
          <w:sz w:val="16"/>
          <w:szCs w:val="16"/>
        </w:rPr>
        <w:t> intermediary </w:t>
      </w:r>
      <w:r w:rsidRPr="00A94EB7">
        <w:rPr>
          <w:rStyle w:val="m5577519854659992616gmail-styleunderline"/>
          <w:color w:val="222222"/>
          <w:sz w:val="16"/>
        </w:rPr>
        <w:t>step where people are inspired to agency is based on the research that they do</w:t>
      </w:r>
      <w:r w:rsidRPr="00A94EB7">
        <w:rPr>
          <w:color w:val="222222"/>
          <w:sz w:val="16"/>
          <w:szCs w:val="16"/>
        </w:rPr>
        <w:t>. </w:t>
      </w:r>
      <w:r w:rsidRPr="00A94EB7">
        <w:rPr>
          <w:rStyle w:val="m5577519854659992616gmail-styleunderline"/>
          <w:color w:val="222222"/>
          <w:sz w:val="16"/>
        </w:rPr>
        <w:t>If students are compelled to act, research is a main factor</w:t>
      </w:r>
      <w:r w:rsidRPr="00A94EB7">
        <w:rPr>
          <w:color w:val="222222"/>
          <w:sz w:val="16"/>
          <w:szCs w:val="16"/>
        </w:rPr>
        <w:t> in compelling them to do so. </w:t>
      </w:r>
      <w:r w:rsidRPr="00C40047">
        <w:rPr>
          <w:rStyle w:val="StyleUnderline"/>
          <w:highlight w:val="green"/>
        </w:rPr>
        <w:t>Even if</w:t>
      </w:r>
      <w:r w:rsidRPr="00A94EB7">
        <w:rPr>
          <w:rStyle w:val="m5577519854659992616gmail-styleunderline"/>
          <w:color w:val="222222"/>
          <w:sz w:val="16"/>
        </w:rPr>
        <w:t xml:space="preserve"> students are </w:t>
      </w:r>
      <w:r w:rsidRPr="00C40047">
        <w:rPr>
          <w:rStyle w:val="Emphasis"/>
          <w:highlight w:val="green"/>
        </w:rPr>
        <w:t>not compelled</w:t>
      </w:r>
      <w:r w:rsidRPr="00C40047">
        <w:rPr>
          <w:rStyle w:val="StyleUnderline"/>
          <w:highlight w:val="green"/>
        </w:rPr>
        <w:t xml:space="preserve"> to take</w:t>
      </w:r>
      <w:r w:rsidRPr="00A94EB7">
        <w:rPr>
          <w:color w:val="222222"/>
          <w:sz w:val="16"/>
          <w:szCs w:val="16"/>
        </w:rPr>
        <w:t> direct </w:t>
      </w:r>
      <w:r w:rsidRPr="00C40047">
        <w:rPr>
          <w:rStyle w:val="StyleUnderline"/>
          <w:highlight w:val="green"/>
        </w:rPr>
        <w:t xml:space="preserve">action, research </w:t>
      </w:r>
      <w:r w:rsidRPr="00A94EB7">
        <w:rPr>
          <w:rStyle w:val="Emphasis"/>
        </w:rPr>
        <w:t xml:space="preserve">still </w:t>
      </w:r>
      <w:r w:rsidRPr="00C40047">
        <w:rPr>
          <w:rStyle w:val="Emphasis"/>
          <w:highlight w:val="green"/>
        </w:rPr>
        <w:t>changes</w:t>
      </w:r>
      <w:r w:rsidRPr="00C40047">
        <w:rPr>
          <w:rStyle w:val="StyleUnderline"/>
          <w:highlight w:val="green"/>
        </w:rPr>
        <w:t xml:space="preserve"> opinions</w:t>
      </w:r>
      <w:r w:rsidRPr="00A94EB7">
        <w:rPr>
          <w:color w:val="222222"/>
          <w:sz w:val="16"/>
          <w:szCs w:val="16"/>
        </w:rPr>
        <w:t> and attitudes.</w:t>
      </w:r>
    </w:p>
    <w:p w14:paraId="6AC89707" w14:textId="77777777" w:rsidR="0073730D" w:rsidRPr="00A94EB7" w:rsidRDefault="0073730D" w:rsidP="0073730D">
      <w:pPr>
        <w:shd w:val="clear" w:color="auto" w:fill="FFFFFF"/>
        <w:rPr>
          <w:rStyle w:val="m5577519854659992616gmail-styleunderline"/>
          <w:color w:val="222222"/>
          <w:sz w:val="16"/>
        </w:rPr>
      </w:pPr>
      <w:r w:rsidRPr="00A94EB7">
        <w:rPr>
          <w:rStyle w:val="m5577519854659992616gmail-styleunderline"/>
          <w:color w:val="222222"/>
          <w:sz w:val="16"/>
        </w:rPr>
        <w:t>Research</w:t>
      </w:r>
      <w:r w:rsidRPr="00A94EB7">
        <w:rPr>
          <w:color w:val="222222"/>
          <w:sz w:val="16"/>
          <w:szCs w:val="16"/>
        </w:rPr>
        <w:t> often </w:t>
      </w:r>
      <w:r w:rsidRPr="00A94EB7">
        <w:rPr>
          <w:rStyle w:val="m5577519854659992616gmail-styleunderline"/>
          <w:color w:val="222222"/>
          <w:sz w:val="16"/>
        </w:rPr>
        <w:t>compels students to take action</w:t>
      </w:r>
      <w:r w:rsidRPr="00A94EB7">
        <w:rPr>
          <w:color w:val="222222"/>
          <w:sz w:val="16"/>
          <w:szCs w:val="16"/>
        </w:rPr>
        <w:t> in the social arena. </w:t>
      </w:r>
      <w:r w:rsidRPr="00A94EB7">
        <w:rPr>
          <w:rStyle w:val="m5577519854659992616gmail-styleunderline"/>
          <w:color w:val="222222"/>
          <w:sz w:val="16"/>
        </w:rPr>
        <w:t>Debate topics guide students in a direction that allows them to explore what is going on</w:t>
      </w:r>
      <w:r w:rsidRPr="00A94EB7">
        <w:rPr>
          <w:color w:val="222222"/>
          <w:sz w:val="16"/>
          <w:szCs w:val="16"/>
        </w:rPr>
        <w:t> in the world. Last year </w:t>
      </w:r>
      <w:r w:rsidRPr="00C40047">
        <w:rPr>
          <w:rStyle w:val="StyleUnderline"/>
          <w:highlight w:val="green"/>
        </w:rPr>
        <w:t>the</w:t>
      </w:r>
      <w:r w:rsidRPr="00A94EB7">
        <w:rPr>
          <w:color w:val="222222"/>
          <w:sz w:val="16"/>
          <w:szCs w:val="16"/>
        </w:rPr>
        <w:t> college </w:t>
      </w:r>
      <w:r w:rsidRPr="00A94EB7">
        <w:rPr>
          <w:rStyle w:val="m5577519854659992616gmail-styleunderline"/>
          <w:color w:val="222222"/>
          <w:sz w:val="16"/>
        </w:rPr>
        <w:t>policy debate </w:t>
      </w:r>
      <w:r w:rsidRPr="00C40047">
        <w:rPr>
          <w:rStyle w:val="StyleUnderline"/>
          <w:highlight w:val="green"/>
        </w:rPr>
        <w:t>topic</w:t>
      </w:r>
      <w:r w:rsidRPr="00A94EB7">
        <w:rPr>
          <w:rStyle w:val="m5577519854659992616gmail-styleunderline"/>
          <w:color w:val="222222"/>
          <w:sz w:val="16"/>
        </w:rPr>
        <w:t xml:space="preserve"> was, </w:t>
      </w:r>
    </w:p>
    <w:p w14:paraId="2C56E7D2" w14:textId="77777777" w:rsidR="0073730D" w:rsidRPr="00A94EB7" w:rsidRDefault="0073730D" w:rsidP="0073730D">
      <w:pPr>
        <w:shd w:val="clear" w:color="auto" w:fill="FFFFFF"/>
        <w:rPr>
          <w:color w:val="222222"/>
          <w:sz w:val="14"/>
          <w:szCs w:val="16"/>
        </w:rPr>
      </w:pPr>
      <w:r w:rsidRPr="00A94EB7">
        <w:rPr>
          <w:rStyle w:val="m5577519854659992616gmail-styleunderline"/>
          <w:color w:val="222222"/>
          <w:sz w:val="16"/>
        </w:rPr>
        <w:t>Resolved</w:t>
      </w:r>
      <w:r w:rsidRPr="00A94EB7">
        <w:rPr>
          <w:color w:val="222222"/>
          <w:sz w:val="16"/>
          <w:szCs w:val="16"/>
        </w:rPr>
        <w:t>: That </w:t>
      </w:r>
      <w:r w:rsidRPr="00A94EB7">
        <w:rPr>
          <w:rStyle w:val="m5577519854659992616gmail-styleunderline"/>
          <w:color w:val="222222"/>
          <w:sz w:val="16"/>
        </w:rPr>
        <w:t xml:space="preserve">the </w:t>
      </w:r>
      <w:r w:rsidRPr="00C40047">
        <w:rPr>
          <w:rStyle w:val="Emphasis"/>
          <w:highlight w:val="green"/>
        </w:rPr>
        <w:t>U</w:t>
      </w:r>
      <w:r w:rsidRPr="00A94EB7">
        <w:rPr>
          <w:color w:val="222222"/>
          <w:sz w:val="16"/>
          <w:szCs w:val="16"/>
        </w:rPr>
        <w:t>nited </w:t>
      </w:r>
      <w:r w:rsidRPr="00C40047">
        <w:rPr>
          <w:rStyle w:val="Emphasis"/>
          <w:highlight w:val="green"/>
        </w:rPr>
        <w:t>S</w:t>
      </w:r>
      <w:r w:rsidRPr="00A94EB7">
        <w:rPr>
          <w:color w:val="222222"/>
          <w:sz w:val="16"/>
          <w:szCs w:val="16"/>
        </w:rPr>
        <w:t>tates </w:t>
      </w:r>
      <w:r w:rsidRPr="00C40047">
        <w:rPr>
          <w:rStyle w:val="Emphasis"/>
          <w:highlight w:val="green"/>
        </w:rPr>
        <w:t>F</w:t>
      </w:r>
      <w:r w:rsidRPr="00A94EB7">
        <w:rPr>
          <w:color w:val="222222"/>
          <w:sz w:val="16"/>
          <w:szCs w:val="16"/>
        </w:rPr>
        <w:t>ederal </w:t>
      </w:r>
      <w:r w:rsidRPr="00C40047">
        <w:rPr>
          <w:rStyle w:val="Emphasis"/>
          <w:highlight w:val="green"/>
        </w:rPr>
        <w:t>G</w:t>
      </w:r>
      <w:r w:rsidRPr="00A94EB7">
        <w:rPr>
          <w:color w:val="222222"/>
          <w:sz w:val="16"/>
          <w:szCs w:val="16"/>
        </w:rPr>
        <w:t>overnment </w:t>
      </w:r>
      <w:r w:rsidRPr="00C40047">
        <w:rPr>
          <w:rStyle w:val="StyleUnderline"/>
          <w:highlight w:val="green"/>
        </w:rPr>
        <w:t>should</w:t>
      </w:r>
      <w:r w:rsidRPr="00A94EB7">
        <w:rPr>
          <w:rStyle w:val="m5577519854659992616gmail-styleunderline"/>
          <w:color w:val="222222"/>
          <w:sz w:val="16"/>
        </w:rPr>
        <w:t xml:space="preserve"> adopt a policy of constructive engagement, including the</w:t>
      </w:r>
      <w:r w:rsidRPr="00A94EB7">
        <w:rPr>
          <w:color w:val="222222"/>
          <w:sz w:val="16"/>
          <w:szCs w:val="16"/>
        </w:rPr>
        <w:t> immediate </w:t>
      </w:r>
      <w:r w:rsidRPr="00A94EB7">
        <w:rPr>
          <w:rStyle w:val="m5577519854659992616gmail-styleunderline"/>
          <w:color w:val="222222"/>
          <w:sz w:val="16"/>
        </w:rPr>
        <w:t>removal of</w:t>
      </w:r>
      <w:r w:rsidRPr="00A94EB7">
        <w:rPr>
          <w:color w:val="222222"/>
          <w:sz w:val="16"/>
          <w:szCs w:val="16"/>
        </w:rPr>
        <w:t> all or </w:t>
      </w:r>
      <w:r w:rsidRPr="00A94EB7">
        <w:rPr>
          <w:rStyle w:val="m5577519854659992616gmail-styleunderline"/>
          <w:color w:val="222222"/>
          <w:sz w:val="16"/>
        </w:rPr>
        <w:t>nearly all economic sanctions, with the government(s) of one or more</w:t>
      </w:r>
      <w:r w:rsidRPr="00A94EB7">
        <w:rPr>
          <w:color w:val="222222"/>
          <w:sz w:val="16"/>
          <w:szCs w:val="16"/>
        </w:rPr>
        <w:t> of the following nation-states:</w:t>
      </w:r>
      <w:r w:rsidRPr="00A94EB7">
        <w:rPr>
          <w:rStyle w:val="m5577519854659992616gmail-styleunderline"/>
          <w:color w:val="222222"/>
          <w:sz w:val="16"/>
        </w:rPr>
        <w:t xml:space="preserve"> Cuba, Iran, Iraq, Syria, North Korea</w:t>
      </w:r>
      <w:r w:rsidRPr="00A94EB7">
        <w:rPr>
          <w:color w:val="222222"/>
          <w:sz w:val="16"/>
          <w:szCs w:val="16"/>
        </w:rPr>
        <w:t>. </w:t>
      </w:r>
    </w:p>
    <w:p w14:paraId="1D083BEF" w14:textId="77777777" w:rsidR="0073730D" w:rsidRPr="00A94EB7" w:rsidRDefault="0073730D" w:rsidP="0073730D">
      <w:pPr>
        <w:shd w:val="clear" w:color="auto" w:fill="FFFFFF"/>
        <w:rPr>
          <w:color w:val="222222"/>
          <w:sz w:val="16"/>
          <w:szCs w:val="16"/>
        </w:rPr>
      </w:pPr>
      <w:r w:rsidRPr="00A94EB7">
        <w:rPr>
          <w:rStyle w:val="m5577519854659992616gmail-styleunderline"/>
          <w:color w:val="222222"/>
          <w:sz w:val="16"/>
        </w:rPr>
        <w:t>This topic </w:t>
      </w:r>
      <w:r w:rsidRPr="00C40047">
        <w:rPr>
          <w:rStyle w:val="StyleUnderline"/>
          <w:highlight w:val="green"/>
        </w:rPr>
        <w:t>spurred</w:t>
      </w:r>
      <w:r w:rsidRPr="00A94EB7">
        <w:rPr>
          <w:rStyle w:val="m5577519854659992616gmail-styleunderline"/>
          <w:color w:val="222222"/>
          <w:sz w:val="16"/>
        </w:rPr>
        <w:t> </w:t>
      </w:r>
      <w:r w:rsidRPr="00A94EB7">
        <w:rPr>
          <w:color w:val="222222"/>
          <w:sz w:val="16"/>
          <w:szCs w:val="16"/>
        </w:rPr>
        <w:t>quite a bit of </w:t>
      </w:r>
      <w:r w:rsidRPr="00C40047">
        <w:rPr>
          <w:rStyle w:val="StyleUnderline"/>
          <w:highlight w:val="green"/>
        </w:rPr>
        <w:t>activism</w:t>
      </w:r>
      <w:r w:rsidRPr="00A94EB7">
        <w:rPr>
          <w:color w:val="222222"/>
          <w:sz w:val="16"/>
          <w:szCs w:val="16"/>
        </w:rPr>
        <w:t> on the college debate circuit. Many </w:t>
      </w:r>
      <w:r w:rsidRPr="00A94EB7">
        <w:rPr>
          <w:rStyle w:val="m5577519854659992616gmail-styleunderline"/>
          <w:color w:val="222222"/>
          <w:sz w:val="16"/>
        </w:rPr>
        <w:t>students become actively involved in protesting</w:t>
      </w:r>
      <w:r w:rsidRPr="00A94EB7">
        <w:rPr>
          <w:color w:val="222222"/>
          <w:sz w:val="16"/>
          <w:szCs w:val="16"/>
        </w:rPr>
        <w:t> for </w:t>
      </w:r>
      <w:r w:rsidRPr="00A94EB7">
        <w:rPr>
          <w:rStyle w:val="m5577519854659992616gmail-styleunderline"/>
          <w:color w:val="222222"/>
          <w:sz w:val="16"/>
        </w:rPr>
        <w:t>the removal of sanctions</w:t>
      </w:r>
      <w:r w:rsidRPr="00A94EB7">
        <w:rPr>
          <w:color w:val="222222"/>
          <w:sz w:val="16"/>
          <w:szCs w:val="16"/>
        </w:rPr>
        <w:t> from at least one of the topic countries. </w:t>
      </w:r>
      <w:r w:rsidRPr="00A94EB7">
        <w:rPr>
          <w:rStyle w:val="m5577519854659992616gmail-styleunderline"/>
          <w:color w:val="222222"/>
          <w:sz w:val="16"/>
        </w:rPr>
        <w:t xml:space="preserve">The </w:t>
      </w:r>
      <w:r w:rsidRPr="00C40047">
        <w:rPr>
          <w:rStyle w:val="StyleUnderline"/>
          <w:highlight w:val="green"/>
        </w:rPr>
        <w:t>college</w:t>
      </w:r>
      <w:r w:rsidRPr="00A94EB7">
        <w:rPr>
          <w:rStyle w:val="m5577519854659992616gmail-styleunderline"/>
          <w:color w:val="222222"/>
          <w:sz w:val="16"/>
        </w:rPr>
        <w:t xml:space="preserve"> </w:t>
      </w:r>
      <w:proofErr w:type="spellStart"/>
      <w:r w:rsidRPr="00A94EB7">
        <w:rPr>
          <w:rStyle w:val="m5577519854659992616gmail-styleunderline"/>
          <w:color w:val="222222"/>
          <w:sz w:val="16"/>
        </w:rPr>
        <w:t>listserve</w:t>
      </w:r>
      <w:proofErr w:type="spellEnd"/>
      <w:r w:rsidRPr="00A94EB7">
        <w:rPr>
          <w:rStyle w:val="m5577519854659992616gmail-styleunderline"/>
          <w:color w:val="222222"/>
          <w:sz w:val="16"/>
        </w:rPr>
        <w:t xml:space="preserve"> </w:t>
      </w:r>
      <w:r w:rsidRPr="00C40047">
        <w:rPr>
          <w:rStyle w:val="StyleUnderline"/>
          <w:highlight w:val="green"/>
        </w:rPr>
        <w:t xml:space="preserve">was used to </w:t>
      </w:r>
      <w:r w:rsidRPr="00C40047">
        <w:rPr>
          <w:rStyle w:val="Emphasis"/>
          <w:highlight w:val="green"/>
        </w:rPr>
        <w:t>rally people</w:t>
      </w:r>
      <w:r w:rsidRPr="00C40047">
        <w:rPr>
          <w:rStyle w:val="StyleUnderline"/>
          <w:highlight w:val="green"/>
        </w:rPr>
        <w:t xml:space="preserve"> in support of</w:t>
      </w:r>
      <w:r w:rsidRPr="00A94EB7">
        <w:rPr>
          <w:b/>
          <w:bCs/>
          <w:color w:val="222222"/>
          <w:sz w:val="16"/>
          <w:szCs w:val="16"/>
        </w:rPr>
        <w:t> </w:t>
      </w:r>
      <w:r w:rsidRPr="00A94EB7">
        <w:rPr>
          <w:color w:val="222222"/>
          <w:sz w:val="16"/>
          <w:szCs w:val="16"/>
        </w:rPr>
        <w:t xml:space="preserve">various </w:t>
      </w:r>
      <w:r w:rsidRPr="00C40047">
        <w:rPr>
          <w:rStyle w:val="Emphasis"/>
          <w:highlight w:val="green"/>
        </w:rPr>
        <w:t>movements</w:t>
      </w:r>
      <w:r w:rsidRPr="00A94EB7">
        <w:rPr>
          <w:rStyle w:val="m5577519854659992616gmail-styleunderline"/>
          <w:color w:val="222222"/>
          <w:sz w:val="16"/>
        </w:rPr>
        <w:t xml:space="preserve"> to remove sanctions on</w:t>
      </w:r>
      <w:r w:rsidRPr="00A94EB7">
        <w:rPr>
          <w:color w:val="222222"/>
          <w:sz w:val="16"/>
          <w:szCs w:val="16"/>
        </w:rPr>
        <w:t> both </w:t>
      </w:r>
      <w:r w:rsidRPr="00A94EB7">
        <w:rPr>
          <w:rStyle w:val="m5577519854659992616gmail-styleunderline"/>
          <w:color w:val="222222"/>
          <w:sz w:val="16"/>
        </w:rPr>
        <w:t>Iraq and Cuba</w:t>
      </w:r>
      <w:r w:rsidRPr="00A94EB7">
        <w:rPr>
          <w:color w:val="222222"/>
          <w:sz w:val="16"/>
          <w:szCs w:val="16"/>
        </w:rPr>
        <w:t>. These messages were posted after the research on the topic began. While this topic did not lend itself to activism beyond rallying the government, </w:t>
      </w:r>
      <w:r w:rsidRPr="00A94EB7">
        <w:rPr>
          <w:rStyle w:val="m5577519854659992616gmail-styleunderline"/>
          <w:color w:val="222222"/>
          <w:sz w:val="16"/>
        </w:rPr>
        <w:t>other topics</w:t>
      </w:r>
      <w:r w:rsidRPr="00A94EB7">
        <w:rPr>
          <w:color w:val="222222"/>
          <w:sz w:val="16"/>
          <w:szCs w:val="16"/>
        </w:rPr>
        <w:t> have </w:t>
      </w:r>
      <w:r w:rsidRPr="00A94EB7">
        <w:rPr>
          <w:rStyle w:val="m5577519854659992616gmail-styleunderline"/>
          <w:color w:val="222222"/>
          <w:sz w:val="16"/>
        </w:rPr>
        <w:t>allowed students to take their beliefs</w:t>
      </w:r>
      <w:r w:rsidRPr="00A94EB7">
        <w:rPr>
          <w:color w:val="222222"/>
          <w:sz w:val="16"/>
          <w:szCs w:val="16"/>
        </w:rPr>
        <w:t> outside of the laboratory and </w:t>
      </w:r>
      <w:r w:rsidRPr="00A94EB7">
        <w:rPr>
          <w:rStyle w:val="m5577519854659992616gmail-styleunderline"/>
          <w:color w:val="222222"/>
          <w:sz w:val="16"/>
        </w:rPr>
        <w:t>into action</w:t>
      </w:r>
      <w:r w:rsidRPr="00A94EB7">
        <w:rPr>
          <w:color w:val="222222"/>
          <w:sz w:val="16"/>
          <w:szCs w:val="16"/>
        </w:rPr>
        <w:t>.</w:t>
      </w:r>
    </w:p>
    <w:p w14:paraId="5FEFEEBA" w14:textId="77777777" w:rsidR="0073730D" w:rsidRPr="00A94EB7" w:rsidRDefault="0073730D" w:rsidP="0073730D">
      <w:pPr>
        <w:rPr>
          <w:sz w:val="16"/>
          <w:szCs w:val="16"/>
        </w:rPr>
      </w:pPr>
      <w:r w:rsidRPr="00A94EB7">
        <w:rPr>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94EB7">
        <w:rPr>
          <w:sz w:val="16"/>
          <w:szCs w:val="16"/>
        </w:rPr>
        <w:t>six week</w:t>
      </w:r>
      <w:proofErr w:type="gramEnd"/>
      <w:r w:rsidRPr="00A94EB7">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94EB7">
        <w:rPr>
          <w:sz w:val="16"/>
          <w:szCs w:val="16"/>
        </w:rPr>
        <w:t>language, but</w:t>
      </w:r>
      <w:proofErr w:type="gramEnd"/>
      <w:r w:rsidRPr="00A94EB7">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12A64A89" w14:textId="77777777" w:rsidR="0073730D" w:rsidRPr="00A94EB7" w:rsidRDefault="0073730D" w:rsidP="0073730D">
      <w:pPr>
        <w:rPr>
          <w:sz w:val="16"/>
          <w:szCs w:val="16"/>
        </w:rPr>
      </w:pPr>
      <w:r w:rsidRPr="00A94EB7">
        <w:rPr>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10863201" w14:textId="77777777" w:rsidR="0073730D" w:rsidRPr="00A94EB7" w:rsidRDefault="0073730D" w:rsidP="0073730D">
      <w:pPr>
        <w:rPr>
          <w:sz w:val="16"/>
          <w:szCs w:val="16"/>
        </w:rPr>
      </w:pPr>
      <w:r w:rsidRPr="00A94EB7">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94EB7">
        <w:rPr>
          <w:sz w:val="16"/>
          <w:szCs w:val="16"/>
        </w:rPr>
        <w:t>understanding(</w:t>
      </w:r>
      <w:proofErr w:type="spellStart"/>
      <w:proofErr w:type="gramEnd"/>
      <w:r w:rsidRPr="00A94EB7">
        <w:rPr>
          <w:sz w:val="16"/>
          <w:szCs w:val="16"/>
        </w:rPr>
        <w:t>Venette</w:t>
      </w:r>
      <w:proofErr w:type="spellEnd"/>
      <w:r w:rsidRPr="00A94EB7">
        <w:rPr>
          <w:sz w:val="16"/>
          <w:szCs w:val="16"/>
        </w:rPr>
        <w:t>, 1998). As the NPDA website explains, "the reader is encouraged to be well-read in current events, as well as history, philosophy, etc. Remember: the realm of knowledge is that of a 'well-read college student'" (NPDA Homepage,</w:t>
      </w:r>
      <w:hyperlink r:id="rId13" w:tgtFrame="_blank" w:history="1">
        <w:r w:rsidRPr="00A94EB7">
          <w:rPr>
            <w:rStyle w:val="Hyperlink"/>
            <w:sz w:val="16"/>
            <w:szCs w:val="16"/>
          </w:rPr>
          <w:t>http://www.bethel.edu/Majors/Communication/npda/faq2.html</w:t>
        </w:r>
      </w:hyperlink>
      <w:r w:rsidRPr="00A94EB7">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073907BD" w14:textId="77777777" w:rsidR="0073730D" w:rsidRDefault="0073730D" w:rsidP="0073730D">
      <w:pPr>
        <w:rPr>
          <w:rStyle w:val="StyleUnderline"/>
        </w:rPr>
      </w:pPr>
      <w:r w:rsidRPr="00A94EB7">
        <w:rPr>
          <w:sz w:val="16"/>
        </w:rPr>
        <w:t>Not all debate research appears to generate personal advocacy and challenge peoples' assumptions. Debaters must switch sides, so they must inevitably debate against various cases. While this may seem to be inconsistent with advocacy, </w:t>
      </w:r>
      <w:r w:rsidRPr="00A94EB7">
        <w:rPr>
          <w:rStyle w:val="Emphasis"/>
        </w:rPr>
        <w:t xml:space="preserve">supporting and </w:t>
      </w:r>
      <w:r w:rsidRPr="00C40047">
        <w:rPr>
          <w:rStyle w:val="Emphasis"/>
          <w:highlight w:val="green"/>
        </w:rPr>
        <w:t>researching</w:t>
      </w:r>
      <w:r w:rsidRPr="00C40047">
        <w:rPr>
          <w:rStyle w:val="StyleUnderline"/>
          <w:highlight w:val="green"/>
        </w:rPr>
        <w:t> both sides of</w:t>
      </w:r>
      <w:r w:rsidRPr="00A94EB7">
        <w:rPr>
          <w:sz w:val="16"/>
        </w:rPr>
        <w:t xml:space="preserve"> an </w:t>
      </w:r>
      <w:r w:rsidRPr="00C40047">
        <w:rPr>
          <w:rStyle w:val="StyleUnderline"/>
          <w:highlight w:val="green"/>
        </w:rPr>
        <w:t>argument</w:t>
      </w:r>
      <w:r w:rsidRPr="00A94EB7">
        <w:rPr>
          <w:sz w:val="16"/>
        </w:rPr>
        <w:t xml:space="preserve"> actually </w:t>
      </w:r>
      <w:r w:rsidRPr="00C40047">
        <w:rPr>
          <w:rStyle w:val="StyleUnderline"/>
          <w:highlight w:val="green"/>
        </w:rPr>
        <w:t>created </w:t>
      </w:r>
      <w:r w:rsidRPr="00A94EB7">
        <w:rPr>
          <w:rStyle w:val="Emphasis"/>
        </w:rPr>
        <w:t xml:space="preserve">stronger </w:t>
      </w:r>
      <w:r w:rsidRPr="00C40047">
        <w:rPr>
          <w:rStyle w:val="Emphasis"/>
          <w:highlight w:val="green"/>
        </w:rPr>
        <w:t>advocates</w:t>
      </w:r>
      <w:r w:rsidRPr="00A94EB7">
        <w:rPr>
          <w:sz w:val="16"/>
        </w:rPr>
        <w:t xml:space="preserve">. Not only did </w:t>
      </w:r>
      <w:r w:rsidRPr="00C40047">
        <w:rPr>
          <w:rStyle w:val="StyleUnderline"/>
          <w:highlight w:val="green"/>
        </w:rPr>
        <w:t>debaters learn both sides</w:t>
      </w:r>
      <w:r w:rsidRPr="00A94EB7">
        <w:rPr>
          <w:sz w:val="16"/>
        </w:rPr>
        <w:t> of an argument, </w:t>
      </w:r>
      <w:r w:rsidRPr="00C40047">
        <w:rPr>
          <w:rStyle w:val="StyleUnderline"/>
          <w:highlight w:val="green"/>
        </w:rPr>
        <w:t>so</w:t>
      </w:r>
      <w:r w:rsidRPr="00A94EB7">
        <w:rPr>
          <w:sz w:val="16"/>
        </w:rPr>
        <w:t> that </w:t>
      </w:r>
      <w:r w:rsidRPr="00C40047">
        <w:rPr>
          <w:rStyle w:val="StyleUnderline"/>
          <w:highlight w:val="green"/>
        </w:rPr>
        <w:t xml:space="preserve">they could </w:t>
      </w:r>
      <w:r w:rsidRPr="00C40047">
        <w:rPr>
          <w:rStyle w:val="Emphasis"/>
          <w:highlight w:val="green"/>
        </w:rPr>
        <w:t>defend</w:t>
      </w:r>
      <w:r w:rsidRPr="00C40047">
        <w:rPr>
          <w:rStyle w:val="StyleUnderline"/>
          <w:highlight w:val="green"/>
        </w:rPr>
        <w:t xml:space="preserve"> their positions </w:t>
      </w:r>
      <w:r w:rsidRPr="00C40047">
        <w:rPr>
          <w:rStyle w:val="Emphasis"/>
          <w:highlight w:val="green"/>
        </w:rPr>
        <w:t>against attack</w:t>
      </w:r>
      <w:r w:rsidRPr="00A94EB7">
        <w:rPr>
          <w:sz w:val="16"/>
        </w:rPr>
        <w:t xml:space="preserve">, they also </w:t>
      </w:r>
      <w:r w:rsidRPr="00A94EB7">
        <w:rPr>
          <w:sz w:val="16"/>
        </w:rPr>
        <w:lastRenderedPageBreak/>
        <w:t>learned the nuances of each position. </w:t>
      </w:r>
      <w:r w:rsidRPr="00C40047">
        <w:rPr>
          <w:rStyle w:val="StyleUnderline"/>
          <w:highlight w:val="green"/>
        </w:rPr>
        <w:t>Learning</w:t>
      </w:r>
      <w:r w:rsidRPr="00A94EB7">
        <w:rPr>
          <w:sz w:val="16"/>
        </w:rPr>
        <w:t> and </w:t>
      </w:r>
      <w:r w:rsidRPr="00C40047">
        <w:rPr>
          <w:rStyle w:val="StyleUnderline"/>
          <w:highlight w:val="green"/>
        </w:rPr>
        <w:t xml:space="preserve">the </w:t>
      </w:r>
      <w:r w:rsidRPr="00A94EB7">
        <w:rPr>
          <w:rStyle w:val="Emphasis"/>
        </w:rPr>
        <w:t xml:space="preserve">intricate </w:t>
      </w:r>
      <w:r w:rsidRPr="00C40047">
        <w:rPr>
          <w:rStyle w:val="Emphasis"/>
          <w:highlight w:val="green"/>
        </w:rPr>
        <w:t>nature</w:t>
      </w:r>
      <w:r w:rsidRPr="00C40047">
        <w:rPr>
          <w:rStyle w:val="StyleUnderline"/>
          <w:highlight w:val="green"/>
        </w:rPr>
        <w:t xml:space="preserve"> of</w:t>
      </w:r>
      <w:r w:rsidRPr="00A94EB7">
        <w:rPr>
          <w:sz w:val="16"/>
        </w:rPr>
        <w:t> various </w:t>
      </w:r>
      <w:r w:rsidRPr="00A94EB7">
        <w:rPr>
          <w:rStyle w:val="Emphasis"/>
        </w:rPr>
        <w:t xml:space="preserve">policy </w:t>
      </w:r>
      <w:r w:rsidRPr="00C40047">
        <w:rPr>
          <w:rStyle w:val="Emphasis"/>
          <w:highlight w:val="green"/>
        </w:rPr>
        <w:t>proposals</w:t>
      </w:r>
      <w:r w:rsidRPr="00C40047">
        <w:rPr>
          <w:rStyle w:val="StyleUnderline"/>
          <w:highlight w:val="green"/>
        </w:rPr>
        <w:t> helps debaters</w:t>
      </w:r>
      <w:r w:rsidRPr="00A94EB7">
        <w:rPr>
          <w:rStyle w:val="StyleUnderline"/>
        </w:rPr>
        <w:t> to </w:t>
      </w:r>
      <w:r w:rsidRPr="00C40047">
        <w:rPr>
          <w:rStyle w:val="StyleUnderline"/>
          <w:highlight w:val="green"/>
        </w:rPr>
        <w:t xml:space="preserve">strengthen their </w:t>
      </w:r>
      <w:r w:rsidRPr="00A94EB7">
        <w:rPr>
          <w:rStyle w:val="Emphasis"/>
        </w:rPr>
        <w:t xml:space="preserve">own </w:t>
      </w:r>
      <w:r w:rsidRPr="00C40047">
        <w:rPr>
          <w:rStyle w:val="Emphasis"/>
          <w:highlight w:val="green"/>
        </w:rPr>
        <w:t>stance</w:t>
      </w:r>
      <w:r w:rsidRPr="00A94EB7">
        <w:rPr>
          <w:rStyle w:val="StyleUnderline"/>
        </w:rPr>
        <w:t> on issues.</w:t>
      </w:r>
    </w:p>
    <w:p w14:paraId="31EA9A0E" w14:textId="77777777" w:rsidR="0073730D" w:rsidRPr="00BE27A1" w:rsidRDefault="0073730D" w:rsidP="0073730D">
      <w:pPr>
        <w:pStyle w:val="Heading4"/>
        <w:rPr>
          <w:rFonts w:cs="Calibri"/>
        </w:rPr>
      </w:pPr>
      <w:r w:rsidRPr="00BE27A1">
        <w:rPr>
          <w:rFonts w:cs="Calibri"/>
        </w:rPr>
        <w:t xml:space="preserve">SSD is good and solves – it forces debaters to consider a controversial issue from multiple perspectives. Non-T </w:t>
      </w:r>
      <w:proofErr w:type="spellStart"/>
      <w:r w:rsidRPr="00BE27A1">
        <w:rPr>
          <w:rFonts w:cs="Calibri"/>
        </w:rPr>
        <w:t>affs</w:t>
      </w:r>
      <w:proofErr w:type="spellEnd"/>
      <w:r w:rsidRPr="00BE27A1">
        <w:rPr>
          <w:rFonts w:cs="Calibri"/>
        </w:rPr>
        <w:t xml:space="preserve"> allow individuals to establish their own metrics for what they want to debate leading to ideological dogmatism –the process of defending and answering proposals is a benefit of engaging the topic and they could just read the K on the neg</w:t>
      </w:r>
    </w:p>
    <w:p w14:paraId="1024CE00" w14:textId="77777777" w:rsidR="0073730D" w:rsidRDefault="0073730D" w:rsidP="0073730D">
      <w:pPr>
        <w:pStyle w:val="Heading4"/>
        <w:rPr>
          <w:rFonts w:cs="Calibri"/>
        </w:rPr>
      </w:pPr>
      <w:r w:rsidRPr="00BE27A1">
        <w:rPr>
          <w:rFonts w:cs="Calibri"/>
        </w:rPr>
        <w:t xml:space="preserve">Competing </w:t>
      </w:r>
      <w:proofErr w:type="spellStart"/>
      <w:r w:rsidRPr="00BE27A1">
        <w:rPr>
          <w:rFonts w:cs="Calibri"/>
        </w:rPr>
        <w:t>interps</w:t>
      </w:r>
      <w:proofErr w:type="spellEnd"/>
      <w:r w:rsidRPr="00BE27A1">
        <w:rPr>
          <w:rFonts w:cs="Calibri"/>
        </w:rPr>
        <w:t xml:space="preserve"> on T – A] topicality is a yes/no question, you can’t be reasonably topical B] norm setting – reasonability is arbitrary, invites judge intervention, and causes a race to the bottom</w:t>
      </w:r>
    </w:p>
    <w:p w14:paraId="6EFF9157" w14:textId="77777777" w:rsidR="0073730D" w:rsidRPr="00BE27A1" w:rsidRDefault="0073730D" w:rsidP="0073730D">
      <w:pPr>
        <w:pStyle w:val="Heading4"/>
        <w:rPr>
          <w:rFonts w:cs="Calibri"/>
        </w:rPr>
      </w:pPr>
      <w:r w:rsidRPr="00BE27A1">
        <w:rPr>
          <w:rFonts w:cs="Calibri"/>
        </w:rPr>
        <w:t xml:space="preserve">Drop the debater a] dropping the </w:t>
      </w:r>
      <w:proofErr w:type="spellStart"/>
      <w:r w:rsidRPr="00BE27A1">
        <w:rPr>
          <w:rFonts w:cs="Calibri"/>
        </w:rPr>
        <w:t>arg</w:t>
      </w:r>
      <w:proofErr w:type="spellEnd"/>
      <w:r w:rsidRPr="00BE27A1">
        <w:rPr>
          <w:rFonts w:cs="Calibri"/>
        </w:rPr>
        <w:t xml:space="preserve"> is severance which moots 7 minutes of 1nc offense b] illogical on </w:t>
      </w:r>
      <w:proofErr w:type="spellStart"/>
      <w:r w:rsidRPr="00BE27A1">
        <w:rPr>
          <w:rFonts w:cs="Calibri"/>
        </w:rPr>
        <w:t>fw</w:t>
      </w:r>
      <w:proofErr w:type="spellEnd"/>
    </w:p>
    <w:p w14:paraId="5D77B169" w14:textId="77777777" w:rsidR="0073730D" w:rsidRPr="00BE27A1" w:rsidRDefault="0073730D" w:rsidP="0073730D">
      <w:pPr>
        <w:pStyle w:val="Heading4"/>
        <w:rPr>
          <w:rFonts w:cs="Calibri"/>
        </w:rPr>
      </w:pPr>
      <w:r w:rsidRPr="00BE27A1">
        <w:rPr>
          <w:rFonts w:cs="Calibri"/>
        </w:rPr>
        <w:t xml:space="preserve">They can’t weigh the case—lack of preround prep means their truth claims are untested which you should presume false—they’re also only winning case because we couldn’t engage with it </w:t>
      </w:r>
    </w:p>
    <w:p w14:paraId="53DDFE42" w14:textId="77777777" w:rsidR="0073730D" w:rsidRPr="0019729E" w:rsidRDefault="0073730D" w:rsidP="0073730D"/>
    <w:p w14:paraId="6C389F2E" w14:textId="77777777" w:rsidR="0073730D" w:rsidRPr="0073730D" w:rsidRDefault="0073730D" w:rsidP="0073730D"/>
    <w:p w14:paraId="533274EE" w14:textId="51BCBCFB" w:rsidR="00015162" w:rsidRDefault="00015162" w:rsidP="00015162"/>
    <w:p w14:paraId="50AABFF3" w14:textId="7466A68C" w:rsidR="00015162" w:rsidRDefault="00015162" w:rsidP="00015162">
      <w:r>
        <w:t xml:space="preserve">Don’t reject T – </w:t>
      </w:r>
    </w:p>
    <w:p w14:paraId="3EAF70AA" w14:textId="7F79CA01" w:rsidR="00015162" w:rsidRDefault="00015162" w:rsidP="00015162">
      <w:r>
        <w:t xml:space="preserve">You can still engage – </w:t>
      </w:r>
      <w:proofErr w:type="spellStart"/>
      <w:r>
        <w:t>tvas</w:t>
      </w:r>
      <w:proofErr w:type="spellEnd"/>
      <w:r>
        <w:t xml:space="preserve"> solve read </w:t>
      </w:r>
      <w:proofErr w:type="spellStart"/>
      <w:r>
        <w:t>ur</w:t>
      </w:r>
      <w:proofErr w:type="spellEnd"/>
      <w:r>
        <w:t xml:space="preserve"> </w:t>
      </w:r>
      <w:proofErr w:type="spellStart"/>
      <w:r>
        <w:t>aff</w:t>
      </w:r>
      <w:proofErr w:type="spellEnd"/>
      <w:r>
        <w:t xml:space="preserve"> as whole res about how strikes are good for emancipation but still grant us ground </w:t>
      </w:r>
    </w:p>
    <w:p w14:paraId="7E479633" w14:textId="1283233D" w:rsidR="00015162" w:rsidRDefault="00015162" w:rsidP="00015162">
      <w:proofErr w:type="spellStart"/>
      <w:r>
        <w:t>Verfiability</w:t>
      </w:r>
      <w:proofErr w:type="spellEnd"/>
      <w:r>
        <w:t xml:space="preserve"> – this is a </w:t>
      </w:r>
      <w:proofErr w:type="spellStart"/>
      <w:r>
        <w:t>preocedural</w:t>
      </w:r>
      <w:proofErr w:type="spellEnd"/>
      <w:r>
        <w:t xml:space="preserve"> which means its </w:t>
      </w:r>
      <w:proofErr w:type="spellStart"/>
      <w:r>
        <w:t>prefiat</w:t>
      </w:r>
      <w:proofErr w:type="spellEnd"/>
      <w:r>
        <w:t xml:space="preserve"> too </w:t>
      </w:r>
    </w:p>
    <w:p w14:paraId="4BEB8DA9" w14:textId="1FC9EA6A" w:rsidR="00015162" w:rsidRPr="00015162" w:rsidRDefault="00015162" w:rsidP="00015162">
      <w:r>
        <w:t xml:space="preserve">Assimilation – no you don’t have to defend </w:t>
      </w:r>
      <w:proofErr w:type="spellStart"/>
      <w:r>
        <w:t>usfg</w:t>
      </w:r>
      <w:proofErr w:type="spellEnd"/>
      <w:r>
        <w:t xml:space="preserve"> you can just </w:t>
      </w:r>
      <w:proofErr w:type="spellStart"/>
      <w:r>
        <w:t>defendaction</w:t>
      </w:r>
      <w:proofErr w:type="spellEnd"/>
      <w:r>
        <w:t xml:space="preserve">, you </w:t>
      </w:r>
      <w:proofErr w:type="spellStart"/>
      <w:r>
        <w:t>dodnt</w:t>
      </w:r>
      <w:proofErr w:type="spellEnd"/>
      <w:r>
        <w:t xml:space="preserve"> even have to defend </w:t>
      </w:r>
      <w:proofErr w:type="spellStart"/>
      <w:r>
        <w:t>usfg</w:t>
      </w:r>
      <w:proofErr w:type="spellEnd"/>
      <w:r>
        <w:t xml:space="preserve"> just spec a different </w:t>
      </w:r>
      <w:proofErr w:type="spellStart"/>
      <w:r>
        <w:t>govenremtn</w:t>
      </w:r>
      <w:proofErr w:type="spellEnd"/>
      <w:r>
        <w:t xml:space="preserve"> </w:t>
      </w:r>
    </w:p>
    <w:p w14:paraId="37FEF517" w14:textId="77777777" w:rsidR="001A0E6C" w:rsidRPr="001A0E6C" w:rsidRDefault="001A0E6C" w:rsidP="001A0E6C"/>
    <w:p w14:paraId="1E26D432" w14:textId="77777777" w:rsidR="001A0E6C" w:rsidRPr="001A0E6C" w:rsidRDefault="001A0E6C" w:rsidP="001A0E6C"/>
    <w:p w14:paraId="36646076" w14:textId="77777777" w:rsidR="001A0E6C" w:rsidRPr="001A0E6C" w:rsidRDefault="001A0E6C" w:rsidP="001A0E6C"/>
    <w:p w14:paraId="5B165E27" w14:textId="77777777" w:rsidR="001A0E6C" w:rsidRPr="001A0E6C" w:rsidRDefault="001A0E6C" w:rsidP="001A0E6C"/>
    <w:p w14:paraId="42553317" w14:textId="77777777" w:rsidR="001A0E6C" w:rsidRPr="001A0E6C" w:rsidRDefault="001A0E6C" w:rsidP="001A0E6C"/>
    <w:p w14:paraId="79A5D955" w14:textId="77777777" w:rsidR="001A0E6C" w:rsidRPr="001A0E6C" w:rsidRDefault="001A0E6C" w:rsidP="001A0E6C"/>
    <w:p w14:paraId="3DAE587C" w14:textId="3A6FBA5F" w:rsidR="00E42E4C" w:rsidRDefault="0025298F" w:rsidP="0025298F">
      <w:pPr>
        <w:pStyle w:val="Heading2"/>
        <w:rPr>
          <w:rFonts w:cs="Calibri"/>
        </w:rPr>
      </w:pPr>
      <w:r w:rsidRPr="001A0E6C">
        <w:rPr>
          <w:rFonts w:cs="Calibri"/>
        </w:rPr>
        <w:lastRenderedPageBreak/>
        <w:t>Case</w:t>
      </w:r>
    </w:p>
    <w:p w14:paraId="1983216F" w14:textId="77777777" w:rsidR="0073730D" w:rsidRPr="004C7618" w:rsidRDefault="0073730D" w:rsidP="0073730D">
      <w:pPr>
        <w:pStyle w:val="Heading3"/>
        <w:rPr>
          <w:rFonts w:asciiTheme="majorHAnsi" w:hAnsiTheme="majorHAnsi" w:cstheme="majorHAnsi"/>
        </w:rPr>
      </w:pPr>
      <w:r w:rsidRPr="004C7618">
        <w:rPr>
          <w:rFonts w:asciiTheme="majorHAnsi" w:hAnsiTheme="majorHAnsi" w:cstheme="majorHAnsi"/>
        </w:rPr>
        <w:lastRenderedPageBreak/>
        <w:t>1NC---Presumption</w:t>
      </w:r>
    </w:p>
    <w:p w14:paraId="56A67005" w14:textId="77777777" w:rsidR="0073730D" w:rsidRPr="004C7618" w:rsidRDefault="0073730D" w:rsidP="0073730D">
      <w:pPr>
        <w:pStyle w:val="Heading4"/>
        <w:rPr>
          <w:rFonts w:asciiTheme="majorHAnsi" w:hAnsiTheme="majorHAnsi" w:cstheme="majorHAnsi"/>
        </w:rPr>
      </w:pPr>
      <w:r w:rsidRPr="004C7618">
        <w:rPr>
          <w:rFonts w:asciiTheme="majorHAnsi" w:hAnsiTheme="majorHAnsi" w:cstheme="majorHAnsi"/>
        </w:rPr>
        <w:t xml:space="preserve">Frame the 1AC through </w:t>
      </w:r>
      <w:r w:rsidRPr="004C7618">
        <w:rPr>
          <w:rFonts w:asciiTheme="majorHAnsi" w:hAnsiTheme="majorHAnsi" w:cstheme="majorHAnsi"/>
          <w:u w:val="single"/>
        </w:rPr>
        <w:t>solvency</w:t>
      </w:r>
      <w:r w:rsidRPr="004C7618">
        <w:rPr>
          <w:rFonts w:asciiTheme="majorHAnsi" w:hAnsiTheme="majorHAnsi" w:cstheme="majorHAnsi"/>
        </w:rPr>
        <w:t xml:space="preserve">, </w:t>
      </w:r>
      <w:r w:rsidRPr="004C7618">
        <w:rPr>
          <w:rFonts w:asciiTheme="majorHAnsi" w:hAnsiTheme="majorHAnsi" w:cstheme="majorHAnsi"/>
          <w:u w:val="single"/>
        </w:rPr>
        <w:t>not impacts</w:t>
      </w:r>
      <w:r w:rsidRPr="004C7618">
        <w:rPr>
          <w:rFonts w:asciiTheme="majorHAnsi" w:hAnsiTheme="majorHAnsi" w:cstheme="majorHAnsi"/>
        </w:rPr>
        <w:t xml:space="preserve"> – any attempt to filter offense through the </w:t>
      </w:r>
      <w:proofErr w:type="spellStart"/>
      <w:r w:rsidRPr="004C7618">
        <w:rPr>
          <w:rFonts w:asciiTheme="majorHAnsi" w:hAnsiTheme="majorHAnsi" w:cstheme="majorHAnsi"/>
        </w:rPr>
        <w:t>RotB</w:t>
      </w:r>
      <w:proofErr w:type="spellEnd"/>
      <w:r w:rsidRPr="004C7618">
        <w:rPr>
          <w:rFonts w:asciiTheme="majorHAnsi" w:hAnsiTheme="majorHAnsi" w:cstheme="majorHAnsi"/>
        </w:rPr>
        <w:t xml:space="preserve"> or the speech act of the </w:t>
      </w:r>
      <w:proofErr w:type="spellStart"/>
      <w:r w:rsidRPr="004C7618">
        <w:rPr>
          <w:rFonts w:asciiTheme="majorHAnsi" w:hAnsiTheme="majorHAnsi" w:cstheme="majorHAnsi"/>
        </w:rPr>
        <w:t>aff</w:t>
      </w:r>
      <w:proofErr w:type="spellEnd"/>
      <w:r w:rsidRPr="004C7618">
        <w:rPr>
          <w:rFonts w:asciiTheme="majorHAnsi" w:hAnsiTheme="majorHAnsi" w:cstheme="majorHAnsi"/>
        </w:rPr>
        <w:t xml:space="preserve"> is an </w:t>
      </w:r>
      <w:r w:rsidRPr="004C7618">
        <w:rPr>
          <w:rFonts w:asciiTheme="majorHAnsi" w:hAnsiTheme="majorHAnsi" w:cstheme="majorHAnsi"/>
          <w:u w:val="single"/>
        </w:rPr>
        <w:t>arbitrary goalpost</w:t>
      </w:r>
      <w:r w:rsidRPr="004C7618">
        <w:rPr>
          <w:rFonts w:asciiTheme="majorHAnsi" w:hAnsiTheme="majorHAnsi" w:cstheme="majorHAnsi"/>
        </w:rPr>
        <w:t xml:space="preserve"> that only serves to </w:t>
      </w:r>
      <w:r w:rsidRPr="004C7618">
        <w:rPr>
          <w:rFonts w:asciiTheme="majorHAnsi" w:hAnsiTheme="majorHAnsi" w:cstheme="majorHAnsi"/>
          <w:u w:val="single"/>
        </w:rPr>
        <w:t>insulate</w:t>
      </w:r>
      <w:r w:rsidRPr="004C7618">
        <w:rPr>
          <w:rFonts w:asciiTheme="majorHAnsi" w:hAnsiTheme="majorHAnsi" w:cstheme="majorHAnsi"/>
        </w:rPr>
        <w:t xml:space="preserve"> it from criticism and nuanced testing – forcing us to negate the efficacy of </w:t>
      </w:r>
      <w:r w:rsidRPr="004C7618">
        <w:rPr>
          <w:rFonts w:asciiTheme="majorHAnsi" w:hAnsiTheme="majorHAnsi" w:cstheme="majorHAnsi"/>
          <w:u w:val="single"/>
        </w:rPr>
        <w:t>personal strategies</w:t>
      </w:r>
      <w:r w:rsidRPr="004C7618">
        <w:rPr>
          <w:rFonts w:asciiTheme="majorHAnsi" w:hAnsiTheme="majorHAnsi" w:cstheme="majorHAnsi"/>
        </w:rPr>
        <w:t xml:space="preserve"> is at best </w:t>
      </w:r>
      <w:r w:rsidRPr="004C7618">
        <w:rPr>
          <w:rFonts w:asciiTheme="majorHAnsi" w:hAnsiTheme="majorHAnsi" w:cstheme="majorHAnsi"/>
          <w:u w:val="single"/>
        </w:rPr>
        <w:t>impossible</w:t>
      </w:r>
      <w:r w:rsidRPr="004C7618">
        <w:rPr>
          <w:rFonts w:asciiTheme="majorHAnsi" w:hAnsiTheme="majorHAnsi" w:cstheme="majorHAnsi"/>
        </w:rPr>
        <w:t xml:space="preserve"> and at worst </w:t>
      </w:r>
      <w:r w:rsidRPr="004C7618">
        <w:rPr>
          <w:rFonts w:asciiTheme="majorHAnsi" w:hAnsiTheme="majorHAnsi" w:cstheme="majorHAnsi"/>
          <w:u w:val="single"/>
        </w:rPr>
        <w:t>violent</w:t>
      </w:r>
      <w:r w:rsidRPr="004C7618">
        <w:rPr>
          <w:rFonts w:asciiTheme="majorHAnsi" w:hAnsiTheme="majorHAnsi" w:cstheme="majorHAnsi"/>
        </w:rPr>
        <w:t xml:space="preserve"> – the </w:t>
      </w:r>
      <w:proofErr w:type="spellStart"/>
      <w:r w:rsidRPr="004C7618">
        <w:rPr>
          <w:rFonts w:asciiTheme="majorHAnsi" w:hAnsiTheme="majorHAnsi" w:cstheme="majorHAnsi"/>
        </w:rPr>
        <w:t>aff</w:t>
      </w:r>
      <w:proofErr w:type="spellEnd"/>
      <w:r w:rsidRPr="004C7618">
        <w:rPr>
          <w:rFonts w:asciiTheme="majorHAnsi" w:hAnsiTheme="majorHAnsi" w:cstheme="majorHAnsi"/>
        </w:rPr>
        <w:t xml:space="preserve"> </w:t>
      </w:r>
      <w:r w:rsidRPr="004C7618">
        <w:rPr>
          <w:rFonts w:asciiTheme="majorHAnsi" w:hAnsiTheme="majorHAnsi" w:cstheme="majorHAnsi"/>
          <w:u w:val="single"/>
        </w:rPr>
        <w:t>can’t change</w:t>
      </w:r>
      <w:r w:rsidRPr="004C7618">
        <w:rPr>
          <w:rFonts w:asciiTheme="majorHAnsi" w:hAnsiTheme="majorHAnsi" w:cstheme="majorHAnsi"/>
        </w:rPr>
        <w:t xml:space="preserve"> the material structures that produce anti-black violence – no warrant for how the </w:t>
      </w:r>
      <w:proofErr w:type="spellStart"/>
      <w:r w:rsidRPr="004C7618">
        <w:rPr>
          <w:rFonts w:asciiTheme="majorHAnsi" w:hAnsiTheme="majorHAnsi" w:cstheme="majorHAnsi"/>
        </w:rPr>
        <w:t>aff</w:t>
      </w:r>
      <w:proofErr w:type="spellEnd"/>
      <w:r w:rsidRPr="004C7618">
        <w:rPr>
          <w:rFonts w:asciiTheme="majorHAnsi" w:hAnsiTheme="majorHAnsi" w:cstheme="majorHAnsi"/>
        </w:rPr>
        <w:t xml:space="preserve"> spills </w:t>
      </w:r>
      <w:r w:rsidRPr="004C7618">
        <w:rPr>
          <w:rFonts w:asciiTheme="majorHAnsi" w:hAnsiTheme="majorHAnsi" w:cstheme="majorHAnsi"/>
          <w:u w:val="single"/>
        </w:rPr>
        <w:t>up</w:t>
      </w:r>
      <w:r w:rsidRPr="004C7618">
        <w:rPr>
          <w:rFonts w:asciiTheme="majorHAnsi" w:hAnsiTheme="majorHAnsi" w:cstheme="majorHAnsi"/>
        </w:rPr>
        <w:t xml:space="preserve"> to impact structures of politics writ large or </w:t>
      </w:r>
      <w:r w:rsidRPr="004C7618">
        <w:rPr>
          <w:rFonts w:asciiTheme="majorHAnsi" w:hAnsiTheme="majorHAnsi" w:cstheme="majorHAnsi"/>
          <w:u w:val="single"/>
        </w:rPr>
        <w:t>out</w:t>
      </w:r>
      <w:r w:rsidRPr="004C7618">
        <w:rPr>
          <w:rFonts w:asciiTheme="majorHAnsi" w:hAnsiTheme="majorHAnsi" w:cstheme="majorHAnsi"/>
        </w:rPr>
        <w:t xml:space="preserve"> of debate means you vote neg on </w:t>
      </w:r>
      <w:r w:rsidRPr="004C7618">
        <w:rPr>
          <w:rFonts w:asciiTheme="majorHAnsi" w:hAnsiTheme="majorHAnsi" w:cstheme="majorHAnsi"/>
          <w:u w:val="single"/>
        </w:rPr>
        <w:t>presumption</w:t>
      </w:r>
      <w:r w:rsidRPr="004C7618">
        <w:rPr>
          <w:rFonts w:asciiTheme="majorHAnsi" w:hAnsiTheme="majorHAnsi" w:cstheme="majorHAnsi"/>
        </w:rPr>
        <w:t xml:space="preserve">. </w:t>
      </w:r>
    </w:p>
    <w:p w14:paraId="4A2461B5" w14:textId="77777777" w:rsidR="0073730D" w:rsidRPr="004C7618" w:rsidRDefault="0073730D" w:rsidP="0073730D">
      <w:pPr>
        <w:rPr>
          <w:rFonts w:asciiTheme="majorHAnsi" w:hAnsiTheme="majorHAnsi" w:cstheme="majorHAnsi"/>
        </w:rPr>
      </w:pPr>
    </w:p>
    <w:p w14:paraId="70C53A30" w14:textId="77777777" w:rsidR="0073730D" w:rsidRPr="004C7618" w:rsidRDefault="0073730D" w:rsidP="0073730D">
      <w:pPr>
        <w:pStyle w:val="Heading4"/>
        <w:rPr>
          <w:rFonts w:asciiTheme="majorHAnsi" w:hAnsiTheme="majorHAnsi" w:cstheme="majorHAnsi"/>
        </w:rPr>
      </w:pPr>
      <w:r w:rsidRPr="004C7618">
        <w:rPr>
          <w:rFonts w:asciiTheme="majorHAnsi" w:hAnsiTheme="majorHAnsi" w:cstheme="majorHAnsi"/>
        </w:rPr>
        <w:t xml:space="preserve">Negate on presumption---Inherency---scholars and activists </w:t>
      </w:r>
      <w:r w:rsidRPr="004C7618">
        <w:rPr>
          <w:rFonts w:asciiTheme="majorHAnsi" w:hAnsiTheme="majorHAnsi" w:cstheme="majorHAnsi"/>
          <w:u w:val="single"/>
        </w:rPr>
        <w:t>already</w:t>
      </w:r>
      <w:r w:rsidRPr="004C7618">
        <w:rPr>
          <w:rFonts w:asciiTheme="majorHAnsi" w:hAnsiTheme="majorHAnsi" w:cstheme="majorHAnsi"/>
        </w:rPr>
        <w:t xml:space="preserve"> affirm the 1AC. Their affirmation does not change the impacts they described and has no mechanism to spill up. </w:t>
      </w:r>
    </w:p>
    <w:p w14:paraId="595630AF" w14:textId="77777777" w:rsidR="0073730D" w:rsidRPr="004C7618" w:rsidRDefault="0073730D" w:rsidP="0073730D">
      <w:pPr>
        <w:rPr>
          <w:rFonts w:asciiTheme="majorHAnsi" w:hAnsiTheme="majorHAnsi" w:cstheme="majorHAnsi"/>
        </w:rPr>
      </w:pPr>
    </w:p>
    <w:p w14:paraId="5A967D1E" w14:textId="77777777" w:rsidR="0073730D" w:rsidRPr="004C7618" w:rsidRDefault="0073730D" w:rsidP="0073730D">
      <w:pPr>
        <w:pStyle w:val="Heading4"/>
        <w:rPr>
          <w:rFonts w:asciiTheme="majorHAnsi" w:hAnsiTheme="majorHAnsi" w:cstheme="majorHAnsi"/>
        </w:rPr>
      </w:pPr>
      <w:r w:rsidRPr="004C7618">
        <w:rPr>
          <w:rFonts w:asciiTheme="majorHAnsi" w:hAnsiTheme="majorHAnsi" w:cstheme="majorHAnsi"/>
        </w:rPr>
        <w:t>Using the ballot for solvency is bad:</w:t>
      </w:r>
    </w:p>
    <w:p w14:paraId="5A4AD60B" w14:textId="77777777" w:rsidR="0073730D" w:rsidRPr="004C7618" w:rsidRDefault="0073730D" w:rsidP="0073730D">
      <w:pPr>
        <w:pStyle w:val="Heading4"/>
        <w:rPr>
          <w:rFonts w:asciiTheme="majorHAnsi" w:hAnsiTheme="majorHAnsi" w:cstheme="majorHAnsi"/>
        </w:rPr>
      </w:pPr>
      <w:r w:rsidRPr="004C7618">
        <w:rPr>
          <w:rFonts w:asciiTheme="majorHAnsi" w:hAnsiTheme="majorHAnsi" w:cstheme="majorHAnsi"/>
        </w:rPr>
        <w:t xml:space="preserve">1 -- It </w:t>
      </w:r>
      <w:r w:rsidRPr="004C7618">
        <w:rPr>
          <w:rFonts w:asciiTheme="majorHAnsi" w:hAnsiTheme="majorHAnsi" w:cstheme="majorHAnsi"/>
          <w:u w:val="single"/>
        </w:rPr>
        <w:t>zeroes</w:t>
      </w:r>
      <w:r w:rsidRPr="004C7618">
        <w:rPr>
          <w:rFonts w:asciiTheme="majorHAnsi" w:hAnsiTheme="majorHAnsi" w:cstheme="majorHAnsi"/>
        </w:rPr>
        <w:t xml:space="preserve"> the potential for transformative change -- stats prove. </w:t>
      </w:r>
    </w:p>
    <w:p w14:paraId="04023E4A" w14:textId="77777777" w:rsidR="0073730D" w:rsidRPr="004C7618" w:rsidRDefault="0073730D" w:rsidP="0073730D">
      <w:pPr>
        <w:rPr>
          <w:rFonts w:asciiTheme="majorHAnsi" w:hAnsiTheme="majorHAnsi" w:cstheme="majorHAnsi"/>
          <w:b/>
          <w:sz w:val="26"/>
        </w:rPr>
      </w:pPr>
      <w:r w:rsidRPr="004C7618">
        <w:rPr>
          <w:rStyle w:val="Style13ptBold"/>
          <w:rFonts w:asciiTheme="majorHAnsi" w:hAnsiTheme="majorHAnsi" w:cstheme="majorHAnsi"/>
        </w:rPr>
        <w:t xml:space="preserve">Ritter 13. </w:t>
      </w:r>
      <w:r w:rsidRPr="004C7618">
        <w:rPr>
          <w:rFonts w:asciiTheme="majorHAnsi" w:hAnsiTheme="majorHAnsi" w:cstheme="majorHAnsi"/>
        </w:rPr>
        <w:t xml:space="preserve">(JD from U Texas Law (Michael J., “Overcoming The Fiction of “Social Change Through Debate”: What’s To Learn from 2pac’s </w:t>
      </w:r>
      <w:proofErr w:type="gramStart"/>
      <w:r w:rsidRPr="004C7618">
        <w:rPr>
          <w:rFonts w:asciiTheme="majorHAnsi" w:hAnsiTheme="majorHAnsi" w:cstheme="majorHAnsi"/>
        </w:rPr>
        <w:t>Changes?,</w:t>
      </w:r>
      <w:proofErr w:type="gramEnd"/>
      <w:r w:rsidRPr="004C7618">
        <w:rPr>
          <w:rFonts w:asciiTheme="majorHAnsi" w:hAnsiTheme="majorHAnsi" w:cstheme="majorHAnsi"/>
        </w:rPr>
        <w:t>” National Journal of Speech and Debate, Vol. 2, Issue 1)</w:t>
      </w:r>
    </w:p>
    <w:p w14:paraId="651C4BA3" w14:textId="77777777" w:rsidR="0073730D" w:rsidRPr="004C7618" w:rsidRDefault="0073730D" w:rsidP="0073730D">
      <w:pPr>
        <w:rPr>
          <w:rStyle w:val="StyleUnderline"/>
          <w:rFonts w:asciiTheme="majorHAnsi" w:hAnsiTheme="majorHAnsi" w:cstheme="majorHAnsi"/>
        </w:rPr>
      </w:pPr>
      <w:r w:rsidRPr="004C7618">
        <w:rPr>
          <w:rStyle w:val="StyleUnderline"/>
          <w:rFonts w:asciiTheme="majorHAnsi" w:hAnsiTheme="majorHAnsi" w:cstheme="majorHAnsi"/>
        </w:rPr>
        <w:t xml:space="preserve">The structure of </w:t>
      </w:r>
      <w:r w:rsidRPr="004C7618">
        <w:rPr>
          <w:rStyle w:val="StyleUnderline"/>
          <w:rFonts w:asciiTheme="majorHAnsi" w:hAnsiTheme="majorHAnsi" w:cstheme="majorHAnsi"/>
          <w:highlight w:val="green"/>
        </w:rPr>
        <w:t xml:space="preserve">competitive </w:t>
      </w:r>
      <w:r w:rsidRPr="004C7618">
        <w:rPr>
          <w:rStyle w:val="StyleUnderline"/>
          <w:rFonts w:asciiTheme="majorHAnsi" w:hAnsiTheme="majorHAnsi" w:cstheme="majorHAnsi"/>
        </w:rPr>
        <w:t xml:space="preserve">interscholastic </w:t>
      </w:r>
      <w:r w:rsidRPr="004C7618">
        <w:rPr>
          <w:rStyle w:val="StyleUnderline"/>
          <w:rFonts w:asciiTheme="majorHAnsi" w:hAnsiTheme="majorHAnsi" w:cstheme="majorHAnsi"/>
          <w:highlight w:val="green"/>
        </w:rPr>
        <w:t xml:space="preserve">debate renders any message </w:t>
      </w:r>
      <w:r w:rsidRPr="004C7618">
        <w:rPr>
          <w:rStyle w:val="StyleUnderline"/>
          <w:rFonts w:asciiTheme="majorHAnsi" w:hAnsiTheme="majorHAnsi" w:cstheme="majorHAnsi"/>
        </w:rPr>
        <w:t xml:space="preserve">communicated in a debate round virtually </w:t>
      </w:r>
      <w:r w:rsidRPr="004C7618">
        <w:rPr>
          <w:rStyle w:val="StyleUnderline"/>
          <w:rFonts w:asciiTheme="majorHAnsi" w:hAnsiTheme="majorHAnsi" w:cstheme="majorHAnsi"/>
          <w:highlight w:val="green"/>
        </w:rPr>
        <w:t xml:space="preserve">incapable of </w:t>
      </w:r>
      <w:r w:rsidRPr="004C7618">
        <w:rPr>
          <w:rStyle w:val="StyleUnderline"/>
          <w:rFonts w:asciiTheme="majorHAnsi" w:hAnsiTheme="majorHAnsi" w:cstheme="majorHAnsi"/>
        </w:rPr>
        <w:t xml:space="preserve">creating any </w:t>
      </w:r>
      <w:r w:rsidRPr="004C7618">
        <w:rPr>
          <w:rStyle w:val="StyleUnderline"/>
          <w:rFonts w:asciiTheme="majorHAnsi" w:hAnsiTheme="majorHAnsi" w:cstheme="majorHAnsi"/>
          <w:highlight w:val="green"/>
        </w:rPr>
        <w:t>social change</w:t>
      </w:r>
      <w:r w:rsidRPr="004C7618">
        <w:rPr>
          <w:rStyle w:val="StyleUnderline"/>
          <w:rFonts w:asciiTheme="majorHAnsi" w:hAnsiTheme="majorHAnsi" w:cstheme="majorHAnsi"/>
        </w:rPr>
        <w:t xml:space="preserve">, either </w:t>
      </w:r>
      <w:r w:rsidRPr="004C7618">
        <w:rPr>
          <w:rStyle w:val="StyleUnderline"/>
          <w:rFonts w:asciiTheme="majorHAnsi" w:hAnsiTheme="majorHAnsi" w:cstheme="majorHAnsi"/>
          <w:highlight w:val="green"/>
        </w:rPr>
        <w:t xml:space="preserve">in the </w:t>
      </w:r>
      <w:r w:rsidRPr="004C7618">
        <w:rPr>
          <w:rStyle w:val="StyleUnderline"/>
          <w:rFonts w:asciiTheme="majorHAnsi" w:hAnsiTheme="majorHAnsi" w:cstheme="majorHAnsi"/>
        </w:rPr>
        <w:t xml:space="preserve">debate </w:t>
      </w:r>
      <w:r w:rsidRPr="004C7618">
        <w:rPr>
          <w:rStyle w:val="StyleUnderline"/>
          <w:rFonts w:asciiTheme="majorHAnsi" w:hAnsiTheme="majorHAnsi" w:cstheme="majorHAnsi"/>
          <w:highlight w:val="green"/>
        </w:rPr>
        <w:t xml:space="preserve">community or </w:t>
      </w:r>
      <w:r w:rsidRPr="004C7618">
        <w:rPr>
          <w:rStyle w:val="StyleUnderline"/>
          <w:rFonts w:asciiTheme="majorHAnsi" w:hAnsiTheme="majorHAnsi" w:cstheme="majorHAnsi"/>
        </w:rPr>
        <w:t xml:space="preserve">in general </w:t>
      </w:r>
      <w:r w:rsidRPr="004C7618">
        <w:rPr>
          <w:rStyle w:val="StyleUnderline"/>
          <w:rFonts w:asciiTheme="majorHAnsi" w:hAnsiTheme="majorHAnsi" w:cstheme="majorHAnsi"/>
          <w:highlight w:val="green"/>
        </w:rPr>
        <w:t>society</w:t>
      </w:r>
      <w:r w:rsidRPr="004C7618">
        <w:rPr>
          <w:rFonts w:asciiTheme="majorHAnsi" w:hAnsiTheme="majorHAnsi" w:cstheme="majorHAnsi"/>
          <w:sz w:val="10"/>
        </w:rPr>
        <w:t xml:space="preserve">. And </w:t>
      </w:r>
      <w:r w:rsidRPr="004C7618">
        <w:rPr>
          <w:rStyle w:val="StyleUnderline"/>
          <w:rFonts w:asciiTheme="majorHAnsi" w:hAnsiTheme="majorHAnsi" w:cstheme="majorHAnsi"/>
        </w:rPr>
        <w:t xml:space="preserve">to the extent that the fiction of social change through debate can be proven or disproven through empirical studies or surveys, </w:t>
      </w:r>
      <w:r w:rsidRPr="004C7618">
        <w:rPr>
          <w:rStyle w:val="StyleUnderline"/>
          <w:rFonts w:asciiTheme="majorHAnsi" w:hAnsiTheme="majorHAnsi" w:cstheme="majorHAnsi"/>
          <w:highlight w:val="green"/>
        </w:rPr>
        <w:t>academics</w:t>
      </w:r>
      <w:r w:rsidRPr="004C7618">
        <w:rPr>
          <w:rStyle w:val="StyleUnderline"/>
          <w:rFonts w:asciiTheme="majorHAnsi" w:hAnsiTheme="majorHAnsi" w:cstheme="majorHAnsi"/>
        </w:rPr>
        <w:t xml:space="preserve"> instead have </w:t>
      </w:r>
      <w:r w:rsidRPr="004C7618">
        <w:rPr>
          <w:rStyle w:val="StyleUnderline"/>
          <w:rFonts w:asciiTheme="majorHAnsi" w:hAnsiTheme="majorHAnsi" w:cstheme="majorHAnsi"/>
          <w:highlight w:val="green"/>
        </w:rPr>
        <w:t>analyz</w:t>
      </w:r>
      <w:r w:rsidRPr="004C7618">
        <w:rPr>
          <w:rStyle w:val="StyleUnderline"/>
          <w:rFonts w:asciiTheme="majorHAnsi" w:hAnsiTheme="majorHAnsi" w:cstheme="majorHAnsi"/>
        </w:rPr>
        <w:t xml:space="preserve">ed debate </w:t>
      </w:r>
      <w:r w:rsidRPr="004C7618">
        <w:rPr>
          <w:rStyle w:val="StyleUnderline"/>
          <w:rFonts w:asciiTheme="majorHAnsi" w:hAnsiTheme="majorHAnsi" w:cstheme="majorHAnsi"/>
          <w:highlight w:val="green"/>
        </w:rPr>
        <w:t xml:space="preserve">with </w:t>
      </w:r>
      <w:r w:rsidRPr="004C7618">
        <w:rPr>
          <w:rStyle w:val="StyleUnderline"/>
          <w:rFonts w:asciiTheme="majorHAnsi" w:hAnsiTheme="majorHAnsi" w:cstheme="majorHAnsi"/>
        </w:rPr>
        <w:t xml:space="preserve">nonapplicable rhetorical </w:t>
      </w:r>
      <w:r w:rsidRPr="004C7618">
        <w:rPr>
          <w:rStyle w:val="StyleUnderline"/>
          <w:rFonts w:asciiTheme="majorHAnsi" w:hAnsiTheme="majorHAnsi" w:cstheme="majorHAnsi"/>
          <w:highlight w:val="green"/>
        </w:rPr>
        <w:t xml:space="preserve">theory that fails to account for </w:t>
      </w:r>
      <w:r w:rsidRPr="004C7618">
        <w:rPr>
          <w:rStyle w:val="StyleUnderline"/>
          <w:rFonts w:asciiTheme="majorHAnsi" w:hAnsiTheme="majorHAnsi" w:cstheme="majorHAnsi"/>
        </w:rPr>
        <w:t xml:space="preserve">the unique aspects of </w:t>
      </w:r>
      <w:r w:rsidRPr="004C7618">
        <w:rPr>
          <w:rStyle w:val="StyleUnderline"/>
          <w:rFonts w:asciiTheme="majorHAnsi" w:hAnsiTheme="majorHAnsi" w:cstheme="majorHAnsi"/>
          <w:highlight w:val="green"/>
        </w:rPr>
        <w:t xml:space="preserve">competitive </w:t>
      </w:r>
      <w:r w:rsidRPr="004C7618">
        <w:rPr>
          <w:rStyle w:val="StyleUnderline"/>
          <w:rFonts w:asciiTheme="majorHAnsi" w:hAnsiTheme="majorHAnsi" w:cstheme="majorHAnsi"/>
        </w:rPr>
        <w:t xml:space="preserve">interscholastic </w:t>
      </w:r>
      <w:r w:rsidRPr="004C7618">
        <w:rPr>
          <w:rStyle w:val="StyleUnderline"/>
          <w:rFonts w:asciiTheme="majorHAnsi" w:hAnsiTheme="majorHAnsi" w:cstheme="majorHAnsi"/>
          <w:highlight w:val="green"/>
        </w:rPr>
        <w:t>debate</w:t>
      </w:r>
      <w:r w:rsidRPr="004C7618">
        <w:rPr>
          <w:rStyle w:val="StyleUnderline"/>
          <w:rFonts w:asciiTheme="majorHAnsi" w:hAnsiTheme="majorHAnsi" w:cstheme="majorHAnsi"/>
        </w:rPr>
        <w:t>.</w:t>
      </w:r>
      <w:r w:rsidRPr="004C7618">
        <w:rPr>
          <w:rFonts w:asciiTheme="majorHAnsi" w:hAnsiTheme="majorHAnsi" w:cstheme="maj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4C7618">
        <w:rPr>
          <w:rStyle w:val="StyleUnderline"/>
          <w:rFonts w:asciiTheme="majorHAnsi" w:hAnsiTheme="majorHAnsi" w:cstheme="majorHAnsi"/>
        </w:rPr>
        <w:t xml:space="preserve"> The position </w:t>
      </w:r>
      <w:r w:rsidRPr="004C7618">
        <w:rPr>
          <w:rStyle w:val="StyleUnderline"/>
          <w:rFonts w:asciiTheme="majorHAnsi" w:hAnsiTheme="majorHAnsi" w:cstheme="majorHAnsi"/>
          <w:highlight w:val="green"/>
        </w:rPr>
        <w:t xml:space="preserve">that competitive </w:t>
      </w:r>
      <w:r w:rsidRPr="004C7618">
        <w:rPr>
          <w:rStyle w:val="StyleUnderline"/>
          <w:rFonts w:asciiTheme="majorHAnsi" w:hAnsiTheme="majorHAnsi" w:cstheme="majorHAnsi"/>
        </w:rPr>
        <w:t xml:space="preserve">interscholastic </w:t>
      </w:r>
      <w:r w:rsidRPr="004C7618">
        <w:rPr>
          <w:rStyle w:val="StyleUnderline"/>
          <w:rFonts w:asciiTheme="majorHAnsi" w:hAnsiTheme="majorHAnsi" w:cstheme="majorHAnsi"/>
          <w:highlight w:val="green"/>
        </w:rPr>
        <w:t xml:space="preserve">debate can create </w:t>
      </w:r>
      <w:r w:rsidRPr="004C7618">
        <w:rPr>
          <w:rStyle w:val="StyleUnderline"/>
          <w:rFonts w:asciiTheme="majorHAnsi" w:hAnsiTheme="majorHAnsi" w:cstheme="majorHAnsi"/>
        </w:rPr>
        <w:t xml:space="preserve">social </w:t>
      </w:r>
      <w:r w:rsidRPr="004C7618">
        <w:rPr>
          <w:rStyle w:val="StyleUnderline"/>
          <w:rFonts w:asciiTheme="majorHAnsi" w:hAnsiTheme="majorHAnsi" w:cstheme="majorHAnsi"/>
          <w:highlight w:val="green"/>
        </w:rPr>
        <w:t xml:space="preserve">change is </w:t>
      </w:r>
      <w:r w:rsidRPr="004C7618">
        <w:rPr>
          <w:rStyle w:val="StyleUnderline"/>
          <w:rFonts w:asciiTheme="majorHAnsi" w:hAnsiTheme="majorHAnsi" w:cstheme="majorHAnsi"/>
        </w:rPr>
        <w:t xml:space="preserve">more properly characterize5d as </w:t>
      </w:r>
      <w:r w:rsidRPr="004C7618">
        <w:rPr>
          <w:rStyle w:val="StyleUnderline"/>
          <w:rFonts w:asciiTheme="majorHAnsi" w:hAnsiTheme="majorHAnsi" w:cstheme="majorHAnsi"/>
          <w:highlight w:val="green"/>
        </w:rPr>
        <w:t xml:space="preserve">a fiction </w:t>
      </w:r>
      <w:r w:rsidRPr="004C7618">
        <w:rPr>
          <w:rStyle w:val="StyleUnderline"/>
          <w:rFonts w:asciiTheme="majorHAnsi" w:hAnsiTheme="majorHAnsi" w:cstheme="majorHAnsi"/>
        </w:rPr>
        <w:t xml:space="preserve">than an argument. A fiction is an invented or fabricated idea purporting to be factual but is not provable by any human senses or rational thinking capability or is </w:t>
      </w:r>
      <w:r w:rsidRPr="004C7618">
        <w:rPr>
          <w:rStyle w:val="StyleUnderline"/>
          <w:rFonts w:asciiTheme="majorHAnsi" w:hAnsiTheme="majorHAnsi" w:cstheme="majorHAnsi"/>
          <w:highlight w:val="green"/>
        </w:rPr>
        <w:t>unproven by valid statistical studies</w:t>
      </w:r>
      <w:r w:rsidRPr="004C7618">
        <w:rPr>
          <w:rStyle w:val="StyleUnderline"/>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4C7618">
        <w:rPr>
          <w:rStyle w:val="StyleUnderline"/>
          <w:rFonts w:asciiTheme="majorHAnsi" w:hAnsiTheme="majorHAnsi" w:cstheme="majorHAnsi"/>
          <w:highlight w:val="green"/>
        </w:rPr>
        <w:t>competitive debate is premised upon the assumption that debate is argumentation</w:t>
      </w:r>
      <w:r w:rsidRPr="004C7618">
        <w:rPr>
          <w:rStyle w:val="StyleUnderline"/>
          <w:rFonts w:asciiTheme="majorHAnsi" w:hAnsiTheme="majorHAnsi" w:cstheme="majorHAnsi"/>
        </w:rPr>
        <w:t xml:space="preserve">. Because fictions are necessarily not true or cannot be proven true by any means of argumentation, </w:t>
      </w:r>
      <w:r w:rsidRPr="004C7618">
        <w:rPr>
          <w:rStyle w:val="StyleUnderline"/>
          <w:rFonts w:asciiTheme="majorHAnsi" w:hAnsiTheme="majorHAnsi" w:cstheme="majorHAnsi"/>
          <w:highlight w:val="green"/>
        </w:rPr>
        <w:t xml:space="preserve">the </w:t>
      </w:r>
      <w:r w:rsidRPr="004C7618">
        <w:rPr>
          <w:rStyle w:val="StyleUnderline"/>
          <w:rFonts w:asciiTheme="majorHAnsi" w:hAnsiTheme="majorHAnsi" w:cstheme="majorHAnsi"/>
        </w:rPr>
        <w:t xml:space="preserve">competitive interscholastic debate </w:t>
      </w:r>
      <w:r w:rsidRPr="004C7618">
        <w:rPr>
          <w:rStyle w:val="StyleUnderline"/>
          <w:rFonts w:asciiTheme="majorHAnsi" w:hAnsiTheme="majorHAnsi" w:cstheme="majorHAnsi"/>
          <w:highlight w:val="green"/>
        </w:rPr>
        <w:t xml:space="preserve">community should be incredibly critical </w:t>
      </w:r>
      <w:r w:rsidRPr="004C7618">
        <w:rPr>
          <w:rStyle w:val="StyleUnderline"/>
          <w:rFonts w:asciiTheme="majorHAnsi" w:hAnsiTheme="majorHAnsi" w:cstheme="majorHAnsi"/>
        </w:rPr>
        <w:t>of those fictions and adopt them only if they promote the activity and its purposes</w:t>
      </w:r>
    </w:p>
    <w:p w14:paraId="098E933F" w14:textId="77777777" w:rsidR="0073730D" w:rsidRPr="004C7618" w:rsidRDefault="0073730D" w:rsidP="0073730D">
      <w:pPr>
        <w:pStyle w:val="Heading4"/>
        <w:rPr>
          <w:rFonts w:asciiTheme="majorHAnsi" w:hAnsiTheme="majorHAnsi" w:cstheme="majorHAnsi"/>
        </w:rPr>
      </w:pPr>
      <w:r w:rsidRPr="004C7618">
        <w:rPr>
          <w:rFonts w:asciiTheme="majorHAnsi" w:hAnsiTheme="majorHAnsi" w:cstheme="majorHAnsi"/>
        </w:rPr>
        <w:lastRenderedPageBreak/>
        <w:t xml:space="preserve">2 -- It fosters worse hostility and exclusion. </w:t>
      </w:r>
    </w:p>
    <w:p w14:paraId="3DB381FF" w14:textId="77777777" w:rsidR="0073730D" w:rsidRPr="004C7618" w:rsidRDefault="0073730D" w:rsidP="0073730D">
      <w:pPr>
        <w:rPr>
          <w:rFonts w:asciiTheme="majorHAnsi" w:hAnsiTheme="majorHAnsi" w:cstheme="majorHAnsi"/>
          <w:b/>
          <w:bCs/>
          <w:sz w:val="26"/>
        </w:rPr>
      </w:pPr>
      <w:r w:rsidRPr="004C7618">
        <w:rPr>
          <w:rStyle w:val="Style13ptBold"/>
          <w:rFonts w:asciiTheme="majorHAnsi" w:hAnsiTheme="majorHAnsi" w:cstheme="majorHAnsi"/>
        </w:rPr>
        <w:t xml:space="preserve">Ritter 13 </w:t>
      </w:r>
      <w:r w:rsidRPr="004C7618">
        <w:rPr>
          <w:rFonts w:asciiTheme="majorHAnsi" w:hAnsiTheme="majorHAnsi" w:cstheme="majorHAnsi"/>
        </w:rPr>
        <w:t xml:space="preserve">(JD from U Texas Law (Michael J., “Overcoming The Fiction of “Social Change Through Debate”: What’s To Learn from 2pac’s </w:t>
      </w:r>
      <w:proofErr w:type="gramStart"/>
      <w:r w:rsidRPr="004C7618">
        <w:rPr>
          <w:rFonts w:asciiTheme="majorHAnsi" w:hAnsiTheme="majorHAnsi" w:cstheme="majorHAnsi"/>
        </w:rPr>
        <w:t>Changes?,</w:t>
      </w:r>
      <w:proofErr w:type="gramEnd"/>
      <w:r w:rsidRPr="004C7618">
        <w:rPr>
          <w:rFonts w:asciiTheme="majorHAnsi" w:hAnsiTheme="majorHAnsi" w:cstheme="majorHAnsi"/>
        </w:rPr>
        <w:t>” National Journal of Speech and Debate, Vol. 2, Issue 1)</w:t>
      </w:r>
    </w:p>
    <w:p w14:paraId="2A8EF0A0" w14:textId="77777777" w:rsidR="0073730D" w:rsidRPr="004C7618" w:rsidRDefault="0073730D" w:rsidP="0073730D">
      <w:pPr>
        <w:rPr>
          <w:rStyle w:val="StyleUnderline"/>
          <w:rFonts w:asciiTheme="majorHAnsi" w:hAnsiTheme="majorHAnsi" w:cstheme="majorHAnsi"/>
        </w:rPr>
      </w:pPr>
      <w:r w:rsidRPr="004C7618">
        <w:rPr>
          <w:rStyle w:val="StyleUnderline"/>
          <w:rFonts w:asciiTheme="majorHAnsi" w:hAnsiTheme="majorHAnsi" w:cstheme="majorHAnsi"/>
        </w:rPr>
        <w:t xml:space="preserve">The fiction of </w:t>
      </w:r>
      <w:r w:rsidRPr="004C7618">
        <w:rPr>
          <w:rStyle w:val="StyleUnderline"/>
          <w:rFonts w:asciiTheme="majorHAnsi" w:hAnsiTheme="majorHAnsi" w:cstheme="majorHAnsi"/>
          <w:highlight w:val="green"/>
        </w:rPr>
        <w:t>social change through debate abuses the win--loss structure</w:t>
      </w:r>
      <w:r w:rsidRPr="004C7618">
        <w:rPr>
          <w:rStyle w:val="StyleUnderline"/>
          <w:rFonts w:asciiTheme="majorHAnsi" w:hAnsiTheme="majorHAnsi" w:cstheme="majorHAnsi"/>
        </w:rPr>
        <w:t xml:space="preserve"> of debate </w:t>
      </w:r>
      <w:r w:rsidRPr="004C7618">
        <w:rPr>
          <w:rStyle w:val="StyleUnderline"/>
          <w:rFonts w:asciiTheme="majorHAnsi" w:hAnsiTheme="majorHAnsi" w:cstheme="majorHAnsi"/>
          <w:highlight w:val="green"/>
        </w:rPr>
        <w:t>and permits debaters to</w:t>
      </w:r>
      <w:r w:rsidRPr="004C7618">
        <w:rPr>
          <w:rFonts w:asciiTheme="majorHAnsi" w:hAnsiTheme="majorHAnsi" w:cstheme="majorHAnsi"/>
          <w:sz w:val="16"/>
        </w:rPr>
        <w:t xml:space="preserve"> otherize, </w:t>
      </w:r>
      <w:r w:rsidRPr="004C7618">
        <w:rPr>
          <w:rStyle w:val="StyleUnderline"/>
          <w:rFonts w:asciiTheme="majorHAnsi" w:hAnsiTheme="majorHAnsi" w:cstheme="majorHAnsi"/>
        </w:rPr>
        <w:t xml:space="preserve">demonize, </w:t>
      </w:r>
      <w:r w:rsidRPr="004C7618">
        <w:rPr>
          <w:rStyle w:val="StyleUnderline"/>
          <w:rFonts w:asciiTheme="majorHAnsi" w:hAnsiTheme="majorHAnsi" w:cstheme="majorHAnsi"/>
          <w:highlight w:val="green"/>
        </w:rPr>
        <w:t>dehumanize</w:t>
      </w:r>
      <w:r w:rsidRPr="004C7618">
        <w:rPr>
          <w:rStyle w:val="StyleUnderline"/>
          <w:rFonts w:asciiTheme="majorHAnsi" w:hAnsiTheme="majorHAnsi" w:cstheme="majorHAnsi"/>
        </w:rPr>
        <w:t xml:space="preserve">, and exclude </w:t>
      </w:r>
      <w:r w:rsidRPr="004C7618">
        <w:rPr>
          <w:rStyle w:val="StyleUnderline"/>
          <w:rFonts w:asciiTheme="majorHAnsi" w:hAnsiTheme="majorHAnsi" w:cstheme="majorHAnsi"/>
          <w:highlight w:val="green"/>
        </w:rPr>
        <w:t>opponents</w:t>
      </w:r>
      <w:r w:rsidRPr="004C7618">
        <w:rPr>
          <w:rStyle w:val="StyleUnderline"/>
          <w:rFonts w:asciiTheme="majorHAnsi" w:hAnsiTheme="majorHAnsi" w:cstheme="majorHAnsi"/>
        </w:rPr>
        <w:t>.</w:t>
      </w:r>
      <w:r w:rsidRPr="004C7618">
        <w:rPr>
          <w:rFonts w:asciiTheme="majorHAnsi" w:hAnsiTheme="majorHAnsi" w:cstheme="majorHAnsi"/>
          <w:sz w:val="16"/>
        </w:rPr>
        <w:t xml:space="preserve"> </w:t>
      </w:r>
      <w:r w:rsidRPr="004C7618">
        <w:rPr>
          <w:rStyle w:val="StyleUnderline"/>
          <w:rFonts w:asciiTheme="majorHAnsi" w:hAnsiTheme="majorHAnsi" w:cstheme="majorHAnsi"/>
        </w:rPr>
        <w:t xml:space="preserve">The win--loss structure of </w:t>
      </w:r>
      <w:r w:rsidRPr="004C7618">
        <w:rPr>
          <w:rStyle w:val="StyleUnderline"/>
          <w:rFonts w:asciiTheme="majorHAnsi" w:hAnsiTheme="majorHAnsi" w:cstheme="majorHAnsi"/>
          <w:highlight w:val="green"/>
        </w:rPr>
        <w:t>debate</w:t>
      </w:r>
      <w:r w:rsidRPr="004C7618">
        <w:rPr>
          <w:rStyle w:val="StyleUnderline"/>
          <w:rFonts w:asciiTheme="majorHAnsi" w:hAnsiTheme="majorHAnsi" w:cstheme="majorHAnsi"/>
        </w:rPr>
        <w:t xml:space="preserve"> rounds </w:t>
      </w:r>
      <w:r w:rsidRPr="004C7618">
        <w:rPr>
          <w:rStyle w:val="StyleUnderline"/>
          <w:rFonts w:asciiTheme="majorHAnsi" w:hAnsiTheme="majorHAnsi" w:cstheme="majorHAnsi"/>
          <w:highlight w:val="green"/>
        </w:rPr>
        <w:t>requires a judge to vote</w:t>
      </w:r>
      <w:r w:rsidRPr="004C7618">
        <w:rPr>
          <w:rStyle w:val="StyleUnderline"/>
          <w:rFonts w:asciiTheme="majorHAnsi" w:hAnsiTheme="majorHAnsi" w:cstheme="majorHAnsi"/>
        </w:rPr>
        <w:t xml:space="preserve"> for one side or the other</w:t>
      </w:r>
      <w:r w:rsidRPr="004C7618">
        <w:rPr>
          <w:rFonts w:asciiTheme="majorHAnsi" w:hAnsiTheme="majorHAnsi" w:cstheme="majorHAnsi"/>
          <w:sz w:val="16"/>
        </w:rPr>
        <w:t xml:space="preserve">, as judges generally cannot give a double win. </w:t>
      </w:r>
      <w:r w:rsidRPr="004C7618">
        <w:rPr>
          <w:rStyle w:val="StyleUnderline"/>
          <w:rFonts w:asciiTheme="majorHAnsi" w:hAnsiTheme="majorHAnsi" w:cstheme="majorHAnsi"/>
          <w:highlight w:val="green"/>
        </w:rPr>
        <w:t>This precludes</w:t>
      </w:r>
      <w:r w:rsidRPr="004C7618">
        <w:rPr>
          <w:rStyle w:val="StyleUnderline"/>
          <w:rFonts w:asciiTheme="majorHAnsi" w:hAnsiTheme="majorHAnsi" w:cstheme="majorHAnsi"/>
        </w:rPr>
        <w:t xml:space="preserve"> the possibility of </w:t>
      </w:r>
      <w:r w:rsidRPr="004C7618">
        <w:rPr>
          <w:rStyle w:val="StyleUnderline"/>
          <w:rFonts w:asciiTheme="majorHAnsi" w:hAnsiTheme="majorHAnsi" w:cstheme="majorHAnsi"/>
          <w:highlight w:val="green"/>
        </w:rPr>
        <w:t xml:space="preserve">compromise </w:t>
      </w:r>
      <w:r w:rsidRPr="004C7618">
        <w:rPr>
          <w:rStyle w:val="StyleUnderline"/>
          <w:rFonts w:asciiTheme="majorHAnsi" w:hAnsiTheme="majorHAnsi" w:cstheme="majorHAnsi"/>
        </w:rPr>
        <w:t>on any</w:t>
      </w:r>
      <w:r w:rsidRPr="004C7618">
        <w:rPr>
          <w:rFonts w:asciiTheme="majorHAnsi" w:hAnsiTheme="majorHAnsi" w:cstheme="majorHAnsi"/>
          <w:sz w:val="16"/>
        </w:rPr>
        <w:t xml:space="preserve"> major </w:t>
      </w:r>
      <w:r w:rsidRPr="004C7618">
        <w:rPr>
          <w:rStyle w:val="StyleUnderline"/>
          <w:rFonts w:asciiTheme="majorHAnsi" w:hAnsiTheme="majorHAnsi" w:cstheme="majorHAnsi"/>
        </w:rPr>
        <w:t>position</w:t>
      </w:r>
      <w:r w:rsidRPr="004C7618">
        <w:rPr>
          <w:rFonts w:asciiTheme="majorHAnsi" w:hAnsiTheme="majorHAnsi" w:cstheme="majorHAnsi"/>
          <w:sz w:val="16"/>
        </w:rPr>
        <w:t xml:space="preserve"> in the debate when the resolution of the position would determine the ultimate issue of “which team did the better debating.” Thus, the fiction of </w:t>
      </w:r>
      <w:r w:rsidRPr="004C7618">
        <w:rPr>
          <w:rStyle w:val="StyleUnderline"/>
          <w:rFonts w:asciiTheme="majorHAnsi" w:hAnsiTheme="majorHAnsi" w:cstheme="majorHAnsi"/>
          <w:highlight w:val="green"/>
        </w:rPr>
        <w:t>social change</w:t>
      </w:r>
      <w:r w:rsidRPr="004C7618">
        <w:rPr>
          <w:rStyle w:val="StyleUnderline"/>
          <w:rFonts w:asciiTheme="majorHAnsi" w:hAnsiTheme="majorHAnsi" w:cstheme="majorHAnsi"/>
        </w:rPr>
        <w:t xml:space="preserve"> through debate </w:t>
      </w:r>
      <w:r w:rsidRPr="004C7618">
        <w:rPr>
          <w:rStyle w:val="StyleUnderline"/>
          <w:rFonts w:asciiTheme="majorHAnsi" w:hAnsiTheme="majorHAnsi" w:cstheme="majorHAnsi"/>
          <w:highlight w:val="green"/>
        </w:rPr>
        <w:t>encourages</w:t>
      </w:r>
      <w:r w:rsidRPr="004C7618">
        <w:rPr>
          <w:rStyle w:val="StyleUnderline"/>
          <w:rFonts w:asciiTheme="majorHAnsi" w:hAnsiTheme="majorHAnsi" w:cstheme="majorHAnsi"/>
        </w:rPr>
        <w:t xml:space="preserve"> debaters to construct </w:t>
      </w:r>
      <w:r w:rsidRPr="004C7618">
        <w:rPr>
          <w:rStyle w:val="StyleUnderline"/>
          <w:rFonts w:asciiTheme="majorHAnsi" w:hAnsiTheme="majorHAnsi" w:cstheme="majorHAnsi"/>
          <w:highlight w:val="green"/>
        </w:rPr>
        <w:t xml:space="preserve">narratives </w:t>
      </w:r>
      <w:r w:rsidRPr="004C7618">
        <w:rPr>
          <w:rStyle w:val="StyleUnderline"/>
          <w:rFonts w:asciiTheme="majorHAnsi" w:hAnsiTheme="majorHAnsi" w:cstheme="majorHAnsi"/>
        </w:rPr>
        <w:t xml:space="preserve">of good versus evil </w:t>
      </w:r>
      <w:r w:rsidRPr="004C7618">
        <w:rPr>
          <w:rStyle w:val="StyleUnderline"/>
          <w:rFonts w:asciiTheme="majorHAnsi" w:hAnsiTheme="majorHAnsi" w:cstheme="majorHAnsi"/>
          <w:highlight w:val="green"/>
        </w:rPr>
        <w:t>in which the other team is</w:t>
      </w:r>
      <w:r w:rsidRPr="004C7618">
        <w:rPr>
          <w:rStyle w:val="StyleUnderline"/>
          <w:rFonts w:asciiTheme="majorHAnsi" w:hAnsiTheme="majorHAnsi" w:cstheme="majorHAnsi"/>
        </w:rPr>
        <w:t xml:space="preserve"> representative of some </w:t>
      </w:r>
      <w:r w:rsidRPr="004C7618">
        <w:rPr>
          <w:rStyle w:val="StyleUnderline"/>
          <w:rFonts w:asciiTheme="majorHAnsi" w:hAnsiTheme="majorHAnsi" w:cstheme="majorHAnsi"/>
          <w:highlight w:val="green"/>
        </w:rPr>
        <w:t>evil</w:t>
      </w:r>
      <w:r w:rsidRPr="004C7618">
        <w:rPr>
          <w:rFonts w:asciiTheme="majorHAnsi" w:hAnsiTheme="majorHAnsi" w:cstheme="majorHAnsi"/>
          <w:sz w:val="16"/>
        </w:rPr>
        <w:t xml:space="preserve"> that threatens to bring about our destruction if it is endorsed (e.g. capitalism). </w:t>
      </w:r>
      <w:r w:rsidRPr="004C7618">
        <w:rPr>
          <w:rStyle w:val="StyleUnderline"/>
          <w:rFonts w:asciiTheme="majorHAnsi" w:hAnsiTheme="majorHAnsi" w:cstheme="majorHAnsi"/>
        </w:rPr>
        <w:t>The team relying on</w:t>
      </w:r>
      <w:r w:rsidRPr="004C7618">
        <w:rPr>
          <w:rFonts w:asciiTheme="majorHAnsi" w:hAnsiTheme="majorHAnsi" w:cstheme="majorHAnsi"/>
          <w:sz w:val="16"/>
        </w:rPr>
        <w:t xml:space="preserve"> the fiction of </w:t>
      </w:r>
      <w:r w:rsidRPr="004C7618">
        <w:rPr>
          <w:rStyle w:val="StyleUnderline"/>
          <w:rFonts w:asciiTheme="majorHAnsi" w:hAnsiTheme="majorHAnsi" w:cstheme="majorHAnsi"/>
        </w:rPr>
        <w:t>social change</w:t>
      </w:r>
      <w:r w:rsidRPr="004C7618">
        <w:rPr>
          <w:rFonts w:asciiTheme="majorHAnsi" w:hAnsiTheme="majorHAnsi" w:cstheme="majorHAnsi"/>
          <w:sz w:val="16"/>
        </w:rPr>
        <w:t xml:space="preserve"> through debate then </w:t>
      </w:r>
      <w:r w:rsidRPr="004C7618">
        <w:rPr>
          <w:rStyle w:val="StyleUnderline"/>
          <w:rFonts w:asciiTheme="majorHAnsi" w:hAnsiTheme="majorHAnsi" w:cstheme="majorHAnsi"/>
        </w:rPr>
        <w:t xml:space="preserve">paints themselves as agents of the </w:t>
      </w:r>
      <w:proofErr w:type="gramStart"/>
      <w:r w:rsidRPr="004C7618">
        <w:rPr>
          <w:rStyle w:val="StyleUnderline"/>
          <w:rFonts w:asciiTheme="majorHAnsi" w:hAnsiTheme="majorHAnsi" w:cstheme="majorHAnsi"/>
        </w:rPr>
        <w:t xml:space="preserve">good, </w:t>
      </w:r>
      <w:r w:rsidRPr="004C7618">
        <w:rPr>
          <w:rStyle w:val="StyleUnderline"/>
          <w:rFonts w:asciiTheme="majorHAnsi" w:hAnsiTheme="majorHAnsi" w:cstheme="majorHAnsi"/>
          <w:highlight w:val="green"/>
        </w:rPr>
        <w:t>and</w:t>
      </w:r>
      <w:proofErr w:type="gramEnd"/>
      <w:r w:rsidRPr="004C7618">
        <w:rPr>
          <w:rStyle w:val="StyleUnderline"/>
          <w:rFonts w:asciiTheme="majorHAnsi" w:hAnsiTheme="majorHAnsi" w:cstheme="majorHAnsi"/>
        </w:rPr>
        <w:t xml:space="preserve"> gives the judge a</w:t>
      </w:r>
      <w:r w:rsidRPr="004C7618">
        <w:rPr>
          <w:rFonts w:asciiTheme="majorHAnsi" w:hAnsiTheme="majorHAnsi" w:cstheme="majorHAnsi"/>
          <w:sz w:val="16"/>
        </w:rPr>
        <w:t xml:space="preserve"> George W. </w:t>
      </w:r>
      <w:r w:rsidRPr="004C7618">
        <w:rPr>
          <w:rStyle w:val="StyleUnderline"/>
          <w:rFonts w:asciiTheme="majorHAnsi" w:hAnsiTheme="majorHAnsi" w:cstheme="majorHAnsi"/>
        </w:rPr>
        <w:t>Bush-like “option”:</w:t>
      </w:r>
      <w:r w:rsidRPr="004C7618">
        <w:rPr>
          <w:rFonts w:asciiTheme="majorHAnsi" w:hAnsiTheme="majorHAnsi" w:cstheme="majorHAnsi"/>
          <w:sz w:val="16"/>
        </w:rPr>
        <w:t xml:space="preserve"> “You’re either </w:t>
      </w:r>
      <w:r w:rsidRPr="004C7618">
        <w:rPr>
          <w:rStyle w:val="StyleUnderline"/>
          <w:rFonts w:asciiTheme="majorHAnsi" w:hAnsiTheme="majorHAnsi" w:cstheme="majorHAnsi"/>
        </w:rPr>
        <w:t>with us or</w:t>
      </w:r>
      <w:r w:rsidRPr="004C7618">
        <w:rPr>
          <w:rFonts w:asciiTheme="majorHAnsi" w:hAnsiTheme="majorHAnsi" w:cstheme="majorHAnsi"/>
          <w:sz w:val="16"/>
        </w:rPr>
        <w:t xml:space="preserve"> you’re </w:t>
      </w:r>
      <w:r w:rsidRPr="004C7618">
        <w:rPr>
          <w:rStyle w:val="StyleUnderline"/>
          <w:rFonts w:asciiTheme="majorHAnsi" w:hAnsiTheme="majorHAnsi" w:cstheme="majorHAnsi"/>
        </w:rPr>
        <w:t>against us.”</w:t>
      </w:r>
      <w:r w:rsidRPr="004C7618">
        <w:rPr>
          <w:rFonts w:asciiTheme="majorHAnsi" w:hAnsiTheme="majorHAnsi" w:cstheme="majorHAnsi"/>
          <w:sz w:val="16"/>
        </w:rPr>
        <w:t xml:space="preserve"> The fiction of social change through debate—like Bush’s rhetorical fear tactics and </w:t>
      </w:r>
      <w:r w:rsidRPr="004C7618">
        <w:rPr>
          <w:rStyle w:val="StyleUnderline"/>
          <w:rFonts w:asciiTheme="majorHAnsi" w:hAnsiTheme="majorHAnsi" w:cstheme="majorHAnsi"/>
          <w:highlight w:val="green"/>
        </w:rPr>
        <w:t>creat</w:t>
      </w:r>
      <w:r w:rsidRPr="004C7618">
        <w:rPr>
          <w:rStyle w:val="StyleUnderline"/>
          <w:rFonts w:asciiTheme="majorHAnsi" w:hAnsiTheme="majorHAnsi" w:cstheme="majorHAnsi"/>
        </w:rPr>
        <w:t xml:space="preserve">ion of a false, polarizing, and </w:t>
      </w:r>
      <w:r w:rsidRPr="004C7618">
        <w:rPr>
          <w:rStyle w:val="StyleUnderline"/>
          <w:rFonts w:asciiTheme="majorHAnsi" w:hAnsiTheme="majorHAnsi" w:cstheme="majorHAnsi"/>
          <w:highlight w:val="green"/>
        </w:rPr>
        <w:t>exclusionary dichotomy</w:t>
      </w:r>
      <w:r w:rsidRPr="004C7618">
        <w:rPr>
          <w:rFonts w:asciiTheme="majorHAnsi" w:hAnsiTheme="majorHAnsi" w:cstheme="majorHAnsi"/>
          <w:sz w:val="16"/>
        </w:rPr>
        <w:t xml:space="preserve"> to justify all parts of the War on Terror—</w:t>
      </w:r>
      <w:r w:rsidRPr="004C7618">
        <w:rPr>
          <w:rStyle w:val="StyleUnderline"/>
          <w:rFonts w:asciiTheme="majorHAnsi" w:hAnsiTheme="majorHAnsi" w:cstheme="majorHAnsi"/>
        </w:rPr>
        <w:t>enables</w:t>
      </w:r>
      <w:r w:rsidRPr="004C7618">
        <w:rPr>
          <w:rFonts w:asciiTheme="majorHAnsi" w:hAnsiTheme="majorHAnsi" w:cstheme="majorHAnsi"/>
          <w:sz w:val="16"/>
        </w:rPr>
        <w:t xml:space="preserve"> the </w:t>
      </w:r>
      <w:r w:rsidRPr="004C7618">
        <w:rPr>
          <w:rStyle w:val="StyleUnderline"/>
          <w:rFonts w:asciiTheme="majorHAnsi" w:hAnsiTheme="majorHAnsi" w:cstheme="majorHAnsi"/>
        </w:rPr>
        <w:t>otherization</w:t>
      </w:r>
      <w:r w:rsidRPr="004C7618">
        <w:rPr>
          <w:rFonts w:asciiTheme="majorHAnsi" w:hAnsiTheme="majorHAnsi" w:cstheme="majorHAnsi"/>
          <w:sz w:val="16"/>
        </w:rPr>
        <w:t xml:space="preserve">, demonization, dehumanization, </w:t>
      </w:r>
      <w:r w:rsidRPr="004C7618">
        <w:rPr>
          <w:rStyle w:val="StyleUnderline"/>
          <w:rFonts w:asciiTheme="majorHAnsi" w:hAnsiTheme="majorHAnsi" w:cstheme="majorHAnsi"/>
        </w:rPr>
        <w:t>and</w:t>
      </w:r>
      <w:r w:rsidRPr="004C7618">
        <w:rPr>
          <w:rFonts w:asciiTheme="majorHAnsi" w:hAnsiTheme="majorHAnsi" w:cstheme="majorHAnsi"/>
          <w:sz w:val="16"/>
        </w:rPr>
        <w:t xml:space="preserve"> </w:t>
      </w:r>
      <w:r w:rsidRPr="004C7618">
        <w:rPr>
          <w:rStyle w:val="StyleUnderline"/>
          <w:rFonts w:asciiTheme="majorHAnsi" w:hAnsiTheme="majorHAnsi" w:cstheme="majorHAnsi"/>
        </w:rPr>
        <w:t>exclusion</w:t>
      </w:r>
      <w:r w:rsidRPr="004C7618">
        <w:rPr>
          <w:rFonts w:asciiTheme="majorHAnsi" w:hAnsiTheme="majorHAnsi" w:cstheme="majorHAnsi"/>
          <w:sz w:val="16"/>
        </w:rPr>
        <w:t xml:space="preserve"> of the opposing team. When the unfairness of this tactic is brought to light—particularly in egregious situations when a team is arguing that the other team should lose because of their skin color—all can see that the </w:t>
      </w:r>
      <w:r w:rsidRPr="004C7618">
        <w:rPr>
          <w:rStyle w:val="StyleUnderline"/>
          <w:rFonts w:asciiTheme="majorHAnsi" w:hAnsiTheme="majorHAnsi" w:cstheme="majorHAnsi"/>
          <w:highlight w:val="green"/>
        </w:rPr>
        <w:t>debate centers on personal attacks</w:t>
      </w:r>
      <w:r w:rsidRPr="004C7618">
        <w:rPr>
          <w:rStyle w:val="StyleUnderline"/>
          <w:rFonts w:asciiTheme="majorHAnsi" w:hAnsiTheme="majorHAnsi" w:cstheme="majorHAnsi"/>
        </w:rPr>
        <w:t xml:space="preserve"> against opposing debaters.</w:t>
      </w:r>
      <w:r w:rsidRPr="004C7618">
        <w:rPr>
          <w:rFonts w:asciiTheme="majorHAnsi" w:hAnsiTheme="majorHAnsi" w:cstheme="majorHAnsi"/>
          <w:sz w:val="16"/>
        </w:rPr>
        <w:t xml:space="preserve"> This causes tensions between debaters that frequently result in debaters losing interest or quitting. </w:t>
      </w:r>
      <w:r w:rsidRPr="004C7618">
        <w:rPr>
          <w:rStyle w:val="StyleUnderline"/>
          <w:rFonts w:asciiTheme="majorHAnsi" w:hAnsiTheme="majorHAnsi" w:cstheme="majorHAnsi"/>
          <w:highlight w:val="green"/>
        </w:rPr>
        <w:t>By</w:t>
      </w:r>
      <w:r w:rsidRPr="004C7618">
        <w:rPr>
          <w:rStyle w:val="StyleUnderline"/>
          <w:rFonts w:asciiTheme="majorHAnsi" w:hAnsiTheme="majorHAnsi" w:cstheme="majorHAnsi"/>
        </w:rPr>
        <w:t xml:space="preserve"> alienating and </w:t>
      </w:r>
      <w:r w:rsidRPr="004C7618">
        <w:rPr>
          <w:rStyle w:val="StyleUnderline"/>
          <w:rFonts w:asciiTheme="majorHAnsi" w:hAnsiTheme="majorHAnsi" w:cstheme="majorHAnsi"/>
          <w:highlight w:val="green"/>
        </w:rPr>
        <w:t>excluding members</w:t>
      </w:r>
      <w:r w:rsidRPr="004C7618">
        <w:rPr>
          <w:rStyle w:val="StyleUnderline"/>
          <w:rFonts w:asciiTheme="majorHAnsi" w:hAnsiTheme="majorHAnsi" w:cstheme="majorHAnsi"/>
        </w:rPr>
        <w:t xml:space="preserve"> of the competitive interscholastic debate community </w:t>
      </w:r>
      <w:r w:rsidRPr="004C7618">
        <w:rPr>
          <w:rStyle w:val="StyleUnderline"/>
          <w:rFonts w:asciiTheme="majorHAnsi" w:hAnsiTheme="majorHAnsi" w:cstheme="majorHAnsi"/>
          <w:highlight w:val="green"/>
        </w:rPr>
        <w:t>for</w:t>
      </w:r>
      <w:r w:rsidRPr="004C7618">
        <w:rPr>
          <w:rStyle w:val="StyleUnderline"/>
          <w:rFonts w:asciiTheme="majorHAnsi" w:hAnsiTheme="majorHAnsi" w:cstheme="majorHAnsi"/>
        </w:rPr>
        <w:t xml:space="preserve"> the purpose of </w:t>
      </w:r>
      <w:r w:rsidRPr="004C7618">
        <w:rPr>
          <w:rStyle w:val="StyleUnderline"/>
          <w:rFonts w:asciiTheme="majorHAnsi" w:hAnsiTheme="majorHAnsi" w:cstheme="majorHAnsi"/>
          <w:highlight w:val="green"/>
        </w:rPr>
        <w:t>winning</w:t>
      </w:r>
      <w:r w:rsidRPr="004C7618">
        <w:rPr>
          <w:rStyle w:val="StyleUnderline"/>
          <w:rFonts w:asciiTheme="majorHAnsi" w:hAnsiTheme="majorHAnsi" w:cstheme="majorHAnsi"/>
        </w:rPr>
        <w:t xml:space="preserve"> a debate, </w:t>
      </w:r>
      <w:r w:rsidRPr="004C7618">
        <w:rPr>
          <w:rStyle w:val="StyleUnderline"/>
          <w:rFonts w:asciiTheme="majorHAnsi" w:hAnsiTheme="majorHAnsi" w:cstheme="majorHAnsi"/>
          <w:highlight w:val="green"/>
        </w:rPr>
        <w:t>it</w:t>
      </w:r>
      <w:r w:rsidRPr="004C7618">
        <w:rPr>
          <w:rStyle w:val="StyleUnderline"/>
          <w:rFonts w:asciiTheme="majorHAnsi" w:hAnsiTheme="majorHAnsi" w:cstheme="majorHAnsi"/>
        </w:rPr>
        <w:t xml:space="preserve"> also </w:t>
      </w:r>
      <w:r w:rsidRPr="004C7618">
        <w:rPr>
          <w:rStyle w:val="StyleUnderline"/>
          <w:rFonts w:asciiTheme="majorHAnsi" w:hAnsiTheme="majorHAnsi" w:cstheme="majorHAnsi"/>
          <w:highlight w:val="green"/>
        </w:rPr>
        <w:t>makes</w:t>
      </w:r>
      <w:r w:rsidRPr="004C7618">
        <w:rPr>
          <w:rStyle w:val="StyleUnderline"/>
          <w:rFonts w:asciiTheme="majorHAnsi" w:hAnsiTheme="majorHAnsi" w:cstheme="majorHAnsi"/>
        </w:rPr>
        <w:t xml:space="preserve"> the reaching of any </w:t>
      </w:r>
      <w:r w:rsidRPr="004C7618">
        <w:rPr>
          <w:rStyle w:val="StyleUnderline"/>
          <w:rFonts w:asciiTheme="majorHAnsi" w:hAnsiTheme="majorHAnsi" w:cstheme="majorHAnsi"/>
          <w:highlight w:val="green"/>
        </w:rPr>
        <w:t xml:space="preserve">compromise </w:t>
      </w:r>
      <w:r w:rsidRPr="004C7618">
        <w:rPr>
          <w:rStyle w:val="StyleUnderline"/>
          <w:rFonts w:asciiTheme="majorHAnsi" w:hAnsiTheme="majorHAnsi" w:cstheme="majorHAnsi"/>
        </w:rPr>
        <w:t xml:space="preserve">outside of the debate—the only place where compromise is possible—much </w:t>
      </w:r>
      <w:r w:rsidRPr="004C7618">
        <w:rPr>
          <w:rStyle w:val="StyleUnderline"/>
          <w:rFonts w:asciiTheme="majorHAnsi" w:hAnsiTheme="majorHAnsi" w:cstheme="majorHAnsi"/>
          <w:highlight w:val="green"/>
        </w:rPr>
        <w:t xml:space="preserve">less likely. </w:t>
      </w:r>
      <w:r w:rsidRPr="004C7618">
        <w:rPr>
          <w:rStyle w:val="StyleUnderline"/>
          <w:rFonts w:asciiTheme="majorHAnsi" w:hAnsiTheme="majorHAnsi" w:cstheme="majorHAnsi"/>
        </w:rPr>
        <w:t xml:space="preserve">By </w:t>
      </w:r>
      <w:r w:rsidRPr="004C7618">
        <w:rPr>
          <w:rStyle w:val="StyleUnderline"/>
          <w:rFonts w:asciiTheme="majorHAnsi" w:hAnsiTheme="majorHAnsi" w:cstheme="majorHAnsi"/>
          <w:highlight w:val="green"/>
        </w:rPr>
        <w:t>bringing</w:t>
      </w:r>
      <w:r w:rsidRPr="004C7618">
        <w:rPr>
          <w:rStyle w:val="StyleUnderline"/>
          <w:rFonts w:asciiTheme="majorHAnsi" w:hAnsiTheme="majorHAnsi" w:cstheme="majorHAnsi"/>
        </w:rPr>
        <w:t xml:space="preserve"> the </w:t>
      </w:r>
      <w:r w:rsidRPr="004C7618">
        <w:rPr>
          <w:rStyle w:val="StyleUnderline"/>
          <w:rFonts w:asciiTheme="majorHAnsi" w:hAnsiTheme="majorHAnsi" w:cstheme="majorHAnsi"/>
          <w:highlight w:val="green"/>
        </w:rPr>
        <w:t>social issue into</w:t>
      </w:r>
      <w:r w:rsidRPr="004C7618">
        <w:rPr>
          <w:rStyle w:val="StyleUnderline"/>
          <w:rFonts w:asciiTheme="majorHAnsi" w:hAnsiTheme="majorHAnsi" w:cstheme="majorHAnsi"/>
        </w:rPr>
        <w:t xml:space="preserve"> a </w:t>
      </w:r>
      <w:r w:rsidRPr="004C7618">
        <w:rPr>
          <w:rStyle w:val="StyleUnderline"/>
          <w:rFonts w:asciiTheme="majorHAnsi" w:hAnsiTheme="majorHAnsi" w:cstheme="majorHAnsi"/>
          <w:highlight w:val="green"/>
        </w:rPr>
        <w:t>debate</w:t>
      </w:r>
      <w:r w:rsidRPr="004C7618">
        <w:rPr>
          <w:rStyle w:val="StyleUnderline"/>
          <w:rFonts w:asciiTheme="majorHAnsi" w:hAnsiTheme="majorHAnsi" w:cstheme="majorHAnsi"/>
        </w:rPr>
        <w:t xml:space="preserve"> round, debaters </w:t>
      </w:r>
      <w:r w:rsidRPr="004C7618">
        <w:rPr>
          <w:rStyle w:val="StyleUnderline"/>
          <w:rFonts w:asciiTheme="majorHAnsi" w:hAnsiTheme="majorHAnsi" w:cstheme="majorHAnsi"/>
          <w:highlight w:val="green"/>
        </w:rPr>
        <w:t xml:space="preserve">impede </w:t>
      </w:r>
      <w:proofErr w:type="spellStart"/>
      <w:r w:rsidRPr="004C7618">
        <w:rPr>
          <w:rStyle w:val="StyleUnderline"/>
          <w:rFonts w:asciiTheme="majorHAnsi" w:hAnsiTheme="majorHAnsi" w:cstheme="majorHAnsi"/>
          <w:highlight w:val="green"/>
        </w:rPr>
        <w:t>out-of</w:t>
      </w:r>
      <w:proofErr w:type="spellEnd"/>
      <w:r w:rsidRPr="004C7618">
        <w:rPr>
          <w:rStyle w:val="StyleUnderline"/>
          <w:rFonts w:asciiTheme="majorHAnsi" w:hAnsiTheme="majorHAnsi" w:cstheme="majorHAnsi"/>
          <w:highlight w:val="green"/>
        </w:rPr>
        <w:t xml:space="preserve"> round progress</w:t>
      </w:r>
      <w:r w:rsidRPr="004C7618">
        <w:rPr>
          <w:rStyle w:val="StyleUnderline"/>
          <w:rFonts w:asciiTheme="majorHAnsi" w:hAnsiTheme="majorHAnsi" w:cstheme="majorHAnsi"/>
        </w:rPr>
        <w:t xml:space="preserve"> on the resolution of social issues within and outside the debate community </w:t>
      </w:r>
      <w:r w:rsidRPr="004C7618">
        <w:rPr>
          <w:rStyle w:val="StyleUnderline"/>
          <w:rFonts w:asciiTheme="majorHAnsi" w:hAnsiTheme="majorHAnsi" w:cstheme="majorHAnsi"/>
          <w:highlight w:val="green"/>
        </w:rPr>
        <w:t>by prompting backlash.</w:t>
      </w:r>
    </w:p>
    <w:p w14:paraId="48B1ED8F" w14:textId="77777777" w:rsidR="0073730D" w:rsidRPr="004C7618" w:rsidRDefault="0073730D" w:rsidP="0073730D">
      <w:pPr>
        <w:pStyle w:val="Heading4"/>
        <w:rPr>
          <w:rFonts w:asciiTheme="majorHAnsi" w:hAnsiTheme="majorHAnsi" w:cstheme="majorHAnsi"/>
        </w:rPr>
      </w:pPr>
      <w:r w:rsidRPr="004C7618">
        <w:rPr>
          <w:rFonts w:asciiTheme="majorHAnsi" w:hAnsiTheme="majorHAnsi" w:cstheme="majorHAnsi"/>
        </w:rPr>
        <w:t xml:space="preserve">3 -- </w:t>
      </w:r>
      <w:r w:rsidRPr="004C7618">
        <w:rPr>
          <w:rFonts w:asciiTheme="majorHAnsi" w:hAnsiTheme="majorHAnsi" w:cstheme="majorHAnsi"/>
          <w:u w:val="single"/>
        </w:rPr>
        <w:t>Symbolic</w:t>
      </w:r>
      <w:r w:rsidRPr="004C7618">
        <w:rPr>
          <w:rFonts w:asciiTheme="majorHAnsi" w:hAnsiTheme="majorHAnsi" w:cstheme="majorHAnsi"/>
        </w:rPr>
        <w:t xml:space="preserve"> affirmation divorced from </w:t>
      </w:r>
      <w:r w:rsidRPr="004C7618">
        <w:rPr>
          <w:rFonts w:asciiTheme="majorHAnsi" w:hAnsiTheme="majorHAnsi" w:cstheme="majorHAnsi"/>
          <w:u w:val="single"/>
        </w:rPr>
        <w:t>material</w:t>
      </w:r>
      <w:r w:rsidRPr="004C7618">
        <w:rPr>
          <w:rFonts w:asciiTheme="majorHAnsi" w:hAnsiTheme="majorHAnsi" w:cstheme="majorHAnsi"/>
        </w:rPr>
        <w:t xml:space="preserve"> advocacy re-entrenches power. </w:t>
      </w:r>
    </w:p>
    <w:p w14:paraId="6CF37311" w14:textId="77777777" w:rsidR="0073730D" w:rsidRPr="004C7618" w:rsidRDefault="0073730D" w:rsidP="0073730D">
      <w:pPr>
        <w:rPr>
          <w:rFonts w:asciiTheme="majorHAnsi" w:hAnsiTheme="majorHAnsi" w:cstheme="majorHAnsi"/>
        </w:rPr>
      </w:pPr>
      <w:proofErr w:type="spellStart"/>
      <w:r w:rsidRPr="004C7618">
        <w:rPr>
          <w:rStyle w:val="Style13ptBold"/>
          <w:rFonts w:asciiTheme="majorHAnsi" w:hAnsiTheme="majorHAnsi" w:cstheme="majorHAnsi"/>
        </w:rPr>
        <w:t>Rigakos</w:t>
      </w:r>
      <w:proofErr w:type="spellEnd"/>
      <w:r w:rsidRPr="004C7618">
        <w:rPr>
          <w:rStyle w:val="Style13ptBold"/>
          <w:rFonts w:asciiTheme="majorHAnsi" w:hAnsiTheme="majorHAnsi" w:cstheme="majorHAnsi"/>
        </w:rPr>
        <w:t> and Law, 9</w:t>
      </w:r>
      <w:r w:rsidRPr="004C7618">
        <w:rPr>
          <w:rFonts w:asciiTheme="majorHAnsi" w:hAnsiTheme="majorHAnsi" w:cstheme="majorHAnsi"/>
        </w:rPr>
        <w:t xml:space="preserve">—Assistant Professor of Law at Carleton University AND PhD, Legal Studies, Carleton University (George and Alexandra “Risk, Realism and the Politics of Resistance,” Critical Sociology 35(1) 79-103, </w:t>
      </w:r>
      <w:proofErr w:type="spellStart"/>
      <w:r w:rsidRPr="004C7618">
        <w:rPr>
          <w:rFonts w:asciiTheme="majorHAnsi" w:hAnsiTheme="majorHAnsi" w:cstheme="majorHAnsi"/>
        </w:rPr>
        <w:t>dml</w:t>
      </w:r>
      <w:proofErr w:type="spellEnd"/>
      <w:r w:rsidRPr="004C7618">
        <w:rPr>
          <w:rFonts w:asciiTheme="majorHAnsi" w:hAnsiTheme="majorHAnsi" w:cstheme="majorHAnsi"/>
        </w:rPr>
        <w:t>)</w:t>
      </w:r>
    </w:p>
    <w:p w14:paraId="52925780"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 xml:space="preserve">McCann and March (1996: 244) next set out </w:t>
      </w:r>
      <w:r w:rsidRPr="004C7618">
        <w:rPr>
          <w:rStyle w:val="StyleUnderline"/>
          <w:rFonts w:asciiTheme="majorHAnsi" w:hAnsiTheme="majorHAnsi" w:cstheme="majorHAnsi"/>
        </w:rPr>
        <w:t xml:space="preserve">the ‘justification for treating </w:t>
      </w:r>
      <w:r w:rsidRPr="004C7618">
        <w:rPr>
          <w:rStyle w:val="Emphasis"/>
          <w:rFonts w:asciiTheme="majorHAnsi" w:hAnsiTheme="majorHAnsi" w:cstheme="majorHAnsi"/>
        </w:rPr>
        <w:t>everyday practices</w:t>
      </w:r>
      <w:r w:rsidRPr="004C7618">
        <w:rPr>
          <w:rStyle w:val="StyleUnderline"/>
          <w:rFonts w:asciiTheme="majorHAnsi" w:hAnsiTheme="majorHAnsi" w:cstheme="majorHAnsi"/>
        </w:rPr>
        <w:t xml:space="preserve"> as significant’</w:t>
      </w:r>
      <w:r w:rsidRPr="004C7618">
        <w:rPr>
          <w:rFonts w:asciiTheme="majorHAnsi" w:hAnsiTheme="majorHAnsi" w:cstheme="majorHAnsi"/>
          <w:sz w:val="16"/>
        </w:rPr>
        <w:t xml:space="preserve"> suggested by the above literature. First, the works studied </w:t>
      </w:r>
      <w:r w:rsidRPr="004C7618">
        <w:rPr>
          <w:rStyle w:val="StyleUnderline"/>
          <w:rFonts w:asciiTheme="majorHAnsi" w:hAnsiTheme="majorHAnsi" w:cstheme="majorHAnsi"/>
        </w:rPr>
        <w:t>are concerned with proving people are not ‘</w:t>
      </w:r>
      <w:r w:rsidRPr="004C7618">
        <w:rPr>
          <w:rStyle w:val="Emphasis"/>
          <w:rFonts w:asciiTheme="majorHAnsi" w:hAnsiTheme="majorHAnsi" w:cstheme="majorHAnsi"/>
        </w:rPr>
        <w:t>duped</w:t>
      </w:r>
      <w:r w:rsidRPr="004C7618">
        <w:rPr>
          <w:rStyle w:val="StyleUnderline"/>
          <w:rFonts w:asciiTheme="majorHAnsi" w:hAnsiTheme="majorHAnsi" w:cstheme="majorHAnsi"/>
        </w:rPr>
        <w:t xml:space="preserve">’ by their surroundings. At the level of consciousness, subjects ‘are </w:t>
      </w:r>
      <w:r w:rsidRPr="004C7618">
        <w:rPr>
          <w:rStyle w:val="Emphasis"/>
          <w:rFonts w:asciiTheme="majorHAnsi" w:hAnsiTheme="majorHAnsi" w:cstheme="majorHAnsi"/>
        </w:rPr>
        <w:t>ironic</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critical</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realistic</w:t>
      </w:r>
      <w:r w:rsidRPr="004C7618">
        <w:rPr>
          <w:rStyle w:val="StyleUnderline"/>
          <w:rFonts w:asciiTheme="majorHAnsi" w:hAnsiTheme="majorHAnsi" w:cstheme="majorHAnsi"/>
        </w:rPr>
        <w:t xml:space="preserve">, even </w:t>
      </w:r>
      <w:r w:rsidRPr="004C7618">
        <w:rPr>
          <w:rStyle w:val="Emphasis"/>
          <w:rFonts w:asciiTheme="majorHAnsi" w:hAnsiTheme="majorHAnsi" w:cstheme="majorHAnsi"/>
        </w:rPr>
        <w:t>sophisticated</w:t>
      </w:r>
      <w:r w:rsidRPr="004C7618">
        <w:rPr>
          <w:rStyle w:val="StyleUnderline"/>
          <w:rFonts w:asciiTheme="majorHAnsi" w:hAnsiTheme="majorHAnsi" w:cstheme="majorHAnsi"/>
        </w:rPr>
        <w:t>’</w:t>
      </w:r>
      <w:r w:rsidRPr="004C7618">
        <w:rPr>
          <w:rFonts w:asciiTheme="majorHAnsi" w:hAnsiTheme="majorHAnsi" w:cstheme="majorHAnsi"/>
          <w:sz w:val="16"/>
        </w:rPr>
        <w:t xml:space="preserve"> (1996: 225). </w:t>
      </w:r>
      <w:r w:rsidRPr="004C7618">
        <w:rPr>
          <w:rStyle w:val="StyleUnderline"/>
          <w:rFonts w:asciiTheme="majorHAnsi" w:hAnsiTheme="majorHAnsi" w:cstheme="majorHAnsi"/>
        </w:rPr>
        <w:t>But</w:t>
      </w:r>
      <w:r w:rsidRPr="004C7618">
        <w:rPr>
          <w:rFonts w:asciiTheme="majorHAnsi" w:hAnsiTheme="majorHAnsi" w:cstheme="majorHAnsi"/>
          <w:sz w:val="16"/>
        </w:rPr>
        <w:t xml:space="preserve"> McCann and March remind us that earlier radical or Left </w:t>
      </w:r>
      <w:r w:rsidRPr="004C7618">
        <w:rPr>
          <w:rStyle w:val="StyleUnderline"/>
          <w:rFonts w:asciiTheme="majorHAnsi" w:hAnsiTheme="majorHAnsi" w:cstheme="majorHAnsi"/>
        </w:rPr>
        <w:t xml:space="preserve">theorists have made similar arguments </w:t>
      </w:r>
      <w:r w:rsidRPr="004C7618">
        <w:rPr>
          <w:rStyle w:val="Emphasis"/>
          <w:rFonts w:asciiTheme="majorHAnsi" w:hAnsiTheme="majorHAnsi" w:cstheme="majorHAnsi"/>
        </w:rPr>
        <w:t>without</w:t>
      </w:r>
      <w:r w:rsidRPr="004C7618">
        <w:rPr>
          <w:rStyle w:val="StyleUnderline"/>
          <w:rFonts w:asciiTheme="majorHAnsi" w:hAnsiTheme="majorHAnsi" w:cstheme="majorHAnsi"/>
        </w:rPr>
        <w:t xml:space="preserve"> resorting to stories of </w:t>
      </w:r>
      <w:r w:rsidRPr="004C7618">
        <w:rPr>
          <w:rStyle w:val="Emphasis"/>
          <w:rFonts w:asciiTheme="majorHAnsi" w:hAnsiTheme="majorHAnsi" w:cstheme="majorHAnsi"/>
        </w:rPr>
        <w:t>everyday resistance</w:t>
      </w:r>
      <w:r w:rsidRPr="004C7618">
        <w:rPr>
          <w:rStyle w:val="StyleUnderline"/>
          <w:rFonts w:asciiTheme="majorHAnsi" w:hAnsiTheme="majorHAnsi" w:cstheme="majorHAnsi"/>
        </w:rPr>
        <w:t> in order to do so</w:t>
      </w:r>
      <w:r w:rsidRPr="004C7618">
        <w:rPr>
          <w:rFonts w:asciiTheme="majorHAnsi" w:hAnsiTheme="majorHAnsi" w:cstheme="majorHAnsi"/>
          <w:sz w:val="16"/>
        </w:rPr>
        <w:t>. Second, </w:t>
      </w:r>
      <w:r w:rsidRPr="004C7618">
        <w:rPr>
          <w:rStyle w:val="StyleUnderline"/>
          <w:rFonts w:asciiTheme="majorHAnsi" w:hAnsiTheme="majorHAnsi" w:cstheme="majorHAnsi"/>
        </w:rPr>
        <w:t xml:space="preserve">everyday resistance on a discursive level is said to </w:t>
      </w:r>
      <w:r w:rsidRPr="004C7618">
        <w:rPr>
          <w:rStyle w:val="Emphasis"/>
          <w:rFonts w:asciiTheme="majorHAnsi" w:hAnsiTheme="majorHAnsi" w:cstheme="majorHAnsi"/>
        </w:rPr>
        <w:t>reaffirm the subject’s dignity</w:t>
      </w:r>
      <w:r w:rsidRPr="004C7618">
        <w:rPr>
          <w:rStyle w:val="StyleUnderline"/>
          <w:rFonts w:asciiTheme="majorHAnsi" w:hAnsiTheme="majorHAnsi" w:cstheme="majorHAnsi"/>
        </w:rPr>
        <w:t xml:space="preserve">. But this too causes a </w:t>
      </w:r>
      <w:r w:rsidRPr="004C7618">
        <w:rPr>
          <w:rStyle w:val="Emphasis"/>
          <w:rFonts w:asciiTheme="majorHAnsi" w:hAnsiTheme="majorHAnsi" w:cstheme="majorHAnsi"/>
        </w:rPr>
        <w:t>problem</w:t>
      </w:r>
      <w:r w:rsidRPr="004C7618">
        <w:rPr>
          <w:rFonts w:asciiTheme="majorHAnsi" w:hAnsiTheme="majorHAnsi" w:cstheme="majorHAnsi"/>
          <w:sz w:val="16"/>
        </w:rPr>
        <w:t xml:space="preserve"> for the authors because </w:t>
      </w:r>
      <w:r w:rsidRPr="004C7618">
        <w:rPr>
          <w:rStyle w:val="StyleUnderline"/>
          <w:rFonts w:asciiTheme="majorHAnsi" w:hAnsiTheme="majorHAnsi" w:cstheme="majorHAnsi"/>
        </w:rPr>
        <w:t>they</w:t>
      </w:r>
      <w:r w:rsidRPr="004C7618">
        <w:rPr>
          <w:rFonts w:asciiTheme="majorHAnsi" w:hAnsiTheme="majorHAnsi" w:cstheme="majorHAnsi"/>
          <w:sz w:val="16"/>
        </w:rPr>
        <w:t xml:space="preserve">: </w:t>
      </w:r>
    </w:p>
    <w:p w14:paraId="53339AF2" w14:textId="77777777" w:rsidR="0073730D" w:rsidRPr="004C7618" w:rsidRDefault="0073730D" w:rsidP="0073730D">
      <w:pPr>
        <w:rPr>
          <w:rFonts w:asciiTheme="majorHAnsi" w:hAnsiTheme="majorHAnsi" w:cstheme="majorHAnsi"/>
          <w:sz w:val="16"/>
        </w:rPr>
      </w:pPr>
      <w:r w:rsidRPr="004C7618">
        <w:rPr>
          <w:rStyle w:val="Emphasis"/>
          <w:rFonts w:asciiTheme="majorHAnsi" w:hAnsiTheme="majorHAnsi" w:cstheme="majorHAnsi"/>
        </w:rPr>
        <w:t>query</w:t>
      </w:r>
      <w:r w:rsidRPr="004C7618">
        <w:rPr>
          <w:rStyle w:val="StyleUnderline"/>
          <w:rFonts w:asciiTheme="majorHAnsi" w:hAnsiTheme="majorHAnsi" w:cstheme="majorHAnsi"/>
        </w:rPr>
        <w:t xml:space="preserve"> why subversive ‘</w:t>
      </w:r>
      <w:r w:rsidRPr="004C7618">
        <w:rPr>
          <w:rStyle w:val="Emphasis"/>
          <w:rFonts w:asciiTheme="majorHAnsi" w:hAnsiTheme="majorHAnsi" w:cstheme="majorHAnsi"/>
        </w:rPr>
        <w:t>assertions of self</w:t>
      </w:r>
      <w:r w:rsidRPr="004C7618">
        <w:rPr>
          <w:rStyle w:val="StyleUnderline"/>
          <w:rFonts w:asciiTheme="majorHAnsi" w:hAnsiTheme="majorHAnsi" w:cstheme="majorHAnsi"/>
        </w:rPr>
        <w:t>’ should bring</w:t>
      </w:r>
      <w:r w:rsidRPr="004C7618">
        <w:rPr>
          <w:rFonts w:asciiTheme="majorHAnsi" w:hAnsiTheme="majorHAnsi" w:cstheme="majorHAnsi"/>
          <w:sz w:val="16"/>
        </w:rPr>
        <w:t xml:space="preserve"> dignity and psychological </w:t>
      </w:r>
      <w:r w:rsidRPr="004C7618">
        <w:rPr>
          <w:rStyle w:val="Emphasis"/>
          <w:rFonts w:asciiTheme="majorHAnsi" w:hAnsiTheme="majorHAnsi" w:cstheme="majorHAnsi"/>
        </w:rPr>
        <w:t>empowerment</w:t>
      </w:r>
      <w:r w:rsidRPr="004C7618">
        <w:rPr>
          <w:rStyle w:val="StyleUnderline"/>
          <w:rFonts w:asciiTheme="majorHAnsi" w:hAnsiTheme="majorHAnsi" w:cstheme="majorHAnsi"/>
        </w:rPr>
        <w:t xml:space="preserve"> when they produce </w:t>
      </w:r>
      <w:r w:rsidRPr="004C7618">
        <w:rPr>
          <w:rStyle w:val="Emphasis"/>
          <w:rFonts w:asciiTheme="majorHAnsi" w:hAnsiTheme="majorHAnsi" w:cstheme="majorHAnsi"/>
        </w:rPr>
        <w:t>no greater material benefits</w:t>
      </w:r>
      <w:r w:rsidRPr="004C7618">
        <w:rPr>
          <w:rStyle w:val="StyleUnderline"/>
          <w:rFonts w:asciiTheme="majorHAnsi" w:hAnsiTheme="majorHAnsi" w:cstheme="majorHAnsi"/>
        </w:rPr>
        <w:t xml:space="preserve"> or </w:t>
      </w:r>
      <w:r w:rsidRPr="004C7618">
        <w:rPr>
          <w:rStyle w:val="Emphasis"/>
          <w:rFonts w:asciiTheme="majorHAnsi" w:hAnsiTheme="majorHAnsi" w:cstheme="majorHAnsi"/>
        </w:rPr>
        <w:t>changes in relational power</w:t>
      </w:r>
      <w:r w:rsidRPr="004C7618">
        <w:rPr>
          <w:rFonts w:asciiTheme="majorHAnsi" w:hAnsiTheme="majorHAnsi" w:cstheme="majorHAnsi"/>
          <w:sz w:val="16"/>
        </w:rPr>
        <w:t xml:space="preserve"> … By standards of ‘realism’, … subjects given to avoidance and ‘lumping it’ may be the most sophisticated of all. (1996: 227) </w:t>
      </w:r>
    </w:p>
    <w:p w14:paraId="7DCC20C2"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lastRenderedPageBreak/>
        <w:t>Thus, their criticism boils down to two main points. First, </w:t>
      </w:r>
      <w:r w:rsidRPr="004C7618">
        <w:rPr>
          <w:rStyle w:val="StyleUnderline"/>
          <w:rFonts w:asciiTheme="majorHAnsi" w:hAnsiTheme="majorHAnsi" w:cstheme="majorHAnsi"/>
          <w:highlight w:val="green"/>
        </w:rPr>
        <w:t>everyday resistance </w:t>
      </w:r>
      <w:r w:rsidRPr="004C7618">
        <w:rPr>
          <w:rStyle w:val="Emphasis"/>
          <w:rFonts w:asciiTheme="majorHAnsi" w:hAnsiTheme="majorHAnsi" w:cstheme="majorHAnsi"/>
          <w:highlight w:val="green"/>
        </w:rPr>
        <w:t>fails</w:t>
      </w:r>
      <w:r w:rsidRPr="004C7618">
        <w:rPr>
          <w:rStyle w:val="StyleUnderline"/>
          <w:rFonts w:asciiTheme="majorHAnsi" w:hAnsiTheme="majorHAnsi" w:cstheme="majorHAnsi"/>
          <w:highlight w:val="green"/>
        </w:rPr>
        <w:t xml:space="preserve"> to tell us</w:t>
      </w:r>
      <w:r w:rsidRPr="004C7618">
        <w:rPr>
          <w:rStyle w:val="StyleUnderline"/>
          <w:rFonts w:asciiTheme="majorHAnsi" w:hAnsiTheme="majorHAnsi" w:cstheme="majorHAnsi"/>
        </w:rPr>
        <w:t xml:space="preserve"> any </w:t>
      </w:r>
      <w:r w:rsidRPr="004C7618">
        <w:rPr>
          <w:rStyle w:val="StyleUnderline"/>
          <w:rFonts w:asciiTheme="majorHAnsi" w:hAnsiTheme="majorHAnsi" w:cstheme="majorHAnsi"/>
          <w:highlight w:val="green"/>
        </w:rPr>
        <w:t>more </w:t>
      </w:r>
      <w:r w:rsidRPr="004C7618">
        <w:rPr>
          <w:rStyle w:val="StyleUnderline"/>
          <w:rFonts w:asciiTheme="majorHAnsi" w:hAnsiTheme="majorHAnsi" w:cstheme="majorHAnsi"/>
        </w:rPr>
        <w:t>about so-called </w:t>
      </w:r>
      <w:r w:rsidRPr="004C7618">
        <w:rPr>
          <w:rStyle w:val="Emphasis"/>
          <w:rFonts w:asciiTheme="majorHAnsi" w:hAnsiTheme="majorHAnsi" w:cstheme="majorHAnsi"/>
        </w:rPr>
        <w:t>false consciousness</w:t>
      </w:r>
      <w:r w:rsidRPr="004C7618">
        <w:rPr>
          <w:rStyle w:val="StyleUnderline"/>
          <w:rFonts w:asciiTheme="majorHAnsi" w:hAnsiTheme="majorHAnsi" w:cstheme="majorHAnsi"/>
        </w:rPr>
        <w:t> </w:t>
      </w:r>
      <w:r w:rsidRPr="004C7618">
        <w:rPr>
          <w:rStyle w:val="StyleUnderline"/>
          <w:rFonts w:asciiTheme="majorHAnsi" w:hAnsiTheme="majorHAnsi" w:cstheme="majorHAnsi"/>
          <w:highlight w:val="green"/>
        </w:rPr>
        <w:t xml:space="preserve">than was </w:t>
      </w:r>
      <w:r w:rsidRPr="004C7618">
        <w:rPr>
          <w:rStyle w:val="Emphasis"/>
          <w:rFonts w:asciiTheme="majorHAnsi" w:hAnsiTheme="majorHAnsi" w:cstheme="majorHAnsi"/>
          <w:highlight w:val="green"/>
        </w:rPr>
        <w:t>already known</w:t>
      </w:r>
      <w:r w:rsidRPr="004C7618">
        <w:rPr>
          <w:rFonts w:asciiTheme="majorHAnsi" w:hAnsiTheme="majorHAnsi" w:cstheme="majorHAnsi"/>
          <w:sz w:val="16"/>
        </w:rPr>
        <w:t xml:space="preserve"> among earlier Left theorists; </w:t>
      </w:r>
      <w:r w:rsidRPr="004C7618">
        <w:rPr>
          <w:rStyle w:val="StyleUnderline"/>
          <w:rFonts w:asciiTheme="majorHAnsi" w:hAnsiTheme="majorHAnsi" w:cstheme="majorHAnsi"/>
          <w:highlight w:val="green"/>
        </w:rPr>
        <w:t>and</w:t>
      </w:r>
      <w:r w:rsidRPr="004C7618">
        <w:rPr>
          <w:rFonts w:asciiTheme="majorHAnsi" w:hAnsiTheme="majorHAnsi" w:cstheme="majorHAnsi"/>
          <w:sz w:val="16"/>
        </w:rPr>
        <w:t xml:space="preserve"> second, that a focus on discursive resistance </w:t>
      </w:r>
      <w:r w:rsidRPr="004C7618">
        <w:rPr>
          <w:rStyle w:val="Emphasis"/>
          <w:rFonts w:asciiTheme="majorHAnsi" w:hAnsiTheme="majorHAnsi" w:cstheme="majorHAnsi"/>
          <w:highlight w:val="green"/>
        </w:rPr>
        <w:t>ignores</w:t>
      </w:r>
      <w:r w:rsidRPr="004C7618">
        <w:rPr>
          <w:rStyle w:val="StyleUnderline"/>
          <w:rFonts w:asciiTheme="majorHAnsi" w:hAnsiTheme="majorHAnsi" w:cstheme="majorHAnsi"/>
        </w:rPr>
        <w:t> the role of </w:t>
      </w:r>
      <w:r w:rsidRPr="004C7618">
        <w:rPr>
          <w:rStyle w:val="Emphasis"/>
          <w:rFonts w:asciiTheme="majorHAnsi" w:hAnsiTheme="majorHAnsi" w:cstheme="majorHAnsi"/>
          <w:highlight w:val="green"/>
        </w:rPr>
        <w:t>material conditions</w:t>
      </w:r>
      <w:r w:rsidRPr="004C7618">
        <w:rPr>
          <w:rStyle w:val="StyleUnderline"/>
          <w:rFonts w:asciiTheme="majorHAnsi" w:hAnsiTheme="majorHAnsi" w:cstheme="majorHAnsi"/>
        </w:rPr>
        <w:t> in helping to shape identity</w:t>
      </w:r>
      <w:r w:rsidRPr="004C7618">
        <w:rPr>
          <w:rFonts w:asciiTheme="majorHAnsi" w:hAnsiTheme="majorHAnsi" w:cstheme="majorHAnsi"/>
          <w:sz w:val="16"/>
        </w:rPr>
        <w:t xml:space="preserve">. </w:t>
      </w:r>
    </w:p>
    <w:p w14:paraId="1B11B36E"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Indeed, </w:t>
      </w:r>
      <w:r w:rsidRPr="004C7618">
        <w:rPr>
          <w:rStyle w:val="StyleUnderline"/>
          <w:rFonts w:asciiTheme="majorHAnsi" w:hAnsiTheme="majorHAnsi" w:cstheme="majorHAnsi"/>
        </w:rPr>
        <w:t xml:space="preserve">absent a </w:t>
      </w:r>
      <w:r w:rsidRPr="004C7618">
        <w:rPr>
          <w:rStyle w:val="Emphasis"/>
          <w:rFonts w:asciiTheme="majorHAnsi" w:hAnsiTheme="majorHAnsi" w:cstheme="majorHAnsi"/>
        </w:rPr>
        <w:t>broader political struggle</w:t>
      </w:r>
      <w:r w:rsidRPr="004C7618">
        <w:rPr>
          <w:rStyle w:val="StyleUnderline"/>
          <w:rFonts w:asciiTheme="majorHAnsi" w:hAnsiTheme="majorHAnsi" w:cstheme="majorHAnsi"/>
        </w:rPr>
        <w:t xml:space="preserve"> or chance at </w:t>
      </w:r>
      <w:r w:rsidRPr="004C7618">
        <w:rPr>
          <w:rStyle w:val="Emphasis"/>
          <w:rFonts w:asciiTheme="majorHAnsi" w:hAnsiTheme="majorHAnsi" w:cstheme="majorHAnsi"/>
        </w:rPr>
        <w:t>effective resistance</w:t>
      </w:r>
      <w:r w:rsidRPr="004C7618">
        <w:rPr>
          <w:rFonts w:asciiTheme="majorHAnsi" w:hAnsiTheme="majorHAnsi" w:cstheme="majorHAnsi"/>
          <w:sz w:val="16"/>
        </w:rPr>
        <w:t xml:space="preserve"> it would seem to the authors that ‘</w:t>
      </w:r>
      <w:r w:rsidRPr="004C7618">
        <w:rPr>
          <w:rStyle w:val="Emphasis"/>
          <w:rFonts w:asciiTheme="majorHAnsi" w:hAnsiTheme="majorHAnsi" w:cstheme="majorHAnsi"/>
          <w:highlight w:val="green"/>
        </w:rPr>
        <w:t>powerlessness is learned</w:t>
      </w:r>
      <w:r w:rsidRPr="004C7618">
        <w:rPr>
          <w:rStyle w:val="StyleUnderline"/>
          <w:rFonts w:asciiTheme="majorHAnsi" w:hAnsiTheme="majorHAnsi" w:cstheme="majorHAnsi"/>
          <w:highlight w:val="green"/>
        </w:rPr>
        <w:t xml:space="preserve"> out of</w:t>
      </w:r>
      <w:r w:rsidRPr="004C7618">
        <w:rPr>
          <w:rStyle w:val="StyleUnderline"/>
          <w:rFonts w:asciiTheme="majorHAnsi" w:hAnsiTheme="majorHAnsi" w:cstheme="majorHAnsi"/>
        </w:rPr>
        <w:t xml:space="preserve"> the </w:t>
      </w:r>
      <w:r w:rsidRPr="004C7618">
        <w:rPr>
          <w:rStyle w:val="Emphasis"/>
          <w:rFonts w:asciiTheme="majorHAnsi" w:hAnsiTheme="majorHAnsi" w:cstheme="majorHAnsi"/>
          <w:highlight w:val="green"/>
        </w:rPr>
        <w:t>accumulated</w:t>
      </w:r>
      <w:r w:rsidRPr="004C7618">
        <w:rPr>
          <w:rStyle w:val="Emphasis"/>
          <w:rFonts w:asciiTheme="majorHAnsi" w:hAnsiTheme="majorHAnsi" w:cstheme="majorHAnsi"/>
        </w:rPr>
        <w:t xml:space="preserve"> experiences of </w:t>
      </w:r>
      <w:r w:rsidRPr="004C7618">
        <w:rPr>
          <w:rStyle w:val="Emphasis"/>
          <w:rFonts w:asciiTheme="majorHAnsi" w:hAnsiTheme="majorHAnsi" w:cstheme="majorHAnsi"/>
          <w:highlight w:val="green"/>
        </w:rPr>
        <w:t>futility</w:t>
      </w:r>
      <w:r w:rsidRPr="004C7618">
        <w:rPr>
          <w:rStyle w:val="StyleUnderline"/>
          <w:rFonts w:asciiTheme="majorHAnsi" w:hAnsiTheme="majorHAnsi" w:cstheme="majorHAnsi"/>
          <w:highlight w:val="green"/>
        </w:rPr>
        <w:t xml:space="preserve"> and </w:t>
      </w:r>
      <w:r w:rsidRPr="004C7618">
        <w:rPr>
          <w:rStyle w:val="Emphasis"/>
          <w:rFonts w:asciiTheme="majorHAnsi" w:hAnsiTheme="majorHAnsi" w:cstheme="majorHAnsi"/>
          <w:highlight w:val="green"/>
        </w:rPr>
        <w:t>entrapment</w:t>
      </w:r>
      <w:r w:rsidRPr="004C7618">
        <w:rPr>
          <w:rFonts w:asciiTheme="majorHAnsi" w:hAnsiTheme="majorHAnsi" w:cstheme="majorHAnsi"/>
          <w:sz w:val="16"/>
          <w:highlight w:val="green"/>
        </w:rPr>
        <w:t>’</w:t>
      </w:r>
      <w:r w:rsidRPr="004C7618">
        <w:rPr>
          <w:rFonts w:asciiTheme="majorHAnsi" w:hAnsiTheme="majorHAnsi" w:cstheme="majorHAnsi"/>
          <w:sz w:val="16"/>
        </w:rPr>
        <w:t xml:space="preserve"> (1996: 228). A lamentable prospect, but nonetheless a source of closure for the governmentality theorist. In his own meta-analysis of studies on resistance, Rubin (1996: 242) finds that ‘discursive </w:t>
      </w:r>
      <w:r w:rsidRPr="004C7618">
        <w:rPr>
          <w:rStyle w:val="StyleUnderline"/>
          <w:rFonts w:asciiTheme="majorHAnsi" w:hAnsiTheme="majorHAnsi" w:cstheme="majorHAnsi"/>
        </w:rPr>
        <w:t xml:space="preserve">practices that neither </w:t>
      </w:r>
      <w:r w:rsidRPr="004C7618">
        <w:rPr>
          <w:rStyle w:val="Emphasis"/>
          <w:rFonts w:asciiTheme="majorHAnsi" w:hAnsiTheme="majorHAnsi" w:cstheme="majorHAnsi"/>
        </w:rPr>
        <w:t>alter material conditions</w:t>
      </w:r>
      <w:r w:rsidRPr="004C7618">
        <w:rPr>
          <w:rStyle w:val="StyleUnderline"/>
          <w:rFonts w:asciiTheme="majorHAnsi" w:hAnsiTheme="majorHAnsi" w:cstheme="majorHAnsi"/>
        </w:rPr>
        <w:t xml:space="preserve"> nor </w:t>
      </w:r>
      <w:r w:rsidRPr="004C7618">
        <w:rPr>
          <w:rStyle w:val="Emphasis"/>
          <w:rFonts w:asciiTheme="majorHAnsi" w:hAnsiTheme="majorHAnsi" w:cstheme="majorHAnsi"/>
        </w:rPr>
        <w:t>directly challenge broad structures</w:t>
      </w:r>
      <w:r w:rsidRPr="004C7618">
        <w:rPr>
          <w:rStyle w:val="StyleUnderline"/>
          <w:rFonts w:asciiTheme="majorHAnsi" w:hAnsiTheme="majorHAnsi" w:cstheme="majorHAnsi"/>
        </w:rPr>
        <w:t> are nevertheless</w:t>
      </w:r>
      <w:r w:rsidRPr="004C7618">
        <w:rPr>
          <w:rFonts w:asciiTheme="majorHAnsi" w:hAnsiTheme="majorHAnsi" w:cstheme="majorHAnsi"/>
          <w:sz w:val="16"/>
        </w:rPr>
        <w:t xml:space="preserve">’ </w:t>
      </w:r>
      <w:r w:rsidRPr="004C7618">
        <w:rPr>
          <w:rStyle w:val="StyleUnderline"/>
          <w:rFonts w:asciiTheme="majorHAnsi" w:hAnsiTheme="majorHAnsi" w:cstheme="majorHAnsi"/>
        </w:rPr>
        <w:t>considered</w:t>
      </w:r>
      <w:r w:rsidRPr="004C7618">
        <w:rPr>
          <w:rFonts w:asciiTheme="majorHAnsi" w:hAnsiTheme="majorHAnsi" w:cstheme="majorHAnsi"/>
          <w:sz w:val="16"/>
        </w:rPr>
        <w:t> by the authors he examined ‘</w:t>
      </w:r>
      <w:r w:rsidRPr="004C7618">
        <w:rPr>
          <w:rStyle w:val="StyleUnderline"/>
          <w:rFonts w:asciiTheme="majorHAnsi" w:hAnsiTheme="majorHAnsi" w:cstheme="majorHAnsi"/>
        </w:rPr>
        <w:t xml:space="preserve">the stuff out of which power is </w:t>
      </w:r>
      <w:r w:rsidRPr="004C7618">
        <w:rPr>
          <w:rStyle w:val="Emphasis"/>
          <w:rFonts w:asciiTheme="majorHAnsi" w:hAnsiTheme="majorHAnsi" w:cstheme="majorHAnsi"/>
        </w:rPr>
        <w:t>made</w:t>
      </w:r>
      <w:r w:rsidRPr="004C7618">
        <w:rPr>
          <w:rStyle w:val="StyleUnderline"/>
          <w:rFonts w:asciiTheme="majorHAnsi" w:hAnsiTheme="majorHAnsi" w:cstheme="majorHAnsi"/>
        </w:rPr>
        <w:t xml:space="preserve"> and </w:t>
      </w:r>
      <w:r w:rsidRPr="004C7618">
        <w:rPr>
          <w:rStyle w:val="Emphasis"/>
          <w:rFonts w:asciiTheme="majorHAnsi" w:hAnsiTheme="majorHAnsi" w:cstheme="majorHAnsi"/>
        </w:rPr>
        <w:t>remade</w:t>
      </w:r>
      <w:r w:rsidRPr="004C7618">
        <w:rPr>
          <w:rFonts w:asciiTheme="majorHAnsi" w:hAnsiTheme="majorHAnsi" w:cstheme="majorHAnsi"/>
          <w:sz w:val="16"/>
        </w:rPr>
        <w:t>’. If this sounds familiar, it is because the authors studied by McCann, March and Rubin found their claims about everyday resistance on the same understanding of power and government employed by postmodern theorists of risk. </w:t>
      </w:r>
      <w:r w:rsidRPr="004C7618">
        <w:rPr>
          <w:rStyle w:val="StyleUnderline"/>
          <w:rFonts w:asciiTheme="majorHAnsi" w:hAnsiTheme="majorHAnsi" w:cstheme="majorHAnsi"/>
          <w:highlight w:val="green"/>
        </w:rPr>
        <w:t xml:space="preserve">Arguing </w:t>
      </w:r>
      <w:r w:rsidRPr="004C7618">
        <w:rPr>
          <w:rStyle w:val="Emphasis"/>
          <w:rFonts w:asciiTheme="majorHAnsi" w:hAnsiTheme="majorHAnsi" w:cstheme="majorHAnsi"/>
          <w:highlight w:val="green"/>
        </w:rPr>
        <w:t>against</w:t>
      </w:r>
      <w:r w:rsidRPr="004C7618">
        <w:rPr>
          <w:rStyle w:val="StyleUnderline"/>
          <w:rFonts w:asciiTheme="majorHAnsi" w:hAnsiTheme="majorHAnsi" w:cstheme="majorHAnsi"/>
          <w:highlight w:val="green"/>
        </w:rPr>
        <w:t xml:space="preserve"> celebrating</w:t>
      </w:r>
      <w:r w:rsidRPr="004C7618">
        <w:rPr>
          <w:rStyle w:val="StyleUnderline"/>
          <w:rFonts w:asciiTheme="majorHAnsi" w:hAnsiTheme="majorHAnsi" w:cstheme="majorHAnsi"/>
        </w:rPr>
        <w:t xml:space="preserve"> forms of </w:t>
      </w:r>
      <w:r w:rsidRPr="004C7618">
        <w:rPr>
          <w:rStyle w:val="StyleUnderline"/>
          <w:rFonts w:asciiTheme="majorHAnsi" w:hAnsiTheme="majorHAnsi" w:cstheme="majorHAnsi"/>
          <w:highlight w:val="green"/>
        </w:rPr>
        <w:t xml:space="preserve">resistance that </w:t>
      </w:r>
      <w:r w:rsidRPr="004C7618">
        <w:rPr>
          <w:rStyle w:val="Emphasis"/>
          <w:rFonts w:asciiTheme="majorHAnsi" w:hAnsiTheme="majorHAnsi" w:cstheme="majorHAnsi"/>
          <w:highlight w:val="green"/>
        </w:rPr>
        <w:t>fail to alter broader</w:t>
      </w:r>
      <w:r w:rsidRPr="004C7618">
        <w:rPr>
          <w:rStyle w:val="Emphasis"/>
          <w:rFonts w:asciiTheme="majorHAnsi" w:hAnsiTheme="majorHAnsi" w:cstheme="majorHAnsi"/>
        </w:rPr>
        <w:t xml:space="preserve"> power </w:t>
      </w:r>
      <w:r w:rsidRPr="004C7618">
        <w:rPr>
          <w:rStyle w:val="Emphasis"/>
          <w:rFonts w:asciiTheme="majorHAnsi" w:hAnsiTheme="majorHAnsi" w:cstheme="majorHAnsi"/>
          <w:highlight w:val="green"/>
        </w:rPr>
        <w:t>relations</w:t>
      </w:r>
      <w:r w:rsidRPr="004C7618">
        <w:rPr>
          <w:rStyle w:val="StyleUnderline"/>
          <w:rFonts w:asciiTheme="majorHAnsi" w:hAnsiTheme="majorHAnsi" w:cstheme="majorHAnsi"/>
          <w:highlight w:val="green"/>
        </w:rPr>
        <w:t xml:space="preserve"> or </w:t>
      </w:r>
      <w:r w:rsidRPr="004C7618">
        <w:rPr>
          <w:rStyle w:val="Emphasis"/>
          <w:rFonts w:asciiTheme="majorHAnsi" w:hAnsiTheme="majorHAnsi" w:cstheme="majorHAnsi"/>
          <w:highlight w:val="green"/>
        </w:rPr>
        <w:t>material conditions</w:t>
      </w:r>
      <w:r w:rsidRPr="004C7618">
        <w:rPr>
          <w:rStyle w:val="StyleUnderline"/>
          <w:rFonts w:asciiTheme="majorHAnsi" w:hAnsiTheme="majorHAnsi" w:cstheme="majorHAnsi"/>
          <w:highlight w:val="green"/>
        </w:rPr>
        <w:t xml:space="preserve"> is</w:t>
      </w:r>
      <w:r w:rsidRPr="004C7618">
        <w:rPr>
          <w:rFonts w:asciiTheme="majorHAnsi" w:hAnsiTheme="majorHAnsi" w:cstheme="majorHAnsi"/>
          <w:sz w:val="16"/>
        </w:rPr>
        <w:t>, in part, </w:t>
      </w:r>
      <w:r w:rsidRPr="004C7618">
        <w:rPr>
          <w:rStyle w:val="Emphasis"/>
          <w:rFonts w:asciiTheme="majorHAnsi" w:hAnsiTheme="majorHAnsi" w:cstheme="majorHAnsi"/>
          <w:highlight w:val="green"/>
        </w:rPr>
        <w:t>recognizing</w:t>
      </w:r>
      <w:r w:rsidRPr="004C7618">
        <w:rPr>
          <w:rStyle w:val="StyleUnderline"/>
          <w:rFonts w:asciiTheme="majorHAnsi" w:hAnsiTheme="majorHAnsi" w:cstheme="majorHAnsi"/>
          <w:highlight w:val="green"/>
        </w:rPr>
        <w:t xml:space="preserve"> the</w:t>
      </w:r>
      <w:r w:rsidRPr="004C7618">
        <w:rPr>
          <w:rStyle w:val="StyleUnderline"/>
          <w:rFonts w:asciiTheme="majorHAnsi" w:hAnsiTheme="majorHAnsi" w:cstheme="majorHAnsi"/>
        </w:rPr>
        <w:t xml:space="preserve"> continued ‘</w:t>
      </w:r>
      <w:r w:rsidRPr="004C7618">
        <w:rPr>
          <w:rStyle w:val="Emphasis"/>
          <w:rFonts w:asciiTheme="majorHAnsi" w:hAnsiTheme="majorHAnsi" w:cstheme="majorHAnsi"/>
        </w:rPr>
        <w:t>real</w:t>
      </w:r>
      <w:r w:rsidRPr="004C7618">
        <w:rPr>
          <w:rStyle w:val="StyleUnderline"/>
          <w:rFonts w:asciiTheme="majorHAnsi" w:hAnsiTheme="majorHAnsi" w:cstheme="majorHAnsi"/>
        </w:rPr>
        <w:t xml:space="preserve">’ </w:t>
      </w:r>
      <w:r w:rsidRPr="004C7618">
        <w:rPr>
          <w:rStyle w:val="StyleUnderline"/>
          <w:rFonts w:asciiTheme="majorHAnsi" w:hAnsiTheme="majorHAnsi" w:cstheme="majorHAnsi"/>
          <w:highlight w:val="green"/>
        </w:rPr>
        <w:t>existence of</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identifiable</w:t>
      </w:r>
      <w:r w:rsidRPr="004C7618">
        <w:rPr>
          <w:rStyle w:val="StyleUnderline"/>
          <w:rFonts w:asciiTheme="majorHAnsi" w:hAnsiTheme="majorHAnsi" w:cstheme="majorHAnsi"/>
        </w:rPr>
        <w:t xml:space="preserve">, </w:t>
      </w:r>
      <w:r w:rsidRPr="004C7618">
        <w:rPr>
          <w:rStyle w:val="Emphasis"/>
          <w:rFonts w:asciiTheme="majorHAnsi" w:hAnsiTheme="majorHAnsi" w:cstheme="majorHAnsi"/>
          <w:highlight w:val="green"/>
        </w:rPr>
        <w:t>powerful groups</w:t>
      </w:r>
      <w:r w:rsidRPr="004C7618">
        <w:rPr>
          <w:rFonts w:asciiTheme="majorHAnsi" w:hAnsiTheme="majorHAnsi" w:cstheme="majorHAnsi"/>
          <w:sz w:val="16"/>
        </w:rPr>
        <w:t xml:space="preserve"> (classes). In downplaying the worth of </w:t>
      </w:r>
      <w:r w:rsidRPr="004C7618">
        <w:rPr>
          <w:rStyle w:val="StyleUnderline"/>
          <w:rFonts w:asciiTheme="majorHAnsi" w:hAnsiTheme="majorHAnsi" w:cstheme="majorHAnsi"/>
        </w:rPr>
        <w:t>everyday forms of resistance</w:t>
      </w:r>
      <w:r w:rsidRPr="004C7618">
        <w:rPr>
          <w:rFonts w:asciiTheme="majorHAnsi" w:hAnsiTheme="majorHAnsi" w:cstheme="majorHAnsi"/>
          <w:sz w:val="16"/>
        </w:rPr>
        <w:t xml:space="preserve"> (arguing that these acts </w:t>
      </w:r>
      <w:r w:rsidRPr="004C7618">
        <w:rPr>
          <w:rStyle w:val="StyleUnderline"/>
          <w:rFonts w:asciiTheme="majorHAnsi" w:hAnsiTheme="majorHAnsi" w:cstheme="majorHAnsi"/>
        </w:rPr>
        <w:t xml:space="preserve">are </w:t>
      </w:r>
      <w:r w:rsidRPr="004C7618">
        <w:rPr>
          <w:rStyle w:val="Emphasis"/>
          <w:rFonts w:asciiTheme="majorHAnsi" w:hAnsiTheme="majorHAnsi" w:cstheme="majorHAnsi"/>
        </w:rPr>
        <w:t>not as worthy</w:t>
      </w:r>
      <w:r w:rsidRPr="004C7618">
        <w:rPr>
          <w:rStyle w:val="StyleUnderline"/>
          <w:rFonts w:asciiTheme="majorHAnsi" w:hAnsiTheme="majorHAnsi" w:cstheme="majorHAnsi"/>
        </w:rPr>
        <w:t xml:space="preserve"> of the label as those acts which bring about </w:t>
      </w:r>
      <w:r w:rsidRPr="004C7618">
        <w:rPr>
          <w:rStyle w:val="Emphasis"/>
          <w:rFonts w:asciiTheme="majorHAnsi" w:hAnsiTheme="majorHAnsi" w:cstheme="majorHAnsi"/>
        </w:rPr>
        <w:t>lasting social change</w:t>
      </w:r>
      <w:r w:rsidRPr="004C7618">
        <w:rPr>
          <w:rFonts w:asciiTheme="majorHAnsi" w:hAnsiTheme="majorHAnsi" w:cstheme="majorHAnsi"/>
          <w:sz w:val="16"/>
        </w:rPr>
        <w:t xml:space="preserve">), Rubin appears to be taking issue with </w:t>
      </w:r>
      <w:r w:rsidRPr="004C7618">
        <w:rPr>
          <w:rStyle w:val="StyleUnderline"/>
          <w:rFonts w:asciiTheme="majorHAnsi" w:hAnsiTheme="majorHAnsi" w:cstheme="majorHAnsi"/>
        </w:rPr>
        <w:t xml:space="preserve">a </w:t>
      </w:r>
      <w:r w:rsidRPr="004C7618">
        <w:rPr>
          <w:rStyle w:val="Emphasis"/>
          <w:rFonts w:asciiTheme="majorHAnsi" w:hAnsiTheme="majorHAnsi" w:cstheme="majorHAnsi"/>
        </w:rPr>
        <w:t>locally focused vision</w:t>
      </w:r>
      <w:r w:rsidRPr="004C7618">
        <w:rPr>
          <w:rStyle w:val="StyleUnderline"/>
          <w:rFonts w:asciiTheme="majorHAnsi" w:hAnsiTheme="majorHAnsi" w:cstheme="majorHAnsi"/>
        </w:rPr>
        <w:t xml:space="preserve"> of power and identity</w:t>
      </w:r>
      <w:r w:rsidRPr="004C7618">
        <w:rPr>
          <w:rFonts w:asciiTheme="majorHAnsi" w:hAnsiTheme="majorHAnsi" w:cstheme="majorHAnsi"/>
          <w:sz w:val="16"/>
        </w:rPr>
        <w:t xml:space="preserve"> that </w:t>
      </w:r>
      <w:r w:rsidRPr="004C7618">
        <w:rPr>
          <w:rStyle w:val="Emphasis"/>
          <w:rFonts w:asciiTheme="majorHAnsi" w:hAnsiTheme="majorHAnsi" w:cstheme="majorHAnsi"/>
        </w:rPr>
        <w:t>denies the possibility</w:t>
      </w:r>
      <w:r w:rsidRPr="004C7618">
        <w:rPr>
          <w:rStyle w:val="StyleUnderline"/>
          <w:rFonts w:asciiTheme="majorHAnsi" w:hAnsiTheme="majorHAnsi" w:cstheme="majorHAnsi"/>
        </w:rPr>
        <w:t xml:space="preserve"> of opposing domination at the level of ‘</w:t>
      </w:r>
      <w:r w:rsidRPr="004C7618">
        <w:rPr>
          <w:rStyle w:val="Emphasis"/>
          <w:rFonts w:asciiTheme="majorHAnsi" w:hAnsiTheme="majorHAnsi" w:cstheme="majorHAnsi"/>
        </w:rPr>
        <w:t>constructs</w:t>
      </w:r>
      <w:r w:rsidRPr="004C7618">
        <w:rPr>
          <w:rStyle w:val="StyleUnderline"/>
          <w:rFonts w:asciiTheme="majorHAnsi" w:hAnsiTheme="majorHAnsi" w:cstheme="majorHAnsi"/>
        </w:rPr>
        <w:t>’</w:t>
      </w:r>
      <w:r w:rsidRPr="004C7618">
        <w:rPr>
          <w:rFonts w:asciiTheme="majorHAnsi" w:hAnsiTheme="majorHAnsi" w:cstheme="majorHAnsi"/>
          <w:sz w:val="16"/>
        </w:rPr>
        <w:t xml:space="preserve"> such as class. </w:t>
      </w:r>
    </w:p>
    <w:p w14:paraId="111D4DAB"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 xml:space="preserve">Rubin (1996: 242) makes another argument about </w:t>
      </w:r>
      <w:r w:rsidRPr="004C7618">
        <w:rPr>
          <w:rStyle w:val="StyleUnderline"/>
          <w:rFonts w:asciiTheme="majorHAnsi" w:hAnsiTheme="majorHAnsi" w:cstheme="majorHAnsi"/>
        </w:rPr>
        <w:t xml:space="preserve">celebratory </w:t>
      </w:r>
      <w:r w:rsidRPr="004C7618">
        <w:rPr>
          <w:rStyle w:val="StyleUnderline"/>
          <w:rFonts w:asciiTheme="majorHAnsi" w:hAnsiTheme="majorHAnsi" w:cstheme="majorHAnsi"/>
          <w:highlight w:val="green"/>
        </w:rPr>
        <w:t>accounts of everyday resistance</w:t>
      </w:r>
      <w:r w:rsidRPr="004C7618">
        <w:rPr>
          <w:rFonts w:asciiTheme="majorHAnsi" w:hAnsiTheme="majorHAnsi" w:cstheme="majorHAnsi"/>
          <w:sz w:val="16"/>
        </w:rPr>
        <w:t xml:space="preserve"> that bears consideration: </w:t>
      </w:r>
    </w:p>
    <w:p w14:paraId="2C395045"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[T]</w:t>
      </w:r>
      <w:proofErr w:type="spellStart"/>
      <w:r w:rsidRPr="004C7618">
        <w:rPr>
          <w:rFonts w:asciiTheme="majorHAnsi" w:hAnsiTheme="majorHAnsi" w:cstheme="majorHAnsi"/>
          <w:sz w:val="16"/>
        </w:rPr>
        <w:t>hese</w:t>
      </w:r>
      <w:proofErr w:type="spellEnd"/>
      <w:r w:rsidRPr="004C7618">
        <w:rPr>
          <w:rFonts w:asciiTheme="majorHAnsi" w:hAnsiTheme="majorHAnsi" w:cstheme="majorHAnsi"/>
          <w:sz w:val="16"/>
        </w:rPr>
        <w:t xml:space="preserve"> authors generally </w:t>
      </w:r>
      <w:r w:rsidRPr="004C7618">
        <w:rPr>
          <w:rStyle w:val="Emphasis"/>
          <w:rFonts w:asciiTheme="majorHAnsi" w:hAnsiTheme="majorHAnsi" w:cstheme="majorHAnsi"/>
          <w:highlight w:val="green"/>
        </w:rPr>
        <w:t>do not differentiate</w:t>
      </w:r>
      <w:r w:rsidRPr="004C7618">
        <w:rPr>
          <w:rStyle w:val="StyleUnderline"/>
          <w:rFonts w:asciiTheme="majorHAnsi" w:hAnsiTheme="majorHAnsi" w:cstheme="majorHAnsi"/>
          <w:highlight w:val="green"/>
        </w:rPr>
        <w:t xml:space="preserve"> between practices that </w:t>
      </w:r>
      <w:r w:rsidRPr="004C7618">
        <w:rPr>
          <w:rStyle w:val="Emphasis"/>
          <w:rFonts w:asciiTheme="majorHAnsi" w:hAnsiTheme="majorHAnsi" w:cstheme="majorHAnsi"/>
          <w:highlight w:val="green"/>
        </w:rPr>
        <w:t>reproduce</w:t>
      </w:r>
      <w:r w:rsidRPr="004C7618">
        <w:rPr>
          <w:rStyle w:val="StyleUnderline"/>
          <w:rFonts w:asciiTheme="majorHAnsi" w:hAnsiTheme="majorHAnsi" w:cstheme="majorHAnsi"/>
        </w:rPr>
        <w:t xml:space="preserve"> power </w:t>
      </w:r>
      <w:r w:rsidRPr="004C7618">
        <w:rPr>
          <w:rStyle w:val="StyleUnderline"/>
          <w:rFonts w:asciiTheme="majorHAnsi" w:hAnsiTheme="majorHAnsi" w:cstheme="majorHAnsi"/>
          <w:highlight w:val="green"/>
        </w:rPr>
        <w:t>and</w:t>
      </w:r>
      <w:r w:rsidRPr="004C7618">
        <w:rPr>
          <w:rStyle w:val="StyleUnderline"/>
          <w:rFonts w:asciiTheme="majorHAnsi" w:hAnsiTheme="majorHAnsi" w:cstheme="majorHAnsi"/>
        </w:rPr>
        <w:t xml:space="preserve"> those that </w:t>
      </w:r>
      <w:r w:rsidRPr="004C7618">
        <w:rPr>
          <w:rStyle w:val="Emphasis"/>
          <w:rFonts w:asciiTheme="majorHAnsi" w:hAnsiTheme="majorHAnsi" w:cstheme="majorHAnsi"/>
          <w:highlight w:val="green"/>
        </w:rPr>
        <w:t>alter</w:t>
      </w:r>
      <w:r w:rsidRPr="004C7618">
        <w:rPr>
          <w:rStyle w:val="StyleUnderline"/>
          <w:rFonts w:asciiTheme="majorHAnsi" w:hAnsiTheme="majorHAnsi" w:cstheme="majorHAnsi"/>
          <w:highlight w:val="green"/>
        </w:rPr>
        <w:t xml:space="preserve"> power</w:t>
      </w:r>
      <w:r w:rsidRPr="004C7618">
        <w:rPr>
          <w:rStyle w:val="StyleUnderline"/>
          <w:rFonts w:asciiTheme="majorHAnsi" w:hAnsiTheme="majorHAnsi" w:cstheme="majorHAnsi"/>
        </w:rPr>
        <w:t xml:space="preserve">. [The former] </w:t>
      </w:r>
      <w:r w:rsidRPr="004C7618">
        <w:rPr>
          <w:rStyle w:val="StyleUnderline"/>
          <w:rFonts w:asciiTheme="majorHAnsi" w:hAnsiTheme="majorHAnsi" w:cstheme="majorHAnsi"/>
          <w:highlight w:val="green"/>
        </w:rPr>
        <w:t xml:space="preserve">might involve pressing that power to </w:t>
      </w:r>
      <w:r w:rsidRPr="004C7618">
        <w:rPr>
          <w:rStyle w:val="Emphasis"/>
          <w:rFonts w:asciiTheme="majorHAnsi" w:hAnsiTheme="majorHAnsi" w:cstheme="majorHAnsi"/>
          <w:highlight w:val="green"/>
        </w:rPr>
        <w:t>become more adept at domination</w:t>
      </w:r>
      <w:r w:rsidRPr="004C7618">
        <w:rPr>
          <w:rStyle w:val="StyleUnderline"/>
          <w:rFonts w:asciiTheme="majorHAnsi" w:hAnsiTheme="majorHAnsi" w:cstheme="majorHAnsi"/>
          <w:highlight w:val="green"/>
        </w:rPr>
        <w:t xml:space="preserve"> or</w:t>
      </w:r>
      <w:r w:rsidRPr="004C7618">
        <w:rPr>
          <w:rStyle w:val="StyleUnderline"/>
          <w:rFonts w:asciiTheme="majorHAnsi" w:hAnsiTheme="majorHAnsi" w:cstheme="majorHAnsi"/>
        </w:rPr>
        <w:t xml:space="preserve"> to </w:t>
      </w:r>
      <w:r w:rsidRPr="004C7618">
        <w:rPr>
          <w:rStyle w:val="Emphasis"/>
          <w:rFonts w:asciiTheme="majorHAnsi" w:hAnsiTheme="majorHAnsi" w:cstheme="majorHAnsi"/>
          <w:highlight w:val="green"/>
        </w:rPr>
        <w:t>dominate differently</w:t>
      </w:r>
      <w:r w:rsidRPr="004C7618">
        <w:rPr>
          <w:rStyle w:val="StyleUnderline"/>
          <w:rFonts w:asciiTheme="majorHAnsi" w:hAnsiTheme="majorHAnsi" w:cstheme="majorHAnsi"/>
          <w:highlight w:val="green"/>
        </w:rPr>
        <w:t>, or</w:t>
      </w:r>
      <w:r w:rsidRPr="004C7618">
        <w:rPr>
          <w:rStyle w:val="StyleUnderline"/>
          <w:rFonts w:asciiTheme="majorHAnsi" w:hAnsiTheme="majorHAnsi" w:cstheme="majorHAnsi"/>
        </w:rPr>
        <w:t xml:space="preserve"> it might mean </w:t>
      </w:r>
      <w:r w:rsidRPr="004C7618">
        <w:rPr>
          <w:rStyle w:val="Emphasis"/>
          <w:rFonts w:asciiTheme="majorHAnsi" w:hAnsiTheme="majorHAnsi" w:cstheme="majorHAnsi"/>
          <w:highlight w:val="green"/>
        </w:rPr>
        <w:t>precluding alternative acts</w:t>
      </w:r>
      <w:r w:rsidRPr="004C7618">
        <w:rPr>
          <w:rStyle w:val="StyleUnderline"/>
          <w:rFonts w:asciiTheme="majorHAnsi" w:hAnsiTheme="majorHAnsi" w:cstheme="majorHAnsi"/>
          <w:highlight w:val="green"/>
        </w:rPr>
        <w:t xml:space="preserve"> that would</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 xml:space="preserve">more successfully </w:t>
      </w:r>
      <w:r w:rsidRPr="004C7618">
        <w:rPr>
          <w:rStyle w:val="Emphasis"/>
          <w:rFonts w:asciiTheme="majorHAnsi" w:hAnsiTheme="majorHAnsi" w:cstheme="majorHAnsi"/>
          <w:highlight w:val="green"/>
        </w:rPr>
        <w:t>challenge</w:t>
      </w:r>
      <w:r w:rsidRPr="004C7618">
        <w:rPr>
          <w:rStyle w:val="Emphasis"/>
          <w:rFonts w:asciiTheme="majorHAnsi" w:hAnsiTheme="majorHAnsi" w:cstheme="majorHAnsi"/>
        </w:rPr>
        <w:t xml:space="preserve"> power</w:t>
      </w:r>
      <w:r w:rsidRPr="004C7618">
        <w:rPr>
          <w:rFonts w:asciiTheme="majorHAnsi" w:hAnsiTheme="majorHAnsi" w:cstheme="majorHAnsi"/>
          <w:sz w:val="16"/>
        </w:rPr>
        <w:t xml:space="preserve">. … </w:t>
      </w:r>
      <w:r w:rsidRPr="004C7618">
        <w:rPr>
          <w:rStyle w:val="StyleUnderline"/>
          <w:rFonts w:asciiTheme="majorHAnsi" w:hAnsiTheme="majorHAnsi" w:cstheme="majorHAnsi"/>
        </w:rPr>
        <w:t>[</w:t>
      </w:r>
      <w:r w:rsidRPr="004C7618">
        <w:rPr>
          <w:rStyle w:val="StyleUnderline"/>
          <w:rFonts w:asciiTheme="majorHAnsi" w:hAnsiTheme="majorHAnsi" w:cstheme="majorHAnsi"/>
          <w:highlight w:val="green"/>
        </w:rPr>
        <w:t xml:space="preserve">I]t is </w:t>
      </w:r>
      <w:r w:rsidRPr="004C7618">
        <w:rPr>
          <w:rStyle w:val="Emphasis"/>
          <w:rFonts w:asciiTheme="majorHAnsi" w:hAnsiTheme="majorHAnsi" w:cstheme="majorHAnsi"/>
          <w:highlight w:val="green"/>
        </w:rPr>
        <w:t>necessary to do more</w:t>
      </w:r>
      <w:r w:rsidRPr="004C7618">
        <w:rPr>
          <w:rStyle w:val="StyleUnderline"/>
          <w:rFonts w:asciiTheme="majorHAnsi" w:hAnsiTheme="majorHAnsi" w:cstheme="majorHAnsi"/>
          <w:highlight w:val="green"/>
        </w:rPr>
        <w:t> than</w:t>
      </w:r>
      <w:r w:rsidRPr="004C7618">
        <w:rPr>
          <w:rStyle w:val="StyleUnderline"/>
          <w:rFonts w:asciiTheme="majorHAnsi" w:hAnsiTheme="majorHAnsi" w:cstheme="majorHAnsi"/>
        </w:rPr>
        <w:t xml:space="preserve"> show that such discursive acts </w:t>
      </w:r>
      <w:r w:rsidRPr="004C7618">
        <w:rPr>
          <w:rStyle w:val="Emphasis"/>
          <w:rFonts w:asciiTheme="majorHAnsi" w:hAnsiTheme="majorHAnsi" w:cstheme="majorHAnsi"/>
          <w:highlight w:val="green"/>
        </w:rPr>
        <w:t>speak to</w:t>
      </w:r>
      <w:r w:rsidRPr="004C7618">
        <w:rPr>
          <w:rStyle w:val="StyleUnderline"/>
          <w:rFonts w:asciiTheme="majorHAnsi" w:hAnsiTheme="majorHAnsi" w:cstheme="majorHAnsi"/>
        </w:rPr>
        <w:t xml:space="preserve">, or </w:t>
      </w:r>
      <w:r w:rsidRPr="004C7618">
        <w:rPr>
          <w:rStyle w:val="Emphasis"/>
          <w:rFonts w:asciiTheme="majorHAnsi" w:hAnsiTheme="majorHAnsi" w:cstheme="majorHAnsi"/>
        </w:rPr>
        <w:t>engage with</w:t>
      </w:r>
      <w:r w:rsidRPr="004C7618">
        <w:rPr>
          <w:rStyle w:val="StyleUnderline"/>
          <w:rFonts w:asciiTheme="majorHAnsi" w:hAnsiTheme="majorHAnsi" w:cstheme="majorHAnsi"/>
        </w:rPr>
        <w:t>, </w:t>
      </w:r>
      <w:r w:rsidRPr="004C7618">
        <w:rPr>
          <w:rStyle w:val="StyleUnderline"/>
          <w:rFonts w:asciiTheme="majorHAnsi" w:hAnsiTheme="majorHAnsi" w:cstheme="majorHAnsi"/>
          <w:highlight w:val="green"/>
        </w:rPr>
        <w:t xml:space="preserve">power. It </w:t>
      </w:r>
      <w:r w:rsidRPr="004C7618">
        <w:rPr>
          <w:rStyle w:val="Emphasis"/>
          <w:rFonts w:asciiTheme="majorHAnsi" w:hAnsiTheme="majorHAnsi" w:cstheme="majorHAnsi"/>
          <w:highlight w:val="green"/>
        </w:rPr>
        <w:t>must also be demonstrated</w:t>
      </w:r>
      <w:r w:rsidRPr="004C7618">
        <w:rPr>
          <w:rStyle w:val="StyleUnderline"/>
          <w:rFonts w:asciiTheme="majorHAnsi" w:hAnsiTheme="majorHAnsi" w:cstheme="majorHAnsi"/>
          <w:highlight w:val="green"/>
        </w:rPr>
        <w:t xml:space="preserve"> that such acts </w:t>
      </w:r>
      <w:r w:rsidRPr="004C7618">
        <w:rPr>
          <w:rStyle w:val="Emphasis"/>
          <w:rFonts w:asciiTheme="majorHAnsi" w:hAnsiTheme="majorHAnsi" w:cstheme="majorHAnsi"/>
          <w:highlight w:val="green"/>
        </w:rPr>
        <w:t>add up to</w:t>
      </w:r>
      <w:r w:rsidRPr="004C7618">
        <w:rPr>
          <w:rStyle w:val="StyleUnderline"/>
          <w:rFonts w:asciiTheme="majorHAnsi" w:hAnsiTheme="majorHAnsi" w:cstheme="majorHAnsi"/>
        </w:rPr>
        <w:t xml:space="preserve"> or </w:t>
      </w:r>
      <w:r w:rsidRPr="004C7618">
        <w:rPr>
          <w:rStyle w:val="Emphasis"/>
          <w:rFonts w:asciiTheme="majorHAnsi" w:hAnsiTheme="majorHAnsi" w:cstheme="majorHAnsi"/>
        </w:rPr>
        <w:t xml:space="preserve">engender </w:t>
      </w:r>
      <w:r w:rsidRPr="004C7618">
        <w:rPr>
          <w:rStyle w:val="Emphasis"/>
          <w:rFonts w:asciiTheme="majorHAnsi" w:hAnsiTheme="majorHAnsi" w:cstheme="majorHAnsi"/>
          <w:highlight w:val="green"/>
        </w:rPr>
        <w:t>broader chang</w:t>
      </w:r>
      <w:r w:rsidRPr="004C7618">
        <w:rPr>
          <w:rStyle w:val="Emphasis"/>
          <w:rFonts w:asciiTheme="majorHAnsi" w:hAnsiTheme="majorHAnsi" w:cstheme="majorHAnsi"/>
        </w:rPr>
        <w:t>es</w:t>
      </w:r>
      <w:r w:rsidRPr="004C7618">
        <w:rPr>
          <w:rFonts w:asciiTheme="majorHAnsi" w:hAnsiTheme="majorHAnsi" w:cstheme="majorHAnsi"/>
          <w:sz w:val="16"/>
        </w:rPr>
        <w:t xml:space="preserve">. </w:t>
      </w:r>
    </w:p>
    <w:p w14:paraId="2DC934EB"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In other words, </w:t>
      </w:r>
      <w:r w:rsidRPr="004C7618">
        <w:rPr>
          <w:rStyle w:val="StyleUnderline"/>
          <w:rFonts w:asciiTheme="majorHAnsi" w:hAnsiTheme="majorHAnsi" w:cstheme="majorHAnsi"/>
        </w:rPr>
        <w:t xml:space="preserve">some of the acts of everyday resistance </w:t>
      </w:r>
      <w:r w:rsidRPr="004C7618">
        <w:rPr>
          <w:rStyle w:val="Emphasis"/>
          <w:rFonts w:asciiTheme="majorHAnsi" w:hAnsiTheme="majorHAnsi" w:cstheme="majorHAnsi"/>
        </w:rPr>
        <w:t>may</w:t>
      </w:r>
      <w:r w:rsidRPr="004C7618">
        <w:rPr>
          <w:rStyle w:val="StyleUnderline"/>
          <w:rFonts w:asciiTheme="majorHAnsi" w:hAnsiTheme="majorHAnsi" w:cstheme="majorHAnsi"/>
        </w:rPr>
        <w:t xml:space="preserve"> in the </w:t>
      </w:r>
      <w:r w:rsidRPr="004C7618">
        <w:rPr>
          <w:rStyle w:val="Emphasis"/>
          <w:rFonts w:asciiTheme="majorHAnsi" w:hAnsiTheme="majorHAnsi" w:cstheme="majorHAnsi"/>
        </w:rPr>
        <w:t>real world</w:t>
      </w:r>
      <w:r w:rsidRPr="004C7618">
        <w:rPr>
          <w:rStyle w:val="StyleUnderline"/>
          <w:rFonts w:asciiTheme="majorHAnsi" w:hAnsiTheme="majorHAnsi" w:cstheme="majorHAnsi"/>
        </w:rPr>
        <w:t xml:space="preserve">, through their </w:t>
      </w:r>
      <w:r w:rsidRPr="004C7618">
        <w:rPr>
          <w:rStyle w:val="Emphasis"/>
          <w:rFonts w:asciiTheme="majorHAnsi" w:hAnsiTheme="majorHAnsi" w:cstheme="majorHAnsi"/>
        </w:rPr>
        <w:t>absorption into mechanisms of power</w:t>
      </w:r>
      <w:r w:rsidRPr="004C7618">
        <w:rPr>
          <w:rStyle w:val="StyleUnderline"/>
          <w:rFonts w:asciiTheme="majorHAnsi" w:hAnsiTheme="majorHAnsi" w:cstheme="majorHAnsi"/>
        </w:rPr>
        <w:t>, </w:t>
      </w:r>
      <w:r w:rsidRPr="004C7618">
        <w:rPr>
          <w:rStyle w:val="Emphasis"/>
          <w:rFonts w:asciiTheme="majorHAnsi" w:hAnsiTheme="majorHAnsi" w:cstheme="majorHAnsi"/>
        </w:rPr>
        <w:t>reinforce the localized domination</w:t>
      </w:r>
      <w:r w:rsidRPr="004C7618">
        <w:rPr>
          <w:rStyle w:val="StyleUnderline"/>
          <w:rFonts w:asciiTheme="majorHAnsi" w:hAnsiTheme="majorHAnsi" w:cstheme="majorHAnsi"/>
        </w:rPr>
        <w:t xml:space="preserve"> that they </w:t>
      </w:r>
      <w:r w:rsidRPr="004C7618">
        <w:rPr>
          <w:rStyle w:val="Emphasis"/>
          <w:rFonts w:asciiTheme="majorHAnsi" w:hAnsiTheme="majorHAnsi" w:cstheme="majorHAnsi"/>
        </w:rPr>
        <w:t>supposedly oppose</w:t>
      </w:r>
      <w:r w:rsidRPr="004C7618">
        <w:rPr>
          <w:rFonts w:asciiTheme="majorHAnsi" w:hAnsiTheme="majorHAnsi" w:cstheme="majorHAnsi"/>
          <w:sz w:val="16"/>
        </w:rPr>
        <w:t>. The implications of this argument can be further clarified when we study the way ‘resistance’ is dealt with in a risk society.</w:t>
      </w:r>
    </w:p>
    <w:p w14:paraId="1AFFEAA6"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 xml:space="preserve">Risk theorists already understand that every administrative system has holes which can be exploited by those who learn about them. That is </w:t>
      </w:r>
      <w:r w:rsidRPr="004C7618">
        <w:rPr>
          <w:rStyle w:val="StyleUnderline"/>
          <w:rFonts w:asciiTheme="majorHAnsi" w:hAnsiTheme="majorHAnsi" w:cstheme="majorHAnsi"/>
        </w:rPr>
        <w:t xml:space="preserve">what </w:t>
      </w:r>
      <w:r w:rsidRPr="004C7618">
        <w:rPr>
          <w:rStyle w:val="Emphasis"/>
          <w:rFonts w:asciiTheme="majorHAnsi" w:hAnsiTheme="majorHAnsi" w:cstheme="majorHAnsi"/>
        </w:rPr>
        <w:t>makes governmentality work</w:t>
      </w:r>
      <w:r w:rsidRPr="004C7618">
        <w:rPr>
          <w:rFonts w:asciiTheme="majorHAnsi" w:hAnsiTheme="majorHAnsi" w:cstheme="majorHAnsi"/>
          <w:sz w:val="16"/>
        </w:rPr>
        <w:t xml:space="preserve">: the supposed governor </w:t>
      </w:r>
      <w:r w:rsidRPr="004C7618">
        <w:rPr>
          <w:rStyle w:val="StyleUnderline"/>
          <w:rFonts w:asciiTheme="majorHAnsi" w:hAnsiTheme="majorHAnsi" w:cstheme="majorHAnsi"/>
        </w:rPr>
        <w:t>is</w:t>
      </w:r>
      <w:r w:rsidRPr="004C7618">
        <w:rPr>
          <w:rFonts w:asciiTheme="majorHAnsi" w:hAnsiTheme="majorHAnsi" w:cstheme="majorHAnsi"/>
          <w:sz w:val="16"/>
        </w:rPr>
        <w:t xml:space="preserve"> in turn governed – in part through </w:t>
      </w:r>
      <w:r w:rsidRPr="004C7618">
        <w:rPr>
          <w:rStyle w:val="StyleUnderline"/>
          <w:rFonts w:asciiTheme="majorHAnsi" w:hAnsiTheme="majorHAnsi" w:cstheme="majorHAnsi"/>
        </w:rPr>
        <w:t xml:space="preserve">the </w:t>
      </w:r>
      <w:r w:rsidRPr="004C7618">
        <w:rPr>
          <w:rStyle w:val="Emphasis"/>
          <w:rFonts w:asciiTheme="majorHAnsi" w:hAnsiTheme="majorHAnsi" w:cstheme="majorHAnsi"/>
        </w:rPr>
        <w:t>noncompliance</w:t>
      </w:r>
      <w:r w:rsidRPr="004C7618">
        <w:rPr>
          <w:rStyle w:val="StyleUnderline"/>
          <w:rFonts w:asciiTheme="majorHAnsi" w:hAnsiTheme="majorHAnsi" w:cstheme="majorHAnsi"/>
        </w:rPr>
        <w:t xml:space="preserve"> of subjects</w:t>
      </w:r>
      <w:r w:rsidRPr="004C7618">
        <w:rPr>
          <w:rFonts w:asciiTheme="majorHAnsi" w:hAnsiTheme="majorHAnsi" w:cstheme="majorHAnsi"/>
          <w:sz w:val="16"/>
        </w:rPr>
        <w:t xml:space="preserve"> (Foucault, 1991a; Rose and Miller, 1992). For example, where employees demonstrate unwillingness to embrace technological changes in the workplace, management consultants can create: </w:t>
      </w:r>
    </w:p>
    <w:p w14:paraId="66D99C86"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4C7618">
        <w:rPr>
          <w:rStyle w:val="StyleUnderline"/>
          <w:rFonts w:asciiTheme="majorHAnsi" w:hAnsiTheme="majorHAnsi" w:cstheme="majorHAnsi"/>
          <w:highlight w:val="green"/>
        </w:rPr>
        <w:t>Resistance</w:t>
      </w:r>
      <w:r w:rsidRPr="004C7618">
        <w:rPr>
          <w:rFonts w:asciiTheme="majorHAnsi" w:hAnsiTheme="majorHAnsi" w:cstheme="majorHAnsi"/>
          <w:sz w:val="16"/>
        </w:rPr>
        <w:t xml:space="preserve"> consequently </w:t>
      </w:r>
      <w:r w:rsidRPr="004C7618">
        <w:rPr>
          <w:rStyle w:val="StyleUnderline"/>
          <w:rFonts w:asciiTheme="majorHAnsi" w:hAnsiTheme="majorHAnsi" w:cstheme="majorHAnsi"/>
        </w:rPr>
        <w:t xml:space="preserve">plays the role of </w:t>
      </w:r>
      <w:r w:rsidRPr="004C7618">
        <w:rPr>
          <w:rStyle w:val="Emphasis"/>
          <w:rFonts w:asciiTheme="majorHAnsi" w:hAnsiTheme="majorHAnsi" w:cstheme="majorHAnsi"/>
        </w:rPr>
        <w:t xml:space="preserve">continuously </w:t>
      </w:r>
      <w:r w:rsidRPr="004C7618">
        <w:rPr>
          <w:rStyle w:val="Emphasis"/>
          <w:rFonts w:asciiTheme="majorHAnsi" w:hAnsiTheme="majorHAnsi" w:cstheme="majorHAnsi"/>
          <w:highlight w:val="green"/>
        </w:rPr>
        <w:t>provok</w:t>
      </w:r>
      <w:r w:rsidRPr="004C7618">
        <w:rPr>
          <w:rStyle w:val="Emphasis"/>
          <w:rFonts w:asciiTheme="majorHAnsi" w:hAnsiTheme="majorHAnsi" w:cstheme="majorHAnsi"/>
        </w:rPr>
        <w:t>ing extensions</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revisions</w:t>
      </w:r>
      <w:r w:rsidRPr="004C7618">
        <w:rPr>
          <w:rStyle w:val="StyleUnderline"/>
          <w:rFonts w:asciiTheme="majorHAnsi" w:hAnsiTheme="majorHAnsi" w:cstheme="majorHAnsi"/>
        </w:rPr>
        <w:t xml:space="preserve"> and </w:t>
      </w:r>
      <w:r w:rsidRPr="004C7618">
        <w:rPr>
          <w:rStyle w:val="Emphasis"/>
          <w:rFonts w:asciiTheme="majorHAnsi" w:hAnsiTheme="majorHAnsi" w:cstheme="majorHAnsi"/>
          <w:highlight w:val="green"/>
        </w:rPr>
        <w:t>refinements</w:t>
      </w:r>
      <w:r w:rsidRPr="004C7618">
        <w:rPr>
          <w:rStyle w:val="StyleUnderline"/>
          <w:rFonts w:asciiTheme="majorHAnsi" w:hAnsiTheme="majorHAnsi" w:cstheme="majorHAnsi"/>
          <w:highlight w:val="green"/>
        </w:rPr>
        <w:t xml:space="preserve"> of </w:t>
      </w:r>
      <w:r w:rsidRPr="004C7618">
        <w:rPr>
          <w:rStyle w:val="StyleUnderline"/>
          <w:rFonts w:asciiTheme="majorHAnsi" w:hAnsiTheme="majorHAnsi" w:cstheme="majorHAnsi"/>
        </w:rPr>
        <w:t xml:space="preserve">those </w:t>
      </w:r>
      <w:r w:rsidRPr="004C7618">
        <w:rPr>
          <w:rStyle w:val="Emphasis"/>
          <w:rFonts w:asciiTheme="majorHAnsi" w:hAnsiTheme="majorHAnsi" w:cstheme="majorHAnsi"/>
        </w:rPr>
        <w:t xml:space="preserve">same </w:t>
      </w:r>
      <w:r w:rsidRPr="004C7618">
        <w:rPr>
          <w:rStyle w:val="Emphasis"/>
          <w:rFonts w:asciiTheme="majorHAnsi" w:hAnsiTheme="majorHAnsi" w:cstheme="majorHAnsi"/>
          <w:highlight w:val="green"/>
        </w:rPr>
        <w:t>practices</w:t>
      </w:r>
      <w:r w:rsidRPr="004C7618">
        <w:rPr>
          <w:rStyle w:val="StyleUnderline"/>
          <w:rFonts w:asciiTheme="majorHAnsi" w:hAnsiTheme="majorHAnsi" w:cstheme="majorHAnsi"/>
        </w:rPr>
        <w:t xml:space="preserve"> which </w:t>
      </w:r>
      <w:r w:rsidRPr="004C7618">
        <w:rPr>
          <w:rStyle w:val="StyleUnderline"/>
          <w:rFonts w:asciiTheme="majorHAnsi" w:hAnsiTheme="majorHAnsi" w:cstheme="majorHAnsi"/>
          <w:highlight w:val="green"/>
        </w:rPr>
        <w:t>it confronts</w:t>
      </w:r>
      <w:r w:rsidRPr="004C7618">
        <w:rPr>
          <w:rFonts w:asciiTheme="majorHAnsi" w:hAnsiTheme="majorHAnsi" w:cstheme="majorHAnsi"/>
          <w:sz w:val="16"/>
        </w:rPr>
        <w:t xml:space="preserve">. (Knights and </w:t>
      </w:r>
      <w:proofErr w:type="spellStart"/>
      <w:r w:rsidRPr="004C7618">
        <w:rPr>
          <w:rFonts w:asciiTheme="majorHAnsi" w:hAnsiTheme="majorHAnsi" w:cstheme="majorHAnsi"/>
          <w:sz w:val="16"/>
        </w:rPr>
        <w:t>Vurdubakis</w:t>
      </w:r>
      <w:proofErr w:type="spellEnd"/>
      <w:r w:rsidRPr="004C7618">
        <w:rPr>
          <w:rFonts w:asciiTheme="majorHAnsi" w:hAnsiTheme="majorHAnsi" w:cstheme="majorHAnsi"/>
          <w:sz w:val="16"/>
        </w:rPr>
        <w:t xml:space="preserve">, 1994: 80) </w:t>
      </w:r>
    </w:p>
    <w:p w14:paraId="45569FB0"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lastRenderedPageBreak/>
        <w:t xml:space="preserve">This appears to be a very different kind of resistance from that contemplated by Rubin, but perhaps not so different from that of the authors whom he and McCann and March </w:t>
      </w:r>
      <w:r w:rsidRPr="004C7618">
        <w:rPr>
          <w:rStyle w:val="StyleUnderline"/>
          <w:rFonts w:asciiTheme="majorHAnsi" w:hAnsiTheme="majorHAnsi" w:cstheme="majorHAnsi"/>
          <w:highlight w:val="green"/>
        </w:rPr>
        <w:t>critique</w:t>
      </w:r>
      <w:r w:rsidRPr="004C7618">
        <w:rPr>
          <w:rFonts w:asciiTheme="majorHAnsi" w:hAnsiTheme="majorHAnsi" w:cstheme="majorHAnsi"/>
          <w:sz w:val="16"/>
        </w:rPr>
        <w:t xml:space="preserve">: those </w:t>
      </w:r>
      <w:r w:rsidRPr="004C7618">
        <w:rPr>
          <w:rStyle w:val="StyleUnderline"/>
          <w:rFonts w:asciiTheme="majorHAnsi" w:hAnsiTheme="majorHAnsi" w:cstheme="majorHAnsi"/>
          <w:highlight w:val="green"/>
        </w:rPr>
        <w:t xml:space="preserve">whose analysis </w:t>
      </w:r>
      <w:r w:rsidRPr="004C7618">
        <w:rPr>
          <w:rStyle w:val="Emphasis"/>
          <w:rFonts w:asciiTheme="majorHAnsi" w:hAnsiTheme="majorHAnsi" w:cstheme="majorHAnsi"/>
          <w:highlight w:val="green"/>
        </w:rPr>
        <w:t>ends</w:t>
      </w:r>
      <w:r w:rsidRPr="004C7618">
        <w:rPr>
          <w:rStyle w:val="StyleUnderline"/>
          <w:rFonts w:asciiTheme="majorHAnsi" w:hAnsiTheme="majorHAnsi" w:cstheme="majorHAnsi"/>
          <w:highlight w:val="green"/>
        </w:rPr>
        <w:t xml:space="preserve"> at</w:t>
      </w:r>
      <w:r w:rsidRPr="004C7618">
        <w:rPr>
          <w:rStyle w:val="StyleUnderline"/>
          <w:rFonts w:asciiTheme="majorHAnsi" w:hAnsiTheme="majorHAnsi" w:cstheme="majorHAnsi"/>
        </w:rPr>
        <w:t xml:space="preserve"> the </w:t>
      </w:r>
      <w:r w:rsidRPr="004C7618">
        <w:rPr>
          <w:rStyle w:val="Emphasis"/>
          <w:rFonts w:asciiTheme="majorHAnsi" w:hAnsiTheme="majorHAnsi" w:cstheme="majorHAnsi"/>
        </w:rPr>
        <w:t xml:space="preserve">discursive </w:t>
      </w:r>
      <w:r w:rsidRPr="004C7618">
        <w:rPr>
          <w:rStyle w:val="Emphasis"/>
          <w:rFonts w:asciiTheme="majorHAnsi" w:hAnsiTheme="majorHAnsi" w:cstheme="majorHAnsi"/>
          <w:highlight w:val="green"/>
        </w:rPr>
        <w:t>production of noncompliance</w:t>
      </w:r>
      <w:r w:rsidRPr="004C7618">
        <w:rPr>
          <w:rFonts w:asciiTheme="majorHAnsi" w:hAnsiTheme="majorHAnsi" w:cstheme="majorHAnsi"/>
          <w:sz w:val="16"/>
        </w:rPr>
        <w:t xml:space="preserve">. Instead, the above account </w:t>
      </w:r>
      <w:r w:rsidRPr="004C7618">
        <w:rPr>
          <w:rStyle w:val="StyleUnderline"/>
          <w:rFonts w:asciiTheme="majorHAnsi" w:hAnsiTheme="majorHAnsi" w:cstheme="majorHAnsi"/>
        </w:rPr>
        <w:t>is</w:t>
      </w:r>
      <w:r w:rsidRPr="004C7618">
        <w:rPr>
          <w:rFonts w:asciiTheme="majorHAnsi" w:hAnsiTheme="majorHAnsi" w:cstheme="majorHAnsi"/>
          <w:sz w:val="16"/>
        </w:rPr>
        <w:t xml:space="preserve"> of </w:t>
      </w:r>
      <w:r w:rsidRPr="004C7618">
        <w:rPr>
          <w:rStyle w:val="StyleUnderline"/>
          <w:rFonts w:asciiTheme="majorHAnsi" w:hAnsiTheme="majorHAnsi" w:cstheme="majorHAnsi"/>
        </w:rPr>
        <w:t xml:space="preserve">a resistance that </w:t>
      </w:r>
      <w:r w:rsidRPr="004C7618">
        <w:rPr>
          <w:rStyle w:val="Emphasis"/>
          <w:rFonts w:asciiTheme="majorHAnsi" w:hAnsiTheme="majorHAnsi" w:cstheme="majorHAnsi"/>
        </w:rPr>
        <w:t xml:space="preserve">almost invariably </w:t>
      </w:r>
      <w:r w:rsidRPr="004C7618">
        <w:rPr>
          <w:rStyle w:val="Emphasis"/>
          <w:rFonts w:asciiTheme="majorHAnsi" w:hAnsiTheme="majorHAnsi" w:cstheme="majorHAnsi"/>
          <w:highlight w:val="green"/>
        </w:rPr>
        <w:t>helps power to work better</w:t>
      </w:r>
      <w:r w:rsidRPr="004C7618">
        <w:rPr>
          <w:rFonts w:asciiTheme="majorHAnsi" w:hAnsiTheme="majorHAnsi" w:cstheme="majorHAnsi"/>
          <w:sz w:val="16"/>
        </w:rPr>
        <w:t xml:space="preserve">. A conclusion in the present day that ominously foreshadows the futuristic, dystopic risk assemblage described by </w:t>
      </w:r>
      <w:proofErr w:type="spellStart"/>
      <w:r w:rsidRPr="004C7618">
        <w:rPr>
          <w:rFonts w:asciiTheme="majorHAnsi" w:hAnsiTheme="majorHAnsi" w:cstheme="majorHAnsi"/>
          <w:sz w:val="16"/>
        </w:rPr>
        <w:t>Bogard</w:t>
      </w:r>
      <w:proofErr w:type="spellEnd"/>
      <w:r w:rsidRPr="004C7618">
        <w:rPr>
          <w:rFonts w:asciiTheme="majorHAnsi" w:hAnsiTheme="majorHAnsi" w:cstheme="majorHAnsi"/>
          <w:sz w:val="16"/>
        </w:rPr>
        <w:t xml:space="preserve"> (1996). </w:t>
      </w:r>
    </w:p>
    <w:p w14:paraId="27390911"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4C7618">
        <w:rPr>
          <w:rStyle w:val="StyleUnderline"/>
          <w:rFonts w:asciiTheme="majorHAnsi" w:hAnsiTheme="majorHAnsi" w:cstheme="majorHAnsi"/>
        </w:rPr>
        <w:t>an act that may be considered ‘</w:t>
      </w:r>
      <w:r w:rsidRPr="004C7618">
        <w:rPr>
          <w:rStyle w:val="Emphasis"/>
          <w:rFonts w:asciiTheme="majorHAnsi" w:hAnsiTheme="majorHAnsi" w:cstheme="majorHAnsi"/>
        </w:rPr>
        <w:t>resistant</w:t>
      </w:r>
      <w:r w:rsidRPr="004C7618">
        <w:rPr>
          <w:rStyle w:val="StyleUnderline"/>
          <w:rFonts w:asciiTheme="majorHAnsi" w:hAnsiTheme="majorHAnsi" w:cstheme="majorHAnsi"/>
        </w:rPr>
        <w:t xml:space="preserve">’ is </w:t>
      </w:r>
      <w:r w:rsidRPr="004C7618">
        <w:rPr>
          <w:rStyle w:val="Emphasis"/>
          <w:rFonts w:asciiTheme="majorHAnsi" w:hAnsiTheme="majorHAnsi" w:cstheme="majorHAnsi"/>
        </w:rPr>
        <w:t>incorporated without conflict</w:t>
      </w:r>
      <w:r w:rsidRPr="004C7618">
        <w:rPr>
          <w:rStyle w:val="StyleUnderline"/>
          <w:rFonts w:asciiTheme="majorHAnsi" w:hAnsiTheme="majorHAnsi" w:cstheme="majorHAnsi"/>
        </w:rPr>
        <w:t xml:space="preserve"> into</w:t>
      </w:r>
      <w:r w:rsidRPr="004C7618">
        <w:rPr>
          <w:rFonts w:asciiTheme="majorHAnsi" w:hAnsiTheme="majorHAnsi" w:cstheme="majorHAnsi"/>
          <w:sz w:val="16"/>
        </w:rPr>
        <w:t xml:space="preserve"> the workplace loss-prevention scheme – </w:t>
      </w:r>
      <w:r w:rsidRPr="004C7618">
        <w:rPr>
          <w:rStyle w:val="StyleUnderline"/>
          <w:rFonts w:asciiTheme="majorHAnsi" w:hAnsiTheme="majorHAnsi" w:cstheme="majorHAnsi"/>
        </w:rPr>
        <w:t xml:space="preserve">an </w:t>
      </w:r>
      <w:r w:rsidRPr="004C7618">
        <w:rPr>
          <w:rStyle w:val="Emphasis"/>
          <w:rFonts w:asciiTheme="majorHAnsi" w:hAnsiTheme="majorHAnsi" w:cstheme="majorHAnsi"/>
        </w:rPr>
        <w:t>eminently preferable</w:t>
      </w:r>
      <w:r w:rsidRPr="004C7618">
        <w:rPr>
          <w:rStyle w:val="StyleUnderline"/>
          <w:rFonts w:asciiTheme="majorHAnsi" w:hAnsiTheme="majorHAnsi" w:cstheme="majorHAnsi"/>
        </w:rPr>
        <w:t>, ‘</w:t>
      </w:r>
      <w:r w:rsidRPr="004C7618">
        <w:rPr>
          <w:rStyle w:val="Emphasis"/>
          <w:rFonts w:asciiTheme="majorHAnsi" w:hAnsiTheme="majorHAnsi" w:cstheme="majorHAnsi"/>
        </w:rPr>
        <w:t>forward-looking</w:t>
      </w:r>
      <w:r w:rsidRPr="004C7618">
        <w:rPr>
          <w:rStyle w:val="StyleUnderline"/>
          <w:rFonts w:asciiTheme="majorHAnsi" w:hAnsiTheme="majorHAnsi" w:cstheme="majorHAnsi"/>
        </w:rPr>
        <w:t>’ solution within the logic of risk management</w:t>
      </w:r>
      <w:r w:rsidRPr="004C7618">
        <w:rPr>
          <w:rFonts w:asciiTheme="majorHAnsi" w:hAnsiTheme="majorHAnsi" w:cstheme="majorHAnsi"/>
          <w:sz w:val="16"/>
        </w:rPr>
        <w:t xml:space="preserve">. The same is possible in the case of more discursive forms of resistance. If I do not see myself as a Guinness man, for example, market researchers will do their best to adapt Guinness to the way I do see myself (Miller and Rose, 1997). The end result,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4C7618">
        <w:rPr>
          <w:rFonts w:asciiTheme="majorHAnsi" w:hAnsiTheme="majorHAnsi" w:cstheme="majorHAnsi"/>
          <w:sz w:val="16"/>
        </w:rPr>
        <w:t>Bogard’s</w:t>
      </w:r>
      <w:proofErr w:type="spellEnd"/>
      <w:r w:rsidRPr="004C7618">
        <w:rPr>
          <w:rFonts w:asciiTheme="majorHAnsi" w:hAnsiTheme="majorHAnsi" w:cstheme="majorHAnsi"/>
          <w:sz w:val="16"/>
        </w:rPr>
        <w:t xml:space="preserve"> ‘social science fiction’ actually pre-supposes and logically extends Shearing’s (2001) rather cheery and benevolent rendering of risk thinking. </w:t>
      </w:r>
      <w:r w:rsidRPr="004C7618">
        <w:rPr>
          <w:rStyle w:val="StyleUnderline"/>
          <w:rFonts w:asciiTheme="majorHAnsi" w:hAnsiTheme="majorHAnsi" w:cstheme="majorHAnsi"/>
        </w:rPr>
        <w:t>In this context of</w:t>
      </w:r>
      <w:r w:rsidRPr="004C7618">
        <w:rPr>
          <w:rFonts w:asciiTheme="majorHAnsi" w:hAnsiTheme="majorHAnsi" w:cstheme="majorHAnsi"/>
          <w:sz w:val="16"/>
        </w:rPr>
        <w:t xml:space="preserve"> governmentality </w:t>
      </w:r>
      <w:r w:rsidRPr="004C7618">
        <w:rPr>
          <w:rStyle w:val="StyleUnderline"/>
          <w:rFonts w:asciiTheme="majorHAnsi" w:hAnsiTheme="majorHAnsi" w:cstheme="majorHAnsi"/>
        </w:rPr>
        <w:t>theory</w:t>
      </w:r>
      <w:r w:rsidRPr="004C7618">
        <w:rPr>
          <w:rFonts w:asciiTheme="majorHAnsi" w:hAnsiTheme="majorHAnsi" w:cstheme="majorHAnsi"/>
          <w:sz w:val="16"/>
        </w:rPr>
        <w:t xml:space="preserve"> – as self-described and </w:t>
      </w:r>
      <w:r w:rsidRPr="004C7618">
        <w:rPr>
          <w:rStyle w:val="Emphasis"/>
          <w:rFonts w:asciiTheme="majorHAnsi" w:hAnsiTheme="majorHAnsi" w:cstheme="majorHAnsi"/>
        </w:rPr>
        <w:t>lauded</w:t>
      </w:r>
      <w:r w:rsidRPr="004C7618">
        <w:rPr>
          <w:rStyle w:val="StyleUnderline"/>
          <w:rFonts w:asciiTheme="majorHAnsi" w:hAnsiTheme="majorHAnsi" w:cstheme="majorHAnsi"/>
        </w:rPr>
        <w:t xml:space="preserve"> for its </w:t>
      </w:r>
      <w:r w:rsidRPr="004C7618">
        <w:rPr>
          <w:rStyle w:val="Emphasis"/>
          <w:rFonts w:asciiTheme="majorHAnsi" w:hAnsiTheme="majorHAnsi" w:cstheme="majorHAnsi"/>
        </w:rPr>
        <w:t>political non-prescription</w:t>
      </w:r>
      <w:r w:rsidRPr="004C7618">
        <w:rPr>
          <w:rFonts w:asciiTheme="majorHAnsi" w:hAnsiTheme="majorHAnsi" w:cstheme="majorHAnsi"/>
          <w:sz w:val="16"/>
        </w:rPr>
        <w:t xml:space="preserve"> by its own pundits – </w:t>
      </w:r>
      <w:r w:rsidRPr="004C7618">
        <w:rPr>
          <w:rStyle w:val="StyleUnderline"/>
          <w:rFonts w:asciiTheme="majorHAnsi" w:hAnsiTheme="majorHAnsi" w:cstheme="majorHAnsi"/>
        </w:rPr>
        <w:t xml:space="preserve">the </w:t>
      </w:r>
      <w:r w:rsidRPr="004C7618">
        <w:rPr>
          <w:rStyle w:val="Emphasis"/>
          <w:rFonts w:asciiTheme="majorHAnsi" w:hAnsiTheme="majorHAnsi" w:cstheme="majorHAnsi"/>
        </w:rPr>
        <w:t>acts</w:t>
      </w:r>
      <w:r w:rsidRPr="004C7618">
        <w:rPr>
          <w:rStyle w:val="StyleUnderline"/>
          <w:rFonts w:asciiTheme="majorHAnsi" w:hAnsiTheme="majorHAnsi" w:cstheme="majorHAnsi"/>
        </w:rPr>
        <w:t xml:space="preserve"> or </w:t>
      </w:r>
      <w:r w:rsidRPr="004C7618">
        <w:rPr>
          <w:rStyle w:val="Emphasis"/>
          <w:rFonts w:asciiTheme="majorHAnsi" w:hAnsiTheme="majorHAnsi" w:cstheme="majorHAnsi"/>
        </w:rPr>
        <w:t>attitudes described as resistant</w:t>
      </w:r>
      <w:r w:rsidRPr="004C7618">
        <w:rPr>
          <w:rStyle w:val="StyleUnderline"/>
          <w:rFonts w:asciiTheme="majorHAnsi" w:hAnsiTheme="majorHAnsi" w:cstheme="majorHAnsi"/>
        </w:rPr>
        <w:t xml:space="preserve"> are, </w:t>
      </w:r>
      <w:r w:rsidRPr="004C7618">
        <w:rPr>
          <w:rStyle w:val="Emphasis"/>
          <w:rFonts w:asciiTheme="majorHAnsi" w:hAnsiTheme="majorHAnsi" w:cstheme="majorHAnsi"/>
        </w:rPr>
        <w:t>in the end</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absorbed by those who govern</w:t>
      </w:r>
      <w:r w:rsidRPr="004C7618">
        <w:rPr>
          <w:rStyle w:val="StyleUnderline"/>
          <w:rFonts w:asciiTheme="majorHAnsi" w:hAnsiTheme="majorHAnsi" w:cstheme="majorHAnsi"/>
        </w:rPr>
        <w:t xml:space="preserve">. Resistance as an </w:t>
      </w:r>
      <w:r w:rsidRPr="004C7618">
        <w:rPr>
          <w:rStyle w:val="Emphasis"/>
          <w:rFonts w:asciiTheme="majorHAnsi" w:hAnsiTheme="majorHAnsi" w:cstheme="majorHAnsi"/>
        </w:rPr>
        <w:t>oppositional force</w:t>
      </w:r>
      <w:r w:rsidRPr="004C7618">
        <w:rPr>
          <w:rStyle w:val="StyleUnderline"/>
          <w:rFonts w:asciiTheme="majorHAnsi" w:hAnsiTheme="majorHAnsi" w:cstheme="majorHAnsi"/>
        </w:rPr>
        <w:t xml:space="preserve"> – that </w:t>
      </w:r>
      <w:r w:rsidRPr="004C7618">
        <w:rPr>
          <w:rStyle w:val="Emphasis"/>
          <w:rFonts w:asciiTheme="majorHAnsi" w:hAnsiTheme="majorHAnsi" w:cstheme="majorHAnsi"/>
        </w:rPr>
        <w:t>pushes against</w:t>
      </w:r>
      <w:r w:rsidRPr="004C7618">
        <w:rPr>
          <w:rStyle w:val="StyleUnderline"/>
          <w:rFonts w:asciiTheme="majorHAnsi" w:hAnsiTheme="majorHAnsi" w:cstheme="majorHAnsi"/>
        </w:rPr>
        <w:t xml:space="preserve"> or has the potential to </w:t>
      </w:r>
      <w:r w:rsidRPr="004C7618">
        <w:rPr>
          <w:rStyle w:val="Emphasis"/>
          <w:rFonts w:asciiTheme="majorHAnsi" w:hAnsiTheme="majorHAnsi" w:cstheme="majorHAnsi"/>
        </w:rPr>
        <w:t>take power</w:t>
      </w:r>
      <w:r w:rsidRPr="004C7618">
        <w:rPr>
          <w:rStyle w:val="StyleUnderline"/>
          <w:rFonts w:asciiTheme="majorHAnsi" w:hAnsiTheme="majorHAnsi" w:cstheme="majorHAnsi"/>
        </w:rPr>
        <w:t xml:space="preserve"> – is </w:t>
      </w:r>
      <w:r w:rsidRPr="004C7618">
        <w:rPr>
          <w:rStyle w:val="Emphasis"/>
          <w:rFonts w:asciiTheme="majorHAnsi" w:hAnsiTheme="majorHAnsi" w:cstheme="majorHAnsi"/>
        </w:rPr>
        <w:t>theoretically</w:t>
      </w:r>
      <w:r w:rsidRPr="004C7618">
        <w:rPr>
          <w:rStyle w:val="StyleUnderline"/>
          <w:rFonts w:asciiTheme="majorHAnsi" w:hAnsiTheme="majorHAnsi" w:cstheme="majorHAnsi"/>
        </w:rPr>
        <w:t xml:space="preserve"> and </w:t>
      </w:r>
      <w:r w:rsidRPr="004C7618">
        <w:rPr>
          <w:rStyle w:val="Emphasis"/>
          <w:rFonts w:asciiTheme="majorHAnsi" w:hAnsiTheme="majorHAnsi" w:cstheme="majorHAnsi"/>
        </w:rPr>
        <w:t>politically neutralized</w:t>
      </w:r>
      <w:r w:rsidRPr="004C7618">
        <w:rPr>
          <w:rStyle w:val="StyleUnderline"/>
          <w:rFonts w:asciiTheme="majorHAnsi" w:hAnsiTheme="majorHAnsi" w:cstheme="majorHAnsi"/>
        </w:rPr>
        <w:t xml:space="preserve">. In the neutralization process, </w:t>
      </w:r>
      <w:r w:rsidRPr="004C7618">
        <w:rPr>
          <w:rStyle w:val="Emphasis"/>
          <w:rFonts w:asciiTheme="majorHAnsi" w:hAnsiTheme="majorHAnsi" w:cstheme="majorHAnsi"/>
        </w:rPr>
        <w:t>power is reproduced</w:t>
      </w:r>
      <w:r w:rsidRPr="004C7618">
        <w:rPr>
          <w:rFonts w:asciiTheme="majorHAnsi" w:hAnsiTheme="majorHAnsi" w:cstheme="majorHAnsi"/>
          <w:sz w:val="16"/>
        </w:rPr>
        <w:t xml:space="preserve">. </w:t>
      </w:r>
    </w:p>
    <w:p w14:paraId="521D9AC1" w14:textId="77777777" w:rsidR="0073730D" w:rsidRPr="004C7618" w:rsidRDefault="0073730D" w:rsidP="0073730D">
      <w:pPr>
        <w:rPr>
          <w:rFonts w:asciiTheme="majorHAnsi" w:hAnsiTheme="majorHAnsi" w:cstheme="majorHAnsi"/>
          <w:sz w:val="16"/>
        </w:rPr>
      </w:pPr>
      <w:r w:rsidRPr="004C7618">
        <w:rPr>
          <w:rFonts w:asciiTheme="majorHAnsi" w:hAnsiTheme="majorHAnsi" w:cstheme="majorHAnsi"/>
          <w:sz w:val="16"/>
        </w:rPr>
        <w:t xml:space="preserve">So, along with McCann and March’s observations that </w:t>
      </w:r>
      <w:r w:rsidRPr="004C7618">
        <w:rPr>
          <w:rStyle w:val="StyleUnderline"/>
          <w:rFonts w:asciiTheme="majorHAnsi" w:hAnsiTheme="majorHAnsi" w:cstheme="majorHAnsi"/>
        </w:rPr>
        <w:t>everyday resistance</w:t>
      </w:r>
      <w:r w:rsidRPr="004C7618">
        <w:rPr>
          <w:rFonts w:asciiTheme="majorHAnsi" w:hAnsiTheme="majorHAnsi" w:cstheme="majorHAnsi"/>
          <w:sz w:val="16"/>
        </w:rPr>
        <w:t xml:space="preserve"> adds little to our understanding of false consciousness and that it denies the role of material factors in shaping identity, we can add Rubin’s two main criticisms of everyday resistance: it </w:t>
      </w:r>
      <w:r w:rsidRPr="004C7618">
        <w:rPr>
          <w:rStyle w:val="StyleUnderline"/>
          <w:rFonts w:asciiTheme="majorHAnsi" w:hAnsiTheme="majorHAnsi" w:cstheme="majorHAnsi"/>
        </w:rPr>
        <w:t xml:space="preserve">relies on an </w:t>
      </w:r>
      <w:r w:rsidRPr="004C7618">
        <w:rPr>
          <w:rStyle w:val="Emphasis"/>
          <w:rFonts w:asciiTheme="majorHAnsi" w:hAnsiTheme="majorHAnsi" w:cstheme="majorHAnsi"/>
        </w:rPr>
        <w:t>inaccurate understanding</w:t>
      </w:r>
      <w:r w:rsidRPr="004C7618">
        <w:rPr>
          <w:rStyle w:val="StyleUnderline"/>
          <w:rFonts w:asciiTheme="majorHAnsi" w:hAnsiTheme="majorHAnsi" w:cstheme="majorHAnsi"/>
        </w:rPr>
        <w:t xml:space="preserve"> of power, and acts of resistance which supposedly emancipate </w:t>
      </w:r>
      <w:r w:rsidRPr="004C7618">
        <w:rPr>
          <w:rStyle w:val="Emphasis"/>
          <w:rFonts w:asciiTheme="majorHAnsi" w:hAnsiTheme="majorHAnsi" w:cstheme="majorHAnsi"/>
        </w:rPr>
        <w:t>actually may reinforce domination</w:t>
      </w:r>
      <w:r w:rsidRPr="004C7618">
        <w:rPr>
          <w:rFonts w:asciiTheme="majorHAnsi" w:hAnsiTheme="majorHAnsi" w:cstheme="majorHAnsi"/>
          <w:sz w:val="16"/>
        </w:rPr>
        <w:t xml:space="preserve">. All four of </w:t>
      </w:r>
      <w:r w:rsidRPr="004C7618">
        <w:rPr>
          <w:rStyle w:val="StyleUnderline"/>
          <w:rFonts w:asciiTheme="majorHAnsi" w:hAnsiTheme="majorHAnsi" w:cstheme="majorHAnsi"/>
        </w:rPr>
        <w:t>these</w:t>
      </w:r>
      <w:r w:rsidRPr="004C7618">
        <w:rPr>
          <w:rFonts w:asciiTheme="majorHAnsi" w:hAnsiTheme="majorHAnsi" w:cstheme="majorHAnsi"/>
          <w:sz w:val="16"/>
        </w:rPr>
        <w:t xml:space="preserve"> criticisms </w:t>
      </w:r>
      <w:r w:rsidRPr="004C7618">
        <w:rPr>
          <w:rStyle w:val="StyleUnderline"/>
          <w:rFonts w:asciiTheme="majorHAnsi" w:hAnsiTheme="majorHAnsi" w:cstheme="majorHAnsi"/>
        </w:rPr>
        <w:t xml:space="preserve">demand the </w:t>
      </w:r>
      <w:r w:rsidRPr="004C7618">
        <w:rPr>
          <w:rStyle w:val="Emphasis"/>
          <w:rFonts w:asciiTheme="majorHAnsi" w:hAnsiTheme="majorHAnsi" w:cstheme="majorHAnsi"/>
        </w:rPr>
        <w:t>same thing</w:t>
      </w:r>
      <w:r w:rsidRPr="004C7618">
        <w:rPr>
          <w:rStyle w:val="StyleUnderline"/>
          <w:rFonts w:asciiTheme="majorHAnsi" w:hAnsiTheme="majorHAnsi" w:cstheme="majorHAnsi"/>
        </w:rPr>
        <w:t xml:space="preserve">: to </w:t>
      </w:r>
      <w:r w:rsidRPr="004C7618">
        <w:rPr>
          <w:rStyle w:val="Emphasis"/>
          <w:rFonts w:asciiTheme="majorHAnsi" w:hAnsiTheme="majorHAnsi" w:cstheme="majorHAnsi"/>
        </w:rPr>
        <w:t>know what is really going on</w:t>
      </w:r>
      <w:r w:rsidRPr="004C7618">
        <w:rPr>
          <w:rStyle w:val="StyleUnderline"/>
          <w:rFonts w:asciiTheme="majorHAnsi" w:hAnsiTheme="majorHAnsi" w:cstheme="majorHAnsi"/>
        </w:rPr>
        <w:t xml:space="preserve">, to get an </w:t>
      </w:r>
      <w:r w:rsidRPr="004C7618">
        <w:rPr>
          <w:rStyle w:val="Emphasis"/>
          <w:rFonts w:asciiTheme="majorHAnsi" w:hAnsiTheme="majorHAnsi" w:cstheme="majorHAnsi"/>
        </w:rPr>
        <w:t>adequate grasp</w:t>
      </w:r>
      <w:r w:rsidRPr="004C7618">
        <w:rPr>
          <w:rStyle w:val="StyleUnderline"/>
          <w:rFonts w:asciiTheme="majorHAnsi" w:hAnsiTheme="majorHAnsi" w:cstheme="majorHAnsi"/>
        </w:rPr>
        <w:t xml:space="preserve"> of the social</w:t>
      </w:r>
      <w:r w:rsidRPr="004C7618">
        <w:rPr>
          <w:rFonts w:asciiTheme="majorHAnsi" w:hAnsiTheme="majorHAnsi" w:cstheme="majorHAnsi"/>
          <w:sz w:val="16"/>
        </w:rPr>
        <w:t xml:space="preserve">. </w:t>
      </w:r>
    </w:p>
    <w:p w14:paraId="54C6C630" w14:textId="77777777" w:rsidR="0073730D" w:rsidRPr="004C7618" w:rsidRDefault="0073730D" w:rsidP="0073730D">
      <w:pPr>
        <w:rPr>
          <w:rFonts w:asciiTheme="majorHAnsi" w:hAnsiTheme="majorHAnsi" w:cstheme="majorHAnsi"/>
        </w:rPr>
      </w:pPr>
    </w:p>
    <w:p w14:paraId="68AE04BD" w14:textId="77777777" w:rsidR="0073730D" w:rsidRPr="004C7618" w:rsidRDefault="0073730D" w:rsidP="0073730D">
      <w:pPr>
        <w:pStyle w:val="Heading3"/>
        <w:rPr>
          <w:rFonts w:asciiTheme="majorHAnsi" w:hAnsiTheme="majorHAnsi" w:cstheme="majorHAnsi"/>
        </w:rPr>
      </w:pPr>
      <w:r w:rsidRPr="004C7618">
        <w:rPr>
          <w:rFonts w:asciiTheme="majorHAnsi" w:hAnsiTheme="majorHAnsi" w:cstheme="majorHAnsi"/>
        </w:rPr>
        <w:lastRenderedPageBreak/>
        <w:t>1NC---No Rev</w:t>
      </w:r>
    </w:p>
    <w:p w14:paraId="6B4D8F66" w14:textId="77777777" w:rsidR="0073730D" w:rsidRPr="0073730D" w:rsidRDefault="0073730D" w:rsidP="0073730D"/>
    <w:p w14:paraId="42C5AD00" w14:textId="72DBD560" w:rsidR="0025298F" w:rsidRPr="001A0E6C" w:rsidRDefault="0025298F" w:rsidP="0025298F">
      <w:pPr>
        <w:pStyle w:val="Heading3"/>
        <w:rPr>
          <w:rFonts w:cs="Calibri"/>
        </w:rPr>
      </w:pPr>
      <w:r w:rsidRPr="001A0E6C">
        <w:rPr>
          <w:rFonts w:cs="Calibri"/>
        </w:rPr>
        <w:lastRenderedPageBreak/>
        <w:t xml:space="preserve">1nc – solvency </w:t>
      </w:r>
    </w:p>
    <w:p w14:paraId="7E479E33" w14:textId="77777777" w:rsidR="0025298F" w:rsidRPr="001A0E6C" w:rsidRDefault="0025298F" w:rsidP="0025298F">
      <w:pPr>
        <w:pStyle w:val="Heading4"/>
        <w:rPr>
          <w:rFonts w:cs="Calibri"/>
        </w:rPr>
      </w:pPr>
      <w:r w:rsidRPr="001A0E6C">
        <w:rPr>
          <w:rFonts w:cs="Calibri"/>
        </w:rPr>
        <w:t xml:space="preserve">The state </w:t>
      </w:r>
      <w:r w:rsidRPr="001A0E6C">
        <w:rPr>
          <w:rFonts w:cs="Calibri"/>
          <w:u w:val="single"/>
        </w:rPr>
        <w:t>responds</w:t>
      </w:r>
      <w:r w:rsidRPr="001A0E6C">
        <w:rPr>
          <w:rFonts w:cs="Calibri"/>
        </w:rPr>
        <w:t xml:space="preserve"> with </w:t>
      </w:r>
      <w:r w:rsidRPr="001A0E6C">
        <w:rPr>
          <w:rFonts w:cs="Calibri"/>
          <w:u w:val="single"/>
        </w:rPr>
        <w:t>military crackdowns</w:t>
      </w:r>
      <w:r w:rsidRPr="001A0E6C">
        <w:rPr>
          <w:rFonts w:cs="Calibri"/>
        </w:rPr>
        <w:t xml:space="preserve">. </w:t>
      </w:r>
    </w:p>
    <w:p w14:paraId="1C8CF4C7" w14:textId="77777777" w:rsidR="0025298F" w:rsidRPr="001A0E6C" w:rsidRDefault="0025298F" w:rsidP="0025298F">
      <w:r w:rsidRPr="001A0E6C">
        <w:rPr>
          <w:b/>
          <w:bCs/>
          <w:sz w:val="26"/>
          <w:szCs w:val="26"/>
        </w:rPr>
        <w:t>Flaherty ’5</w:t>
      </w:r>
      <w:r w:rsidRPr="001A0E6C">
        <w:t xml:space="preserve"> [Kevin; 2005; B.A. in International Relations from the University of South California; </w:t>
      </w:r>
      <w:proofErr w:type="spellStart"/>
      <w:r w:rsidRPr="001A0E6C">
        <w:t>Cryptogon</w:t>
      </w:r>
      <w:proofErr w:type="spellEnd"/>
      <w:r w:rsidRPr="001A0E6C">
        <w:t>, “Militant Electronic Piracy:</w:t>
      </w:r>
      <w:r w:rsidRPr="001A0E6C">
        <w:br/>
        <w:t xml:space="preserve">Non-Violent Insurgency Tactics Against the American Corporate State,” </w:t>
      </w:r>
      <w:hyperlink r:id="rId14" w:history="1">
        <w:r w:rsidRPr="001A0E6C">
          <w:rPr>
            <w:rStyle w:val="Hyperlink"/>
          </w:rPr>
          <w:t>http://cryptogon.com/docs/pirate_insurgency.html/</w:t>
        </w:r>
      </w:hyperlink>
      <w:r w:rsidRPr="001A0E6C">
        <w:t>]</w:t>
      </w:r>
    </w:p>
    <w:p w14:paraId="66973FA5" w14:textId="77777777" w:rsidR="0025298F" w:rsidRPr="001A0E6C" w:rsidRDefault="0025298F" w:rsidP="0025298F">
      <w:pPr>
        <w:rPr>
          <w:sz w:val="14"/>
        </w:rPr>
      </w:pPr>
      <w:r w:rsidRPr="001A0E6C">
        <w:rPr>
          <w:rStyle w:val="Emphasis"/>
        </w:rPr>
        <w:t xml:space="preserve">Any </w:t>
      </w:r>
      <w:r w:rsidRPr="001A0E6C">
        <w:rPr>
          <w:rStyle w:val="Emphasis"/>
          <w:highlight w:val="green"/>
        </w:rPr>
        <w:t>violent insurgency</w:t>
      </w:r>
      <w:r w:rsidRPr="001A0E6C">
        <w:rPr>
          <w:highlight w:val="green"/>
          <w:u w:val="single"/>
        </w:rPr>
        <w:t xml:space="preserve"> against the</w:t>
      </w:r>
      <w:r w:rsidRPr="001A0E6C">
        <w:rPr>
          <w:rStyle w:val="StyleUnderline"/>
        </w:rPr>
        <w:t xml:space="preserve"> American Corporate </w:t>
      </w:r>
      <w:r w:rsidRPr="001A0E6C">
        <w:rPr>
          <w:rStyle w:val="StyleUnderline"/>
          <w:highlight w:val="green"/>
        </w:rPr>
        <w:t>State</w:t>
      </w:r>
      <w:r w:rsidRPr="001A0E6C">
        <w:rPr>
          <w:highlight w:val="green"/>
          <w:u w:val="single"/>
        </w:rPr>
        <w:t xml:space="preserve"> is sure to </w:t>
      </w:r>
      <w:r w:rsidRPr="001A0E6C">
        <w:rPr>
          <w:rStyle w:val="Emphasis"/>
          <w:highlight w:val="green"/>
        </w:rPr>
        <w:t>fail</w:t>
      </w:r>
      <w:r w:rsidRPr="001A0E6C">
        <w:rPr>
          <w:sz w:val="14"/>
          <w:highlight w:val="green"/>
        </w:rPr>
        <w:t xml:space="preserve"> </w:t>
      </w:r>
      <w:r w:rsidRPr="001A0E6C">
        <w:rPr>
          <w:highlight w:val="green"/>
          <w:u w:val="single"/>
        </w:rPr>
        <w:t xml:space="preserve">and will </w:t>
      </w:r>
      <w:r w:rsidRPr="001A0E6C">
        <w:rPr>
          <w:rStyle w:val="Emphasis"/>
          <w:highlight w:val="green"/>
        </w:rPr>
        <w:t>only</w:t>
      </w:r>
      <w:r w:rsidRPr="001A0E6C">
        <w:rPr>
          <w:u w:val="single"/>
        </w:rPr>
        <w:t xml:space="preserve"> serve to </w:t>
      </w:r>
      <w:r w:rsidRPr="001A0E6C">
        <w:rPr>
          <w:highlight w:val="green"/>
          <w:u w:val="single"/>
        </w:rPr>
        <w:t>enhance</w:t>
      </w:r>
      <w:r w:rsidRPr="001A0E6C">
        <w:rPr>
          <w:u w:val="single"/>
        </w:rPr>
        <w:t xml:space="preserve"> the </w:t>
      </w:r>
      <w:r w:rsidRPr="001A0E6C">
        <w:rPr>
          <w:rStyle w:val="Emphasis"/>
        </w:rPr>
        <w:t xml:space="preserve">state's </w:t>
      </w:r>
      <w:r w:rsidRPr="001A0E6C">
        <w:rPr>
          <w:rStyle w:val="Emphasis"/>
          <w:highlight w:val="green"/>
        </w:rPr>
        <w:t>power</w:t>
      </w:r>
      <w:r w:rsidRPr="001A0E6C">
        <w:rPr>
          <w:sz w:val="14"/>
        </w:rPr>
        <w:t xml:space="preserve">. The major flaw of </w:t>
      </w:r>
      <w:r w:rsidRPr="001A0E6C">
        <w:rPr>
          <w:sz w:val="16"/>
          <w:szCs w:val="16"/>
        </w:rPr>
        <w:t>violent insurgencies, both cell based (Weathermen Underground, Black Panthers, Aryan Nations etc.) and leaderless (Earth Liberation Front, People for the Ethical Treatment of Animals, etc.) is that they are attempting to attack the system</w:t>
      </w:r>
      <w:r w:rsidRPr="001A0E6C">
        <w:t xml:space="preserve"> </w:t>
      </w:r>
      <w:r w:rsidRPr="001A0E6C">
        <w:rPr>
          <w:u w:val="single"/>
        </w:rPr>
        <w:t xml:space="preserve">using the same tactics </w:t>
      </w:r>
      <w:r w:rsidRPr="001A0E6C">
        <w:rPr>
          <w:highlight w:val="green"/>
          <w:u w:val="single"/>
        </w:rPr>
        <w:t>the</w:t>
      </w:r>
      <w:r w:rsidRPr="001A0E6C">
        <w:rPr>
          <w:u w:val="single"/>
        </w:rPr>
        <w:t xml:space="preserve"> </w:t>
      </w:r>
      <w:r w:rsidRPr="001A0E6C">
        <w:rPr>
          <w:rStyle w:val="StyleUnderline"/>
        </w:rPr>
        <w:t xml:space="preserve">American Corporate </w:t>
      </w:r>
      <w:r w:rsidRPr="001A0E6C">
        <w:rPr>
          <w:rStyle w:val="StyleUnderline"/>
          <w:highlight w:val="green"/>
        </w:rPr>
        <w:t>State</w:t>
      </w:r>
      <w:r w:rsidRPr="001A0E6C">
        <w:rPr>
          <w:highlight w:val="green"/>
          <w:u w:val="single"/>
        </w:rPr>
        <w:t xml:space="preserve"> has </w:t>
      </w:r>
      <w:r w:rsidRPr="001A0E6C">
        <w:rPr>
          <w:rStyle w:val="Emphasis"/>
        </w:rPr>
        <w:t xml:space="preserve">already </w:t>
      </w:r>
      <w:r w:rsidRPr="001A0E6C">
        <w:rPr>
          <w:rStyle w:val="Emphasis"/>
          <w:highlight w:val="green"/>
        </w:rPr>
        <w:t>mastered</w:t>
      </w:r>
      <w:r w:rsidRPr="001A0E6C">
        <w:rPr>
          <w:highlight w:val="green"/>
          <w:u w:val="single"/>
        </w:rPr>
        <w:t xml:space="preserve">: terror and </w:t>
      </w:r>
      <w:r w:rsidRPr="001A0E6C">
        <w:rPr>
          <w:rStyle w:val="Emphasis"/>
          <w:highlight w:val="green"/>
        </w:rPr>
        <w:t>psy</w:t>
      </w:r>
      <w:r w:rsidRPr="001A0E6C">
        <w:rPr>
          <w:rStyle w:val="Emphasis"/>
        </w:rPr>
        <w:t xml:space="preserve">chological </w:t>
      </w:r>
      <w:r w:rsidRPr="001A0E6C">
        <w:rPr>
          <w:rStyle w:val="Emphasis"/>
          <w:highlight w:val="green"/>
        </w:rPr>
        <w:t>op</w:t>
      </w:r>
      <w:r w:rsidRPr="001A0E6C">
        <w:rPr>
          <w:rStyle w:val="Emphasis"/>
        </w:rPr>
        <w:t>eration</w:t>
      </w:r>
      <w:r w:rsidRPr="001A0E6C">
        <w:rPr>
          <w:rStyle w:val="Emphasis"/>
          <w:highlight w:val="green"/>
        </w:rPr>
        <w:t>s</w:t>
      </w:r>
      <w:r w:rsidRPr="001A0E6C">
        <w:rPr>
          <w:rStyle w:val="StyleUnderline"/>
          <w:highlight w:val="green"/>
        </w:rPr>
        <w:t>. The</w:t>
      </w:r>
      <w:r w:rsidRPr="001A0E6C">
        <w:rPr>
          <w:u w:val="single"/>
        </w:rPr>
        <w:t xml:space="preserve"> </w:t>
      </w:r>
      <w:r w:rsidRPr="001A0E6C">
        <w:rPr>
          <w:rStyle w:val="StyleUnderline"/>
        </w:rPr>
        <w:t xml:space="preserve">American Corporate </w:t>
      </w:r>
      <w:r w:rsidRPr="001A0E6C">
        <w:rPr>
          <w:rStyle w:val="StyleUnderline"/>
          <w:highlight w:val="green"/>
        </w:rPr>
        <w:t>State</w:t>
      </w:r>
      <w:r w:rsidRPr="001A0E6C">
        <w:rPr>
          <w:sz w:val="14"/>
        </w:rPr>
        <w:t xml:space="preserve"> attained primacy through the effective application of terror and psychological operations. Therefore, it </w:t>
      </w:r>
      <w:r w:rsidRPr="001A0E6C">
        <w:rPr>
          <w:highlight w:val="green"/>
          <w:u w:val="single"/>
        </w:rPr>
        <w:t xml:space="preserve">has </w:t>
      </w:r>
      <w:r w:rsidRPr="001A0E6C">
        <w:rPr>
          <w:rStyle w:val="Emphasis"/>
        </w:rPr>
        <w:t xml:space="preserve">far </w:t>
      </w:r>
      <w:r w:rsidRPr="001A0E6C">
        <w:rPr>
          <w:rStyle w:val="Emphasis"/>
          <w:highlight w:val="green"/>
        </w:rPr>
        <w:t>more</w:t>
      </w:r>
      <w:r w:rsidRPr="001A0E6C">
        <w:rPr>
          <w:highlight w:val="green"/>
          <w:u w:val="single"/>
        </w:rPr>
        <w:t xml:space="preserve"> skill</w:t>
      </w:r>
      <w:r w:rsidRPr="001A0E6C">
        <w:rPr>
          <w:u w:val="single"/>
        </w:rPr>
        <w:t xml:space="preserve"> and experience in the use of these tactics </w:t>
      </w:r>
      <w:r w:rsidRPr="001A0E6C">
        <w:rPr>
          <w:highlight w:val="green"/>
          <w:u w:val="single"/>
        </w:rPr>
        <w:t xml:space="preserve">than </w:t>
      </w:r>
      <w:r w:rsidRPr="001A0E6C">
        <w:rPr>
          <w:rStyle w:val="Emphasis"/>
          <w:highlight w:val="green"/>
        </w:rPr>
        <w:t>any upstart</w:t>
      </w:r>
      <w:r w:rsidRPr="001A0E6C">
        <w:rPr>
          <w:highlight w:val="green"/>
          <w:u w:val="single"/>
        </w:rPr>
        <w:t xml:space="preserve"> could </w:t>
      </w:r>
      <w:r w:rsidRPr="001A0E6C">
        <w:rPr>
          <w:rStyle w:val="Emphasis"/>
        </w:rPr>
        <w:t xml:space="preserve">ever </w:t>
      </w:r>
      <w:r w:rsidRPr="001A0E6C">
        <w:rPr>
          <w:rStyle w:val="Emphasis"/>
          <w:highlight w:val="green"/>
        </w:rPr>
        <w:t>hope</w:t>
      </w:r>
      <w:r w:rsidRPr="001A0E6C">
        <w:rPr>
          <w:highlight w:val="green"/>
          <w:u w:val="single"/>
        </w:rPr>
        <w:t xml:space="preserve"> </w:t>
      </w:r>
      <w:r w:rsidRPr="001A0E6C">
        <w:rPr>
          <w:rStyle w:val="StyleUnderline"/>
          <w:highlight w:val="green"/>
        </w:rPr>
        <w:t>to attain. This makes the</w:t>
      </w:r>
      <w:r w:rsidRPr="001A0E6C">
        <w:rPr>
          <w:u w:val="single"/>
        </w:rPr>
        <w:t xml:space="preserve"> </w:t>
      </w:r>
      <w:r w:rsidRPr="001A0E6C">
        <w:rPr>
          <w:rStyle w:val="StyleUnderline"/>
        </w:rPr>
        <w:t xml:space="preserve">American Corporate </w:t>
      </w:r>
      <w:r w:rsidRPr="001A0E6C">
        <w:rPr>
          <w:rStyle w:val="StyleUnderline"/>
          <w:highlight w:val="green"/>
        </w:rPr>
        <w:t>State</w:t>
      </w:r>
      <w:r w:rsidRPr="001A0E6C">
        <w:rPr>
          <w:highlight w:val="green"/>
          <w:u w:val="single"/>
        </w:rPr>
        <w:t xml:space="preserve"> </w:t>
      </w:r>
      <w:r w:rsidRPr="001A0E6C">
        <w:rPr>
          <w:rStyle w:val="Emphasis"/>
          <w:highlight w:val="green"/>
        </w:rPr>
        <w:t>impervious</w:t>
      </w:r>
      <w:r w:rsidRPr="001A0E6C">
        <w:rPr>
          <w:highlight w:val="green"/>
          <w:u w:val="single"/>
        </w:rPr>
        <w:t xml:space="preserve"> to</w:t>
      </w:r>
      <w:r w:rsidRPr="001A0E6C">
        <w:rPr>
          <w:u w:val="single"/>
        </w:rPr>
        <w:t xml:space="preserve"> traditional </w:t>
      </w:r>
      <w:r w:rsidRPr="001A0E6C">
        <w:rPr>
          <w:rStyle w:val="Emphasis"/>
          <w:highlight w:val="green"/>
        </w:rPr>
        <w:t>insurgency</w:t>
      </w:r>
      <w:r w:rsidRPr="001A0E6C">
        <w:rPr>
          <w:rStyle w:val="Emphasis"/>
        </w:rPr>
        <w:t xml:space="preserve"> tactics</w:t>
      </w:r>
      <w:r w:rsidRPr="001A0E6C">
        <w:rPr>
          <w:u w:val="single"/>
        </w:rPr>
        <w:t xml:space="preserve">. </w:t>
      </w:r>
      <w:r w:rsidRPr="001A0E6C">
        <w:rPr>
          <w:sz w:val="14"/>
        </w:rPr>
        <w:t xml:space="preserve"> </w:t>
      </w:r>
    </w:p>
    <w:p w14:paraId="53719679" w14:textId="77777777" w:rsidR="0025298F" w:rsidRPr="001A0E6C" w:rsidRDefault="0025298F" w:rsidP="0025298F">
      <w:pPr>
        <w:rPr>
          <w:sz w:val="14"/>
        </w:rPr>
      </w:pPr>
      <w:r w:rsidRPr="001A0E6C">
        <w:rPr>
          <w:sz w:val="14"/>
        </w:rPr>
        <w:t xml:space="preserve">- Political Activism and the ACS Counterinsurgency Apparatus  </w:t>
      </w:r>
    </w:p>
    <w:p w14:paraId="47A691A0" w14:textId="77777777" w:rsidR="0025298F" w:rsidRPr="001A0E6C" w:rsidRDefault="0025298F" w:rsidP="0025298F">
      <w:pPr>
        <w:rPr>
          <w:sz w:val="14"/>
        </w:rPr>
      </w:pPr>
      <w:r w:rsidRPr="001A0E6C">
        <w:rPr>
          <w:highlight w:val="green"/>
          <w:u w:val="single"/>
        </w:rPr>
        <w:t>The</w:t>
      </w:r>
      <w:r w:rsidRPr="001A0E6C">
        <w:rPr>
          <w:u w:val="single"/>
        </w:rPr>
        <w:t xml:space="preserve"> </w:t>
      </w:r>
      <w:r w:rsidRPr="001A0E6C">
        <w:rPr>
          <w:rStyle w:val="StyleUnderline"/>
        </w:rPr>
        <w:t xml:space="preserve">American Corporate </w:t>
      </w:r>
      <w:r w:rsidRPr="001A0E6C">
        <w:rPr>
          <w:rStyle w:val="StyleUnderline"/>
          <w:highlight w:val="green"/>
        </w:rPr>
        <w:t>State</w:t>
      </w:r>
      <w:r w:rsidRPr="001A0E6C">
        <w:rPr>
          <w:highlight w:val="green"/>
          <w:u w:val="single"/>
        </w:rPr>
        <w:t xml:space="preserve"> employs</w:t>
      </w:r>
      <w:r w:rsidRPr="001A0E6C">
        <w:rPr>
          <w:u w:val="single"/>
        </w:rPr>
        <w:t xml:space="preserve"> a </w:t>
      </w:r>
      <w:r w:rsidRPr="001A0E6C">
        <w:rPr>
          <w:rStyle w:val="Emphasis"/>
        </w:rPr>
        <w:t xml:space="preserve">full-time </w:t>
      </w:r>
      <w:r w:rsidRPr="001A0E6C">
        <w:rPr>
          <w:rStyle w:val="Emphasis"/>
          <w:highlight w:val="green"/>
        </w:rPr>
        <w:t>counterinsurgency</w:t>
      </w:r>
      <w:r w:rsidRPr="001A0E6C">
        <w:rPr>
          <w:highlight w:val="green"/>
          <w:u w:val="single"/>
        </w:rPr>
        <w:t xml:space="preserve"> infrastructure with resources </w:t>
      </w:r>
      <w:r w:rsidRPr="001A0E6C">
        <w:rPr>
          <w:u w:val="single"/>
        </w:rPr>
        <w:t xml:space="preserve">that are </w:t>
      </w:r>
      <w:r w:rsidRPr="001A0E6C">
        <w:rPr>
          <w:rStyle w:val="Emphasis"/>
          <w:highlight w:val="green"/>
        </w:rPr>
        <w:t>unimaginable</w:t>
      </w:r>
      <w:r w:rsidRPr="001A0E6C">
        <w:rPr>
          <w:highlight w:val="green"/>
          <w:u w:val="single"/>
        </w:rPr>
        <w:t xml:space="preserve"> to </w:t>
      </w:r>
      <w:r w:rsidRPr="001A0E6C">
        <w:rPr>
          <w:u w:val="single"/>
        </w:rPr>
        <w:t xml:space="preserve">most would be </w:t>
      </w:r>
      <w:r w:rsidRPr="001A0E6C">
        <w:rPr>
          <w:highlight w:val="green"/>
          <w:u w:val="single"/>
        </w:rPr>
        <w:t>insurgents</w:t>
      </w:r>
      <w:r w:rsidRPr="001A0E6C">
        <w:rPr>
          <w:sz w:val="14"/>
        </w:rPr>
        <w:t xml:space="preserve">. Quite simply, </w:t>
      </w:r>
      <w:r w:rsidRPr="001A0E6C">
        <w:rPr>
          <w:rStyle w:val="Emphasis"/>
        </w:rPr>
        <w:t xml:space="preserve">violent </w:t>
      </w:r>
      <w:r w:rsidRPr="001A0E6C">
        <w:rPr>
          <w:rStyle w:val="Emphasis"/>
          <w:highlight w:val="green"/>
        </w:rPr>
        <w:t>insurgents</w:t>
      </w:r>
      <w:r w:rsidRPr="001A0E6C">
        <w:rPr>
          <w:highlight w:val="green"/>
          <w:u w:val="single"/>
        </w:rPr>
        <w:t xml:space="preserve"> have </w:t>
      </w:r>
      <w:r w:rsidRPr="001A0E6C">
        <w:rPr>
          <w:rStyle w:val="Emphasis"/>
          <w:highlight w:val="green"/>
        </w:rPr>
        <w:t>no idea</w:t>
      </w:r>
      <w:r w:rsidRPr="001A0E6C">
        <w:rPr>
          <w:sz w:val="14"/>
        </w:rPr>
        <w:t xml:space="preserve"> </w:t>
      </w:r>
      <w:r w:rsidRPr="001A0E6C">
        <w:rPr>
          <w:u w:val="single"/>
        </w:rPr>
        <w:t xml:space="preserve">of just </w:t>
      </w:r>
      <w:r w:rsidRPr="001A0E6C">
        <w:rPr>
          <w:highlight w:val="green"/>
          <w:u w:val="single"/>
        </w:rPr>
        <w:t xml:space="preserve">how </w:t>
      </w:r>
      <w:r w:rsidRPr="001A0E6C">
        <w:rPr>
          <w:rStyle w:val="Emphasis"/>
          <w:highlight w:val="green"/>
        </w:rPr>
        <w:t>powerful</w:t>
      </w:r>
      <w:r w:rsidRPr="001A0E6C">
        <w:rPr>
          <w:highlight w:val="green"/>
          <w:u w:val="single"/>
        </w:rPr>
        <w:t xml:space="preserve"> the foe</w:t>
      </w:r>
      <w:r w:rsidRPr="001A0E6C">
        <w:rPr>
          <w:u w:val="single"/>
        </w:rPr>
        <w:t xml:space="preserve"> actually </w:t>
      </w:r>
      <w:r w:rsidRPr="001A0E6C">
        <w:rPr>
          <w:highlight w:val="green"/>
          <w:u w:val="single"/>
        </w:rPr>
        <w:t>is.</w:t>
      </w:r>
      <w:r w:rsidRPr="001A0E6C">
        <w:t xml:space="preserve"> </w:t>
      </w:r>
      <w:r w:rsidRPr="001A0E6C">
        <w:rPr>
          <w:sz w:val="16"/>
          <w:szCs w:val="16"/>
        </w:rPr>
        <w:t>Violent insurgents typically start out as peaceful, idealistic, political activists</w:t>
      </w:r>
      <w:r w:rsidRPr="001A0E6C">
        <w:rPr>
          <w:sz w:val="14"/>
        </w:rPr>
        <w:t xml:space="preserve">. Whether or not political activists know it, even with very mundane levels of political activity, they are engaging in low intensity conflict with the ACS.  </w:t>
      </w:r>
    </w:p>
    <w:p w14:paraId="5C2D6FA7" w14:textId="77777777" w:rsidR="0025298F" w:rsidRPr="001A0E6C" w:rsidRDefault="0025298F" w:rsidP="0025298F">
      <w:pPr>
        <w:rPr>
          <w:sz w:val="14"/>
        </w:rPr>
      </w:pPr>
      <w:r w:rsidRPr="001A0E6C">
        <w:rPr>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1A0E6C">
        <w:rPr>
          <w:sz w:val="14"/>
        </w:rPr>
        <w:t>right hand</w:t>
      </w:r>
      <w:proofErr w:type="gramEnd"/>
      <w:r w:rsidRPr="001A0E6C">
        <w:rPr>
          <w:sz w:val="14"/>
        </w:rPr>
        <w:t xml:space="preserve"> side of the graph is global thermonuclear war. What is important to remember is that the military is concerned with ALL points along this scale because they represent different types of threats to the ACS.  </w:t>
      </w:r>
    </w:p>
    <w:p w14:paraId="56215347" w14:textId="77777777" w:rsidR="0025298F" w:rsidRPr="001A0E6C" w:rsidRDefault="0025298F" w:rsidP="0025298F">
      <w:pPr>
        <w:rPr>
          <w:sz w:val="14"/>
        </w:rPr>
      </w:pPr>
      <w:r w:rsidRPr="001A0E6C">
        <w:rPr>
          <w:sz w:val="14"/>
        </w:rPr>
        <w:t xml:space="preserve">Making distinctions between civilian law enforcement and military forces, and foreign and domestic intelligence services is no longer necessary. After September 11, 2001, </w:t>
      </w:r>
      <w:r w:rsidRPr="001A0E6C">
        <w:rPr>
          <w:rStyle w:val="Emphasis"/>
          <w:highlight w:val="green"/>
        </w:rPr>
        <w:t>all</w:t>
      </w:r>
      <w:r w:rsidRPr="001A0E6C">
        <w:rPr>
          <w:rStyle w:val="Emphasis"/>
        </w:rPr>
        <w:t xml:space="preserve"> national security </w:t>
      </w:r>
      <w:r w:rsidRPr="001A0E6C">
        <w:rPr>
          <w:rStyle w:val="Emphasis"/>
          <w:highlight w:val="green"/>
        </w:rPr>
        <w:t>assets</w:t>
      </w:r>
      <w:r w:rsidRPr="001A0E6C">
        <w:rPr>
          <w:highlight w:val="green"/>
          <w:u w:val="single"/>
        </w:rPr>
        <w:t xml:space="preserve"> would be brought to bear against </w:t>
      </w:r>
      <w:r w:rsidRPr="001A0E6C">
        <w:rPr>
          <w:rStyle w:val="Emphasis"/>
          <w:highlight w:val="green"/>
        </w:rPr>
        <w:t>any</w:t>
      </w:r>
      <w:r w:rsidRPr="001A0E6C">
        <w:rPr>
          <w:rStyle w:val="Emphasis"/>
        </w:rPr>
        <w:t xml:space="preserve"> U.S. insurgency </w:t>
      </w:r>
      <w:r w:rsidRPr="001A0E6C">
        <w:rPr>
          <w:rStyle w:val="Emphasis"/>
          <w:highlight w:val="green"/>
        </w:rPr>
        <w:t>movement</w:t>
      </w:r>
      <w:r w:rsidRPr="001A0E6C">
        <w:t xml:space="preserve">. </w:t>
      </w:r>
      <w:r w:rsidRPr="001A0E6C">
        <w:rPr>
          <w:sz w:val="14"/>
        </w:rPr>
        <w:t xml:space="preserve">Additionally, the U.S. military established </w:t>
      </w:r>
      <w:r w:rsidRPr="001A0E6C">
        <w:rPr>
          <w:sz w:val="16"/>
          <w:szCs w:val="16"/>
        </w:rPr>
        <w:t>NORTHCOM which designated the U.S. as an active military operational area</w:t>
      </w:r>
      <w:r w:rsidRPr="001A0E6C">
        <w:rPr>
          <w:sz w:val="14"/>
        </w:rPr>
        <w:t xml:space="preserve">. </w:t>
      </w:r>
      <w:r w:rsidRPr="001A0E6C">
        <w:rPr>
          <w:highlight w:val="green"/>
          <w:u w:val="single"/>
        </w:rPr>
        <w:t>Crimes</w:t>
      </w:r>
      <w:r w:rsidRPr="001A0E6C">
        <w:rPr>
          <w:sz w:val="14"/>
        </w:rPr>
        <w:t xml:space="preserve"> involving the loss of corporate profits </w:t>
      </w:r>
      <w:r w:rsidRPr="001A0E6C">
        <w:rPr>
          <w:highlight w:val="green"/>
          <w:u w:val="single"/>
        </w:rPr>
        <w:t>will</w:t>
      </w:r>
      <w:r w:rsidRPr="001A0E6C">
        <w:rPr>
          <w:u w:val="single"/>
        </w:rPr>
        <w:t xml:space="preserve"> increasingly </w:t>
      </w:r>
      <w:r w:rsidRPr="001A0E6C">
        <w:rPr>
          <w:highlight w:val="green"/>
          <w:u w:val="single"/>
        </w:rPr>
        <w:t xml:space="preserve">be treated as </w:t>
      </w:r>
      <w:r w:rsidRPr="001A0E6C">
        <w:rPr>
          <w:rStyle w:val="Emphasis"/>
        </w:rPr>
        <w:t xml:space="preserve">acts of </w:t>
      </w:r>
      <w:r w:rsidRPr="001A0E6C">
        <w:rPr>
          <w:rStyle w:val="Emphasis"/>
          <w:highlight w:val="green"/>
        </w:rPr>
        <w:t>terrorism</w:t>
      </w:r>
      <w:r w:rsidRPr="001A0E6C">
        <w:rPr>
          <w:highlight w:val="green"/>
          <w:u w:val="single"/>
        </w:rPr>
        <w:t xml:space="preserve"> and</w:t>
      </w:r>
      <w:r w:rsidRPr="001A0E6C">
        <w:rPr>
          <w:u w:val="single"/>
        </w:rPr>
        <w:t xml:space="preserve"> could </w:t>
      </w:r>
      <w:r w:rsidRPr="001A0E6C">
        <w:rPr>
          <w:highlight w:val="green"/>
          <w:u w:val="single"/>
        </w:rPr>
        <w:t>garner</w:t>
      </w:r>
      <w:r w:rsidRPr="001A0E6C">
        <w:rPr>
          <w:u w:val="single"/>
        </w:rPr>
        <w:t xml:space="preserve"> anything from a local law enforcement response to activation of regular </w:t>
      </w:r>
      <w:r w:rsidRPr="001A0E6C">
        <w:rPr>
          <w:rStyle w:val="Emphasis"/>
          <w:highlight w:val="green"/>
        </w:rPr>
        <w:t>military forces</w:t>
      </w:r>
      <w:r w:rsidRPr="001A0E6C">
        <w:rPr>
          <w:sz w:val="14"/>
        </w:rPr>
        <w:t xml:space="preserve">.  </w:t>
      </w:r>
    </w:p>
    <w:p w14:paraId="57849D10" w14:textId="77777777" w:rsidR="0025298F" w:rsidRPr="001A0E6C" w:rsidRDefault="0025298F" w:rsidP="0025298F">
      <w:pPr>
        <w:rPr>
          <w:sz w:val="14"/>
        </w:rPr>
      </w:pPr>
      <w:r w:rsidRPr="001A0E6C">
        <w:rPr>
          <w:sz w:val="14"/>
        </w:rPr>
        <w:t xml:space="preserve">Most of what is commonly referred to as “political activism” is viewed by the corporate state's counterinsurgency apparatus as a useful and necessary component of political control. </w:t>
      </w:r>
    </w:p>
    <w:p w14:paraId="158A5997" w14:textId="77777777" w:rsidR="0025298F" w:rsidRPr="001A0E6C" w:rsidRDefault="0025298F" w:rsidP="0025298F">
      <w:pPr>
        <w:rPr>
          <w:sz w:val="14"/>
        </w:rPr>
      </w:pPr>
      <w:r w:rsidRPr="001A0E6C">
        <w:rPr>
          <w:sz w:val="14"/>
        </w:rPr>
        <w:t xml:space="preserve"> Letters-to-the-editor... </w:t>
      </w:r>
    </w:p>
    <w:p w14:paraId="779BA31C" w14:textId="77777777" w:rsidR="0025298F" w:rsidRPr="001A0E6C" w:rsidRDefault="0025298F" w:rsidP="0025298F">
      <w:pPr>
        <w:rPr>
          <w:sz w:val="14"/>
        </w:rPr>
      </w:pPr>
      <w:r w:rsidRPr="001A0E6C">
        <w:rPr>
          <w:sz w:val="14"/>
        </w:rPr>
        <w:t>Calls-to-elected-representatives...</w:t>
      </w:r>
    </w:p>
    <w:p w14:paraId="28CD5E49" w14:textId="77777777" w:rsidR="0025298F" w:rsidRPr="001A0E6C" w:rsidRDefault="0025298F" w:rsidP="0025298F">
      <w:pPr>
        <w:rPr>
          <w:sz w:val="14"/>
        </w:rPr>
      </w:pPr>
      <w:r w:rsidRPr="001A0E6C">
        <w:rPr>
          <w:sz w:val="14"/>
        </w:rPr>
        <w:t xml:space="preserve"> Waving banners... </w:t>
      </w:r>
    </w:p>
    <w:p w14:paraId="69A6ECC3" w14:textId="77777777" w:rsidR="0025298F" w:rsidRPr="001A0E6C" w:rsidRDefault="0025298F" w:rsidP="0025298F">
      <w:pPr>
        <w:rPr>
          <w:sz w:val="14"/>
        </w:rPr>
      </w:pPr>
      <w:r w:rsidRPr="001A0E6C">
        <w:rPr>
          <w:sz w:val="14"/>
        </w:rPr>
        <w:t xml:space="preserve">“Third” party political activities... </w:t>
      </w:r>
    </w:p>
    <w:p w14:paraId="43D5D14D" w14:textId="77777777" w:rsidR="0025298F" w:rsidRPr="001A0E6C" w:rsidRDefault="0025298F" w:rsidP="0025298F">
      <w:pPr>
        <w:rPr>
          <w:sz w:val="14"/>
        </w:rPr>
      </w:pPr>
      <w:r w:rsidRPr="001A0E6C">
        <w:rPr>
          <w:sz w:val="14"/>
        </w:rPr>
        <w:t xml:space="preserve">Taking beatings, rubber bullets and tear gas from riot police in free speech zones... </w:t>
      </w:r>
    </w:p>
    <w:p w14:paraId="7CCB565A" w14:textId="77777777" w:rsidR="0025298F" w:rsidRPr="001A0E6C" w:rsidRDefault="0025298F" w:rsidP="0025298F">
      <w:pPr>
        <w:rPr>
          <w:sz w:val="14"/>
          <w:szCs w:val="14"/>
        </w:rPr>
      </w:pPr>
      <w:r w:rsidRPr="001A0E6C">
        <w:rPr>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groups and take on leadership roles in the organizations.  </w:t>
      </w:r>
    </w:p>
    <w:p w14:paraId="1FBCC3AB" w14:textId="77777777" w:rsidR="0025298F" w:rsidRPr="001A0E6C" w:rsidRDefault="0025298F" w:rsidP="0025298F">
      <w:pPr>
        <w:rPr>
          <w:sz w:val="14"/>
        </w:rPr>
      </w:pPr>
      <w:r w:rsidRPr="001A0E6C">
        <w:rPr>
          <w:sz w:val="14"/>
        </w:rPr>
        <w:lastRenderedPageBreak/>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27AB2C19" w14:textId="77777777" w:rsidR="0025298F" w:rsidRPr="001A0E6C" w:rsidRDefault="0025298F" w:rsidP="0025298F">
      <w:pPr>
        <w:rPr>
          <w:sz w:val="14"/>
        </w:rPr>
      </w:pPr>
      <w:r w:rsidRPr="001A0E6C">
        <w:rPr>
          <w:sz w:val="14"/>
        </w:rPr>
        <w:t xml:space="preserve">If the clued-in activist drops his or her political activities, the ACS wins. </w:t>
      </w:r>
    </w:p>
    <w:p w14:paraId="6CC77EAA" w14:textId="77777777" w:rsidR="0025298F" w:rsidRPr="001A0E6C" w:rsidRDefault="0025298F" w:rsidP="0025298F">
      <w:pPr>
        <w:rPr>
          <w:u w:val="single"/>
        </w:rPr>
      </w:pPr>
      <w:r w:rsidRPr="001A0E6C">
        <w:rPr>
          <w:sz w:val="14"/>
        </w:rPr>
        <w:t xml:space="preserve"> But what if the clued-in activist refuses to give up the struggle? Feeling powerless, desperation could set in and these individuals might become increasingly radicalized. </w:t>
      </w:r>
      <w:r w:rsidRPr="001A0E6C">
        <w:rPr>
          <w:highlight w:val="green"/>
          <w:u w:val="single"/>
        </w:rPr>
        <w:t>Because</w:t>
      </w:r>
      <w:r w:rsidRPr="001A0E6C">
        <w:rPr>
          <w:u w:val="single"/>
        </w:rPr>
        <w:t xml:space="preserve"> the corporate state's counterinsurgency </w:t>
      </w:r>
      <w:r w:rsidRPr="001A0E6C">
        <w:rPr>
          <w:highlight w:val="green"/>
          <w:u w:val="single"/>
        </w:rPr>
        <w:t>operatives</w:t>
      </w:r>
      <w:r w:rsidRPr="001A0E6C">
        <w:rPr>
          <w:u w:val="single"/>
        </w:rPr>
        <w:t xml:space="preserve"> have </w:t>
      </w:r>
      <w:r w:rsidRPr="001A0E6C">
        <w:rPr>
          <w:rStyle w:val="Emphasis"/>
          <w:highlight w:val="green"/>
        </w:rPr>
        <w:t>infiltrated</w:t>
      </w:r>
      <w:r w:rsidRPr="001A0E6C">
        <w:rPr>
          <w:highlight w:val="green"/>
          <w:u w:val="single"/>
        </w:rPr>
        <w:t xml:space="preserve"> most </w:t>
      </w:r>
      <w:r w:rsidRPr="001A0E6C">
        <w:rPr>
          <w:rStyle w:val="Emphasis"/>
        </w:rPr>
        <w:t xml:space="preserve">political </w:t>
      </w:r>
      <w:r w:rsidRPr="001A0E6C">
        <w:rPr>
          <w:rStyle w:val="Emphasis"/>
          <w:highlight w:val="green"/>
        </w:rPr>
        <w:t>activism</w:t>
      </w:r>
      <w:r w:rsidRPr="001A0E6C">
        <w:rPr>
          <w:highlight w:val="green"/>
          <w:u w:val="single"/>
        </w:rPr>
        <w:t xml:space="preserve"> groups</w:t>
      </w:r>
      <w:r w:rsidRPr="001A0E6C">
        <w:rPr>
          <w:u w:val="single"/>
        </w:rPr>
        <w:t xml:space="preserve">, the </w:t>
      </w:r>
      <w:r w:rsidRPr="001A0E6C">
        <w:rPr>
          <w:rStyle w:val="Emphasis"/>
        </w:rPr>
        <w:t xml:space="preserve">radicalized </w:t>
      </w:r>
      <w:r w:rsidRPr="001A0E6C">
        <w:rPr>
          <w:rStyle w:val="Emphasis"/>
          <w:highlight w:val="green"/>
        </w:rPr>
        <w:t>members</w:t>
      </w:r>
      <w:r w:rsidRPr="001A0E6C">
        <w:rPr>
          <w:highlight w:val="green"/>
          <w:u w:val="single"/>
        </w:rPr>
        <w:t xml:space="preserve"> will be </w:t>
      </w:r>
      <w:r w:rsidRPr="001A0E6C">
        <w:rPr>
          <w:rStyle w:val="Emphasis"/>
        </w:rPr>
        <w:t xml:space="preserve">easily </w:t>
      </w:r>
      <w:r w:rsidRPr="001A0E6C">
        <w:rPr>
          <w:rStyle w:val="Emphasis"/>
          <w:highlight w:val="green"/>
        </w:rPr>
        <w:t>identified</w:t>
      </w:r>
      <w:r w:rsidRPr="001A0E6C">
        <w:rPr>
          <w:u w:val="single"/>
        </w:rPr>
        <w:t xml:space="preserve">, monitored </w:t>
      </w:r>
      <w:r w:rsidRPr="001A0E6C">
        <w:rPr>
          <w:highlight w:val="green"/>
          <w:u w:val="single"/>
        </w:rPr>
        <w:t>and</w:t>
      </w:r>
      <w:r w:rsidRPr="001A0E6C">
        <w:rPr>
          <w:u w:val="single"/>
        </w:rPr>
        <w:t xml:space="preserve"> eventually </w:t>
      </w:r>
      <w:r w:rsidRPr="001A0E6C">
        <w:rPr>
          <w:sz w:val="14"/>
        </w:rPr>
        <w:t xml:space="preserve">compromised/turned, arrested </w:t>
      </w:r>
      <w:r w:rsidRPr="001A0E6C">
        <w:rPr>
          <w:u w:val="single"/>
        </w:rPr>
        <w:t xml:space="preserve">or </w:t>
      </w:r>
      <w:r w:rsidRPr="001A0E6C">
        <w:rPr>
          <w:rStyle w:val="Emphasis"/>
          <w:highlight w:val="green"/>
        </w:rPr>
        <w:t>executed</w:t>
      </w:r>
      <w:r w:rsidRPr="001A0E6C">
        <w:rPr>
          <w:u w:val="single"/>
        </w:rPr>
        <w:t xml:space="preserve">. The ACS wins again.  </w:t>
      </w:r>
    </w:p>
    <w:p w14:paraId="3C5339D1" w14:textId="77777777" w:rsidR="0025298F" w:rsidRPr="001A0E6C" w:rsidRDefault="0025298F" w:rsidP="0025298F">
      <w:pPr>
        <w:pStyle w:val="Heading4"/>
        <w:rPr>
          <w:rFonts w:cs="Calibri"/>
        </w:rPr>
      </w:pPr>
      <w:r w:rsidRPr="001A0E6C">
        <w:rPr>
          <w:rFonts w:cs="Calibri"/>
        </w:rPr>
        <w:t xml:space="preserve">Those </w:t>
      </w:r>
      <w:r w:rsidRPr="001A0E6C">
        <w:rPr>
          <w:rFonts w:cs="Calibri"/>
          <w:u w:val="single"/>
        </w:rPr>
        <w:t>overwhelm</w:t>
      </w:r>
      <w:r w:rsidRPr="001A0E6C">
        <w:rPr>
          <w:rFonts w:cs="Calibri"/>
        </w:rPr>
        <w:t xml:space="preserve"> and </w:t>
      </w:r>
      <w:r w:rsidRPr="001A0E6C">
        <w:rPr>
          <w:rFonts w:cs="Calibri"/>
          <w:u w:val="single"/>
        </w:rPr>
        <w:t>turn</w:t>
      </w:r>
      <w:r w:rsidRPr="001A0E6C">
        <w:rPr>
          <w:rFonts w:cs="Calibri"/>
        </w:rPr>
        <w:t xml:space="preserve"> affirmative solvency. </w:t>
      </w:r>
    </w:p>
    <w:p w14:paraId="5FDDDCB8" w14:textId="77777777" w:rsidR="0025298F" w:rsidRPr="001A0E6C" w:rsidRDefault="0025298F" w:rsidP="0025298F">
      <w:r w:rsidRPr="001A0E6C">
        <w:rPr>
          <w:b/>
          <w:bCs/>
          <w:sz w:val="26"/>
          <w:szCs w:val="26"/>
        </w:rPr>
        <w:t>DeBoer ’16</w:t>
      </w:r>
      <w:r w:rsidRPr="001A0E6C">
        <w:t xml:space="preserve"> [Fredrik; March 15th; Ph.D. from Purdue University; </w:t>
      </w:r>
      <w:proofErr w:type="spellStart"/>
      <w:r w:rsidRPr="001A0E6C">
        <w:t>Fredrikdeboer</w:t>
      </w:r>
      <w:proofErr w:type="spellEnd"/>
      <w:r w:rsidRPr="001A0E6C">
        <w:t>, “c’mon, guys,” http://fredrikdeboer.com/2016/03/15/cmon-guys/]</w:t>
      </w:r>
    </w:p>
    <w:p w14:paraId="5D6957DB" w14:textId="77777777" w:rsidR="0025298F" w:rsidRPr="001A0E6C" w:rsidRDefault="0025298F" w:rsidP="0025298F">
      <w:pPr>
        <w:rPr>
          <w:sz w:val="16"/>
        </w:rPr>
      </w:pPr>
      <w:r w:rsidRPr="001A0E6C">
        <w:rPr>
          <w:sz w:val="16"/>
        </w:rPr>
        <w:t xml:space="preserve">I could be wrong about the short-term dangers, and the stakes are incredibly high. But in the </w:t>
      </w:r>
      <w:proofErr w:type="gramStart"/>
      <w:r w:rsidRPr="001A0E6C">
        <w:rPr>
          <w:sz w:val="16"/>
        </w:rPr>
        <w:t>end</w:t>
      </w:r>
      <w:proofErr w:type="gramEnd"/>
      <w:r w:rsidRPr="001A0E6C">
        <w:rPr>
          <w:sz w:val="16"/>
        </w:rPr>
        <w:t xml:space="preserve"> we’re left with the same old question: </w:t>
      </w:r>
      <w:r w:rsidRPr="001A0E6C">
        <w:rPr>
          <w:rStyle w:val="StyleUnderline"/>
          <w:highlight w:val="green"/>
        </w:rPr>
        <w:t>what tactics</w:t>
      </w:r>
      <w:r w:rsidRPr="001A0E6C">
        <w:rPr>
          <w:rStyle w:val="StyleUnderline"/>
          <w:sz w:val="16"/>
          <w:u w:val="none"/>
        </w:rPr>
        <w:t xml:space="preserve"> </w:t>
      </w:r>
      <w:r w:rsidRPr="001A0E6C">
        <w:rPr>
          <w:sz w:val="16"/>
        </w:rPr>
        <w:t xml:space="preserve">will </w:t>
      </w:r>
      <w:r w:rsidRPr="001A0E6C">
        <w:rPr>
          <w:rStyle w:val="Emphasis"/>
        </w:rPr>
        <w:t xml:space="preserve">actually </w:t>
      </w:r>
      <w:r w:rsidRPr="001A0E6C">
        <w:rPr>
          <w:rStyle w:val="Emphasis"/>
          <w:highlight w:val="green"/>
        </w:rPr>
        <w:t>work</w:t>
      </w:r>
      <w:r w:rsidRPr="001A0E6C">
        <w:rPr>
          <w:rStyle w:val="StyleUnderline"/>
          <w:highlight w:val="green"/>
        </w:rPr>
        <w:t xml:space="preserve"> to secure a </w:t>
      </w:r>
      <w:r w:rsidRPr="001A0E6C">
        <w:rPr>
          <w:rStyle w:val="Emphasis"/>
          <w:highlight w:val="green"/>
        </w:rPr>
        <w:t>better world?</w:t>
      </w:r>
    </w:p>
    <w:p w14:paraId="2D5C64AC" w14:textId="77777777" w:rsidR="0025298F" w:rsidRPr="001A0E6C" w:rsidRDefault="0025298F" w:rsidP="0025298F">
      <w:pPr>
        <w:rPr>
          <w:sz w:val="16"/>
        </w:rPr>
      </w:pPr>
      <w:r w:rsidRPr="001A0E6C">
        <w:rPr>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1A0E6C">
        <w:rPr>
          <w:rStyle w:val="StyleUnderline"/>
          <w:highlight w:val="green"/>
        </w:rPr>
        <w:t xml:space="preserve">in </w:t>
      </w:r>
      <w:r w:rsidRPr="001A0E6C">
        <w:rPr>
          <w:rStyle w:val="Emphasis"/>
        </w:rPr>
        <w:t xml:space="preserve">today’s </w:t>
      </w:r>
      <w:r w:rsidRPr="001A0E6C">
        <w:rPr>
          <w:rStyle w:val="Emphasis"/>
          <w:highlight w:val="green"/>
        </w:rPr>
        <w:t>America</w:t>
      </w:r>
      <w:r w:rsidRPr="001A0E6C">
        <w:rPr>
          <w:sz w:val="16"/>
        </w:rPr>
        <w:t xml:space="preserve"> they will essentially </w:t>
      </w:r>
      <w:r w:rsidRPr="001A0E6C">
        <w:rPr>
          <w:rStyle w:val="StyleUnderline"/>
          <w:highlight w:val="green"/>
        </w:rPr>
        <w:t>never</w:t>
      </w:r>
      <w:r w:rsidRPr="001A0E6C">
        <w:rPr>
          <w:sz w:val="16"/>
        </w:rPr>
        <w:t xml:space="preserve"> break on the side of </w:t>
      </w:r>
      <w:r w:rsidRPr="001A0E6C">
        <w:rPr>
          <w:rStyle w:val="Emphasis"/>
        </w:rPr>
        <w:t xml:space="preserve">armed </w:t>
      </w:r>
      <w:r w:rsidRPr="001A0E6C">
        <w:rPr>
          <w:rStyle w:val="Emphasis"/>
          <w:highlight w:val="green"/>
        </w:rPr>
        <w:t>opposition</w:t>
      </w:r>
      <w:r w:rsidRPr="001A0E6C">
        <w:rPr>
          <w:rStyle w:val="StyleUnderline"/>
          <w:highlight w:val="green"/>
        </w:rPr>
        <w:t xml:space="preserve"> against </w:t>
      </w:r>
      <w:r w:rsidRPr="001A0E6C">
        <w:rPr>
          <w:rStyle w:val="Emphasis"/>
          <w:highlight w:val="green"/>
        </w:rPr>
        <w:t>the state</w:t>
      </w:r>
      <w:r w:rsidRPr="001A0E6C">
        <w:rPr>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4C8ED47A" w14:textId="77777777" w:rsidR="0025298F" w:rsidRPr="001A0E6C" w:rsidRDefault="0025298F" w:rsidP="0025298F">
      <w:pPr>
        <w:rPr>
          <w:sz w:val="16"/>
        </w:rPr>
      </w:pPr>
      <w:r w:rsidRPr="001A0E6C">
        <w:rPr>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other. </w:t>
      </w:r>
      <w:r w:rsidRPr="001A0E6C">
        <w:rPr>
          <w:rStyle w:val="StyleUnderline"/>
          <w:highlight w:val="green"/>
        </w:rPr>
        <w:t>If</w:t>
      </w:r>
      <w:r w:rsidRPr="001A0E6C">
        <w:rPr>
          <w:rStyle w:val="StyleUnderline"/>
        </w:rPr>
        <w:t xml:space="preserve"> tomorrow </w:t>
      </w:r>
      <w:r w:rsidRPr="001A0E6C">
        <w:rPr>
          <w:rStyle w:val="StyleUnderline"/>
          <w:highlight w:val="green"/>
        </w:rPr>
        <w:t>you</w:t>
      </w:r>
      <w:r w:rsidRPr="001A0E6C">
        <w:rPr>
          <w:rStyle w:val="StyleUnderline"/>
        </w:rPr>
        <w:t xml:space="preserve"> could </w:t>
      </w:r>
      <w:r w:rsidRPr="001A0E6C">
        <w:rPr>
          <w:rStyle w:val="Emphasis"/>
          <w:highlight w:val="green"/>
        </w:rPr>
        <w:t>rally</w:t>
      </w:r>
      <w:r w:rsidRPr="001A0E6C">
        <w:rPr>
          <w:rStyle w:val="StyleUnderline"/>
          <w:highlight w:val="green"/>
        </w:rPr>
        <w:t xml:space="preserve"> as many</w:t>
      </w:r>
      <w:r w:rsidRPr="001A0E6C">
        <w:rPr>
          <w:rStyle w:val="StyleUnderline"/>
        </w:rPr>
        <w:t xml:space="preserve"> people </w:t>
      </w:r>
      <w:r w:rsidRPr="001A0E6C">
        <w:rPr>
          <w:rStyle w:val="StyleUnderline"/>
          <w:highlight w:val="green"/>
        </w:rPr>
        <w:t xml:space="preserve">as the </w:t>
      </w:r>
      <w:r w:rsidRPr="001A0E6C">
        <w:rPr>
          <w:rStyle w:val="Emphasis"/>
          <w:highlight w:val="green"/>
        </w:rPr>
        <w:t>Bolsheviks</w:t>
      </w:r>
      <w:r w:rsidRPr="001A0E6C">
        <w:rPr>
          <w:sz w:val="16"/>
        </w:rPr>
        <w:t xml:space="preserve"> had at their revolutionary peak, </w:t>
      </w:r>
      <w:r w:rsidRPr="001A0E6C">
        <w:rPr>
          <w:rStyle w:val="StyleUnderline"/>
          <w:highlight w:val="green"/>
        </w:rPr>
        <w:t>you’re still</w:t>
      </w:r>
      <w:r w:rsidRPr="001A0E6C">
        <w:rPr>
          <w:rStyle w:val="StyleUnderline"/>
        </w:rPr>
        <w:t xml:space="preserve"> left </w:t>
      </w:r>
      <w:r w:rsidRPr="001A0E6C">
        <w:rPr>
          <w:rStyle w:val="StyleUnderline"/>
          <w:highlight w:val="green"/>
        </w:rPr>
        <w:t xml:space="preserve">in a world of </w:t>
      </w:r>
      <w:r w:rsidRPr="001A0E6C">
        <w:rPr>
          <w:rStyle w:val="Emphasis"/>
          <w:highlight w:val="green"/>
        </w:rPr>
        <w:t>F-15s</w:t>
      </w:r>
      <w:r w:rsidRPr="001A0E6C">
        <w:rPr>
          <w:rStyle w:val="StyleUnderline"/>
          <w:highlight w:val="green"/>
        </w:rPr>
        <w:t xml:space="preserve">, </w:t>
      </w:r>
      <w:r w:rsidRPr="001A0E6C">
        <w:rPr>
          <w:rStyle w:val="Emphasis"/>
          <w:highlight w:val="green"/>
        </w:rPr>
        <w:t>drones</w:t>
      </w:r>
      <w:r w:rsidRPr="001A0E6C">
        <w:rPr>
          <w:rStyle w:val="StyleUnderline"/>
          <w:highlight w:val="green"/>
        </w:rPr>
        <w:t xml:space="preserve">, and </w:t>
      </w:r>
      <w:r w:rsidRPr="001A0E6C">
        <w:rPr>
          <w:rStyle w:val="Emphasis"/>
        </w:rPr>
        <w:t>cluster</w:t>
      </w:r>
      <w:r w:rsidRPr="001A0E6C">
        <w:rPr>
          <w:rStyle w:val="Emphasis"/>
          <w:highlight w:val="green"/>
        </w:rPr>
        <w:t xml:space="preserve"> bombs</w:t>
      </w:r>
      <w:r w:rsidRPr="001A0E6C">
        <w:rPr>
          <w:sz w:val="16"/>
        </w:rPr>
        <w:t xml:space="preserve">. And that’s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1A0E6C">
        <w:rPr>
          <w:rStyle w:val="StyleUnderline"/>
          <w:highlight w:val="green"/>
        </w:rPr>
        <w:t>This</w:t>
      </w:r>
      <w:r w:rsidRPr="001A0E6C">
        <w:rPr>
          <w:rStyle w:val="StyleUnderline"/>
        </w:rPr>
        <w:t xml:space="preserve"> just </w:t>
      </w:r>
      <w:r w:rsidRPr="001A0E6C">
        <w:rPr>
          <w:rStyle w:val="StyleUnderline"/>
          <w:highlight w:val="green"/>
        </w:rPr>
        <w:t xml:space="preserve">isn’t </w:t>
      </w:r>
      <w:r w:rsidRPr="001A0E6C">
        <w:rPr>
          <w:rStyle w:val="Emphasis"/>
          <w:highlight w:val="green"/>
        </w:rPr>
        <w:t>1950s Cuba</w:t>
      </w:r>
      <w:r w:rsidRPr="001A0E6C">
        <w:rPr>
          <w:sz w:val="16"/>
        </w:rPr>
        <w:t xml:space="preserve">, guys. It’s just not. In a very real way, </w:t>
      </w:r>
      <w:r w:rsidRPr="001A0E6C">
        <w:rPr>
          <w:rStyle w:val="StyleUnderline"/>
        </w:rPr>
        <w:t xml:space="preserve">modern </w:t>
      </w:r>
      <w:r w:rsidRPr="001A0E6C">
        <w:rPr>
          <w:rStyle w:val="StyleUnderline"/>
          <w:highlight w:val="green"/>
        </w:rPr>
        <w:t>tech</w:t>
      </w:r>
      <w:r w:rsidRPr="001A0E6C">
        <w:rPr>
          <w:rStyle w:val="StyleUnderline"/>
        </w:rPr>
        <w:t xml:space="preserve">nology </w:t>
      </w:r>
      <w:r w:rsidRPr="001A0E6C">
        <w:rPr>
          <w:rStyle w:val="Emphasis"/>
        </w:rPr>
        <w:t xml:space="preserve">effectively </w:t>
      </w:r>
      <w:r w:rsidRPr="001A0E6C">
        <w:rPr>
          <w:rStyle w:val="Emphasis"/>
          <w:highlight w:val="green"/>
        </w:rPr>
        <w:t>lowers</w:t>
      </w:r>
      <w:r w:rsidRPr="001A0E6C">
        <w:rPr>
          <w:rStyle w:val="StyleUnderline"/>
        </w:rPr>
        <w:t xml:space="preserve"> the </w:t>
      </w:r>
      <w:r w:rsidRPr="001A0E6C">
        <w:rPr>
          <w:rStyle w:val="StyleUnderline"/>
          <w:highlight w:val="green"/>
        </w:rPr>
        <w:t xml:space="preserve">odds of </w:t>
      </w:r>
      <w:r w:rsidRPr="001A0E6C">
        <w:rPr>
          <w:rStyle w:val="Emphasis"/>
          <w:highlight w:val="green"/>
        </w:rPr>
        <w:t>armed</w:t>
      </w:r>
      <w:r w:rsidRPr="001A0E6C">
        <w:rPr>
          <w:rStyle w:val="Emphasis"/>
        </w:rPr>
        <w:t xml:space="preserve"> political </w:t>
      </w:r>
      <w:r w:rsidRPr="001A0E6C">
        <w:rPr>
          <w:rStyle w:val="Emphasis"/>
          <w:highlight w:val="green"/>
        </w:rPr>
        <w:t>revolution</w:t>
      </w:r>
      <w:r w:rsidRPr="001A0E6C">
        <w:rPr>
          <w:sz w:val="16"/>
        </w:rPr>
        <w:t xml:space="preserve"> in a country like the United States </w:t>
      </w:r>
      <w:r w:rsidRPr="001A0E6C">
        <w:rPr>
          <w:rStyle w:val="StyleUnderline"/>
          <w:highlight w:val="green"/>
        </w:rPr>
        <w:t xml:space="preserve">to </w:t>
      </w:r>
      <w:r w:rsidRPr="001A0E6C">
        <w:rPr>
          <w:rStyle w:val="Emphasis"/>
          <w:highlight w:val="green"/>
        </w:rPr>
        <w:t>zero</w:t>
      </w:r>
      <w:r w:rsidRPr="001A0E6C">
        <w:rPr>
          <w:sz w:val="16"/>
        </w:rPr>
        <w:t xml:space="preserve">, and so much the worse for us. </w:t>
      </w:r>
    </w:p>
    <w:p w14:paraId="1E7A3CCA" w14:textId="77777777" w:rsidR="0025298F" w:rsidRPr="001A0E6C" w:rsidRDefault="0025298F" w:rsidP="0025298F">
      <w:pPr>
        <w:rPr>
          <w:sz w:val="16"/>
        </w:rPr>
      </w:pPr>
      <w:r w:rsidRPr="001A0E6C">
        <w:rPr>
          <w:rStyle w:val="StyleUnderline"/>
          <w:highlight w:val="green"/>
        </w:rPr>
        <w:t xml:space="preserve">This </w:t>
      </w:r>
      <w:r w:rsidRPr="001A0E6C">
        <w:rPr>
          <w:rStyle w:val="Emphasis"/>
          <w:highlight w:val="green"/>
        </w:rPr>
        <w:t>isn’t fatalism</w:t>
      </w:r>
      <w:r w:rsidRPr="001A0E6C">
        <w:rPr>
          <w:sz w:val="16"/>
        </w:rPr>
        <w:t xml:space="preserve">. It doesn’t mean there’s no hope. </w:t>
      </w:r>
      <w:r w:rsidRPr="001A0E6C">
        <w:rPr>
          <w:rStyle w:val="StyleUnderline"/>
        </w:rPr>
        <w:t xml:space="preserve">It means that </w:t>
      </w:r>
      <w:r w:rsidRPr="001A0E6C">
        <w:rPr>
          <w:rStyle w:val="StyleUnderline"/>
          <w:highlight w:val="green"/>
        </w:rPr>
        <w:t xml:space="preserve">there is </w:t>
      </w:r>
      <w:r w:rsidRPr="001A0E6C">
        <w:rPr>
          <w:rStyle w:val="Emphasis"/>
          <w:highlight w:val="green"/>
        </w:rPr>
        <w:t>little alt</w:t>
      </w:r>
      <w:r w:rsidRPr="001A0E6C">
        <w:rPr>
          <w:rStyle w:val="Emphasis"/>
        </w:rPr>
        <w:t>ernative</w:t>
      </w:r>
      <w:r w:rsidRPr="001A0E6C">
        <w:rPr>
          <w:rStyle w:val="StyleUnderline"/>
          <w:highlight w:val="green"/>
        </w:rPr>
        <w:t xml:space="preserve"> to</w:t>
      </w:r>
      <w:r w:rsidRPr="001A0E6C">
        <w:rPr>
          <w:sz w:val="16"/>
          <w:highlight w:val="green"/>
        </w:rPr>
        <w:t xml:space="preserve"> </w:t>
      </w:r>
      <w:r w:rsidRPr="001A0E6C">
        <w:rPr>
          <w:sz w:val="16"/>
        </w:rPr>
        <w:t xml:space="preserve">organization, to changing minds through </w:t>
      </w:r>
      <w:r w:rsidRPr="001A0E6C">
        <w:rPr>
          <w:rStyle w:val="Emphasis"/>
        </w:rPr>
        <w:t xml:space="preserve">committed </w:t>
      </w:r>
      <w:r w:rsidRPr="001A0E6C">
        <w:rPr>
          <w:rStyle w:val="Emphasis"/>
          <w:highlight w:val="green"/>
        </w:rPr>
        <w:t>political action</w:t>
      </w:r>
      <w:r w:rsidRPr="001A0E6C">
        <w:rPr>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527ADD82" w14:textId="77777777" w:rsidR="0025298F" w:rsidRPr="001A0E6C" w:rsidRDefault="0025298F" w:rsidP="0025298F">
      <w:pPr>
        <w:rPr>
          <w:sz w:val="16"/>
        </w:rPr>
      </w:pPr>
      <w:r w:rsidRPr="001A0E6C">
        <w:rPr>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1A0E6C">
        <w:rPr>
          <w:rStyle w:val="StyleUnderline"/>
          <w:highlight w:val="green"/>
        </w:rPr>
        <w:t xml:space="preserve">seriously: </w:t>
      </w:r>
      <w:r w:rsidRPr="001A0E6C">
        <w:rPr>
          <w:rStyle w:val="Emphasis"/>
          <w:highlight w:val="green"/>
        </w:rPr>
        <w:t>none of us</w:t>
      </w:r>
      <w:r w:rsidRPr="001A0E6C">
        <w:rPr>
          <w:rStyle w:val="StyleUnderline"/>
          <w:highlight w:val="green"/>
        </w:rPr>
        <w:t xml:space="preserve"> are</w:t>
      </w:r>
      <w:r w:rsidRPr="001A0E6C">
        <w:rPr>
          <w:rStyle w:val="StyleUnderline"/>
        </w:rPr>
        <w:t xml:space="preserve"> ever </w:t>
      </w:r>
      <w:r w:rsidRPr="001A0E6C">
        <w:rPr>
          <w:rStyle w:val="StyleUnderline"/>
          <w:highlight w:val="green"/>
        </w:rPr>
        <w:t>going to take</w:t>
      </w:r>
      <w:r w:rsidRPr="001A0E6C">
        <w:rPr>
          <w:rStyle w:val="StyleUnderline"/>
        </w:rPr>
        <w:t xml:space="preserve"> to </w:t>
      </w:r>
      <w:r w:rsidRPr="001A0E6C">
        <w:rPr>
          <w:rStyle w:val="Emphasis"/>
        </w:rPr>
        <w:t xml:space="preserve">the </w:t>
      </w:r>
      <w:r w:rsidRPr="001A0E6C">
        <w:rPr>
          <w:rStyle w:val="Emphasis"/>
          <w:highlight w:val="green"/>
        </w:rPr>
        <w:t>barricades</w:t>
      </w:r>
      <w:r w:rsidRPr="001A0E6C">
        <w:rPr>
          <w:sz w:val="16"/>
        </w:rPr>
        <w:t xml:space="preserve">. And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w:t>
      </w:r>
      <w:r w:rsidRPr="001A0E6C">
        <w:rPr>
          <w:rStyle w:val="StyleUnderline"/>
        </w:rPr>
        <w:t>Google, Goldman Sachs, and the defense industry</w:t>
      </w:r>
      <w:r w:rsidRPr="001A0E6C">
        <w:rPr>
          <w:sz w:val="16"/>
        </w:rPr>
        <w:t xml:space="preserve">. Violence is hard. Soldiering is hard. </w:t>
      </w:r>
      <w:r w:rsidRPr="001A0E6C">
        <w:rPr>
          <w:rStyle w:val="StyleUnderline"/>
          <w:highlight w:val="green"/>
        </w:rPr>
        <w:t xml:space="preserve">In an era of </w:t>
      </w:r>
      <w:r w:rsidRPr="001A0E6C">
        <w:rPr>
          <w:rStyle w:val="Emphasis"/>
        </w:rPr>
        <w:t xml:space="preserve">the </w:t>
      </w:r>
      <w:r w:rsidRPr="001A0E6C">
        <w:rPr>
          <w:rStyle w:val="Emphasis"/>
          <w:highlight w:val="green"/>
        </w:rPr>
        <w:t>NSA</w:t>
      </w:r>
      <w:r w:rsidRPr="001A0E6C">
        <w:rPr>
          <w:rStyle w:val="StyleUnderline"/>
          <w:highlight w:val="green"/>
        </w:rPr>
        <w:t xml:space="preserve"> and </w:t>
      </w:r>
      <w:r w:rsidRPr="001A0E6C">
        <w:rPr>
          <w:rStyle w:val="Emphasis"/>
        </w:rPr>
        <w:t xml:space="preserve">military </w:t>
      </w:r>
      <w:r w:rsidRPr="001A0E6C">
        <w:rPr>
          <w:rStyle w:val="Emphasis"/>
          <w:highlight w:val="green"/>
        </w:rPr>
        <w:t>robots</w:t>
      </w:r>
      <w:r w:rsidRPr="001A0E6C">
        <w:rPr>
          <w:rStyle w:val="StyleUnderline"/>
          <w:highlight w:val="green"/>
        </w:rPr>
        <w:t>, it’s</w:t>
      </w:r>
      <w:r w:rsidRPr="001A0E6C">
        <w:rPr>
          <w:sz w:val="16"/>
        </w:rPr>
        <w:t xml:space="preserve"> really, </w:t>
      </w:r>
      <w:r w:rsidRPr="001A0E6C">
        <w:rPr>
          <w:rStyle w:val="Emphasis"/>
        </w:rPr>
        <w:t xml:space="preserve">really </w:t>
      </w:r>
      <w:r w:rsidRPr="001A0E6C">
        <w:rPr>
          <w:rStyle w:val="Emphasis"/>
          <w:highlight w:val="green"/>
        </w:rPr>
        <w:t>hard</w:t>
      </w:r>
      <w:r w:rsidRPr="001A0E6C">
        <w:rPr>
          <w:rStyle w:val="StyleUnderline"/>
          <w:highlight w:val="green"/>
        </w:rPr>
        <w:t xml:space="preserve">. “Should we condone </w:t>
      </w:r>
      <w:r w:rsidRPr="001A0E6C">
        <w:rPr>
          <w:rStyle w:val="Emphasis"/>
        </w:rPr>
        <w:lastRenderedPageBreak/>
        <w:t xml:space="preserve">revolutionary </w:t>
      </w:r>
      <w:r w:rsidRPr="001A0E6C">
        <w:rPr>
          <w:rStyle w:val="Emphasis"/>
          <w:highlight w:val="green"/>
        </w:rPr>
        <w:t>violence?”</w:t>
      </w:r>
      <w:r w:rsidRPr="001A0E6C">
        <w:rPr>
          <w:rStyle w:val="StyleUnderline"/>
          <w:highlight w:val="green"/>
        </w:rPr>
        <w:t xml:space="preserve"> is </w:t>
      </w:r>
      <w:r w:rsidRPr="001A0E6C">
        <w:rPr>
          <w:rStyle w:val="Emphasis"/>
          <w:highlight w:val="green"/>
        </w:rPr>
        <w:t>dorm</w:t>
      </w:r>
      <w:r w:rsidRPr="001A0E6C">
        <w:rPr>
          <w:rStyle w:val="Emphasis"/>
        </w:rPr>
        <w:t xml:space="preserve"> room</w:t>
      </w:r>
      <w:r w:rsidRPr="001A0E6C">
        <w:rPr>
          <w:rStyle w:val="StyleUnderline"/>
          <w:highlight w:val="green"/>
        </w:rPr>
        <w:t xml:space="preserve">, pass-the-bong </w:t>
      </w:r>
      <w:r w:rsidRPr="001A0E6C">
        <w:rPr>
          <w:rStyle w:val="Emphasis"/>
          <w:highlight w:val="green"/>
        </w:rPr>
        <w:t>conversation</w:t>
      </w:r>
      <w:r w:rsidRPr="001A0E6C">
        <w:rPr>
          <w:rStyle w:val="Emphasis"/>
        </w:rPr>
        <w:t xml:space="preserve"> fodder</w:t>
      </w:r>
      <w:r w:rsidRPr="001A0E6C">
        <w:rPr>
          <w:sz w:val="16"/>
        </w:rPr>
        <w:t xml:space="preserve">, of precisely the moral and intellectual weight of “should we torture a guy if we know there’s a bomb and we know he knows where it is and we know we can stop it if we do?” It’s built on absurd hypotheticals, propped up by the power of anxious machismo, and </w:t>
      </w:r>
      <w:r w:rsidRPr="001A0E6C">
        <w:rPr>
          <w:rStyle w:val="StyleUnderline"/>
          <w:highlight w:val="green"/>
        </w:rPr>
        <w:t xml:space="preserve">undertaken to no </w:t>
      </w:r>
      <w:r w:rsidRPr="001A0E6C">
        <w:rPr>
          <w:rStyle w:val="Emphasis"/>
        </w:rPr>
        <w:t xml:space="preserve">practical </w:t>
      </w:r>
      <w:r w:rsidRPr="001A0E6C">
        <w:rPr>
          <w:rStyle w:val="Emphasis"/>
          <w:highlight w:val="green"/>
        </w:rPr>
        <w:t>political end</w:t>
      </w:r>
      <w:r w:rsidRPr="001A0E6C">
        <w:rPr>
          <w:sz w:val="16"/>
        </w:rPr>
        <w:t>. It’s understandable. I get it, I really do. But it’s got nothing to do with us. The only way forward is the grubby, unsexy work of building coalitions and asking people to climb on board.</w:t>
      </w:r>
    </w:p>
    <w:p w14:paraId="4E90B30C" w14:textId="7BAE3AF0" w:rsidR="0025298F" w:rsidRDefault="00015162" w:rsidP="00015162">
      <w:pPr>
        <w:pStyle w:val="Heading3"/>
      </w:pPr>
      <w:r>
        <w:lastRenderedPageBreak/>
        <w:t xml:space="preserve">LBL </w:t>
      </w:r>
    </w:p>
    <w:p w14:paraId="6617FD66" w14:textId="7258E58E" w:rsidR="00015162" w:rsidRDefault="00015162" w:rsidP="00015162">
      <w:r>
        <w:t xml:space="preserve">If policy destroys planning – then no </w:t>
      </w:r>
      <w:proofErr w:type="gramStart"/>
      <w:r>
        <w:t>solvency ,</w:t>
      </w:r>
      <w:proofErr w:type="gramEnd"/>
      <w:r>
        <w:t xml:space="preserve"> policy is </w:t>
      </w:r>
      <w:proofErr w:type="spellStart"/>
      <w:r>
        <w:t>inehrent</w:t>
      </w:r>
      <w:proofErr w:type="spellEnd"/>
      <w:r>
        <w:t xml:space="preserve"> </w:t>
      </w:r>
      <w:proofErr w:type="spellStart"/>
      <w:r>
        <w:t>ot</w:t>
      </w:r>
      <w:proofErr w:type="spellEnd"/>
      <w:r>
        <w:t xml:space="preserve"> the world right now which means their </w:t>
      </w:r>
      <w:proofErr w:type="spellStart"/>
      <w:r>
        <w:t>mvoement</w:t>
      </w:r>
      <w:proofErr w:type="spellEnd"/>
      <w:r>
        <w:t xml:space="preserve"> will never work so negate on presumption</w:t>
      </w:r>
    </w:p>
    <w:p w14:paraId="576B7557" w14:textId="5656C0AD" w:rsidR="00015162" w:rsidRDefault="00015162" w:rsidP="00015162"/>
    <w:p w14:paraId="5CCCA016" w14:textId="78BB91E3" w:rsidR="00015162" w:rsidRDefault="00015162" w:rsidP="00015162">
      <w:r>
        <w:t xml:space="preserve">Creation of freedom – no </w:t>
      </w:r>
      <w:proofErr w:type="spellStart"/>
      <w:r>
        <w:t>ur</w:t>
      </w:r>
      <w:proofErr w:type="spellEnd"/>
      <w:r>
        <w:t xml:space="preserve"> method fails</w:t>
      </w:r>
    </w:p>
    <w:p w14:paraId="48D3110B" w14:textId="421F69EC" w:rsidR="00015162" w:rsidRPr="004C7618" w:rsidRDefault="00015162" w:rsidP="00015162">
      <w:pPr>
        <w:pStyle w:val="Heading4"/>
        <w:rPr>
          <w:rFonts w:asciiTheme="majorHAnsi" w:hAnsiTheme="majorHAnsi" w:cstheme="majorHAnsi"/>
        </w:rPr>
      </w:pPr>
      <w:r w:rsidRPr="004C7618">
        <w:rPr>
          <w:rFonts w:asciiTheme="majorHAnsi" w:hAnsiTheme="majorHAnsi" w:cstheme="majorHAnsi"/>
        </w:rPr>
        <w:t xml:space="preserve">Legal reform is </w:t>
      </w:r>
      <w:proofErr w:type="gramStart"/>
      <w:r w:rsidRPr="004C7618">
        <w:rPr>
          <w:rFonts w:asciiTheme="majorHAnsi" w:hAnsiTheme="majorHAnsi" w:cstheme="majorHAnsi"/>
          <w:u w:val="single"/>
        </w:rPr>
        <w:t>possible</w:t>
      </w:r>
      <w:r w:rsidRPr="004C7618">
        <w:rPr>
          <w:rFonts w:asciiTheme="majorHAnsi" w:hAnsiTheme="majorHAnsi" w:cstheme="majorHAnsi"/>
        </w:rPr>
        <w:t xml:space="preserve"> </w:t>
      </w:r>
      <w:r>
        <w:rPr>
          <w:rFonts w:asciiTheme="majorHAnsi" w:hAnsiTheme="majorHAnsi" w:cstheme="majorHAnsi"/>
        </w:rPr>
        <w:t xml:space="preserve"> but</w:t>
      </w:r>
      <w:proofErr w:type="gramEnd"/>
      <w:r>
        <w:rPr>
          <w:rFonts w:asciiTheme="majorHAnsi" w:hAnsiTheme="majorHAnsi" w:cstheme="majorHAnsi"/>
        </w:rPr>
        <w:t xml:space="preserve"> the </w:t>
      </w:r>
      <w:proofErr w:type="spellStart"/>
      <w:r>
        <w:rPr>
          <w:rFonts w:asciiTheme="majorHAnsi" w:hAnsiTheme="majorHAnsi" w:cstheme="majorHAnsi"/>
        </w:rPr>
        <w:t>aff</w:t>
      </w:r>
      <w:proofErr w:type="spellEnd"/>
      <w:r>
        <w:rPr>
          <w:rFonts w:asciiTheme="majorHAnsi" w:hAnsiTheme="majorHAnsi" w:cstheme="majorHAnsi"/>
        </w:rPr>
        <w:t xml:space="preserve"> trades off</w:t>
      </w:r>
      <w:r w:rsidRPr="004C7618">
        <w:rPr>
          <w:rFonts w:asciiTheme="majorHAnsi" w:hAnsiTheme="majorHAnsi" w:cstheme="majorHAnsi"/>
        </w:rPr>
        <w:t xml:space="preserve">-- eschewing </w:t>
      </w:r>
      <w:r w:rsidRPr="004C7618">
        <w:rPr>
          <w:rFonts w:asciiTheme="majorHAnsi" w:hAnsiTheme="majorHAnsi" w:cstheme="majorHAnsi"/>
          <w:u w:val="single"/>
        </w:rPr>
        <w:t>contingent</w:t>
      </w:r>
      <w:r w:rsidRPr="004C7618">
        <w:rPr>
          <w:rFonts w:asciiTheme="majorHAnsi" w:hAnsiTheme="majorHAnsi" w:cstheme="majorHAnsi"/>
        </w:rPr>
        <w:t xml:space="preserve"> harm reduction </w:t>
      </w:r>
      <w:r w:rsidRPr="004C7618">
        <w:rPr>
          <w:rFonts w:asciiTheme="majorHAnsi" w:hAnsiTheme="majorHAnsi" w:cstheme="majorHAnsi"/>
          <w:u w:val="single"/>
        </w:rPr>
        <w:t>reinforces</w:t>
      </w:r>
      <w:r w:rsidRPr="004C7618">
        <w:rPr>
          <w:rFonts w:asciiTheme="majorHAnsi" w:hAnsiTheme="majorHAnsi" w:cstheme="majorHAnsi"/>
        </w:rPr>
        <w:t xml:space="preserve"> the violence they critique. </w:t>
      </w:r>
    </w:p>
    <w:p w14:paraId="6441AA83" w14:textId="77777777" w:rsidR="00015162" w:rsidRPr="004C7618" w:rsidRDefault="00015162" w:rsidP="00015162">
      <w:pPr>
        <w:rPr>
          <w:rFonts w:asciiTheme="majorHAnsi" w:hAnsiTheme="majorHAnsi" w:cstheme="majorHAnsi"/>
        </w:rPr>
      </w:pPr>
      <w:r w:rsidRPr="004C7618">
        <w:rPr>
          <w:rStyle w:val="Style13ptBold"/>
          <w:rFonts w:asciiTheme="majorHAnsi" w:hAnsiTheme="majorHAnsi" w:cstheme="majorHAnsi"/>
        </w:rPr>
        <w:t>Hanna, 18</w:t>
      </w:r>
      <w:r w:rsidRPr="004C7618">
        <w:rPr>
          <w:rFonts w:asciiTheme="majorHAnsi" w:hAnsiTheme="majorHAnsi" w:cstheme="majorHAnsi"/>
        </w:rPr>
        <w:t xml:space="preserve">—teaches courses in Aboriginal law and Indigenous laws methodology at the University of Victoria (Alan, “SPACES FOR SHARING: SEARCHING FOR INDIGENOUS LAW ON THE CANADIAN LEGAL LANDSCAPE,” University of British Columbia Law Review. 51.1 (Jan. 2018): p105, </w:t>
      </w:r>
      <w:proofErr w:type="spellStart"/>
      <w:r w:rsidRPr="004C7618">
        <w:rPr>
          <w:rFonts w:asciiTheme="majorHAnsi" w:hAnsiTheme="majorHAnsi" w:cstheme="majorHAnsi"/>
        </w:rPr>
        <w:t>dml</w:t>
      </w:r>
      <w:proofErr w:type="spellEnd"/>
      <w:r w:rsidRPr="004C7618">
        <w:rPr>
          <w:rFonts w:asciiTheme="majorHAnsi" w:hAnsiTheme="majorHAnsi" w:cstheme="majorHAnsi"/>
        </w:rPr>
        <w:t>)</w:t>
      </w:r>
    </w:p>
    <w:p w14:paraId="4637436C" w14:textId="77777777" w:rsidR="00015162" w:rsidRPr="004C7618" w:rsidRDefault="00015162" w:rsidP="00015162">
      <w:pPr>
        <w:rPr>
          <w:rFonts w:asciiTheme="majorHAnsi" w:hAnsiTheme="majorHAnsi" w:cstheme="majorHAnsi"/>
          <w:sz w:val="16"/>
        </w:rPr>
      </w:pPr>
      <w:r w:rsidRPr="004C7618">
        <w:rPr>
          <w:rStyle w:val="Emphasis"/>
          <w:rFonts w:asciiTheme="majorHAnsi" w:hAnsiTheme="majorHAnsi" w:cstheme="majorHAnsi"/>
          <w:highlight w:val="green"/>
        </w:rPr>
        <w:t>Substantive meaning</w:t>
      </w:r>
      <w:r w:rsidRPr="004C7618">
        <w:rPr>
          <w:rStyle w:val="StyleUnderline"/>
          <w:rFonts w:asciiTheme="majorHAnsi" w:hAnsiTheme="majorHAnsi" w:cstheme="majorHAnsi"/>
        </w:rPr>
        <w:t xml:space="preserve"> in Indigenous laws will </w:t>
      </w:r>
      <w:r w:rsidRPr="004C7618">
        <w:rPr>
          <w:rStyle w:val="StyleUnderline"/>
          <w:rFonts w:asciiTheme="majorHAnsi" w:hAnsiTheme="majorHAnsi" w:cstheme="majorHAnsi"/>
          <w:highlight w:val="green"/>
        </w:rPr>
        <w:t>come from</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 xml:space="preserve">substantive </w:t>
      </w:r>
      <w:r w:rsidRPr="004C7618">
        <w:rPr>
          <w:rStyle w:val="Emphasis"/>
          <w:rFonts w:asciiTheme="majorHAnsi" w:hAnsiTheme="majorHAnsi" w:cstheme="majorHAnsi"/>
          <w:highlight w:val="green"/>
        </w:rPr>
        <w:t>change</w:t>
      </w:r>
      <w:r w:rsidRPr="004C7618">
        <w:rPr>
          <w:rFonts w:asciiTheme="majorHAnsi" w:hAnsiTheme="majorHAnsi" w:cstheme="majorHAnsi"/>
          <w:sz w:val="16"/>
        </w:rPr>
        <w:t xml:space="preserve">. According to Canadian legal scholar, Robert </w:t>
      </w:r>
      <w:proofErr w:type="spellStart"/>
      <w:r w:rsidRPr="004C7618">
        <w:rPr>
          <w:rFonts w:asciiTheme="majorHAnsi" w:hAnsiTheme="majorHAnsi" w:cstheme="majorHAnsi"/>
          <w:sz w:val="16"/>
        </w:rPr>
        <w:t>Samek</w:t>
      </w:r>
      <w:proofErr w:type="spellEnd"/>
      <w:r w:rsidRPr="004C7618">
        <w:rPr>
          <w:rFonts w:asciiTheme="majorHAnsi" w:hAnsiTheme="majorHAnsi" w:cstheme="majorHAnsi"/>
          <w:sz w:val="16"/>
        </w:rPr>
        <w:t xml:space="preserve">, </w:t>
      </w:r>
      <w:r w:rsidRPr="004C7618">
        <w:rPr>
          <w:rStyle w:val="Emphasis"/>
          <w:rFonts w:asciiTheme="majorHAnsi" w:hAnsiTheme="majorHAnsi" w:cstheme="majorHAnsi"/>
          <w:highlight w:val="green"/>
        </w:rPr>
        <w:t>meaningful</w:t>
      </w:r>
      <w:r w:rsidRPr="004C7618">
        <w:rPr>
          <w:rStyle w:val="StyleUnderline"/>
          <w:rFonts w:asciiTheme="majorHAnsi" w:hAnsiTheme="majorHAnsi" w:cstheme="majorHAnsi"/>
        </w:rPr>
        <w:t xml:space="preserve"> and </w:t>
      </w:r>
      <w:r w:rsidRPr="004C7618">
        <w:rPr>
          <w:rStyle w:val="Emphasis"/>
          <w:rFonts w:asciiTheme="majorHAnsi" w:hAnsiTheme="majorHAnsi" w:cstheme="majorHAnsi"/>
        </w:rPr>
        <w:t xml:space="preserve">effective </w:t>
      </w:r>
      <w:r w:rsidRPr="004C7618">
        <w:rPr>
          <w:rStyle w:val="Emphasis"/>
          <w:rFonts w:asciiTheme="majorHAnsi" w:hAnsiTheme="majorHAnsi" w:cstheme="majorHAnsi"/>
          <w:highlight w:val="green"/>
        </w:rPr>
        <w:t>legal reform requires</w:t>
      </w:r>
      <w:r w:rsidRPr="004C7618">
        <w:rPr>
          <w:rStyle w:val="Emphasis"/>
          <w:rFonts w:asciiTheme="majorHAnsi" w:hAnsiTheme="majorHAnsi" w:cstheme="majorHAnsi"/>
        </w:rPr>
        <w:t xml:space="preserve"> serious </w:t>
      </w:r>
      <w:r w:rsidRPr="004C7618">
        <w:rPr>
          <w:rStyle w:val="Emphasis"/>
          <w:rFonts w:asciiTheme="majorHAnsi" w:hAnsiTheme="majorHAnsi" w:cstheme="majorHAnsi"/>
          <w:highlight w:val="green"/>
        </w:rPr>
        <w:t>commitment</w:t>
      </w:r>
      <w:r w:rsidRPr="004C7618">
        <w:rPr>
          <w:rStyle w:val="StyleUnderline"/>
          <w:rFonts w:asciiTheme="majorHAnsi" w:hAnsiTheme="majorHAnsi" w:cstheme="majorHAnsi"/>
        </w:rPr>
        <w:t xml:space="preserve"> to effect proper </w:t>
      </w:r>
      <w:r w:rsidRPr="004C7618">
        <w:rPr>
          <w:rStyle w:val="StyleUnderline"/>
          <w:rFonts w:asciiTheme="majorHAnsi" w:hAnsiTheme="majorHAnsi" w:cstheme="majorHAnsi"/>
          <w:highlight w:val="green"/>
        </w:rPr>
        <w:t>social change</w:t>
      </w:r>
      <w:r w:rsidRPr="004C7618">
        <w:rPr>
          <w:rFonts w:asciiTheme="majorHAnsi" w:hAnsiTheme="majorHAnsi" w:cstheme="majorHAnsi"/>
          <w:sz w:val="16"/>
          <w:highlight w:val="green"/>
        </w:rPr>
        <w:t>:</w:t>
      </w:r>
    </w:p>
    <w:p w14:paraId="51226C49" w14:textId="77777777" w:rsidR="00015162" w:rsidRPr="004C7618" w:rsidRDefault="00015162" w:rsidP="00015162">
      <w:pPr>
        <w:rPr>
          <w:rFonts w:asciiTheme="majorHAnsi" w:hAnsiTheme="majorHAnsi" w:cstheme="majorHAnsi"/>
          <w:sz w:val="16"/>
        </w:rPr>
      </w:pPr>
      <w:r w:rsidRPr="004C7618">
        <w:rPr>
          <w:rFonts w:asciiTheme="majorHAnsi" w:hAnsiTheme="majorHAnsi" w:cstheme="majorHAnsi"/>
          <w:sz w:val="16"/>
        </w:rPr>
        <w:t xml:space="preserve">Changing the letter of the law does not of itself cure one social ill. It merely changes the scenery on the stage; the play still goes on. </w:t>
      </w:r>
      <w:r w:rsidRPr="004C7618">
        <w:rPr>
          <w:rStyle w:val="StyleUnderline"/>
          <w:rFonts w:asciiTheme="majorHAnsi" w:hAnsiTheme="majorHAnsi" w:cstheme="majorHAnsi"/>
        </w:rPr>
        <w:t xml:space="preserve">[T]he </w:t>
      </w:r>
      <w:r w:rsidRPr="004C7618">
        <w:rPr>
          <w:rStyle w:val="Emphasis"/>
          <w:rFonts w:asciiTheme="majorHAnsi" w:hAnsiTheme="majorHAnsi" w:cstheme="majorHAnsi"/>
        </w:rPr>
        <w:t>greatest illusion of all</w:t>
      </w:r>
      <w:r w:rsidRPr="004C7618">
        <w:rPr>
          <w:rStyle w:val="StyleUnderline"/>
          <w:rFonts w:asciiTheme="majorHAnsi" w:hAnsiTheme="majorHAnsi" w:cstheme="majorHAnsi"/>
        </w:rPr>
        <w:t xml:space="preserve"> is to think of the present as </w:t>
      </w:r>
      <w:r w:rsidRPr="004C7618">
        <w:rPr>
          <w:rStyle w:val="Emphasis"/>
          <w:rFonts w:asciiTheme="majorHAnsi" w:hAnsiTheme="majorHAnsi" w:cstheme="majorHAnsi"/>
        </w:rPr>
        <w:t>fixed</w:t>
      </w:r>
      <w:r w:rsidRPr="004C7618">
        <w:rPr>
          <w:rStyle w:val="StyleUnderline"/>
          <w:rFonts w:asciiTheme="majorHAnsi" w:hAnsiTheme="majorHAnsi" w:cstheme="majorHAnsi"/>
        </w:rPr>
        <w:t xml:space="preserve">, as a piece of machinery which can be </w:t>
      </w:r>
      <w:r w:rsidRPr="004C7618">
        <w:rPr>
          <w:rStyle w:val="Emphasis"/>
          <w:rFonts w:asciiTheme="majorHAnsi" w:hAnsiTheme="majorHAnsi" w:cstheme="majorHAnsi"/>
        </w:rPr>
        <w:t>kept going forever</w:t>
      </w:r>
      <w:r w:rsidRPr="004C7618">
        <w:rPr>
          <w:rStyle w:val="StyleUnderline"/>
          <w:rFonts w:asciiTheme="majorHAnsi" w:hAnsiTheme="majorHAnsi" w:cstheme="majorHAnsi"/>
        </w:rPr>
        <w:t xml:space="preserve"> by replacing a few parts </w:t>
      </w:r>
      <w:proofErr w:type="gramStart"/>
      <w:r w:rsidRPr="004C7618">
        <w:rPr>
          <w:rStyle w:val="StyleUnderline"/>
          <w:rFonts w:asciiTheme="majorHAnsi" w:hAnsiTheme="majorHAnsi" w:cstheme="majorHAnsi"/>
        </w:rPr>
        <w:t>here and there, and</w:t>
      </w:r>
      <w:proofErr w:type="gramEnd"/>
      <w:r w:rsidRPr="004C7618">
        <w:rPr>
          <w:rStyle w:val="StyleUnderline"/>
          <w:rFonts w:asciiTheme="majorHAnsi" w:hAnsiTheme="majorHAnsi" w:cstheme="majorHAnsi"/>
        </w:rPr>
        <w:t xml:space="preserve"> patching up the test. Any social fabric </w:t>
      </w:r>
      <w:r w:rsidRPr="004C7618">
        <w:rPr>
          <w:rStyle w:val="Emphasis"/>
          <w:rFonts w:asciiTheme="majorHAnsi" w:hAnsiTheme="majorHAnsi" w:cstheme="majorHAnsi"/>
        </w:rPr>
        <w:t>can only take so much patchwork</w:t>
      </w:r>
      <w:r w:rsidRPr="004C7618">
        <w:rPr>
          <w:rStyle w:val="StyleUnderline"/>
          <w:rFonts w:asciiTheme="majorHAnsi" w:hAnsiTheme="majorHAnsi" w:cstheme="majorHAnsi"/>
        </w:rPr>
        <w:t xml:space="preserve">. Beneath every reforming patch </w:t>
      </w:r>
      <w:r w:rsidRPr="004C7618">
        <w:rPr>
          <w:rStyle w:val="Emphasis"/>
          <w:rFonts w:asciiTheme="majorHAnsi" w:hAnsiTheme="majorHAnsi" w:cstheme="majorHAnsi"/>
        </w:rPr>
        <w:t>yawns a tear</w:t>
      </w:r>
      <w:r w:rsidRPr="004C7618">
        <w:rPr>
          <w:rFonts w:asciiTheme="majorHAnsi" w:hAnsiTheme="majorHAnsi" w:cstheme="majorHAnsi"/>
          <w:sz w:val="16"/>
        </w:rPr>
        <w:t>. (173)</w:t>
      </w:r>
    </w:p>
    <w:p w14:paraId="30A1157F" w14:textId="77777777" w:rsidR="00015162" w:rsidRPr="004C7618" w:rsidRDefault="00015162" w:rsidP="00015162">
      <w:pPr>
        <w:rPr>
          <w:rFonts w:asciiTheme="majorHAnsi" w:hAnsiTheme="majorHAnsi" w:cstheme="majorHAnsi"/>
          <w:sz w:val="16"/>
        </w:rPr>
      </w:pPr>
      <w:r w:rsidRPr="004C7618">
        <w:rPr>
          <w:rStyle w:val="StyleUnderline"/>
          <w:rFonts w:asciiTheme="majorHAnsi" w:hAnsiTheme="majorHAnsi" w:cstheme="majorHAnsi"/>
        </w:rPr>
        <w:t xml:space="preserve">Significant </w:t>
      </w:r>
      <w:r w:rsidRPr="004C7618">
        <w:rPr>
          <w:rStyle w:val="StyleUnderline"/>
          <w:rFonts w:asciiTheme="majorHAnsi" w:hAnsiTheme="majorHAnsi" w:cstheme="majorHAnsi"/>
          <w:highlight w:val="green"/>
        </w:rPr>
        <w:t xml:space="preserve">change comes from </w:t>
      </w:r>
      <w:r w:rsidRPr="004C7618">
        <w:rPr>
          <w:rStyle w:val="Emphasis"/>
          <w:rFonts w:asciiTheme="majorHAnsi" w:hAnsiTheme="majorHAnsi" w:cstheme="majorHAnsi"/>
          <w:highlight w:val="green"/>
        </w:rPr>
        <w:t>legal reform</w:t>
      </w:r>
      <w:r w:rsidRPr="004C7618">
        <w:rPr>
          <w:rStyle w:val="StyleUnderline"/>
          <w:rFonts w:asciiTheme="majorHAnsi" w:hAnsiTheme="majorHAnsi" w:cstheme="majorHAnsi"/>
          <w:highlight w:val="green"/>
        </w:rPr>
        <w:t xml:space="preserve">, rather than </w:t>
      </w:r>
      <w:r w:rsidRPr="004C7618">
        <w:rPr>
          <w:rStyle w:val="Emphasis"/>
          <w:rFonts w:asciiTheme="majorHAnsi" w:hAnsiTheme="majorHAnsi" w:cstheme="majorHAnsi"/>
          <w:highlight w:val="green"/>
        </w:rPr>
        <w:t>tweaking</w:t>
      </w:r>
      <w:r w:rsidRPr="004C7618">
        <w:rPr>
          <w:rStyle w:val="Emphasis"/>
          <w:rFonts w:asciiTheme="majorHAnsi" w:hAnsiTheme="majorHAnsi" w:cstheme="majorHAnsi"/>
        </w:rPr>
        <w:t xml:space="preserve"> an already </w:t>
      </w:r>
      <w:r w:rsidRPr="004C7618">
        <w:rPr>
          <w:rStyle w:val="Emphasis"/>
          <w:rFonts w:asciiTheme="majorHAnsi" w:hAnsiTheme="majorHAnsi" w:cstheme="majorHAnsi"/>
          <w:highlight w:val="green"/>
        </w:rPr>
        <w:t>archaic</w:t>
      </w:r>
      <w:r w:rsidRPr="004C7618">
        <w:rPr>
          <w:rStyle w:val="StyleUnderline"/>
          <w:rFonts w:asciiTheme="majorHAnsi" w:hAnsiTheme="majorHAnsi" w:cstheme="majorHAnsi"/>
          <w:highlight w:val="green"/>
        </w:rPr>
        <w:t xml:space="preserve">, </w:t>
      </w:r>
      <w:r w:rsidRPr="004C7618">
        <w:rPr>
          <w:rStyle w:val="Emphasis"/>
          <w:rFonts w:asciiTheme="majorHAnsi" w:hAnsiTheme="majorHAnsi" w:cstheme="majorHAnsi"/>
          <w:highlight w:val="green"/>
        </w:rPr>
        <w:t>inflexible</w:t>
      </w:r>
      <w:r w:rsidRPr="004C7618">
        <w:rPr>
          <w:rStyle w:val="StyleUnderline"/>
          <w:rFonts w:asciiTheme="majorHAnsi" w:hAnsiTheme="majorHAnsi" w:cstheme="majorHAnsi"/>
          <w:highlight w:val="green"/>
        </w:rPr>
        <w:t xml:space="preserve">, </w:t>
      </w:r>
      <w:r w:rsidRPr="004C7618">
        <w:rPr>
          <w:rStyle w:val="Emphasis"/>
          <w:rFonts w:asciiTheme="majorHAnsi" w:hAnsiTheme="majorHAnsi" w:cstheme="majorHAnsi"/>
          <w:highlight w:val="green"/>
        </w:rPr>
        <w:t>dilapidated system</w:t>
      </w:r>
      <w:r w:rsidRPr="004C7618">
        <w:rPr>
          <w:rStyle w:val="StyleUnderline"/>
          <w:rFonts w:asciiTheme="majorHAnsi" w:hAnsiTheme="majorHAnsi" w:cstheme="majorHAnsi"/>
          <w:highlight w:val="green"/>
        </w:rPr>
        <w:t xml:space="preserve"> that has too many patches</w:t>
      </w:r>
      <w:r w:rsidRPr="004C7618">
        <w:rPr>
          <w:rStyle w:val="StyleUnderline"/>
          <w:rFonts w:asciiTheme="majorHAnsi" w:hAnsiTheme="majorHAnsi" w:cstheme="majorHAnsi"/>
        </w:rPr>
        <w:t xml:space="preserve">. The question is whether people are capable of change that will </w:t>
      </w:r>
      <w:r w:rsidRPr="004C7618">
        <w:rPr>
          <w:rStyle w:val="Emphasis"/>
          <w:rFonts w:asciiTheme="majorHAnsi" w:hAnsiTheme="majorHAnsi" w:cstheme="majorHAnsi"/>
        </w:rPr>
        <w:t>align contemporary society</w:t>
      </w:r>
      <w:r w:rsidRPr="004C7618">
        <w:rPr>
          <w:rStyle w:val="StyleUnderline"/>
          <w:rFonts w:asciiTheme="majorHAnsi" w:hAnsiTheme="majorHAnsi" w:cstheme="majorHAnsi"/>
        </w:rPr>
        <w:t xml:space="preserve"> with</w:t>
      </w:r>
      <w:r w:rsidRPr="004C7618">
        <w:rPr>
          <w:rFonts w:asciiTheme="majorHAnsi" w:hAnsiTheme="majorHAnsi" w:cstheme="majorHAnsi"/>
          <w:sz w:val="16"/>
        </w:rPr>
        <w:t xml:space="preserve"> the </w:t>
      </w:r>
      <w:r w:rsidRPr="004C7618">
        <w:rPr>
          <w:rStyle w:val="StyleUnderline"/>
          <w:rFonts w:asciiTheme="majorHAnsi" w:hAnsiTheme="majorHAnsi" w:cstheme="majorHAnsi"/>
        </w:rPr>
        <w:t>values and beliefs</w:t>
      </w:r>
      <w:r w:rsidRPr="004C7618">
        <w:rPr>
          <w:rFonts w:asciiTheme="majorHAnsi" w:hAnsiTheme="majorHAnsi" w:cstheme="majorHAnsi"/>
          <w:sz w:val="16"/>
        </w:rPr>
        <w:t xml:space="preserve"> Canadians hold of ourselves. In </w:t>
      </w:r>
      <w:r w:rsidRPr="004C7618">
        <w:rPr>
          <w:rStyle w:val="StyleUnderline"/>
          <w:rFonts w:asciiTheme="majorHAnsi" w:hAnsiTheme="majorHAnsi" w:cstheme="majorHAnsi"/>
        </w:rPr>
        <w:t>the</w:t>
      </w:r>
      <w:r w:rsidRPr="004C7618">
        <w:rPr>
          <w:rFonts w:asciiTheme="majorHAnsi" w:hAnsiTheme="majorHAnsi" w:cstheme="majorHAnsi"/>
          <w:sz w:val="16"/>
        </w:rPr>
        <w:t xml:space="preserve"> </w:t>
      </w:r>
      <w:proofErr w:type="spellStart"/>
      <w:r w:rsidRPr="004C7618">
        <w:rPr>
          <w:rFonts w:asciiTheme="majorHAnsi" w:hAnsiTheme="majorHAnsi" w:cstheme="majorHAnsi"/>
          <w:sz w:val="16"/>
        </w:rPr>
        <w:t>Tsilhqot'in</w:t>
      </w:r>
      <w:proofErr w:type="spellEnd"/>
      <w:r w:rsidRPr="004C7618">
        <w:rPr>
          <w:rFonts w:asciiTheme="majorHAnsi" w:hAnsiTheme="majorHAnsi" w:cstheme="majorHAnsi"/>
          <w:sz w:val="16"/>
        </w:rPr>
        <w:t xml:space="preserve"> BCSC trial </w:t>
      </w:r>
      <w:r w:rsidRPr="004C7618">
        <w:rPr>
          <w:rStyle w:val="StyleUnderline"/>
          <w:rFonts w:asciiTheme="majorHAnsi" w:hAnsiTheme="majorHAnsi" w:cstheme="majorHAnsi"/>
          <w:highlight w:val="green"/>
        </w:rPr>
        <w:t>decision</w:t>
      </w:r>
      <w:r w:rsidRPr="004C7618">
        <w:rPr>
          <w:rFonts w:asciiTheme="majorHAnsi" w:hAnsiTheme="majorHAnsi" w:cstheme="majorHAnsi"/>
          <w:sz w:val="16"/>
        </w:rPr>
        <w:t xml:space="preserve">, Vickers J </w:t>
      </w:r>
      <w:r w:rsidRPr="004C7618">
        <w:rPr>
          <w:rStyle w:val="Emphasis"/>
          <w:rFonts w:asciiTheme="majorHAnsi" w:hAnsiTheme="majorHAnsi" w:cstheme="majorHAnsi"/>
          <w:highlight w:val="green"/>
        </w:rPr>
        <w:t>contemplated</w:t>
      </w:r>
      <w:r w:rsidRPr="004C7618">
        <w:rPr>
          <w:rFonts w:asciiTheme="majorHAnsi" w:hAnsiTheme="majorHAnsi" w:cstheme="majorHAnsi"/>
          <w:sz w:val="16"/>
        </w:rPr>
        <w:t xml:space="preserve"> what </w:t>
      </w:r>
      <w:r w:rsidRPr="004C7618">
        <w:rPr>
          <w:rStyle w:val="Emphasis"/>
          <w:rFonts w:asciiTheme="majorHAnsi" w:hAnsiTheme="majorHAnsi" w:cstheme="majorHAnsi"/>
        </w:rPr>
        <w:t xml:space="preserve">the </w:t>
      </w:r>
      <w:r w:rsidRPr="004C7618">
        <w:rPr>
          <w:rStyle w:val="Emphasis"/>
          <w:rFonts w:asciiTheme="majorHAnsi" w:hAnsiTheme="majorHAnsi" w:cstheme="majorHAnsi"/>
          <w:highlight w:val="green"/>
        </w:rPr>
        <w:t>consequence</w:t>
      </w:r>
      <w:r w:rsidRPr="004C7618">
        <w:rPr>
          <w:rFonts w:asciiTheme="majorHAnsi" w:hAnsiTheme="majorHAnsi" w:cstheme="majorHAnsi"/>
          <w:sz w:val="16"/>
        </w:rPr>
        <w:t xml:space="preserve"> might be </w:t>
      </w:r>
      <w:r w:rsidRPr="004C7618">
        <w:rPr>
          <w:rStyle w:val="StyleUnderline"/>
          <w:rFonts w:asciiTheme="majorHAnsi" w:hAnsiTheme="majorHAnsi" w:cstheme="majorHAnsi"/>
        </w:rPr>
        <w:t xml:space="preserve">if the Crown </w:t>
      </w:r>
      <w:r w:rsidRPr="004C7618">
        <w:rPr>
          <w:rStyle w:val="Emphasis"/>
          <w:rFonts w:asciiTheme="majorHAnsi" w:hAnsiTheme="majorHAnsi" w:cstheme="majorHAnsi"/>
        </w:rPr>
        <w:t>suddenly admitted</w:t>
      </w:r>
      <w:r w:rsidRPr="004C7618">
        <w:rPr>
          <w:rStyle w:val="StyleUnderline"/>
          <w:rFonts w:asciiTheme="majorHAnsi" w:hAnsiTheme="majorHAnsi" w:cstheme="majorHAnsi"/>
        </w:rPr>
        <w:t xml:space="preserve"> the </w:t>
      </w:r>
      <w:proofErr w:type="spellStart"/>
      <w:r w:rsidRPr="004C7618">
        <w:rPr>
          <w:rStyle w:val="StyleUnderline"/>
          <w:rFonts w:asciiTheme="majorHAnsi" w:hAnsiTheme="majorHAnsi" w:cstheme="majorHAnsi"/>
        </w:rPr>
        <w:t>Tsilhqot'in</w:t>
      </w:r>
      <w:proofErr w:type="spellEnd"/>
      <w:r w:rsidRPr="004C7618">
        <w:rPr>
          <w:rStyle w:val="StyleUnderline"/>
          <w:rFonts w:asciiTheme="majorHAnsi" w:hAnsiTheme="majorHAnsi" w:cstheme="majorHAnsi"/>
        </w:rPr>
        <w:t xml:space="preserve"> had existed on their territory for 200 years: "the </w:t>
      </w:r>
      <w:r w:rsidRPr="004C7618">
        <w:rPr>
          <w:rStyle w:val="Emphasis"/>
          <w:rFonts w:asciiTheme="majorHAnsi" w:hAnsiTheme="majorHAnsi" w:cstheme="majorHAnsi"/>
        </w:rPr>
        <w:t>real question to be answered</w:t>
      </w:r>
      <w:r w:rsidRPr="004C7618">
        <w:rPr>
          <w:rStyle w:val="StyleUnderline"/>
          <w:rFonts w:asciiTheme="majorHAnsi" w:hAnsiTheme="majorHAnsi" w:cstheme="majorHAnsi"/>
        </w:rPr>
        <w:t xml:space="preserve"> . . . concerned the </w:t>
      </w:r>
      <w:r w:rsidRPr="004C7618">
        <w:rPr>
          <w:rStyle w:val="Emphasis"/>
          <w:rFonts w:asciiTheme="majorHAnsi" w:hAnsiTheme="majorHAnsi" w:cstheme="majorHAnsi"/>
        </w:rPr>
        <w:t>consequences that would follow</w:t>
      </w:r>
      <w:r w:rsidRPr="004C7618">
        <w:rPr>
          <w:rStyle w:val="StyleUnderline"/>
          <w:rFonts w:asciiTheme="majorHAnsi" w:hAnsiTheme="majorHAnsi" w:cstheme="majorHAnsi"/>
        </w:rPr>
        <w:t xml:space="preserve"> such an admission."</w:t>
      </w:r>
      <w:r w:rsidRPr="004C7618">
        <w:rPr>
          <w:rFonts w:asciiTheme="majorHAnsi" w:hAnsiTheme="majorHAnsi" w:cstheme="majorHAnsi"/>
          <w:sz w:val="16"/>
        </w:rPr>
        <w:t xml:space="preserve"> (174) </w:t>
      </w:r>
      <w:r w:rsidRPr="004C7618">
        <w:rPr>
          <w:rStyle w:val="StyleUnderline"/>
          <w:rFonts w:asciiTheme="majorHAnsi" w:hAnsiTheme="majorHAnsi" w:cstheme="majorHAnsi"/>
        </w:rPr>
        <w:t xml:space="preserve">Would the result be </w:t>
      </w:r>
      <w:r w:rsidRPr="004C7618">
        <w:rPr>
          <w:rStyle w:val="Emphasis"/>
          <w:rFonts w:asciiTheme="majorHAnsi" w:hAnsiTheme="majorHAnsi" w:cstheme="majorHAnsi"/>
        </w:rPr>
        <w:t>consequential</w:t>
      </w:r>
      <w:r w:rsidRPr="004C7618">
        <w:rPr>
          <w:rStyle w:val="StyleUnderline"/>
          <w:rFonts w:asciiTheme="majorHAnsi" w:hAnsiTheme="majorHAnsi" w:cstheme="majorHAnsi"/>
        </w:rPr>
        <w:t xml:space="preserve">? If so, </w:t>
      </w:r>
      <w:r w:rsidRPr="004C7618">
        <w:rPr>
          <w:rStyle w:val="Emphasis"/>
          <w:rFonts w:asciiTheme="majorHAnsi" w:hAnsiTheme="majorHAnsi" w:cstheme="majorHAnsi"/>
        </w:rPr>
        <w:t>for whom</w:t>
      </w:r>
      <w:r w:rsidRPr="004C7618">
        <w:rPr>
          <w:rStyle w:val="StyleUnderline"/>
          <w:rFonts w:asciiTheme="majorHAnsi" w:hAnsiTheme="majorHAnsi" w:cstheme="majorHAnsi"/>
        </w:rPr>
        <w:t xml:space="preserve">? </w:t>
      </w:r>
      <w:r w:rsidRPr="004C7618">
        <w:rPr>
          <w:rStyle w:val="Emphasis"/>
          <w:rFonts w:asciiTheme="majorHAnsi" w:hAnsiTheme="majorHAnsi" w:cstheme="majorHAnsi"/>
        </w:rPr>
        <w:t>Does doing nothing not continue the consequence of colonization</w:t>
      </w:r>
      <w:r w:rsidRPr="004C7618">
        <w:rPr>
          <w:rStyle w:val="StyleUnderline"/>
          <w:rFonts w:asciiTheme="majorHAnsi" w:hAnsiTheme="majorHAnsi" w:cstheme="majorHAnsi"/>
        </w:rPr>
        <w:t xml:space="preserve"> on First Nations and their citizens</w:t>
      </w:r>
      <w:r w:rsidRPr="004C7618">
        <w:rPr>
          <w:rFonts w:asciiTheme="majorHAnsi" w:hAnsiTheme="majorHAnsi" w:cstheme="majorHAnsi"/>
          <w:sz w:val="16"/>
        </w:rPr>
        <w:t xml:space="preserve">, as Vickers J held: "[a]s a consequence of colonization and government policy, </w:t>
      </w:r>
      <w:proofErr w:type="spellStart"/>
      <w:r w:rsidRPr="004C7618">
        <w:rPr>
          <w:rFonts w:asciiTheme="majorHAnsi" w:hAnsiTheme="majorHAnsi" w:cstheme="majorHAnsi"/>
          <w:sz w:val="16"/>
        </w:rPr>
        <w:t>Tsilhqot'in</w:t>
      </w:r>
      <w:proofErr w:type="spellEnd"/>
      <w:r w:rsidRPr="004C7618">
        <w:rPr>
          <w:rFonts w:asciiTheme="majorHAnsi" w:hAnsiTheme="majorHAnsi" w:cstheme="majorHAnsi"/>
          <w:sz w:val="16"/>
        </w:rPr>
        <w:t xml:space="preserve"> people can no longer live on the land as their forefathers did"? (175)</w:t>
      </w:r>
    </w:p>
    <w:p w14:paraId="2EC26EF9" w14:textId="77777777" w:rsidR="00015162" w:rsidRPr="004C7618" w:rsidRDefault="00015162" w:rsidP="00015162">
      <w:pPr>
        <w:rPr>
          <w:rStyle w:val="StyleUnderline"/>
          <w:rFonts w:asciiTheme="majorHAnsi" w:hAnsiTheme="majorHAnsi" w:cstheme="majorHAnsi"/>
        </w:rPr>
      </w:pPr>
      <w:r w:rsidRPr="004C7618">
        <w:rPr>
          <w:rStyle w:val="StyleUnderline"/>
          <w:rFonts w:asciiTheme="majorHAnsi" w:hAnsiTheme="majorHAnsi" w:cstheme="majorHAnsi"/>
        </w:rPr>
        <w:t xml:space="preserve">So what of </w:t>
      </w:r>
      <w:proofErr w:type="gramStart"/>
      <w:r w:rsidRPr="004C7618">
        <w:rPr>
          <w:rStyle w:val="StyleUnderline"/>
          <w:rFonts w:asciiTheme="majorHAnsi" w:hAnsiTheme="majorHAnsi" w:cstheme="majorHAnsi"/>
        </w:rPr>
        <w:t>change ?</w:t>
      </w:r>
      <w:proofErr w:type="gramEnd"/>
      <w:r w:rsidRPr="004C7618">
        <w:rPr>
          <w:rStyle w:val="StyleUnderline"/>
          <w:rFonts w:asciiTheme="majorHAnsi" w:hAnsiTheme="majorHAnsi" w:cstheme="majorHAnsi"/>
        </w:rPr>
        <w:t xml:space="preserve"> What does it mean to </w:t>
      </w:r>
      <w:r w:rsidRPr="004C7618">
        <w:rPr>
          <w:rStyle w:val="Emphasis"/>
          <w:rFonts w:asciiTheme="majorHAnsi" w:hAnsiTheme="majorHAnsi" w:cstheme="majorHAnsi"/>
          <w:highlight w:val="green"/>
        </w:rPr>
        <w:t>reform</w:t>
      </w:r>
      <w:r w:rsidRPr="004C7618">
        <w:rPr>
          <w:rFonts w:asciiTheme="majorHAnsi" w:hAnsiTheme="majorHAnsi" w:cstheme="majorHAnsi"/>
          <w:sz w:val="16"/>
        </w:rPr>
        <w:t xml:space="preserve"> Canada's legal system </w:t>
      </w:r>
      <w:r w:rsidRPr="004C7618">
        <w:rPr>
          <w:rStyle w:val="StyleUnderline"/>
          <w:rFonts w:asciiTheme="majorHAnsi" w:hAnsiTheme="majorHAnsi" w:cstheme="majorHAnsi"/>
        </w:rPr>
        <w:t xml:space="preserve">so Indigenous laws can </w:t>
      </w:r>
      <w:r w:rsidRPr="004C7618">
        <w:rPr>
          <w:rStyle w:val="Emphasis"/>
          <w:rFonts w:asciiTheme="majorHAnsi" w:hAnsiTheme="majorHAnsi" w:cstheme="majorHAnsi"/>
          <w:highlight w:val="green"/>
        </w:rPr>
        <w:t xml:space="preserve">participate in a meaningful </w:t>
      </w:r>
      <w:proofErr w:type="gramStart"/>
      <w:r w:rsidRPr="004C7618">
        <w:rPr>
          <w:rStyle w:val="Emphasis"/>
          <w:rFonts w:asciiTheme="majorHAnsi" w:hAnsiTheme="majorHAnsi" w:cstheme="majorHAnsi"/>
          <w:highlight w:val="green"/>
        </w:rPr>
        <w:t>way</w:t>
      </w:r>
      <w:r w:rsidRPr="004C7618">
        <w:rPr>
          <w:rFonts w:asciiTheme="majorHAnsi" w:hAnsiTheme="majorHAnsi" w:cstheme="majorHAnsi"/>
          <w:sz w:val="16"/>
        </w:rPr>
        <w:t xml:space="preserve"> ?</w:t>
      </w:r>
      <w:proofErr w:type="gramEnd"/>
      <w:r w:rsidRPr="004C7618">
        <w:rPr>
          <w:rFonts w:asciiTheme="majorHAnsi" w:hAnsiTheme="majorHAnsi" w:cstheme="majorHAnsi"/>
          <w:sz w:val="16"/>
        </w:rPr>
        <w:t xml:space="preserve"> This is the topic of another paper. However, </w:t>
      </w:r>
      <w:r w:rsidRPr="004C7618">
        <w:rPr>
          <w:rStyle w:val="StyleUnderline"/>
          <w:rFonts w:asciiTheme="majorHAnsi" w:hAnsiTheme="majorHAnsi" w:cstheme="majorHAnsi"/>
          <w:highlight w:val="green"/>
        </w:rPr>
        <w:t>acknowledging</w:t>
      </w:r>
      <w:r w:rsidRPr="004C7618">
        <w:rPr>
          <w:rStyle w:val="StyleUnderline"/>
          <w:rFonts w:asciiTheme="majorHAnsi" w:hAnsiTheme="majorHAnsi" w:cstheme="majorHAnsi"/>
        </w:rPr>
        <w:t xml:space="preserve"> the squatter state's </w:t>
      </w:r>
      <w:r w:rsidRPr="004C7618">
        <w:rPr>
          <w:rStyle w:val="StyleUnderline"/>
          <w:rFonts w:asciiTheme="majorHAnsi" w:hAnsiTheme="majorHAnsi" w:cstheme="majorHAnsi"/>
          <w:highlight w:val="green"/>
        </w:rPr>
        <w:t>unlawful presence</w:t>
      </w:r>
      <w:r w:rsidRPr="004C7618">
        <w:rPr>
          <w:rStyle w:val="StyleUnderline"/>
          <w:rFonts w:asciiTheme="majorHAnsi" w:hAnsiTheme="majorHAnsi" w:cstheme="majorHAnsi"/>
        </w:rPr>
        <w:t xml:space="preserve"> and authority on the land would be a </w:t>
      </w:r>
      <w:r w:rsidRPr="004C7618">
        <w:rPr>
          <w:rStyle w:val="Emphasis"/>
          <w:rFonts w:asciiTheme="majorHAnsi" w:hAnsiTheme="majorHAnsi" w:cstheme="majorHAnsi"/>
          <w:highlight w:val="green"/>
        </w:rPr>
        <w:t>signal toward</w:t>
      </w:r>
      <w:r w:rsidRPr="004C7618">
        <w:rPr>
          <w:rStyle w:val="Emphasis"/>
          <w:rFonts w:asciiTheme="majorHAnsi" w:hAnsiTheme="majorHAnsi" w:cstheme="majorHAnsi"/>
        </w:rPr>
        <w:t xml:space="preserve"> seeking meaningful </w:t>
      </w:r>
      <w:r w:rsidRPr="004C7618">
        <w:rPr>
          <w:rStyle w:val="Emphasis"/>
          <w:rFonts w:asciiTheme="majorHAnsi" w:hAnsiTheme="majorHAnsi" w:cstheme="majorHAnsi"/>
          <w:highlight w:val="green"/>
        </w:rPr>
        <w:t>reconciliation</w:t>
      </w:r>
      <w:r w:rsidRPr="004C7618">
        <w:rPr>
          <w:rFonts w:asciiTheme="majorHAnsi" w:hAnsiTheme="majorHAnsi" w:cstheme="majorHAnsi"/>
          <w:sz w:val="16"/>
        </w:rPr>
        <w:t xml:space="preserve">. Rejecting the suffocating and untenable test for title in BC is a starting point (a test Canada would fail). (176) Accept that BC is </w:t>
      </w:r>
      <w:proofErr w:type="spellStart"/>
      <w:r w:rsidRPr="004C7618">
        <w:rPr>
          <w:rFonts w:asciiTheme="majorHAnsi" w:hAnsiTheme="majorHAnsi" w:cstheme="majorHAnsi"/>
          <w:sz w:val="16"/>
        </w:rPr>
        <w:t>unceded</w:t>
      </w:r>
      <w:proofErr w:type="spellEnd"/>
      <w:r w:rsidRPr="004C7618">
        <w:rPr>
          <w:rFonts w:asciiTheme="majorHAnsi" w:hAnsiTheme="majorHAnsi" w:cstheme="majorHAnsi"/>
          <w:sz w:val="16"/>
        </w:rPr>
        <w:t xml:space="preserve"> Indigenous </w:t>
      </w:r>
      <w:proofErr w:type="spellStart"/>
      <w:r w:rsidRPr="004C7618">
        <w:rPr>
          <w:rFonts w:asciiTheme="majorHAnsi" w:hAnsiTheme="majorHAnsi" w:cstheme="majorHAnsi"/>
          <w:sz w:val="16"/>
        </w:rPr>
        <w:t>territoty</w:t>
      </w:r>
      <w:proofErr w:type="spellEnd"/>
      <w:r w:rsidRPr="004C7618">
        <w:rPr>
          <w:rFonts w:asciiTheme="majorHAnsi" w:hAnsiTheme="majorHAnsi" w:cstheme="majorHAnsi"/>
          <w:sz w:val="16"/>
        </w:rPr>
        <w:t xml:space="preserve">, meaning Aboriginal title is everywhere and unextinguished--de facto title. </w:t>
      </w:r>
      <w:r w:rsidRPr="004C7618">
        <w:rPr>
          <w:rStyle w:val="StyleUnderline"/>
          <w:rFonts w:asciiTheme="majorHAnsi" w:hAnsiTheme="majorHAnsi" w:cstheme="majorHAnsi"/>
        </w:rPr>
        <w:t xml:space="preserve">This would </w:t>
      </w:r>
      <w:r w:rsidRPr="004C7618">
        <w:rPr>
          <w:rStyle w:val="Emphasis"/>
          <w:rFonts w:asciiTheme="majorHAnsi" w:hAnsiTheme="majorHAnsi" w:cstheme="majorHAnsi"/>
          <w:highlight w:val="green"/>
        </w:rPr>
        <w:t>require giving meaning to</w:t>
      </w:r>
      <w:r w:rsidRPr="004C7618">
        <w:rPr>
          <w:rFonts w:asciiTheme="majorHAnsi" w:hAnsiTheme="majorHAnsi" w:cstheme="majorHAnsi"/>
          <w:sz w:val="16"/>
        </w:rPr>
        <w:t xml:space="preserve"> shared or joint </w:t>
      </w:r>
      <w:r w:rsidRPr="004C7618">
        <w:rPr>
          <w:rStyle w:val="Emphasis"/>
          <w:rFonts w:asciiTheme="majorHAnsi" w:hAnsiTheme="majorHAnsi" w:cstheme="majorHAnsi"/>
        </w:rPr>
        <w:t>jurisdiction</w:t>
      </w:r>
      <w:r w:rsidRPr="004C7618">
        <w:rPr>
          <w:rStyle w:val="StyleUnderline"/>
          <w:rFonts w:asciiTheme="majorHAnsi" w:hAnsiTheme="majorHAnsi" w:cstheme="majorHAnsi"/>
        </w:rPr>
        <w:t xml:space="preserve"> in a manner that First Nations propose, according to </w:t>
      </w:r>
      <w:r w:rsidRPr="004C7618">
        <w:rPr>
          <w:rStyle w:val="Emphasis"/>
          <w:rFonts w:asciiTheme="majorHAnsi" w:hAnsiTheme="majorHAnsi" w:cstheme="majorHAnsi"/>
        </w:rPr>
        <w:t xml:space="preserve">their </w:t>
      </w:r>
      <w:r w:rsidRPr="004C7618">
        <w:rPr>
          <w:rStyle w:val="Emphasis"/>
          <w:rFonts w:asciiTheme="majorHAnsi" w:hAnsiTheme="majorHAnsi" w:cstheme="majorHAnsi"/>
          <w:highlight w:val="green"/>
        </w:rPr>
        <w:t>legal processes</w:t>
      </w:r>
      <w:r w:rsidRPr="004C7618">
        <w:rPr>
          <w:rStyle w:val="StyleUnderline"/>
          <w:rFonts w:asciiTheme="majorHAnsi" w:hAnsiTheme="majorHAnsi" w:cstheme="majorHAnsi"/>
          <w:highlight w:val="green"/>
        </w:rPr>
        <w:t>.</w:t>
      </w:r>
      <w:r w:rsidRPr="004C7618">
        <w:rPr>
          <w:rStyle w:val="StyleUnderline"/>
          <w:rFonts w:asciiTheme="majorHAnsi" w:hAnsiTheme="majorHAnsi" w:cstheme="majorHAnsi"/>
        </w:rPr>
        <w:t xml:space="preserve"> Begin </w:t>
      </w:r>
      <w:r w:rsidRPr="004C7618">
        <w:rPr>
          <w:rStyle w:val="Emphasis"/>
          <w:rFonts w:asciiTheme="majorHAnsi" w:hAnsiTheme="majorHAnsi" w:cstheme="majorHAnsi"/>
        </w:rPr>
        <w:t xml:space="preserve">meaningful </w:t>
      </w:r>
      <w:r w:rsidRPr="004C7618">
        <w:rPr>
          <w:rStyle w:val="Emphasis"/>
          <w:rFonts w:asciiTheme="majorHAnsi" w:hAnsiTheme="majorHAnsi" w:cstheme="majorHAnsi"/>
        </w:rPr>
        <w:lastRenderedPageBreak/>
        <w:t>consultations</w:t>
      </w:r>
      <w:r w:rsidRPr="004C7618">
        <w:rPr>
          <w:rStyle w:val="StyleUnderline"/>
          <w:rFonts w:asciiTheme="majorHAnsi" w:hAnsiTheme="majorHAnsi" w:cstheme="majorHAnsi"/>
        </w:rPr>
        <w:t xml:space="preserve"> with First Nations to </w:t>
      </w:r>
      <w:r w:rsidRPr="004C7618">
        <w:rPr>
          <w:rStyle w:val="Emphasis"/>
          <w:rFonts w:asciiTheme="majorHAnsi" w:hAnsiTheme="majorHAnsi" w:cstheme="majorHAnsi"/>
        </w:rPr>
        <w:t>develop legislation</w:t>
      </w:r>
      <w:r w:rsidRPr="004C7618">
        <w:rPr>
          <w:rStyle w:val="StyleUnderline"/>
          <w:rFonts w:asciiTheme="majorHAnsi" w:hAnsiTheme="majorHAnsi" w:cstheme="majorHAnsi"/>
        </w:rPr>
        <w:t xml:space="preserve"> that sets out how to proceed when wanting to enter First Nations' territories</w:t>
      </w:r>
      <w:r w:rsidRPr="004C7618">
        <w:rPr>
          <w:rFonts w:asciiTheme="majorHAnsi" w:hAnsiTheme="majorHAnsi" w:cstheme="majorHAnsi"/>
          <w:sz w:val="16"/>
        </w:rPr>
        <w:t xml:space="preserve"> through a process that includes respect, reciprocity, relationality, consent, and sharing. </w:t>
      </w:r>
      <w:r w:rsidRPr="004C7618">
        <w:rPr>
          <w:rStyle w:val="StyleUnderline"/>
          <w:rFonts w:asciiTheme="majorHAnsi" w:hAnsiTheme="majorHAnsi" w:cstheme="majorHAnsi"/>
        </w:rPr>
        <w:t>This would be a place to start.</w:t>
      </w:r>
    </w:p>
    <w:p w14:paraId="74280505" w14:textId="77777777" w:rsidR="00015162" w:rsidRPr="004C7618" w:rsidRDefault="00015162" w:rsidP="00015162">
      <w:pPr>
        <w:rPr>
          <w:rFonts w:asciiTheme="majorHAnsi" w:hAnsiTheme="majorHAnsi" w:cstheme="majorHAnsi"/>
          <w:sz w:val="16"/>
        </w:rPr>
      </w:pPr>
      <w:r w:rsidRPr="004C7618">
        <w:rPr>
          <w:rFonts w:asciiTheme="majorHAnsi" w:hAnsiTheme="majorHAnsi" w:cstheme="majorHAnsi"/>
          <w:sz w:val="16"/>
        </w:rPr>
        <w:t xml:space="preserve">The prospect of Nisga'a being granted limited governing powers was considered by some to potentially cause "a profound constitutional upheaval," which we now know simply was not true. (177) </w:t>
      </w:r>
      <w:r w:rsidRPr="004C7618">
        <w:rPr>
          <w:rStyle w:val="StyleUnderline"/>
          <w:rFonts w:asciiTheme="majorHAnsi" w:hAnsiTheme="majorHAnsi" w:cstheme="majorHAnsi"/>
        </w:rPr>
        <w:t xml:space="preserve">Initiating </w:t>
      </w:r>
      <w:r w:rsidRPr="004C7618">
        <w:rPr>
          <w:rStyle w:val="Emphasis"/>
          <w:rFonts w:asciiTheme="majorHAnsi" w:hAnsiTheme="majorHAnsi" w:cstheme="majorHAnsi"/>
        </w:rPr>
        <w:t xml:space="preserve">significant </w:t>
      </w:r>
      <w:r w:rsidRPr="004C7618">
        <w:rPr>
          <w:rStyle w:val="Emphasis"/>
          <w:rFonts w:asciiTheme="majorHAnsi" w:hAnsiTheme="majorHAnsi" w:cstheme="majorHAnsi"/>
          <w:highlight w:val="green"/>
        </w:rPr>
        <w:t>change</w:t>
      </w:r>
      <w:r w:rsidRPr="004C7618">
        <w:rPr>
          <w:rStyle w:val="StyleUnderline"/>
          <w:rFonts w:asciiTheme="majorHAnsi" w:hAnsiTheme="majorHAnsi" w:cstheme="majorHAnsi"/>
        </w:rPr>
        <w:t xml:space="preserve"> that </w:t>
      </w:r>
      <w:r w:rsidRPr="004C7618">
        <w:rPr>
          <w:rStyle w:val="StyleUnderline"/>
          <w:rFonts w:asciiTheme="majorHAnsi" w:hAnsiTheme="majorHAnsi" w:cstheme="majorHAnsi"/>
          <w:highlight w:val="green"/>
        </w:rPr>
        <w:t xml:space="preserve">serves to </w:t>
      </w:r>
      <w:r w:rsidRPr="004C7618">
        <w:rPr>
          <w:rStyle w:val="Emphasis"/>
          <w:rFonts w:asciiTheme="majorHAnsi" w:hAnsiTheme="majorHAnsi" w:cstheme="majorHAnsi"/>
          <w:highlight w:val="green"/>
        </w:rPr>
        <w:t>decolonize the state</w:t>
      </w:r>
      <w:r w:rsidRPr="004C7618">
        <w:rPr>
          <w:rStyle w:val="StyleUnderline"/>
          <w:rFonts w:asciiTheme="majorHAnsi" w:hAnsiTheme="majorHAnsi" w:cstheme="majorHAnsi"/>
        </w:rPr>
        <w:t xml:space="preserve"> and its </w:t>
      </w:r>
      <w:r w:rsidRPr="004C7618">
        <w:rPr>
          <w:rStyle w:val="Emphasis"/>
          <w:rFonts w:asciiTheme="majorHAnsi" w:hAnsiTheme="majorHAnsi" w:cstheme="majorHAnsi"/>
        </w:rPr>
        <w:t>practices</w:t>
      </w:r>
      <w:r w:rsidRPr="004C7618">
        <w:rPr>
          <w:rStyle w:val="StyleUnderline"/>
          <w:rFonts w:asciiTheme="majorHAnsi" w:hAnsiTheme="majorHAnsi" w:cstheme="majorHAnsi"/>
        </w:rPr>
        <w:t xml:space="preserve"> will be </w:t>
      </w:r>
      <w:r w:rsidRPr="004C7618">
        <w:rPr>
          <w:rStyle w:val="Emphasis"/>
          <w:rFonts w:asciiTheme="majorHAnsi" w:hAnsiTheme="majorHAnsi" w:cstheme="majorHAnsi"/>
        </w:rPr>
        <w:t>significant</w:t>
      </w:r>
      <w:r w:rsidRPr="004C7618">
        <w:rPr>
          <w:rStyle w:val="StyleUnderline"/>
          <w:rFonts w:asciiTheme="majorHAnsi" w:hAnsiTheme="majorHAnsi" w:cstheme="majorHAnsi"/>
        </w:rPr>
        <w:t xml:space="preserve">, but the world </w:t>
      </w:r>
      <w:r w:rsidRPr="004C7618">
        <w:rPr>
          <w:rStyle w:val="Emphasis"/>
          <w:rFonts w:asciiTheme="majorHAnsi" w:hAnsiTheme="majorHAnsi" w:cstheme="majorHAnsi"/>
        </w:rPr>
        <w:t>will not end</w:t>
      </w:r>
      <w:r w:rsidRPr="004C7618">
        <w:rPr>
          <w:rStyle w:val="StyleUnderline"/>
          <w:rFonts w:asciiTheme="majorHAnsi" w:hAnsiTheme="majorHAnsi" w:cstheme="majorHAnsi"/>
        </w:rPr>
        <w:t xml:space="preserve">, the economy </w:t>
      </w:r>
      <w:r w:rsidRPr="004C7618">
        <w:rPr>
          <w:rStyle w:val="Emphasis"/>
          <w:rFonts w:asciiTheme="majorHAnsi" w:hAnsiTheme="majorHAnsi" w:cstheme="majorHAnsi"/>
        </w:rPr>
        <w:t>will not collapse</w:t>
      </w:r>
      <w:r w:rsidRPr="004C7618">
        <w:rPr>
          <w:rStyle w:val="StyleUnderline"/>
          <w:rFonts w:asciiTheme="majorHAnsi" w:hAnsiTheme="majorHAnsi" w:cstheme="majorHAnsi"/>
        </w:rPr>
        <w:t xml:space="preserve">, people </w:t>
      </w:r>
      <w:r w:rsidRPr="004C7618">
        <w:rPr>
          <w:rStyle w:val="Emphasis"/>
          <w:rFonts w:asciiTheme="majorHAnsi" w:hAnsiTheme="majorHAnsi" w:cstheme="majorHAnsi"/>
        </w:rPr>
        <w:t>will not be run off the lands</w:t>
      </w:r>
      <w:r w:rsidRPr="004C7618">
        <w:rPr>
          <w:rStyle w:val="StyleUnderline"/>
          <w:rFonts w:asciiTheme="majorHAnsi" w:hAnsiTheme="majorHAnsi" w:cstheme="majorHAnsi"/>
        </w:rPr>
        <w:t xml:space="preserve">, although the </w:t>
      </w:r>
      <w:r w:rsidRPr="004C7618">
        <w:rPr>
          <w:rStyle w:val="Emphasis"/>
          <w:rFonts w:asciiTheme="majorHAnsi" w:hAnsiTheme="majorHAnsi" w:cstheme="majorHAnsi"/>
        </w:rPr>
        <w:t>humility</w:t>
      </w:r>
      <w:r w:rsidRPr="004C7618">
        <w:rPr>
          <w:rStyle w:val="StyleUnderline"/>
          <w:rFonts w:asciiTheme="majorHAnsi" w:hAnsiTheme="majorHAnsi" w:cstheme="majorHAnsi"/>
        </w:rPr>
        <w:t xml:space="preserve"> in accepting these possibilities is a part of </w:t>
      </w:r>
      <w:r w:rsidRPr="004C7618">
        <w:rPr>
          <w:rStyle w:val="Emphasis"/>
          <w:rFonts w:asciiTheme="majorHAnsi" w:hAnsiTheme="majorHAnsi" w:cstheme="majorHAnsi"/>
        </w:rPr>
        <w:t>what seeking true reconciliation requires</w:t>
      </w:r>
      <w:r w:rsidRPr="004C7618">
        <w:rPr>
          <w:rStyle w:val="StyleUnderline"/>
          <w:rFonts w:asciiTheme="majorHAnsi" w:hAnsiTheme="majorHAnsi" w:cstheme="majorHAnsi"/>
        </w:rPr>
        <w:t xml:space="preserve">. Much harm has been done for a very long time. Change </w:t>
      </w:r>
      <w:r w:rsidRPr="004C7618">
        <w:rPr>
          <w:rStyle w:val="Emphasis"/>
          <w:rFonts w:asciiTheme="majorHAnsi" w:hAnsiTheme="majorHAnsi" w:cstheme="majorHAnsi"/>
        </w:rPr>
        <w:t>will not be simple</w:t>
      </w:r>
      <w:r w:rsidRPr="004C7618">
        <w:rPr>
          <w:rStyle w:val="StyleUnderline"/>
          <w:rFonts w:asciiTheme="majorHAnsi" w:hAnsiTheme="majorHAnsi" w:cstheme="majorHAnsi"/>
        </w:rPr>
        <w:t xml:space="preserve"> or </w:t>
      </w:r>
      <w:r w:rsidRPr="004C7618">
        <w:rPr>
          <w:rStyle w:val="Emphasis"/>
          <w:rFonts w:asciiTheme="majorHAnsi" w:hAnsiTheme="majorHAnsi" w:cstheme="majorHAnsi"/>
        </w:rPr>
        <w:t>easy</w:t>
      </w:r>
      <w:r w:rsidRPr="004C7618">
        <w:rPr>
          <w:rStyle w:val="StyleUnderline"/>
          <w:rFonts w:asciiTheme="majorHAnsi" w:hAnsiTheme="majorHAnsi" w:cstheme="majorHAnsi"/>
        </w:rPr>
        <w:t xml:space="preserve">, but the results will </w:t>
      </w:r>
      <w:r w:rsidRPr="004C7618">
        <w:rPr>
          <w:rStyle w:val="Emphasis"/>
          <w:rFonts w:asciiTheme="majorHAnsi" w:hAnsiTheme="majorHAnsi" w:cstheme="majorHAnsi"/>
        </w:rPr>
        <w:t>provide its own reward</w:t>
      </w:r>
      <w:r w:rsidRPr="004C7618">
        <w:rPr>
          <w:rFonts w:asciiTheme="majorHAnsi" w:hAnsiTheme="majorHAnsi" w:cstheme="majorHAnsi"/>
          <w:sz w:val="16"/>
        </w:rPr>
        <w:t xml:space="preserve"> (e.g. strengthened values and beliefs, strengthened economy, enriched and more sustainable environmental practices, respectful relationships).</w:t>
      </w:r>
    </w:p>
    <w:p w14:paraId="3E55845B" w14:textId="77777777" w:rsidR="00015162" w:rsidRPr="004C7618" w:rsidRDefault="00015162" w:rsidP="00015162">
      <w:pPr>
        <w:rPr>
          <w:rFonts w:asciiTheme="majorHAnsi" w:hAnsiTheme="majorHAnsi" w:cstheme="majorHAnsi"/>
        </w:rPr>
      </w:pPr>
    </w:p>
    <w:p w14:paraId="71C3747E" w14:textId="77777777" w:rsidR="00015162" w:rsidRPr="004C7618" w:rsidRDefault="00015162" w:rsidP="00015162">
      <w:pPr>
        <w:pStyle w:val="Heading4"/>
        <w:rPr>
          <w:rFonts w:asciiTheme="majorHAnsi" w:hAnsiTheme="majorHAnsi" w:cstheme="majorHAnsi"/>
        </w:rPr>
      </w:pPr>
      <w:r w:rsidRPr="004C7618">
        <w:rPr>
          <w:rFonts w:asciiTheme="majorHAnsi" w:hAnsiTheme="majorHAnsi" w:cstheme="majorHAnsi"/>
        </w:rPr>
        <w:t xml:space="preserve">Prefer </w:t>
      </w:r>
      <w:r w:rsidRPr="004C7618">
        <w:rPr>
          <w:rFonts w:asciiTheme="majorHAnsi" w:hAnsiTheme="majorHAnsi" w:cstheme="majorHAnsi"/>
          <w:u w:val="single"/>
        </w:rPr>
        <w:t>tactical harm reduction</w:t>
      </w:r>
      <w:r w:rsidRPr="004C7618">
        <w:rPr>
          <w:rFonts w:asciiTheme="majorHAnsi" w:hAnsiTheme="majorHAnsi" w:cstheme="majorHAnsi"/>
        </w:rPr>
        <w:t xml:space="preserve"> to </w:t>
      </w:r>
      <w:r w:rsidRPr="004C7618">
        <w:rPr>
          <w:rFonts w:asciiTheme="majorHAnsi" w:hAnsiTheme="majorHAnsi" w:cstheme="majorHAnsi"/>
          <w:u w:val="single"/>
        </w:rPr>
        <w:t>totalizing</w:t>
      </w:r>
      <w:r w:rsidRPr="004C7618">
        <w:rPr>
          <w:rFonts w:asciiTheme="majorHAnsi" w:hAnsiTheme="majorHAnsi" w:cstheme="majorHAnsi"/>
        </w:rPr>
        <w:t xml:space="preserve"> theories of race. </w:t>
      </w:r>
    </w:p>
    <w:p w14:paraId="7258F304" w14:textId="77777777" w:rsidR="00015162" w:rsidRPr="004C7618" w:rsidRDefault="00015162" w:rsidP="00015162">
      <w:pPr>
        <w:rPr>
          <w:rFonts w:asciiTheme="majorHAnsi" w:hAnsiTheme="majorHAnsi" w:cstheme="majorHAnsi"/>
        </w:rPr>
      </w:pPr>
      <w:r w:rsidRPr="004C7618">
        <w:rPr>
          <w:rFonts w:asciiTheme="majorHAnsi" w:hAnsiTheme="majorHAnsi" w:cstheme="majorHAnsi"/>
          <w:b/>
          <w:bCs/>
          <w:sz w:val="26"/>
          <w:szCs w:val="26"/>
        </w:rPr>
        <w:t>Smucker ’14</w:t>
      </w:r>
      <w:r w:rsidRPr="004C7618">
        <w:rPr>
          <w:rFonts w:asciiTheme="majorHAnsi" w:hAnsiTheme="majorHAnsi" w:cstheme="majorHAnsi"/>
        </w:rPr>
        <w:t xml:space="preserve"> [Jonathan; 2014; </w:t>
      </w:r>
      <w:proofErr w:type="spellStart"/>
      <w:proofErr w:type="gramStart"/>
      <w:r w:rsidRPr="004C7618">
        <w:rPr>
          <w:rFonts w:asciiTheme="majorHAnsi" w:hAnsiTheme="majorHAnsi" w:cstheme="majorHAnsi"/>
        </w:rPr>
        <w:t>Ph.D</w:t>
      </w:r>
      <w:proofErr w:type="spellEnd"/>
      <w:proofErr w:type="gramEnd"/>
      <w:r w:rsidRPr="004C7618">
        <w:rPr>
          <w:rFonts w:asciiTheme="majorHAnsi" w:hAnsiTheme="majorHAnsi" w:cstheme="majorHAnsi"/>
        </w:rPr>
        <w:t xml:space="preserve"> in Sociology from UC Berkeley; </w:t>
      </w:r>
      <w:proofErr w:type="spellStart"/>
      <w:r w:rsidRPr="004C7618">
        <w:rPr>
          <w:rFonts w:asciiTheme="majorHAnsi" w:hAnsiTheme="majorHAnsi" w:cstheme="majorHAnsi"/>
        </w:rPr>
        <w:t>Wagingnonviolence</w:t>
      </w:r>
      <w:proofErr w:type="spellEnd"/>
      <w:r w:rsidRPr="004C7618">
        <w:rPr>
          <w:rFonts w:asciiTheme="majorHAnsi" w:hAnsiTheme="majorHAnsi" w:cstheme="majorHAnsi"/>
        </w:rPr>
        <w:t>, “The danger of fetishizing revolution,” wagingnonviolence.org/feature/danger-fetishizing-revolution/]</w:t>
      </w:r>
    </w:p>
    <w:p w14:paraId="596FDA5C" w14:textId="77777777" w:rsidR="00015162" w:rsidRPr="004C7618" w:rsidRDefault="00015162" w:rsidP="00015162">
      <w:pPr>
        <w:rPr>
          <w:rFonts w:asciiTheme="majorHAnsi" w:hAnsiTheme="majorHAnsi" w:cstheme="majorHAnsi"/>
          <w:sz w:val="16"/>
        </w:rPr>
      </w:pPr>
      <w:r w:rsidRPr="004C7618">
        <w:rPr>
          <w:rFonts w:asciiTheme="majorHAnsi" w:hAnsiTheme="majorHAnsi" w:cstheme="majorHAnsi"/>
          <w:sz w:val="16"/>
        </w:rPr>
        <w:t xml:space="preserve">Perhaps it is a bit unfair. It depends on whether we mean revolution as horizon or revolution as apocalypse. </w:t>
      </w:r>
      <w:r w:rsidRPr="004C7618">
        <w:rPr>
          <w:rStyle w:val="StyleUnderline"/>
          <w:rFonts w:asciiTheme="majorHAnsi" w:hAnsiTheme="majorHAnsi" w:cstheme="majorHAnsi"/>
          <w:highlight w:val="green"/>
        </w:rPr>
        <w:t xml:space="preserve">Do we </w:t>
      </w:r>
      <w:r w:rsidRPr="004C7618">
        <w:rPr>
          <w:rStyle w:val="Emphasis"/>
          <w:rFonts w:asciiTheme="majorHAnsi" w:hAnsiTheme="majorHAnsi" w:cstheme="majorHAnsi"/>
          <w:highlight w:val="green"/>
        </w:rPr>
        <w:t>imagine</w:t>
      </w:r>
      <w:r w:rsidRPr="004C7618">
        <w:rPr>
          <w:rStyle w:val="StyleUnderline"/>
          <w:rFonts w:asciiTheme="majorHAnsi" w:hAnsiTheme="majorHAnsi" w:cstheme="majorHAnsi"/>
          <w:highlight w:val="green"/>
        </w:rPr>
        <w:t xml:space="preserve"> a </w:t>
      </w:r>
      <w:r w:rsidRPr="004C7618">
        <w:rPr>
          <w:rStyle w:val="Emphasis"/>
          <w:rFonts w:asciiTheme="majorHAnsi" w:hAnsiTheme="majorHAnsi" w:cstheme="majorHAnsi"/>
        </w:rPr>
        <w:t xml:space="preserve">revolutionary </w:t>
      </w:r>
      <w:r w:rsidRPr="004C7618">
        <w:rPr>
          <w:rStyle w:val="Emphasis"/>
          <w:rFonts w:asciiTheme="majorHAnsi" w:hAnsiTheme="majorHAnsi" w:cstheme="majorHAnsi"/>
          <w:highlight w:val="green"/>
        </w:rPr>
        <w:t>restructuring</w:t>
      </w:r>
      <w:r w:rsidRPr="004C7618">
        <w:rPr>
          <w:rStyle w:val="StyleUnderline"/>
          <w:rFonts w:asciiTheme="majorHAnsi" w:hAnsiTheme="majorHAnsi" w:cstheme="majorHAnsi"/>
          <w:highlight w:val="green"/>
        </w:rPr>
        <w:t xml:space="preserve"> of </w:t>
      </w:r>
      <w:r w:rsidRPr="004C7618">
        <w:rPr>
          <w:rStyle w:val="Emphasis"/>
          <w:rFonts w:asciiTheme="majorHAnsi" w:hAnsiTheme="majorHAnsi" w:cstheme="majorHAnsi"/>
        </w:rPr>
        <w:t xml:space="preserve">power </w:t>
      </w:r>
      <w:r w:rsidRPr="004C7618">
        <w:rPr>
          <w:rStyle w:val="Emphasis"/>
          <w:rFonts w:asciiTheme="majorHAnsi" w:hAnsiTheme="majorHAnsi" w:cstheme="majorHAnsi"/>
          <w:highlight w:val="green"/>
        </w:rPr>
        <w:t>relations</w:t>
      </w:r>
      <w:r w:rsidRPr="004C7618">
        <w:rPr>
          <w:rStyle w:val="StyleUnderline"/>
          <w:rFonts w:asciiTheme="majorHAnsi" w:hAnsiTheme="majorHAnsi" w:cstheme="majorHAnsi"/>
        </w:rPr>
        <w:t xml:space="preserve"> in society </w:t>
      </w:r>
      <w:r w:rsidRPr="004C7618">
        <w:rPr>
          <w:rStyle w:val="StyleUnderline"/>
          <w:rFonts w:asciiTheme="majorHAnsi" w:hAnsiTheme="majorHAnsi" w:cstheme="majorHAnsi"/>
          <w:highlight w:val="green"/>
        </w:rPr>
        <w:t xml:space="preserve">as an </w:t>
      </w:r>
      <w:r w:rsidRPr="004C7618">
        <w:rPr>
          <w:rStyle w:val="Emphasis"/>
          <w:rFonts w:asciiTheme="majorHAnsi" w:hAnsiTheme="majorHAnsi" w:cstheme="majorHAnsi"/>
          <w:highlight w:val="green"/>
        </w:rPr>
        <w:t>all-or-nothing</w:t>
      </w:r>
      <w:r w:rsidRPr="004C7618">
        <w:rPr>
          <w:rStyle w:val="StyleUnderline"/>
          <w:rFonts w:asciiTheme="majorHAnsi" w:hAnsiTheme="majorHAnsi" w:cstheme="majorHAnsi"/>
          <w:highlight w:val="green"/>
        </w:rPr>
        <w:t xml:space="preserve"> </w:t>
      </w:r>
      <w:r w:rsidRPr="004C7618">
        <w:rPr>
          <w:rStyle w:val="Emphasis"/>
          <w:rFonts w:asciiTheme="majorHAnsi" w:hAnsiTheme="majorHAnsi" w:cstheme="majorHAnsi"/>
        </w:rPr>
        <w:t xml:space="preserve">totalizing </w:t>
      </w:r>
      <w:r w:rsidRPr="004C7618">
        <w:rPr>
          <w:rStyle w:val="Emphasis"/>
          <w:rFonts w:asciiTheme="majorHAnsi" w:hAnsiTheme="majorHAnsi" w:cstheme="majorHAnsi"/>
          <w:highlight w:val="green"/>
        </w:rPr>
        <w:t>moment</w:t>
      </w:r>
      <w:r w:rsidRPr="004C7618">
        <w:rPr>
          <w:rStyle w:val="StyleUnderline"/>
          <w:rFonts w:asciiTheme="majorHAnsi" w:hAnsiTheme="majorHAnsi" w:cstheme="majorHAnsi"/>
          <w:highlight w:val="green"/>
        </w:rPr>
        <w:t xml:space="preserve"> or</w:t>
      </w:r>
      <w:r w:rsidRPr="004C7618">
        <w:rPr>
          <w:rFonts w:asciiTheme="majorHAnsi" w:hAnsiTheme="majorHAnsi" w:cstheme="majorHAnsi"/>
          <w:sz w:val="16"/>
        </w:rPr>
        <w:t xml:space="preserve"> as </w:t>
      </w:r>
      <w:r w:rsidRPr="004C7618">
        <w:rPr>
          <w:rStyle w:val="StyleUnderline"/>
          <w:rFonts w:asciiTheme="majorHAnsi" w:hAnsiTheme="majorHAnsi" w:cstheme="majorHAnsi"/>
          <w:highlight w:val="green"/>
        </w:rPr>
        <w:t xml:space="preserve">an </w:t>
      </w:r>
      <w:r w:rsidRPr="004C7618">
        <w:rPr>
          <w:rStyle w:val="Emphasis"/>
          <w:rFonts w:asciiTheme="majorHAnsi" w:hAnsiTheme="majorHAnsi" w:cstheme="majorHAnsi"/>
        </w:rPr>
        <w:t xml:space="preserve">aspirational </w:t>
      </w:r>
      <w:r w:rsidRPr="004C7618">
        <w:rPr>
          <w:rStyle w:val="Emphasis"/>
          <w:rFonts w:asciiTheme="majorHAnsi" w:hAnsiTheme="majorHAnsi" w:cstheme="majorHAnsi"/>
          <w:highlight w:val="green"/>
        </w:rPr>
        <w:t>horizon</w:t>
      </w:r>
      <w:r w:rsidRPr="004C7618">
        <w:rPr>
          <w:rFonts w:asciiTheme="majorHAnsi" w:hAnsiTheme="majorHAnsi" w:cstheme="majorHAnsi"/>
          <w:sz w:val="16"/>
        </w:rPr>
        <w:t xml:space="preserve">, something to always be moving towards? </w:t>
      </w:r>
      <w:r w:rsidRPr="004C7618">
        <w:rPr>
          <w:rStyle w:val="StyleUnderline"/>
          <w:rFonts w:asciiTheme="majorHAnsi" w:hAnsiTheme="majorHAnsi" w:cstheme="majorHAnsi"/>
          <w:highlight w:val="green"/>
        </w:rPr>
        <w:t xml:space="preserve">If the </w:t>
      </w:r>
      <w:r w:rsidRPr="004C7618">
        <w:rPr>
          <w:rStyle w:val="Emphasis"/>
          <w:rFonts w:asciiTheme="majorHAnsi" w:hAnsiTheme="majorHAnsi" w:cstheme="majorHAnsi"/>
          <w:highlight w:val="green"/>
        </w:rPr>
        <w:t>former</w:t>
      </w:r>
      <w:r w:rsidRPr="004C7618">
        <w:rPr>
          <w:rStyle w:val="StyleUnderline"/>
          <w:rFonts w:asciiTheme="majorHAnsi" w:hAnsiTheme="majorHAnsi" w:cstheme="majorHAnsi"/>
          <w:highlight w:val="green"/>
        </w:rPr>
        <w:t xml:space="preserve">, then what </w:t>
      </w:r>
      <w:r w:rsidRPr="004C7618">
        <w:rPr>
          <w:rStyle w:val="Emphasis"/>
          <w:rFonts w:asciiTheme="majorHAnsi" w:hAnsiTheme="majorHAnsi" w:cstheme="majorHAnsi"/>
          <w:highlight w:val="green"/>
        </w:rPr>
        <w:t>incentive</w:t>
      </w:r>
      <w:r w:rsidRPr="004C7618">
        <w:rPr>
          <w:rStyle w:val="StyleUnderline"/>
          <w:rFonts w:asciiTheme="majorHAnsi" w:hAnsiTheme="majorHAnsi" w:cstheme="majorHAnsi"/>
          <w:highlight w:val="green"/>
        </w:rPr>
        <w:t xml:space="preserve"> do we have</w:t>
      </w:r>
      <w:r w:rsidRPr="004C7618">
        <w:rPr>
          <w:rStyle w:val="StyleUnderline"/>
          <w:rFonts w:asciiTheme="majorHAnsi" w:hAnsiTheme="majorHAnsi" w:cstheme="majorHAnsi"/>
        </w:rPr>
        <w:t xml:space="preserve"> to</w:t>
      </w:r>
      <w:r w:rsidRPr="004C7618">
        <w:rPr>
          <w:rFonts w:asciiTheme="majorHAnsi" w:hAnsiTheme="majorHAnsi" w:cstheme="majorHAnsi"/>
          <w:sz w:val="16"/>
        </w:rPr>
        <w:t xml:space="preserve"> study the details of the terrain where we are presently situated? Why would we bother </w:t>
      </w:r>
      <w:r w:rsidRPr="004C7618">
        <w:rPr>
          <w:rStyle w:val="StyleUnderline"/>
          <w:rFonts w:asciiTheme="majorHAnsi" w:hAnsiTheme="majorHAnsi" w:cstheme="majorHAnsi"/>
          <w:highlight w:val="green"/>
        </w:rPr>
        <w:t xml:space="preserve">to </w:t>
      </w:r>
      <w:r w:rsidRPr="004C7618">
        <w:rPr>
          <w:rStyle w:val="Emphasis"/>
          <w:rFonts w:asciiTheme="majorHAnsi" w:hAnsiTheme="majorHAnsi" w:cstheme="majorHAnsi"/>
          <w:highlight w:val="green"/>
        </w:rPr>
        <w:t>strategize</w:t>
      </w:r>
      <w:r w:rsidRPr="004C7618">
        <w:rPr>
          <w:rStyle w:val="StyleUnderline"/>
          <w:rFonts w:asciiTheme="majorHAnsi" w:hAnsiTheme="majorHAnsi" w:cstheme="majorHAnsi"/>
          <w:highlight w:val="green"/>
        </w:rPr>
        <w:t xml:space="preserve"> about overcoming</w:t>
      </w:r>
      <w:r w:rsidRPr="004C7618">
        <w:rPr>
          <w:rStyle w:val="StyleUnderline"/>
          <w:rFonts w:asciiTheme="majorHAnsi" w:hAnsiTheme="majorHAnsi" w:cstheme="majorHAnsi"/>
        </w:rPr>
        <w:t xml:space="preserve"> the </w:t>
      </w:r>
      <w:r w:rsidRPr="004C7618">
        <w:rPr>
          <w:rStyle w:val="Emphasis"/>
          <w:rFonts w:asciiTheme="majorHAnsi" w:hAnsiTheme="majorHAnsi" w:cstheme="majorHAnsi"/>
        </w:rPr>
        <w:t xml:space="preserve">particular </w:t>
      </w:r>
      <w:r w:rsidRPr="004C7618">
        <w:rPr>
          <w:rStyle w:val="Emphasis"/>
          <w:rFonts w:asciiTheme="majorHAnsi" w:hAnsiTheme="majorHAnsi" w:cstheme="majorHAnsi"/>
          <w:highlight w:val="green"/>
        </w:rPr>
        <w:t>obstacles</w:t>
      </w:r>
      <w:r w:rsidRPr="004C7618">
        <w:rPr>
          <w:rStyle w:val="StyleUnderline"/>
          <w:rFonts w:asciiTheme="majorHAnsi" w:hAnsiTheme="majorHAnsi" w:cstheme="majorHAnsi"/>
        </w:rPr>
        <w:t xml:space="preserve"> that </w:t>
      </w:r>
      <w:r w:rsidRPr="004C7618">
        <w:rPr>
          <w:rStyle w:val="StyleUnderline"/>
          <w:rFonts w:asciiTheme="majorHAnsi" w:hAnsiTheme="majorHAnsi" w:cstheme="majorHAnsi"/>
          <w:highlight w:val="green"/>
        </w:rPr>
        <w:t xml:space="preserve">block </w:t>
      </w:r>
      <w:r w:rsidRPr="004C7618">
        <w:rPr>
          <w:rStyle w:val="Emphasis"/>
          <w:rFonts w:asciiTheme="majorHAnsi" w:hAnsiTheme="majorHAnsi" w:cstheme="majorHAnsi"/>
        </w:rPr>
        <w:t xml:space="preserve">our way </w:t>
      </w:r>
      <w:r w:rsidRPr="004C7618">
        <w:rPr>
          <w:rStyle w:val="Emphasis"/>
          <w:rFonts w:asciiTheme="majorHAnsi" w:hAnsiTheme="majorHAnsi" w:cstheme="majorHAnsi"/>
          <w:highlight w:val="green"/>
        </w:rPr>
        <w:t>today</w:t>
      </w:r>
      <w:r w:rsidRPr="004C7618">
        <w:rPr>
          <w:rFonts w:asciiTheme="majorHAnsi" w:hAnsiTheme="majorHAnsi" w:cstheme="majorHAnsi"/>
          <w:sz w:val="16"/>
        </w:rPr>
        <w:t xml:space="preserve">, if we believe that the accumulation of all obstacles will ultimately add up to a grand crisis that will somehow magically usher in a new era? Believing that things will “have to get worse before they get better,” </w:t>
      </w:r>
      <w:r w:rsidRPr="004C7618">
        <w:rPr>
          <w:rStyle w:val="StyleUnderline"/>
          <w:rFonts w:asciiTheme="majorHAnsi" w:hAnsiTheme="majorHAnsi" w:cstheme="majorHAnsi"/>
          <w:highlight w:val="green"/>
        </w:rPr>
        <w:t>we</w:t>
      </w:r>
      <w:r w:rsidRPr="004C7618">
        <w:rPr>
          <w:rStyle w:val="StyleUnderline"/>
          <w:rFonts w:asciiTheme="majorHAnsi" w:hAnsiTheme="majorHAnsi" w:cstheme="majorHAnsi"/>
        </w:rPr>
        <w:t xml:space="preserve"> may </w:t>
      </w:r>
      <w:r w:rsidRPr="004C7618">
        <w:rPr>
          <w:rStyle w:val="StyleUnderline"/>
          <w:rFonts w:asciiTheme="majorHAnsi" w:hAnsiTheme="majorHAnsi" w:cstheme="majorHAnsi"/>
          <w:highlight w:val="green"/>
        </w:rPr>
        <w:t xml:space="preserve">become </w:t>
      </w:r>
      <w:r w:rsidRPr="004C7618">
        <w:rPr>
          <w:rStyle w:val="Emphasis"/>
          <w:rFonts w:asciiTheme="majorHAnsi" w:hAnsiTheme="majorHAnsi" w:cstheme="majorHAnsi"/>
          <w:highlight w:val="green"/>
        </w:rPr>
        <w:t>disinterested</w:t>
      </w:r>
      <w:r w:rsidRPr="004C7618">
        <w:rPr>
          <w:rStyle w:val="StyleUnderline"/>
          <w:rFonts w:asciiTheme="majorHAnsi" w:hAnsiTheme="majorHAnsi" w:cstheme="majorHAnsi"/>
          <w:highlight w:val="green"/>
        </w:rPr>
        <w:t xml:space="preserve"> in</w:t>
      </w:r>
      <w:r w:rsidRPr="004C7618">
        <w:rPr>
          <w:rFonts w:asciiTheme="majorHAnsi" w:hAnsiTheme="majorHAnsi" w:cstheme="majorHAnsi"/>
          <w:sz w:val="16"/>
        </w:rPr>
        <w:t xml:space="preserve"> — perhaps even sabotaging of — </w:t>
      </w:r>
      <w:r w:rsidRPr="004C7618">
        <w:rPr>
          <w:rStyle w:val="StyleUnderline"/>
          <w:rFonts w:asciiTheme="majorHAnsi" w:hAnsiTheme="majorHAnsi" w:cstheme="majorHAnsi"/>
          <w:highlight w:val="green"/>
        </w:rPr>
        <w:t xml:space="preserve">efforts to </w:t>
      </w:r>
      <w:r w:rsidRPr="004C7618">
        <w:rPr>
          <w:rStyle w:val="Emphasis"/>
          <w:rFonts w:asciiTheme="majorHAnsi" w:hAnsiTheme="majorHAnsi" w:cstheme="majorHAnsi"/>
          <w:highlight w:val="green"/>
        </w:rPr>
        <w:t>improve</w:t>
      </w:r>
      <w:r w:rsidRPr="004C7618">
        <w:rPr>
          <w:rStyle w:val="Emphasis"/>
          <w:rFonts w:asciiTheme="majorHAnsi" w:hAnsiTheme="majorHAnsi" w:cstheme="majorHAnsi"/>
        </w:rPr>
        <w:t xml:space="preserve"> real-life </w:t>
      </w:r>
      <w:r w:rsidRPr="004C7618">
        <w:rPr>
          <w:rStyle w:val="Emphasis"/>
          <w:rFonts w:asciiTheme="majorHAnsi" w:hAnsiTheme="majorHAnsi" w:cstheme="majorHAnsi"/>
          <w:highlight w:val="green"/>
        </w:rPr>
        <w:t>conditions</w:t>
      </w:r>
      <w:r w:rsidRPr="004C7618">
        <w:rPr>
          <w:rFonts w:asciiTheme="majorHAnsi" w:hAnsiTheme="majorHAnsi" w:cstheme="majorHAnsi"/>
          <w:sz w:val="16"/>
        </w:rPr>
        <w:t xml:space="preserve"> in the here and now. </w:t>
      </w:r>
      <w:r w:rsidRPr="004C7618">
        <w:rPr>
          <w:rStyle w:val="StyleUnderline"/>
          <w:rFonts w:asciiTheme="majorHAnsi" w:hAnsiTheme="majorHAnsi" w:cstheme="majorHAnsi"/>
          <w:highlight w:val="green"/>
        </w:rPr>
        <w:t xml:space="preserve">After all, </w:t>
      </w:r>
      <w:r w:rsidRPr="004C7618">
        <w:rPr>
          <w:rStyle w:val="Emphasis"/>
          <w:rFonts w:asciiTheme="majorHAnsi" w:hAnsiTheme="majorHAnsi" w:cstheme="majorHAnsi"/>
          <w:highlight w:val="green"/>
        </w:rPr>
        <w:t>why put a band-aid on a gaping wound?</w:t>
      </w:r>
      <w:r w:rsidRPr="004C7618">
        <w:rPr>
          <w:rStyle w:val="StyleUnderline"/>
          <w:rFonts w:asciiTheme="majorHAnsi" w:hAnsiTheme="majorHAnsi" w:cstheme="majorHAnsi"/>
          <w:sz w:val="16"/>
          <w:u w:val="none"/>
        </w:rPr>
        <w:t xml:space="preserve"> </w:t>
      </w:r>
      <w:r w:rsidRPr="004C7618">
        <w:rPr>
          <w:rFonts w:asciiTheme="majorHAnsi" w:hAnsiTheme="majorHAnsi" w:cstheme="majorHAnsi"/>
          <w:sz w:val="16"/>
        </w:rPr>
        <w:t>Why prolong the life of an oppressive system? With such logic we can excuse ourselves from the trouble of getting to know our political terrain. It is, after all, the very mess we hope to avoid.</w:t>
      </w:r>
    </w:p>
    <w:p w14:paraId="3318E9A4" w14:textId="77777777" w:rsidR="00015162" w:rsidRPr="004C7618" w:rsidRDefault="00015162" w:rsidP="00015162">
      <w:pPr>
        <w:rPr>
          <w:rFonts w:asciiTheme="majorHAnsi" w:hAnsiTheme="majorHAnsi" w:cstheme="majorHAnsi"/>
          <w:sz w:val="16"/>
        </w:rPr>
      </w:pPr>
      <w:r w:rsidRPr="004C7618">
        <w:rPr>
          <w:rStyle w:val="StyleUnderline"/>
          <w:rFonts w:asciiTheme="majorHAnsi" w:hAnsiTheme="majorHAnsi" w:cstheme="majorHAnsi"/>
          <w:highlight w:val="green"/>
        </w:rPr>
        <w:t>If</w:t>
      </w:r>
      <w:r w:rsidRPr="004C7618">
        <w:rPr>
          <w:rFonts w:asciiTheme="majorHAnsi" w:hAnsiTheme="majorHAnsi" w:cstheme="majorHAnsi"/>
          <w:sz w:val="16"/>
        </w:rPr>
        <w:t xml:space="preserve">, on the other hand, </w:t>
      </w:r>
      <w:r w:rsidRPr="004C7618">
        <w:rPr>
          <w:rStyle w:val="StyleUnderline"/>
          <w:rFonts w:asciiTheme="majorHAnsi" w:hAnsiTheme="majorHAnsi" w:cstheme="majorHAnsi"/>
          <w:highlight w:val="green"/>
        </w:rPr>
        <w:t xml:space="preserve">we imagine </w:t>
      </w:r>
      <w:r w:rsidRPr="004C7618">
        <w:rPr>
          <w:rStyle w:val="Emphasis"/>
          <w:rFonts w:asciiTheme="majorHAnsi" w:hAnsiTheme="majorHAnsi" w:cstheme="majorHAnsi"/>
        </w:rPr>
        <w:t xml:space="preserve">revolutionary </w:t>
      </w:r>
      <w:r w:rsidRPr="004C7618">
        <w:rPr>
          <w:rStyle w:val="Emphasis"/>
          <w:rFonts w:asciiTheme="majorHAnsi" w:hAnsiTheme="majorHAnsi" w:cstheme="majorHAnsi"/>
          <w:highlight w:val="green"/>
        </w:rPr>
        <w:t>change</w:t>
      </w:r>
      <w:r w:rsidRPr="004C7618">
        <w:rPr>
          <w:rStyle w:val="StyleUnderline"/>
          <w:rFonts w:asciiTheme="majorHAnsi" w:hAnsiTheme="majorHAnsi" w:cstheme="majorHAnsi"/>
          <w:highlight w:val="green"/>
        </w:rPr>
        <w:t xml:space="preserve"> as a horizon toward which we </w:t>
      </w:r>
      <w:r w:rsidRPr="004C7618">
        <w:rPr>
          <w:rStyle w:val="Emphasis"/>
          <w:rFonts w:asciiTheme="majorHAnsi" w:hAnsiTheme="majorHAnsi" w:cstheme="majorHAnsi"/>
          <w:highlight w:val="green"/>
        </w:rPr>
        <w:t>orient</w:t>
      </w:r>
      <w:r w:rsidRPr="004C7618">
        <w:rPr>
          <w:rStyle w:val="Emphasis"/>
          <w:rFonts w:asciiTheme="majorHAnsi" w:hAnsiTheme="majorHAnsi" w:cstheme="majorHAnsi"/>
        </w:rPr>
        <w:t xml:space="preserve"> ourselves</w:t>
      </w:r>
      <w:r w:rsidRPr="004C7618">
        <w:rPr>
          <w:rStyle w:val="StyleUnderline"/>
          <w:rFonts w:asciiTheme="majorHAnsi" w:hAnsiTheme="majorHAnsi" w:cstheme="majorHAnsi"/>
        </w:rPr>
        <w:t xml:space="preserve">, such </w:t>
      </w:r>
      <w:r w:rsidRPr="004C7618">
        <w:rPr>
          <w:rStyle w:val="StyleUnderline"/>
          <w:rFonts w:asciiTheme="majorHAnsi" w:hAnsiTheme="majorHAnsi" w:cstheme="majorHAnsi"/>
          <w:highlight w:val="green"/>
        </w:rPr>
        <w:t xml:space="preserve">a vision may </w:t>
      </w:r>
      <w:r w:rsidRPr="004C7618">
        <w:rPr>
          <w:rStyle w:val="Emphasis"/>
          <w:rFonts w:asciiTheme="majorHAnsi" w:hAnsiTheme="majorHAnsi" w:cstheme="majorHAnsi"/>
          <w:highlight w:val="green"/>
        </w:rPr>
        <w:t>be of use</w:t>
      </w:r>
      <w:r w:rsidRPr="004C7618">
        <w:rPr>
          <w:rStyle w:val="StyleUnderline"/>
          <w:rFonts w:asciiTheme="majorHAnsi" w:hAnsiTheme="majorHAnsi" w:cstheme="majorHAnsi"/>
          <w:highlight w:val="green"/>
        </w:rPr>
        <w:t xml:space="preserve">, so long as it </w:t>
      </w:r>
      <w:r w:rsidRPr="004C7618">
        <w:rPr>
          <w:rStyle w:val="Emphasis"/>
          <w:rFonts w:asciiTheme="majorHAnsi" w:hAnsiTheme="majorHAnsi" w:cstheme="majorHAnsi"/>
          <w:highlight w:val="green"/>
        </w:rPr>
        <w:t>grounds us</w:t>
      </w:r>
      <w:r w:rsidRPr="004C7618">
        <w:rPr>
          <w:rStyle w:val="StyleUnderline"/>
          <w:rFonts w:asciiTheme="majorHAnsi" w:hAnsiTheme="majorHAnsi" w:cstheme="majorHAnsi"/>
          <w:highlight w:val="green"/>
        </w:rPr>
        <w:t xml:space="preserve"> in</w:t>
      </w:r>
      <w:r w:rsidRPr="004C7618">
        <w:rPr>
          <w:rStyle w:val="StyleUnderline"/>
          <w:rFonts w:asciiTheme="majorHAnsi" w:hAnsiTheme="majorHAnsi" w:cstheme="majorHAnsi"/>
        </w:rPr>
        <w:t xml:space="preserve"> a </w:t>
      </w:r>
      <w:r w:rsidRPr="004C7618">
        <w:rPr>
          <w:rStyle w:val="Emphasis"/>
          <w:rFonts w:asciiTheme="majorHAnsi" w:hAnsiTheme="majorHAnsi" w:cstheme="majorHAnsi"/>
        </w:rPr>
        <w:t xml:space="preserve">political </w:t>
      </w:r>
      <w:r w:rsidRPr="004C7618">
        <w:rPr>
          <w:rStyle w:val="Emphasis"/>
          <w:rFonts w:asciiTheme="majorHAnsi" w:hAnsiTheme="majorHAnsi" w:cstheme="majorHAnsi"/>
          <w:highlight w:val="green"/>
        </w:rPr>
        <w:t>struggle</w:t>
      </w:r>
      <w:r w:rsidRPr="004C7618">
        <w:rPr>
          <w:rFonts w:asciiTheme="majorHAnsi" w:hAnsiTheme="majorHAnsi" w:cstheme="majorHAnsi"/>
          <w:sz w:val="16"/>
        </w:rPr>
        <w:t xml:space="preserve"> in the </w:t>
      </w:r>
      <w:r w:rsidRPr="004C7618">
        <w:rPr>
          <w:rStyle w:val="Emphasis"/>
          <w:rFonts w:asciiTheme="majorHAnsi" w:hAnsiTheme="majorHAnsi" w:cstheme="majorHAnsi"/>
        </w:rPr>
        <w:t xml:space="preserve">here and </w:t>
      </w:r>
      <w:r w:rsidRPr="004C7618">
        <w:rPr>
          <w:rStyle w:val="Emphasis"/>
          <w:rFonts w:asciiTheme="majorHAnsi" w:hAnsiTheme="majorHAnsi" w:cstheme="majorHAnsi"/>
          <w:highlight w:val="green"/>
        </w:rPr>
        <w:t>now</w:t>
      </w:r>
      <w:r w:rsidRPr="004C7618">
        <w:rPr>
          <w:rFonts w:asciiTheme="majorHAnsi" w:hAnsiTheme="majorHAnsi" w:cstheme="majorHAnsi"/>
          <w:sz w:val="16"/>
        </w:rPr>
        <w:t xml:space="preserve">. </w:t>
      </w:r>
    </w:p>
    <w:p w14:paraId="5DC819D5" w14:textId="77777777" w:rsidR="00015162" w:rsidRPr="009507BD" w:rsidRDefault="00015162" w:rsidP="00015162">
      <w:pPr>
        <w:rPr>
          <w:rFonts w:asciiTheme="majorHAnsi" w:hAnsiTheme="majorHAnsi" w:cstheme="majorHAnsi"/>
          <w:color w:val="FF0000"/>
          <w:sz w:val="16"/>
          <w:szCs w:val="16"/>
        </w:rPr>
      </w:pPr>
      <w:r w:rsidRPr="009507BD">
        <w:rPr>
          <w:rFonts w:asciiTheme="majorHAnsi" w:hAnsiTheme="majorHAnsi" w:cstheme="majorHAnsi"/>
          <w:color w:val="FF0000"/>
          <w:sz w:val="16"/>
          <w:szCs w:val="16"/>
        </w:rPr>
        <w:t xml:space="preserve">Still, let us further interrogate our attachment to the word revolution — even as a horizon. Many of my friends like to think of themselves and their efforts as revolutionary. I am tempted to fancy myself a revolutionary too — it sounds sexy enough — but what does this label really mean today? In the present context in the United States, the words revolution and revolutionary have been mostly emptied of their contents. Their meanings are more than slightly ambiguous. Proponents of revolution range from radical Leftists to libertarians and members of the Tea Party. What does </w:t>
      </w:r>
      <w:proofErr w:type="gramStart"/>
      <w:r w:rsidRPr="009507BD">
        <w:rPr>
          <w:rFonts w:asciiTheme="majorHAnsi" w:hAnsiTheme="majorHAnsi" w:cstheme="majorHAnsi"/>
          <w:color w:val="FF0000"/>
          <w:sz w:val="16"/>
          <w:szCs w:val="16"/>
        </w:rPr>
        <w:t>advocating</w:t>
      </w:r>
      <w:proofErr w:type="gramEnd"/>
      <w:r w:rsidRPr="009507BD">
        <w:rPr>
          <w:rFonts w:asciiTheme="majorHAnsi" w:hAnsiTheme="majorHAnsi" w:cstheme="majorHAnsi"/>
          <w:color w:val="FF0000"/>
          <w:sz w:val="16"/>
          <w:szCs w:val="16"/>
        </w:rPr>
        <w:t xml:space="preserve"> for revolution mean then? Is it not merely a more extreme and totalizing way of advocating for “change”? The question begs itself: What kind of change? And revolution for what? </w:t>
      </w:r>
    </w:p>
    <w:p w14:paraId="6093F7BD" w14:textId="77777777" w:rsidR="00015162" w:rsidRPr="009507BD" w:rsidRDefault="00015162" w:rsidP="00015162">
      <w:pPr>
        <w:rPr>
          <w:rFonts w:asciiTheme="majorHAnsi" w:hAnsiTheme="majorHAnsi" w:cstheme="majorHAnsi"/>
          <w:color w:val="FF0000"/>
          <w:sz w:val="16"/>
          <w:szCs w:val="16"/>
        </w:rPr>
      </w:pPr>
      <w:r w:rsidRPr="009507BD">
        <w:rPr>
          <w:rFonts w:asciiTheme="majorHAnsi" w:hAnsiTheme="majorHAnsi" w:cstheme="majorHAnsi"/>
          <w:color w:val="FF0000"/>
          <w:sz w:val="16"/>
          <w:szCs w:val="16"/>
        </w:rPr>
        <w:t>Answering these questions will provide us with our political content. Revolution is not itself the content, but (among) the means we might possibly use to deliver the content. If we are to articulate a horizon to guide our day-to-day political struggle, shouldn’t that horizon be the content of a social vision, rather than scenes from the battles we must fight along the way?</w:t>
      </w:r>
    </w:p>
    <w:p w14:paraId="2793F510" w14:textId="77777777" w:rsidR="00015162" w:rsidRPr="009507BD" w:rsidRDefault="00015162" w:rsidP="00015162">
      <w:pPr>
        <w:rPr>
          <w:rFonts w:asciiTheme="majorHAnsi" w:hAnsiTheme="majorHAnsi" w:cstheme="majorHAnsi"/>
          <w:color w:val="FF0000"/>
          <w:sz w:val="16"/>
          <w:szCs w:val="16"/>
        </w:rPr>
      </w:pPr>
      <w:r w:rsidRPr="009507BD">
        <w:rPr>
          <w:rFonts w:asciiTheme="majorHAnsi" w:hAnsiTheme="majorHAnsi" w:cstheme="majorHAnsi"/>
          <w:color w:val="FF0000"/>
          <w:sz w:val="16"/>
          <w:szCs w:val="16"/>
        </w:rPr>
        <w:lastRenderedPageBreak/>
        <w:t xml:space="preserve">Even as a means, revolution is vague and less than instructive. Today in the context of the U.S. Left, the label revolutionary serves largely as a reference to inspirational historical moments — and contemporary moments in other countries — and as a signifier of belonging, or “getting it,” within radical subcultures, more than it suggests an instructive path or framework for social, economic and political change in our context. When we say “revolution” today — if we mean something beyond an empty signifier of subcultural belonging — we are mostly, vaguely, referring to the overthrow of governments in specific historical circumstances. Social justice-directed revolutions have overthrown monarchies, feudal systems and colonial governments, but the “revolutionary” forces that have overthrown democratic elected </w:t>
      </w:r>
      <w:proofErr w:type="spellStart"/>
      <w:r w:rsidRPr="009507BD">
        <w:rPr>
          <w:rFonts w:asciiTheme="majorHAnsi" w:hAnsiTheme="majorHAnsi" w:cstheme="majorHAnsi"/>
          <w:color w:val="FF0000"/>
          <w:sz w:val="16"/>
          <w:szCs w:val="16"/>
        </w:rPr>
        <w:t>governmentsin</w:t>
      </w:r>
      <w:proofErr w:type="spellEnd"/>
      <w:r w:rsidRPr="009507BD">
        <w:rPr>
          <w:rFonts w:asciiTheme="majorHAnsi" w:hAnsiTheme="majorHAnsi" w:cstheme="majorHAnsi"/>
          <w:color w:val="FF0000"/>
          <w:sz w:val="16"/>
          <w:szCs w:val="16"/>
        </w:rPr>
        <w:t xml:space="preserve"> the past century — however much we may critique how democratic they actually are — have by and large been right-wing reactionary forces, usually through military coups.</w:t>
      </w:r>
    </w:p>
    <w:p w14:paraId="722D33C3" w14:textId="77777777" w:rsidR="00015162" w:rsidRPr="009507BD" w:rsidRDefault="00015162" w:rsidP="00015162">
      <w:pPr>
        <w:rPr>
          <w:rFonts w:asciiTheme="majorHAnsi" w:hAnsiTheme="majorHAnsi" w:cstheme="majorHAnsi"/>
          <w:color w:val="FF0000"/>
          <w:sz w:val="16"/>
          <w:szCs w:val="16"/>
        </w:rPr>
      </w:pPr>
      <w:r w:rsidRPr="009507BD">
        <w:rPr>
          <w:rFonts w:asciiTheme="majorHAnsi" w:hAnsiTheme="majorHAnsi" w:cstheme="majorHAnsi"/>
          <w:color w:val="FF0000"/>
          <w:sz w:val="16"/>
          <w:szCs w:val="16"/>
        </w:rPr>
        <w:t xml:space="preserve">On the other hand, one could tweak the definition of revolution to make it fit the context of advanced capitalist democracies; one could argue that revolution is about overthrowing the current order. Presently, we are subject to an oppressive capitalist order, and we are working to overthrow that regime. I am fine with the signifying label revolutionary being attributed to me if it is with this intended meaning. But still, what is the point of the label? What is the value added? What does it do for us, besides earning us cool </w:t>
      </w:r>
      <w:proofErr w:type="spellStart"/>
      <w:r w:rsidRPr="009507BD">
        <w:rPr>
          <w:rFonts w:asciiTheme="majorHAnsi" w:hAnsiTheme="majorHAnsi" w:cstheme="majorHAnsi"/>
          <w:color w:val="FF0000"/>
          <w:sz w:val="16"/>
          <w:szCs w:val="16"/>
        </w:rPr>
        <w:t>pointsin</w:t>
      </w:r>
      <w:proofErr w:type="spellEnd"/>
      <w:r w:rsidRPr="009507BD">
        <w:rPr>
          <w:rFonts w:asciiTheme="majorHAnsi" w:hAnsiTheme="majorHAnsi" w:cstheme="majorHAnsi"/>
          <w:color w:val="FF0000"/>
          <w:sz w:val="16"/>
          <w:szCs w:val="16"/>
        </w:rPr>
        <w:t xml:space="preserve"> our little “revolutionary” social clubs? What does it accomplish politically? </w:t>
      </w:r>
    </w:p>
    <w:p w14:paraId="4B27AE95" w14:textId="77777777" w:rsidR="00015162" w:rsidRPr="009507BD" w:rsidRDefault="00015162" w:rsidP="00015162">
      <w:pPr>
        <w:rPr>
          <w:rFonts w:asciiTheme="majorHAnsi" w:hAnsiTheme="majorHAnsi" w:cstheme="majorHAnsi"/>
          <w:color w:val="FF0000"/>
        </w:rPr>
      </w:pPr>
      <w:r w:rsidRPr="009507BD">
        <w:rPr>
          <w:rFonts w:asciiTheme="majorHAnsi" w:hAnsiTheme="majorHAnsi" w:cstheme="majorHAnsi"/>
          <w:color w:val="FF0000"/>
          <w:sz w:val="16"/>
          <w:szCs w:val="16"/>
        </w:rPr>
        <w:t>What am I getting at here? Why does this matter? It matters because, as an ambiguous signifier of belonging within political groups, the word revolutionary can privilege certain tactics and approaches over others. As a signifying label, revolutionary is meant to distinguish a change agent within a broader field of change agents — to marginally differentiate oneself and one’s group within a broader alignment of groups working for social justice-directed change — perhaps even more than it is meant to distinguish us from all-out defenders of the status quo. As such, the posed opposite of revolutionary is less the status quo or an elite power than it is a reform approach to change. In extreme form, this tendency lumps “reformists” together with the status quo and its defenders into one big impenetrable monolith that we “revolutionaries” are unequivocally against. It sets up a false dichotomy of revolution versus reform — a framework that may sometimes hold merit or useful warnings, but that can be paralyzing without further contextualization, clarification and nuance</w:t>
      </w:r>
      <w:r w:rsidRPr="009507BD">
        <w:rPr>
          <w:rFonts w:asciiTheme="majorHAnsi" w:hAnsiTheme="majorHAnsi" w:cstheme="majorHAnsi"/>
          <w:color w:val="FF0000"/>
        </w:rPr>
        <w:t xml:space="preserve">. </w:t>
      </w:r>
    </w:p>
    <w:p w14:paraId="4C6175F3" w14:textId="77777777" w:rsidR="00015162" w:rsidRPr="009507BD" w:rsidRDefault="00015162" w:rsidP="00015162">
      <w:pPr>
        <w:rPr>
          <w:rFonts w:asciiTheme="majorHAnsi" w:hAnsiTheme="majorHAnsi" w:cstheme="majorHAnsi"/>
          <w:color w:val="FF0000"/>
          <w:sz w:val="16"/>
        </w:rPr>
      </w:pPr>
      <w:r w:rsidRPr="009507BD">
        <w:rPr>
          <w:rFonts w:asciiTheme="majorHAnsi" w:hAnsiTheme="majorHAnsi" w:cstheme="majorHAnsi"/>
          <w:color w:val="FF0000"/>
          <w:sz w:val="16"/>
        </w:rPr>
        <w:t xml:space="preserve">Where revolution serves as an ambiguous signifier of belonging to radical subcultures, group members may be inclined to do things, to say things, even to wear things that seem “revolutionary,” and to distance themselves from whatever reeks of “reformism,” often including the efforts and organizations of key social blocs that any serious “revolutionary” project must ultimately include in its political alignment. </w:t>
      </w:r>
      <w:r w:rsidRPr="009507BD">
        <w:rPr>
          <w:rStyle w:val="StyleUnderline"/>
          <w:rFonts w:asciiTheme="majorHAnsi" w:hAnsiTheme="majorHAnsi" w:cstheme="majorHAnsi"/>
          <w:color w:val="FF0000"/>
          <w:sz w:val="16"/>
          <w:u w:val="none"/>
        </w:rPr>
        <w:t>It is true that</w:t>
      </w:r>
      <w:r w:rsidRPr="009507BD">
        <w:rPr>
          <w:rFonts w:asciiTheme="majorHAnsi" w:hAnsiTheme="majorHAnsi" w:cstheme="majorHAnsi"/>
          <w:color w:val="FF0000"/>
          <w:sz w:val="16"/>
        </w:rPr>
        <w:t xml:space="preserve">, in </w:t>
      </w:r>
      <w:r w:rsidRPr="009507BD">
        <w:rPr>
          <w:rStyle w:val="StyleUnderline"/>
          <w:rFonts w:asciiTheme="majorHAnsi" w:hAnsiTheme="majorHAnsi" w:cstheme="majorHAnsi"/>
          <w:color w:val="FF0000"/>
          <w:highlight w:val="green"/>
        </w:rPr>
        <w:t>today</w:t>
      </w:r>
      <w:r w:rsidRPr="009507BD">
        <w:rPr>
          <w:rFonts w:asciiTheme="majorHAnsi" w:hAnsiTheme="majorHAnsi" w:cstheme="majorHAnsi"/>
          <w:color w:val="FF0000"/>
          <w:sz w:val="16"/>
        </w:rPr>
        <w:t xml:space="preserve">’s landscape, such </w:t>
      </w:r>
      <w:r w:rsidRPr="009507BD">
        <w:rPr>
          <w:rStyle w:val="Emphasis"/>
          <w:rFonts w:asciiTheme="majorHAnsi" w:hAnsiTheme="majorHAnsi" w:cstheme="majorHAnsi"/>
          <w:color w:val="FF0000"/>
        </w:rPr>
        <w:t xml:space="preserve">efforts and </w:t>
      </w:r>
      <w:r w:rsidRPr="009507BD">
        <w:rPr>
          <w:rStyle w:val="Emphasis"/>
          <w:rFonts w:asciiTheme="majorHAnsi" w:hAnsiTheme="majorHAnsi" w:cstheme="majorHAnsi"/>
          <w:color w:val="FF0000"/>
          <w:highlight w:val="green"/>
        </w:rPr>
        <w:t>organizations</w:t>
      </w:r>
      <w:r w:rsidRPr="009507BD">
        <w:rPr>
          <w:rStyle w:val="StyleUnderline"/>
          <w:rFonts w:asciiTheme="majorHAnsi" w:hAnsiTheme="majorHAnsi" w:cstheme="majorHAnsi"/>
          <w:color w:val="FF0000"/>
          <w:highlight w:val="green"/>
        </w:rPr>
        <w:t xml:space="preserve"> tend to</w:t>
      </w:r>
      <w:r w:rsidRPr="009507BD">
        <w:rPr>
          <w:rStyle w:val="StyleUnderline"/>
          <w:rFonts w:asciiTheme="majorHAnsi" w:hAnsiTheme="majorHAnsi" w:cstheme="majorHAnsi"/>
          <w:color w:val="FF0000"/>
        </w:rPr>
        <w:t xml:space="preserve"> have limited goals and </w:t>
      </w:r>
      <w:r w:rsidRPr="009507BD">
        <w:rPr>
          <w:rStyle w:val="StyleUnderline"/>
          <w:rFonts w:asciiTheme="majorHAnsi" w:hAnsiTheme="majorHAnsi" w:cstheme="majorHAnsi"/>
          <w:color w:val="FF0000"/>
          <w:highlight w:val="green"/>
        </w:rPr>
        <w:t xml:space="preserve">to win </w:t>
      </w:r>
      <w:r w:rsidRPr="009507BD">
        <w:rPr>
          <w:rStyle w:val="Emphasis"/>
          <w:rFonts w:asciiTheme="majorHAnsi" w:hAnsiTheme="majorHAnsi" w:cstheme="majorHAnsi"/>
          <w:color w:val="FF0000"/>
        </w:rPr>
        <w:t xml:space="preserve">compromised </w:t>
      </w:r>
      <w:r w:rsidRPr="009507BD">
        <w:rPr>
          <w:rStyle w:val="Emphasis"/>
          <w:rFonts w:asciiTheme="majorHAnsi" w:hAnsiTheme="majorHAnsi" w:cstheme="majorHAnsi"/>
          <w:color w:val="FF0000"/>
          <w:highlight w:val="green"/>
        </w:rPr>
        <w:t>victories</w:t>
      </w:r>
      <w:r w:rsidRPr="009507BD">
        <w:rPr>
          <w:rFonts w:asciiTheme="majorHAnsi" w:hAnsiTheme="majorHAnsi" w:cstheme="majorHAnsi"/>
          <w:color w:val="FF0000"/>
          <w:sz w:val="16"/>
        </w:rPr>
        <w:t xml:space="preserve">, if they win at all. </w:t>
      </w:r>
      <w:r w:rsidRPr="009507BD">
        <w:rPr>
          <w:rStyle w:val="StyleUnderline"/>
          <w:rFonts w:asciiTheme="majorHAnsi" w:hAnsiTheme="majorHAnsi" w:cstheme="majorHAnsi"/>
          <w:color w:val="FF0000"/>
          <w:highlight w:val="green"/>
        </w:rPr>
        <w:t xml:space="preserve">Dismissing such </w:t>
      </w:r>
      <w:r w:rsidRPr="009507BD">
        <w:rPr>
          <w:rStyle w:val="Emphasis"/>
          <w:rFonts w:asciiTheme="majorHAnsi" w:hAnsiTheme="majorHAnsi" w:cstheme="majorHAnsi"/>
          <w:color w:val="FF0000"/>
        </w:rPr>
        <w:t xml:space="preserve">reform </w:t>
      </w:r>
      <w:r w:rsidRPr="009507BD">
        <w:rPr>
          <w:rStyle w:val="Emphasis"/>
          <w:rFonts w:asciiTheme="majorHAnsi" w:hAnsiTheme="majorHAnsi" w:cstheme="majorHAnsi"/>
          <w:color w:val="FF0000"/>
          <w:highlight w:val="green"/>
        </w:rPr>
        <w:t>efforts</w:t>
      </w:r>
      <w:r w:rsidRPr="009507BD">
        <w:rPr>
          <w:rFonts w:asciiTheme="majorHAnsi" w:hAnsiTheme="majorHAnsi" w:cstheme="majorHAnsi"/>
          <w:color w:val="FF0000"/>
          <w:sz w:val="16"/>
        </w:rPr>
        <w:t xml:space="preserve"> as a general principle, however, </w:t>
      </w:r>
      <w:r w:rsidRPr="009507BD">
        <w:rPr>
          <w:rStyle w:val="StyleUnderline"/>
          <w:rFonts w:asciiTheme="majorHAnsi" w:hAnsiTheme="majorHAnsi" w:cstheme="majorHAnsi"/>
          <w:color w:val="FF0000"/>
          <w:highlight w:val="green"/>
        </w:rPr>
        <w:t xml:space="preserve">does </w:t>
      </w:r>
      <w:r w:rsidRPr="009507BD">
        <w:rPr>
          <w:rStyle w:val="Emphasis"/>
          <w:rFonts w:asciiTheme="majorHAnsi" w:hAnsiTheme="majorHAnsi" w:cstheme="majorHAnsi"/>
          <w:color w:val="FF0000"/>
          <w:highlight w:val="green"/>
        </w:rPr>
        <w:t>not</w:t>
      </w:r>
      <w:r w:rsidRPr="009507BD">
        <w:rPr>
          <w:rStyle w:val="Emphasis"/>
          <w:rFonts w:asciiTheme="majorHAnsi" w:hAnsiTheme="majorHAnsi" w:cstheme="majorHAnsi"/>
          <w:color w:val="FF0000"/>
        </w:rPr>
        <w:t xml:space="preserve"> somehow</w:t>
      </w:r>
      <w:r w:rsidRPr="009507BD">
        <w:rPr>
          <w:rStyle w:val="StyleUnderline"/>
          <w:rFonts w:asciiTheme="majorHAnsi" w:hAnsiTheme="majorHAnsi" w:cstheme="majorHAnsi"/>
          <w:color w:val="FF0000"/>
          <w:highlight w:val="green"/>
        </w:rPr>
        <w:t xml:space="preserve"> make one </w:t>
      </w:r>
      <w:r w:rsidRPr="009507BD">
        <w:rPr>
          <w:rStyle w:val="Emphasis"/>
          <w:rFonts w:asciiTheme="majorHAnsi" w:hAnsiTheme="majorHAnsi" w:cstheme="majorHAnsi"/>
          <w:color w:val="FF0000"/>
        </w:rPr>
        <w:t xml:space="preserve">a </w:t>
      </w:r>
      <w:r w:rsidRPr="009507BD">
        <w:rPr>
          <w:rStyle w:val="Emphasis"/>
          <w:rFonts w:asciiTheme="majorHAnsi" w:hAnsiTheme="majorHAnsi" w:cstheme="majorHAnsi"/>
          <w:color w:val="FF0000"/>
          <w:highlight w:val="green"/>
        </w:rPr>
        <w:t>revolutionary</w:t>
      </w:r>
      <w:r w:rsidRPr="009507BD">
        <w:rPr>
          <w:rStyle w:val="StyleUnderline"/>
          <w:rFonts w:asciiTheme="majorHAnsi" w:hAnsiTheme="majorHAnsi" w:cstheme="majorHAnsi"/>
          <w:color w:val="FF0000"/>
          <w:highlight w:val="green"/>
        </w:rPr>
        <w:t>. It is</w:t>
      </w:r>
      <w:r w:rsidRPr="009507BD">
        <w:rPr>
          <w:rFonts w:asciiTheme="majorHAnsi" w:hAnsiTheme="majorHAnsi" w:cstheme="majorHAnsi"/>
          <w:color w:val="FF0000"/>
          <w:sz w:val="16"/>
        </w:rPr>
        <w:t xml:space="preserve">, rather, </w:t>
      </w:r>
      <w:r w:rsidRPr="009507BD">
        <w:rPr>
          <w:rStyle w:val="StyleUnderline"/>
          <w:rFonts w:asciiTheme="majorHAnsi" w:hAnsiTheme="majorHAnsi" w:cstheme="majorHAnsi"/>
          <w:color w:val="FF0000"/>
        </w:rPr>
        <w:t xml:space="preserve">a sign of </w:t>
      </w:r>
      <w:r w:rsidRPr="009507BD">
        <w:rPr>
          <w:rStyle w:val="Emphasis"/>
          <w:rFonts w:asciiTheme="majorHAnsi" w:hAnsiTheme="majorHAnsi" w:cstheme="majorHAnsi"/>
          <w:color w:val="FF0000"/>
          <w:highlight w:val="green"/>
        </w:rPr>
        <w:t>purism</w:t>
      </w:r>
      <w:r w:rsidRPr="009507BD">
        <w:rPr>
          <w:rStyle w:val="StyleUnderline"/>
          <w:rFonts w:asciiTheme="majorHAnsi" w:hAnsiTheme="majorHAnsi" w:cstheme="majorHAnsi"/>
          <w:color w:val="FF0000"/>
          <w:highlight w:val="green"/>
        </w:rPr>
        <w:t xml:space="preserve">, </w:t>
      </w:r>
      <w:r w:rsidRPr="009507BD">
        <w:rPr>
          <w:rStyle w:val="Emphasis"/>
          <w:rFonts w:asciiTheme="majorHAnsi" w:hAnsiTheme="majorHAnsi" w:cstheme="majorHAnsi"/>
          <w:color w:val="FF0000"/>
          <w:highlight w:val="green"/>
        </w:rPr>
        <w:t>fatalism</w:t>
      </w:r>
      <w:r w:rsidRPr="009507BD">
        <w:rPr>
          <w:rStyle w:val="StyleUnderline"/>
          <w:rFonts w:asciiTheme="majorHAnsi" w:hAnsiTheme="majorHAnsi" w:cstheme="majorHAnsi"/>
          <w:color w:val="FF0000"/>
        </w:rPr>
        <w:t xml:space="preserve"> and</w:t>
      </w:r>
      <w:r w:rsidRPr="009507BD">
        <w:rPr>
          <w:rFonts w:asciiTheme="majorHAnsi" w:hAnsiTheme="majorHAnsi" w:cstheme="majorHAnsi"/>
          <w:color w:val="FF0000"/>
          <w:sz w:val="16"/>
        </w:rPr>
        <w:t xml:space="preserve"> apocalyptic thinking — </w:t>
      </w:r>
      <w:r w:rsidRPr="009507BD">
        <w:rPr>
          <w:rStyle w:val="StyleUnderline"/>
          <w:rFonts w:asciiTheme="majorHAnsi" w:hAnsiTheme="majorHAnsi" w:cstheme="majorHAnsi"/>
          <w:color w:val="FF0000"/>
          <w:highlight w:val="green"/>
        </w:rPr>
        <w:t>and</w:t>
      </w:r>
      <w:r w:rsidRPr="009507BD">
        <w:rPr>
          <w:rFonts w:asciiTheme="majorHAnsi" w:hAnsiTheme="majorHAnsi" w:cstheme="majorHAnsi"/>
          <w:color w:val="FF0000"/>
          <w:sz w:val="16"/>
        </w:rPr>
        <w:t xml:space="preserve"> often of</w:t>
      </w:r>
      <w:r w:rsidRPr="009507BD">
        <w:rPr>
          <w:rStyle w:val="StyleUnderline"/>
          <w:rFonts w:asciiTheme="majorHAnsi" w:hAnsiTheme="majorHAnsi" w:cstheme="majorHAnsi"/>
          <w:color w:val="FF0000"/>
        </w:rPr>
        <w:t xml:space="preserve"> </w:t>
      </w:r>
      <w:r w:rsidRPr="009507BD">
        <w:rPr>
          <w:rStyle w:val="StyleUnderline"/>
          <w:rFonts w:asciiTheme="majorHAnsi" w:hAnsiTheme="majorHAnsi" w:cstheme="majorHAnsi"/>
          <w:color w:val="FF0000"/>
          <w:highlight w:val="green"/>
        </w:rPr>
        <w:t xml:space="preserve">an </w:t>
      </w:r>
      <w:r w:rsidRPr="009507BD">
        <w:rPr>
          <w:rStyle w:val="Emphasis"/>
          <w:rFonts w:asciiTheme="majorHAnsi" w:hAnsiTheme="majorHAnsi" w:cstheme="majorHAnsi"/>
          <w:color w:val="FF0000"/>
          <w:highlight w:val="green"/>
        </w:rPr>
        <w:t>abstract “politics”</w:t>
      </w:r>
      <w:r w:rsidRPr="009507BD">
        <w:rPr>
          <w:rStyle w:val="StyleUnderline"/>
          <w:rFonts w:asciiTheme="majorHAnsi" w:hAnsiTheme="majorHAnsi" w:cstheme="majorHAnsi"/>
          <w:color w:val="FF0000"/>
          <w:highlight w:val="green"/>
        </w:rPr>
        <w:t xml:space="preserve"> that emerges from</w:t>
      </w:r>
      <w:r w:rsidRPr="009507BD">
        <w:rPr>
          <w:rFonts w:asciiTheme="majorHAnsi" w:hAnsiTheme="majorHAnsi" w:cstheme="majorHAnsi"/>
          <w:color w:val="FF0000"/>
          <w:sz w:val="16"/>
        </w:rPr>
        <w:t xml:space="preserve"> a disconnected social position of </w:t>
      </w:r>
      <w:r w:rsidRPr="009507BD">
        <w:rPr>
          <w:rStyle w:val="Emphasis"/>
          <w:rFonts w:asciiTheme="majorHAnsi" w:hAnsiTheme="majorHAnsi" w:cstheme="majorHAnsi"/>
          <w:color w:val="FF0000"/>
        </w:rPr>
        <w:t xml:space="preserve">relative </w:t>
      </w:r>
      <w:r w:rsidRPr="009507BD">
        <w:rPr>
          <w:rStyle w:val="Emphasis"/>
          <w:rFonts w:asciiTheme="majorHAnsi" w:hAnsiTheme="majorHAnsi" w:cstheme="majorHAnsi"/>
          <w:color w:val="FF0000"/>
          <w:highlight w:val="green"/>
        </w:rPr>
        <w:t>privilege</w:t>
      </w:r>
      <w:r w:rsidRPr="009507BD">
        <w:rPr>
          <w:rFonts w:asciiTheme="majorHAnsi" w:hAnsiTheme="majorHAnsi" w:cstheme="majorHAnsi"/>
          <w:color w:val="FF0000"/>
          <w:sz w:val="16"/>
        </w:rPr>
        <w:t xml:space="preserve">. This amounts to revolution as apocalypse; what is needed is a cataclysmic, </w:t>
      </w:r>
      <w:proofErr w:type="spellStart"/>
      <w:r w:rsidRPr="009507BD">
        <w:rPr>
          <w:rFonts w:asciiTheme="majorHAnsi" w:hAnsiTheme="majorHAnsi" w:cstheme="majorHAnsi"/>
          <w:color w:val="FF0000"/>
          <w:sz w:val="16"/>
        </w:rPr>
        <w:t>nevermind</w:t>
      </w:r>
      <w:proofErr w:type="spellEnd"/>
      <w:r w:rsidRPr="009507BD">
        <w:rPr>
          <w:rFonts w:asciiTheme="majorHAnsi" w:hAnsiTheme="majorHAnsi" w:cstheme="majorHAnsi"/>
          <w:color w:val="FF0000"/>
          <w:sz w:val="16"/>
        </w:rPr>
        <w:t xml:space="preserve"> catastrophic, reset. </w:t>
      </w:r>
      <w:r w:rsidRPr="009507BD">
        <w:rPr>
          <w:rStyle w:val="StyleUnderline"/>
          <w:rFonts w:asciiTheme="majorHAnsi" w:hAnsiTheme="majorHAnsi" w:cstheme="majorHAnsi"/>
          <w:color w:val="FF0000"/>
          <w:highlight w:val="green"/>
        </w:rPr>
        <w:t xml:space="preserve">Any </w:t>
      </w:r>
      <w:r w:rsidRPr="009507BD">
        <w:rPr>
          <w:rStyle w:val="Emphasis"/>
          <w:rFonts w:asciiTheme="majorHAnsi" w:hAnsiTheme="majorHAnsi" w:cstheme="majorHAnsi"/>
          <w:color w:val="FF0000"/>
          <w:highlight w:val="green"/>
        </w:rPr>
        <w:t>improvement</w:t>
      </w:r>
      <w:r w:rsidRPr="009507BD">
        <w:rPr>
          <w:rStyle w:val="StyleUnderline"/>
          <w:rFonts w:asciiTheme="majorHAnsi" w:hAnsiTheme="majorHAnsi" w:cstheme="majorHAnsi"/>
          <w:color w:val="FF0000"/>
          <w:highlight w:val="green"/>
        </w:rPr>
        <w:t xml:space="preserve"> in the situations of </w:t>
      </w:r>
      <w:r w:rsidRPr="009507BD">
        <w:rPr>
          <w:rStyle w:val="Emphasis"/>
          <w:rFonts w:asciiTheme="majorHAnsi" w:hAnsiTheme="majorHAnsi" w:cstheme="majorHAnsi"/>
          <w:color w:val="FF0000"/>
        </w:rPr>
        <w:t xml:space="preserve">real </w:t>
      </w:r>
      <w:r w:rsidRPr="009507BD">
        <w:rPr>
          <w:rStyle w:val="Emphasis"/>
          <w:rFonts w:asciiTheme="majorHAnsi" w:hAnsiTheme="majorHAnsi" w:cstheme="majorHAnsi"/>
          <w:color w:val="FF0000"/>
          <w:highlight w:val="green"/>
        </w:rPr>
        <w:t>people</w:t>
      </w:r>
      <w:r w:rsidRPr="009507BD">
        <w:rPr>
          <w:rStyle w:val="StyleUnderline"/>
          <w:rFonts w:asciiTheme="majorHAnsi" w:hAnsiTheme="majorHAnsi" w:cstheme="majorHAnsi"/>
          <w:color w:val="FF0000"/>
          <w:highlight w:val="green"/>
        </w:rPr>
        <w:t xml:space="preserve"> is </w:t>
      </w:r>
      <w:r w:rsidRPr="009507BD">
        <w:rPr>
          <w:rStyle w:val="Emphasis"/>
          <w:rFonts w:asciiTheme="majorHAnsi" w:hAnsiTheme="majorHAnsi" w:cstheme="majorHAnsi"/>
          <w:color w:val="FF0000"/>
          <w:highlight w:val="green"/>
        </w:rPr>
        <w:t>dismissed</w:t>
      </w:r>
      <w:r w:rsidRPr="009507BD">
        <w:rPr>
          <w:rFonts w:asciiTheme="majorHAnsi" w:hAnsiTheme="majorHAnsi" w:cstheme="majorHAnsi"/>
          <w:color w:val="FF0000"/>
          <w:sz w:val="16"/>
        </w:rPr>
        <w:t xml:space="preserve">, perhaps even denounced, </w:t>
      </w:r>
      <w:r w:rsidRPr="009507BD">
        <w:rPr>
          <w:rStyle w:val="StyleUnderline"/>
          <w:rFonts w:asciiTheme="majorHAnsi" w:hAnsiTheme="majorHAnsi" w:cstheme="majorHAnsi"/>
          <w:color w:val="FF0000"/>
          <w:highlight w:val="green"/>
        </w:rPr>
        <w:t xml:space="preserve">as </w:t>
      </w:r>
      <w:r w:rsidRPr="009507BD">
        <w:rPr>
          <w:rStyle w:val="Emphasis"/>
          <w:rFonts w:asciiTheme="majorHAnsi" w:hAnsiTheme="majorHAnsi" w:cstheme="majorHAnsi"/>
          <w:color w:val="FF0000"/>
          <w:highlight w:val="green"/>
        </w:rPr>
        <w:t>prolonging</w:t>
      </w:r>
      <w:r w:rsidRPr="009507BD">
        <w:rPr>
          <w:rFonts w:asciiTheme="majorHAnsi" w:hAnsiTheme="majorHAnsi" w:cstheme="majorHAnsi"/>
          <w:color w:val="FF0000"/>
          <w:sz w:val="16"/>
        </w:rPr>
        <w:t xml:space="preserve"> </w:t>
      </w:r>
      <w:r w:rsidRPr="009507BD">
        <w:rPr>
          <w:rStyle w:val="StyleUnderline"/>
          <w:rFonts w:asciiTheme="majorHAnsi" w:hAnsiTheme="majorHAnsi" w:cstheme="majorHAnsi"/>
          <w:color w:val="FF0000"/>
        </w:rPr>
        <w:t>the life of “</w:t>
      </w:r>
      <w:r w:rsidRPr="009507BD">
        <w:rPr>
          <w:rStyle w:val="Emphasis"/>
          <w:rFonts w:asciiTheme="majorHAnsi" w:hAnsiTheme="majorHAnsi" w:cstheme="majorHAnsi"/>
          <w:color w:val="FF0000"/>
          <w:highlight w:val="green"/>
        </w:rPr>
        <w:t>the system</w:t>
      </w:r>
      <w:r w:rsidRPr="009507BD">
        <w:rPr>
          <w:rFonts w:asciiTheme="majorHAnsi" w:hAnsiTheme="majorHAnsi" w:cstheme="majorHAnsi"/>
          <w:color w:val="FF0000"/>
          <w:sz w:val="16"/>
        </w:rPr>
        <w:t xml:space="preserve">.” </w:t>
      </w:r>
    </w:p>
    <w:p w14:paraId="51F6D3BA" w14:textId="77777777" w:rsidR="00015162" w:rsidRPr="009507BD" w:rsidRDefault="00015162" w:rsidP="00015162">
      <w:pPr>
        <w:rPr>
          <w:rFonts w:asciiTheme="majorHAnsi" w:hAnsiTheme="majorHAnsi" w:cstheme="majorHAnsi"/>
          <w:color w:val="FF0000"/>
          <w:sz w:val="16"/>
          <w:szCs w:val="16"/>
        </w:rPr>
      </w:pPr>
      <w:r w:rsidRPr="009507BD">
        <w:rPr>
          <w:rFonts w:asciiTheme="majorHAnsi" w:hAnsiTheme="majorHAnsi" w:cstheme="majorHAnsi"/>
          <w:color w:val="FF0000"/>
          <w:sz w:val="16"/>
          <w:szCs w:val="16"/>
        </w:rPr>
        <w:t xml:space="preserve">Of course, not everyone who uses the word revolution is guilty of all or any of the above. After all, it is mostly an empty signifier. Advertisers love to brand the shit they’re selling as “revolutionary” too. The point here is that there can be harm in framing our social, economic and political change efforts in the United States today in a term whose applicability is historically contingent — at least if we lack an analysis of this contingency. The word revolution conjures the idea of overthrowing a government, and as such is descriptive of a particular model and moment of transformation that mostly applies to the radical overhaul of particular kinds of governments in particular historical contexts, namely feudalism, monarchies, dictatorships and colonial governments. As such, our attachment to the abstract idea of revolution might be something like holding a hammer and perceiving every problem one encounters as a nail. </w:t>
      </w:r>
    </w:p>
    <w:p w14:paraId="0525685B" w14:textId="77777777" w:rsidR="00015162" w:rsidRPr="009507BD" w:rsidRDefault="00015162" w:rsidP="00015162">
      <w:pPr>
        <w:rPr>
          <w:rFonts w:asciiTheme="majorHAnsi" w:hAnsiTheme="majorHAnsi" w:cstheme="majorHAnsi"/>
          <w:color w:val="FF0000"/>
          <w:sz w:val="16"/>
          <w:szCs w:val="16"/>
        </w:rPr>
      </w:pPr>
      <w:r w:rsidRPr="009507BD">
        <w:rPr>
          <w:rFonts w:asciiTheme="majorHAnsi" w:hAnsiTheme="majorHAnsi" w:cstheme="majorHAnsi"/>
          <w:color w:val="FF0000"/>
          <w:sz w:val="16"/>
          <w:szCs w:val="16"/>
        </w:rPr>
        <w:t xml:space="preserve">Moreover, even in historical revolutionary contexts, revolution has never been a panacea. Problems and injustices still have to be struggled against. “The revolution” is a moment, certainly an important one, but in an ongoing political struggle with no end point. Most of the moments in that struggle are far less spectacular than the moment of dramatic upheaval. In </w:t>
      </w:r>
      <w:proofErr w:type="gramStart"/>
      <w:r w:rsidRPr="009507BD">
        <w:rPr>
          <w:rFonts w:asciiTheme="majorHAnsi" w:hAnsiTheme="majorHAnsi" w:cstheme="majorHAnsi"/>
          <w:color w:val="FF0000"/>
          <w:sz w:val="16"/>
          <w:szCs w:val="16"/>
        </w:rPr>
        <w:t>The</w:t>
      </w:r>
      <w:proofErr w:type="gramEnd"/>
      <w:r w:rsidRPr="009507BD">
        <w:rPr>
          <w:rFonts w:asciiTheme="majorHAnsi" w:hAnsiTheme="majorHAnsi" w:cstheme="majorHAnsi"/>
          <w:color w:val="FF0000"/>
          <w:sz w:val="16"/>
          <w:szCs w:val="16"/>
        </w:rPr>
        <w:t xml:space="preserve"> Cultural Contradictions of Capitalism, sociologist Daniel Bell describes how “the real problems arise the ‘day after the revolution,’ when the mundane world again intrudes upon consciousness.” Bell argues that “Our fascination with the apocalypse blinds us to the mundane: the relations of exchange, economic and social; the character of work and occupations; the nature of family life; and the traditional modes of conduct which regulate everyday life.” Social change is “much slower, and the processes more complex than the dramaturgic mode of the apocalyptic vision, religious or revolutionary, would have us believe.”</w:t>
      </w:r>
    </w:p>
    <w:p w14:paraId="0721201D" w14:textId="77777777" w:rsidR="00015162" w:rsidRPr="009507BD" w:rsidRDefault="00015162" w:rsidP="00015162">
      <w:pPr>
        <w:rPr>
          <w:rFonts w:asciiTheme="majorHAnsi" w:hAnsiTheme="majorHAnsi" w:cstheme="majorHAnsi"/>
          <w:color w:val="FF0000"/>
          <w:sz w:val="16"/>
          <w:szCs w:val="16"/>
        </w:rPr>
      </w:pPr>
      <w:r w:rsidRPr="009507BD">
        <w:rPr>
          <w:rFonts w:asciiTheme="majorHAnsi" w:hAnsiTheme="majorHAnsi" w:cstheme="majorHAnsi"/>
          <w:color w:val="FF0000"/>
          <w:sz w:val="16"/>
          <w:szCs w:val="16"/>
        </w:rPr>
        <w:t>If we project a totalizing imaginary-future moment onto our own situation, we may also fixate on present-day moments that seem to carry the essence of our ideas about such an imagined “revolution.” We may elevate ritualistic signifiers of revolutionary zeal above winning real-world victories and above the patient construction of social bases of collective power that could win bigger, more systemic — we might even say revolutionary — changes.</w:t>
      </w:r>
    </w:p>
    <w:p w14:paraId="1CD99CBA" w14:textId="77777777" w:rsidR="00015162" w:rsidRPr="009507BD" w:rsidRDefault="00015162" w:rsidP="00015162">
      <w:pPr>
        <w:rPr>
          <w:rFonts w:asciiTheme="majorHAnsi" w:hAnsiTheme="majorHAnsi" w:cstheme="majorHAnsi"/>
          <w:color w:val="FF0000"/>
          <w:sz w:val="16"/>
        </w:rPr>
      </w:pPr>
      <w:r w:rsidRPr="009507BD">
        <w:rPr>
          <w:rFonts w:asciiTheme="majorHAnsi" w:hAnsiTheme="majorHAnsi" w:cstheme="majorHAnsi"/>
          <w:color w:val="FF0000"/>
          <w:sz w:val="16"/>
        </w:rPr>
        <w:lastRenderedPageBreak/>
        <w:t xml:space="preserve">Revolution as apocalypse or as a totalizing moment is highly related to utopianism. The practical implications of the two concepts are equivalent. With both orientations a post-revolutionary, utopian vision of the future can become the distorted lens through which to view the messy present. </w:t>
      </w:r>
      <w:r w:rsidRPr="009507BD">
        <w:rPr>
          <w:rStyle w:val="Emphasis"/>
          <w:rFonts w:asciiTheme="majorHAnsi" w:hAnsiTheme="majorHAnsi" w:cstheme="majorHAnsi"/>
          <w:color w:val="FF0000"/>
          <w:highlight w:val="green"/>
        </w:rPr>
        <w:t>Nothing</w:t>
      </w:r>
      <w:r w:rsidRPr="009507BD">
        <w:rPr>
          <w:rFonts w:asciiTheme="majorHAnsi" w:hAnsiTheme="majorHAnsi" w:cstheme="majorHAnsi"/>
          <w:color w:val="FF0000"/>
          <w:sz w:val="16"/>
        </w:rPr>
        <w:t xml:space="preserve"> in present society, including stepping-stone victories, </w:t>
      </w:r>
      <w:r w:rsidRPr="009507BD">
        <w:rPr>
          <w:rStyle w:val="StyleUnderline"/>
          <w:rFonts w:asciiTheme="majorHAnsi" w:hAnsiTheme="majorHAnsi" w:cstheme="majorHAnsi"/>
          <w:color w:val="FF0000"/>
          <w:highlight w:val="green"/>
        </w:rPr>
        <w:t xml:space="preserve">can measure up to </w:t>
      </w:r>
      <w:r w:rsidRPr="009507BD">
        <w:rPr>
          <w:rStyle w:val="Emphasis"/>
          <w:rFonts w:asciiTheme="majorHAnsi" w:hAnsiTheme="majorHAnsi" w:cstheme="majorHAnsi"/>
          <w:color w:val="FF0000"/>
          <w:highlight w:val="green"/>
        </w:rPr>
        <w:t>utopian standards</w:t>
      </w:r>
      <w:r w:rsidRPr="009507BD">
        <w:rPr>
          <w:rFonts w:asciiTheme="majorHAnsi" w:hAnsiTheme="majorHAnsi" w:cstheme="majorHAnsi"/>
          <w:color w:val="FF0000"/>
          <w:sz w:val="16"/>
        </w:rPr>
        <w:t xml:space="preserve">. It is as if the revolutionary or utopian “dreamer” is afraid of contaminating the purity of his or her vision with the grit of real life. In reality, the seeds of society’s “redemption” — the fits and starts of social justice struggles — are always manifest in the fabric of what already exists in society. The job of effective change agents is to identify and encourage these fits and starts; to awaken and empower the “better angels” that we find in our histories and our contemporary cultures; to claim and contest both history and culture, rather than try to build from scratch in the ashes of an imaginary-future apocalypse. </w:t>
      </w:r>
    </w:p>
    <w:p w14:paraId="635E5B24" w14:textId="77777777" w:rsidR="00015162" w:rsidRPr="009507BD" w:rsidRDefault="00015162" w:rsidP="00015162">
      <w:pPr>
        <w:rPr>
          <w:rFonts w:asciiTheme="majorHAnsi" w:hAnsiTheme="majorHAnsi" w:cstheme="majorHAnsi"/>
          <w:color w:val="FF0000"/>
          <w:sz w:val="16"/>
        </w:rPr>
      </w:pPr>
      <w:r w:rsidRPr="009507BD">
        <w:rPr>
          <w:rStyle w:val="StyleUnderline"/>
          <w:rFonts w:asciiTheme="majorHAnsi" w:hAnsiTheme="majorHAnsi" w:cstheme="majorHAnsi"/>
          <w:color w:val="FF0000"/>
          <w:highlight w:val="green"/>
        </w:rPr>
        <w:t xml:space="preserve">This is </w:t>
      </w:r>
      <w:r w:rsidRPr="009507BD">
        <w:rPr>
          <w:rStyle w:val="Emphasis"/>
          <w:rFonts w:asciiTheme="majorHAnsi" w:hAnsiTheme="majorHAnsi" w:cstheme="majorHAnsi"/>
          <w:color w:val="FF0000"/>
          <w:highlight w:val="green"/>
        </w:rPr>
        <w:t>not</w:t>
      </w:r>
      <w:r w:rsidRPr="009507BD">
        <w:rPr>
          <w:rStyle w:val="Emphasis"/>
          <w:rFonts w:asciiTheme="majorHAnsi" w:hAnsiTheme="majorHAnsi" w:cstheme="majorHAnsi"/>
          <w:color w:val="FF0000"/>
        </w:rPr>
        <w:t xml:space="preserve"> at all</w:t>
      </w:r>
      <w:r w:rsidRPr="009507BD">
        <w:rPr>
          <w:rStyle w:val="StyleUnderline"/>
          <w:rFonts w:asciiTheme="majorHAnsi" w:hAnsiTheme="majorHAnsi" w:cstheme="majorHAnsi"/>
          <w:color w:val="FF0000"/>
          <w:highlight w:val="green"/>
        </w:rPr>
        <w:t xml:space="preserve"> to suggest that we </w:t>
      </w:r>
      <w:r w:rsidRPr="009507BD">
        <w:rPr>
          <w:rStyle w:val="Emphasis"/>
          <w:rFonts w:asciiTheme="majorHAnsi" w:hAnsiTheme="majorHAnsi" w:cstheme="majorHAnsi"/>
          <w:color w:val="FF0000"/>
          <w:highlight w:val="green"/>
        </w:rPr>
        <w:t>give up</w:t>
      </w:r>
      <w:r w:rsidRPr="009507BD">
        <w:rPr>
          <w:rStyle w:val="StyleUnderline"/>
          <w:rFonts w:asciiTheme="majorHAnsi" w:hAnsiTheme="majorHAnsi" w:cstheme="majorHAnsi"/>
          <w:color w:val="FF0000"/>
          <w:highlight w:val="green"/>
        </w:rPr>
        <w:t xml:space="preserve"> on </w:t>
      </w:r>
      <w:r w:rsidRPr="009507BD">
        <w:rPr>
          <w:rStyle w:val="Emphasis"/>
          <w:rFonts w:asciiTheme="majorHAnsi" w:hAnsiTheme="majorHAnsi" w:cstheme="majorHAnsi"/>
          <w:color w:val="FF0000"/>
        </w:rPr>
        <w:t xml:space="preserve">big </w:t>
      </w:r>
      <w:r w:rsidRPr="009507BD">
        <w:rPr>
          <w:rStyle w:val="Emphasis"/>
          <w:rFonts w:asciiTheme="majorHAnsi" w:hAnsiTheme="majorHAnsi" w:cstheme="majorHAnsi"/>
          <w:color w:val="FF0000"/>
          <w:highlight w:val="green"/>
        </w:rPr>
        <w:t>structural changes</w:t>
      </w:r>
      <w:r w:rsidRPr="009507BD">
        <w:rPr>
          <w:rStyle w:val="StyleUnderline"/>
          <w:rFonts w:asciiTheme="majorHAnsi" w:hAnsiTheme="majorHAnsi" w:cstheme="majorHAnsi"/>
          <w:color w:val="FF0000"/>
          <w:sz w:val="16"/>
          <w:u w:val="none"/>
        </w:rPr>
        <w:t xml:space="preserve"> —</w:t>
      </w:r>
      <w:r w:rsidRPr="009507BD">
        <w:rPr>
          <w:rFonts w:asciiTheme="majorHAnsi" w:hAnsiTheme="majorHAnsi" w:cstheme="majorHAnsi"/>
          <w:color w:val="FF0000"/>
          <w:sz w:val="16"/>
        </w:rPr>
        <w:t xml:space="preserve"> even including ultimately ending capitalism. To the extent that “revolutionary” means “big structural changes” I am all for being revolutionary. </w:t>
      </w:r>
      <w:r w:rsidRPr="009507BD">
        <w:rPr>
          <w:rStyle w:val="StyleUnderline"/>
          <w:rFonts w:asciiTheme="majorHAnsi" w:hAnsiTheme="majorHAnsi" w:cstheme="majorHAnsi"/>
          <w:color w:val="FF0000"/>
          <w:highlight w:val="green"/>
        </w:rPr>
        <w:t>The problem here is not</w:t>
      </w:r>
      <w:r w:rsidRPr="009507BD">
        <w:rPr>
          <w:rStyle w:val="StyleUnderline"/>
          <w:rFonts w:asciiTheme="majorHAnsi" w:hAnsiTheme="majorHAnsi" w:cstheme="majorHAnsi"/>
          <w:color w:val="FF0000"/>
        </w:rPr>
        <w:t xml:space="preserve"> the </w:t>
      </w:r>
      <w:r w:rsidRPr="009507BD">
        <w:rPr>
          <w:rStyle w:val="Emphasis"/>
          <w:rFonts w:asciiTheme="majorHAnsi" w:hAnsiTheme="majorHAnsi" w:cstheme="majorHAnsi"/>
          <w:color w:val="FF0000"/>
          <w:highlight w:val="green"/>
        </w:rPr>
        <w:t>radicalness</w:t>
      </w:r>
      <w:r w:rsidRPr="009507BD">
        <w:rPr>
          <w:rStyle w:val="Emphasis"/>
          <w:rFonts w:asciiTheme="majorHAnsi" w:hAnsiTheme="majorHAnsi" w:cstheme="majorHAnsi"/>
          <w:color w:val="FF0000"/>
        </w:rPr>
        <w:t xml:space="preserve"> of our end goal</w:t>
      </w:r>
      <w:r w:rsidRPr="009507BD">
        <w:rPr>
          <w:rStyle w:val="StyleUnderline"/>
          <w:rFonts w:asciiTheme="majorHAnsi" w:hAnsiTheme="majorHAnsi" w:cstheme="majorHAnsi"/>
          <w:color w:val="FF0000"/>
          <w:highlight w:val="green"/>
        </w:rPr>
        <w:t xml:space="preserve">; the problem is </w:t>
      </w:r>
      <w:r w:rsidRPr="009507BD">
        <w:rPr>
          <w:rStyle w:val="Emphasis"/>
          <w:rFonts w:asciiTheme="majorHAnsi" w:hAnsiTheme="majorHAnsi" w:cstheme="majorHAnsi"/>
          <w:color w:val="FF0000"/>
          <w:highlight w:val="green"/>
        </w:rPr>
        <w:t>all-or-nothing</w:t>
      </w:r>
      <w:r w:rsidRPr="009507BD">
        <w:rPr>
          <w:rStyle w:val="Emphasis"/>
          <w:rFonts w:asciiTheme="majorHAnsi" w:hAnsiTheme="majorHAnsi" w:cstheme="majorHAnsi"/>
          <w:color w:val="FF0000"/>
        </w:rPr>
        <w:t xml:space="preserve"> apocalyptic </w:t>
      </w:r>
      <w:r w:rsidRPr="009507BD">
        <w:rPr>
          <w:rStyle w:val="Emphasis"/>
          <w:rFonts w:asciiTheme="majorHAnsi" w:hAnsiTheme="majorHAnsi" w:cstheme="majorHAnsi"/>
          <w:color w:val="FF0000"/>
          <w:highlight w:val="green"/>
        </w:rPr>
        <w:t>thinking</w:t>
      </w:r>
      <w:r w:rsidRPr="009507BD">
        <w:rPr>
          <w:rStyle w:val="StyleUnderline"/>
          <w:rFonts w:asciiTheme="majorHAnsi" w:hAnsiTheme="majorHAnsi" w:cstheme="majorHAnsi"/>
          <w:color w:val="FF0000"/>
          <w:highlight w:val="green"/>
        </w:rPr>
        <w:t xml:space="preserve"> about </w:t>
      </w:r>
      <w:r w:rsidRPr="009507BD">
        <w:rPr>
          <w:rStyle w:val="Emphasis"/>
          <w:rFonts w:asciiTheme="majorHAnsi" w:hAnsiTheme="majorHAnsi" w:cstheme="majorHAnsi"/>
          <w:color w:val="FF0000"/>
        </w:rPr>
        <w:t xml:space="preserve">political </w:t>
      </w:r>
      <w:r w:rsidRPr="009507BD">
        <w:rPr>
          <w:rStyle w:val="Emphasis"/>
          <w:rFonts w:asciiTheme="majorHAnsi" w:hAnsiTheme="majorHAnsi" w:cstheme="majorHAnsi"/>
          <w:color w:val="FF0000"/>
          <w:highlight w:val="green"/>
        </w:rPr>
        <w:t>change</w:t>
      </w:r>
      <w:r w:rsidRPr="009507BD">
        <w:rPr>
          <w:rStyle w:val="StyleUnderline"/>
          <w:rFonts w:asciiTheme="majorHAnsi" w:hAnsiTheme="majorHAnsi" w:cstheme="majorHAnsi"/>
          <w:color w:val="FF0000"/>
          <w:highlight w:val="green"/>
        </w:rPr>
        <w:t xml:space="preserve"> in the </w:t>
      </w:r>
      <w:r w:rsidRPr="009507BD">
        <w:rPr>
          <w:rStyle w:val="Emphasis"/>
          <w:rFonts w:asciiTheme="majorHAnsi" w:hAnsiTheme="majorHAnsi" w:cstheme="majorHAnsi"/>
          <w:color w:val="FF0000"/>
          <w:highlight w:val="green"/>
        </w:rPr>
        <w:t>meantime</w:t>
      </w:r>
      <w:r w:rsidRPr="009507BD">
        <w:rPr>
          <w:rStyle w:val="StyleUnderline"/>
          <w:rFonts w:asciiTheme="majorHAnsi" w:hAnsiTheme="majorHAnsi" w:cstheme="majorHAnsi"/>
          <w:color w:val="FF0000"/>
          <w:highlight w:val="green"/>
        </w:rPr>
        <w:t>. If</w:t>
      </w:r>
      <w:r w:rsidRPr="009507BD">
        <w:rPr>
          <w:rStyle w:val="StyleUnderline"/>
          <w:rFonts w:asciiTheme="majorHAnsi" w:hAnsiTheme="majorHAnsi" w:cstheme="majorHAnsi"/>
          <w:color w:val="FF0000"/>
        </w:rPr>
        <w:t xml:space="preserve"> the </w:t>
      </w:r>
      <w:r w:rsidRPr="009507BD">
        <w:rPr>
          <w:rStyle w:val="Emphasis"/>
          <w:rFonts w:asciiTheme="majorHAnsi" w:hAnsiTheme="majorHAnsi" w:cstheme="majorHAnsi"/>
          <w:color w:val="FF0000"/>
        </w:rPr>
        <w:t xml:space="preserve">structures of </w:t>
      </w:r>
      <w:r w:rsidRPr="009507BD">
        <w:rPr>
          <w:rStyle w:val="Emphasis"/>
          <w:rFonts w:asciiTheme="majorHAnsi" w:hAnsiTheme="majorHAnsi" w:cstheme="majorHAnsi"/>
          <w:color w:val="FF0000"/>
          <w:highlight w:val="green"/>
        </w:rPr>
        <w:t>society</w:t>
      </w:r>
      <w:r w:rsidRPr="009507BD">
        <w:rPr>
          <w:rStyle w:val="StyleUnderline"/>
          <w:rFonts w:asciiTheme="majorHAnsi" w:hAnsiTheme="majorHAnsi" w:cstheme="majorHAnsi"/>
          <w:color w:val="FF0000"/>
          <w:highlight w:val="green"/>
        </w:rPr>
        <w:t xml:space="preserve"> were to </w:t>
      </w:r>
      <w:r w:rsidRPr="009507BD">
        <w:rPr>
          <w:rStyle w:val="Emphasis"/>
          <w:rFonts w:asciiTheme="majorHAnsi" w:hAnsiTheme="majorHAnsi" w:cstheme="majorHAnsi"/>
          <w:color w:val="FF0000"/>
          <w:highlight w:val="green"/>
        </w:rPr>
        <w:t>collapse</w:t>
      </w:r>
      <w:r w:rsidRPr="009507BD">
        <w:rPr>
          <w:rStyle w:val="Emphasis"/>
          <w:rFonts w:asciiTheme="majorHAnsi" w:hAnsiTheme="majorHAnsi" w:cstheme="majorHAnsi"/>
          <w:color w:val="FF0000"/>
        </w:rPr>
        <w:t xml:space="preserve"> tomorrow</w:t>
      </w:r>
      <w:r w:rsidRPr="009507BD">
        <w:rPr>
          <w:rStyle w:val="StyleUnderline"/>
          <w:rFonts w:asciiTheme="majorHAnsi" w:hAnsiTheme="majorHAnsi" w:cstheme="majorHAnsi"/>
          <w:color w:val="FF0000"/>
          <w:highlight w:val="green"/>
        </w:rPr>
        <w:t xml:space="preserve">, why would society </w:t>
      </w:r>
      <w:r w:rsidRPr="009507BD">
        <w:rPr>
          <w:rStyle w:val="Emphasis"/>
          <w:rFonts w:asciiTheme="majorHAnsi" w:hAnsiTheme="majorHAnsi" w:cstheme="majorHAnsi"/>
          <w:color w:val="FF0000"/>
          <w:highlight w:val="green"/>
        </w:rPr>
        <w:t>reconstruct itself</w:t>
      </w:r>
      <w:r w:rsidRPr="009507BD">
        <w:rPr>
          <w:rStyle w:val="StyleUnderline"/>
          <w:rFonts w:asciiTheme="majorHAnsi" w:hAnsiTheme="majorHAnsi" w:cstheme="majorHAnsi"/>
          <w:color w:val="FF0000"/>
          <w:highlight w:val="green"/>
        </w:rPr>
        <w:t xml:space="preserve"> in a way that</w:t>
      </w:r>
      <w:r w:rsidRPr="009507BD">
        <w:rPr>
          <w:rFonts w:asciiTheme="majorHAnsi" w:hAnsiTheme="majorHAnsi" w:cstheme="majorHAnsi"/>
          <w:color w:val="FF0000"/>
          <w:sz w:val="16"/>
          <w:highlight w:val="green"/>
        </w:rPr>
        <w:t xml:space="preserve"> </w:t>
      </w:r>
      <w:r w:rsidRPr="009507BD">
        <w:rPr>
          <w:rFonts w:asciiTheme="majorHAnsi" w:hAnsiTheme="majorHAnsi" w:cstheme="majorHAnsi"/>
          <w:color w:val="FF0000"/>
          <w:sz w:val="16"/>
        </w:rPr>
        <w:t xml:space="preserve">substantially </w:t>
      </w:r>
      <w:r w:rsidRPr="009507BD">
        <w:rPr>
          <w:rStyle w:val="Emphasis"/>
          <w:rFonts w:asciiTheme="majorHAnsi" w:hAnsiTheme="majorHAnsi" w:cstheme="majorHAnsi"/>
          <w:color w:val="FF0000"/>
          <w:highlight w:val="green"/>
        </w:rPr>
        <w:t>differs</w:t>
      </w:r>
      <w:r w:rsidRPr="009507BD">
        <w:rPr>
          <w:rStyle w:val="StyleUnderline"/>
          <w:rFonts w:asciiTheme="majorHAnsi" w:hAnsiTheme="majorHAnsi" w:cstheme="majorHAnsi"/>
          <w:color w:val="FF0000"/>
          <w:highlight w:val="green"/>
        </w:rPr>
        <w:t xml:space="preserve"> from its </w:t>
      </w:r>
      <w:r w:rsidRPr="009507BD">
        <w:rPr>
          <w:rStyle w:val="Emphasis"/>
          <w:rFonts w:asciiTheme="majorHAnsi" w:hAnsiTheme="majorHAnsi" w:cstheme="majorHAnsi"/>
          <w:color w:val="FF0000"/>
        </w:rPr>
        <w:t xml:space="preserve">present </w:t>
      </w:r>
      <w:r w:rsidRPr="009507BD">
        <w:rPr>
          <w:rStyle w:val="Emphasis"/>
          <w:rFonts w:asciiTheme="majorHAnsi" w:hAnsiTheme="majorHAnsi" w:cstheme="majorHAnsi"/>
          <w:color w:val="FF0000"/>
          <w:highlight w:val="green"/>
        </w:rPr>
        <w:t>structure?</w:t>
      </w:r>
      <w:r w:rsidRPr="009507BD">
        <w:rPr>
          <w:rStyle w:val="StyleUnderline"/>
          <w:rFonts w:asciiTheme="majorHAnsi" w:hAnsiTheme="majorHAnsi" w:cstheme="majorHAnsi"/>
          <w:color w:val="FF0000"/>
          <w:highlight w:val="green"/>
        </w:rPr>
        <w:t xml:space="preserve"> A </w:t>
      </w:r>
      <w:r w:rsidRPr="009507BD">
        <w:rPr>
          <w:rStyle w:val="Emphasis"/>
          <w:rFonts w:asciiTheme="majorHAnsi" w:hAnsiTheme="majorHAnsi" w:cstheme="majorHAnsi"/>
          <w:color w:val="FF0000"/>
          <w:highlight w:val="green"/>
        </w:rPr>
        <w:t>revolutionary</w:t>
      </w:r>
      <w:r w:rsidRPr="009507BD">
        <w:rPr>
          <w:rStyle w:val="Emphasis"/>
          <w:rFonts w:asciiTheme="majorHAnsi" w:hAnsiTheme="majorHAnsi" w:cstheme="majorHAnsi"/>
          <w:color w:val="FF0000"/>
        </w:rPr>
        <w:t xml:space="preserve"> social justice </w:t>
      </w:r>
      <w:r w:rsidRPr="009507BD">
        <w:rPr>
          <w:rStyle w:val="Emphasis"/>
          <w:rFonts w:asciiTheme="majorHAnsi" w:hAnsiTheme="majorHAnsi" w:cstheme="majorHAnsi"/>
          <w:color w:val="FF0000"/>
          <w:highlight w:val="green"/>
        </w:rPr>
        <w:t>movement</w:t>
      </w:r>
      <w:r w:rsidRPr="009507BD">
        <w:rPr>
          <w:rStyle w:val="StyleUnderline"/>
          <w:rFonts w:asciiTheme="majorHAnsi" w:hAnsiTheme="majorHAnsi" w:cstheme="majorHAnsi"/>
          <w:color w:val="FF0000"/>
          <w:highlight w:val="green"/>
        </w:rPr>
        <w:t xml:space="preserve"> will not </w:t>
      </w:r>
      <w:r w:rsidRPr="009507BD">
        <w:rPr>
          <w:rStyle w:val="Emphasis"/>
          <w:rFonts w:asciiTheme="majorHAnsi" w:hAnsiTheme="majorHAnsi" w:cstheme="majorHAnsi"/>
          <w:color w:val="FF0000"/>
        </w:rPr>
        <w:t xml:space="preserve">magically </w:t>
      </w:r>
      <w:r w:rsidRPr="009507BD">
        <w:rPr>
          <w:rStyle w:val="Emphasis"/>
          <w:rFonts w:asciiTheme="majorHAnsi" w:hAnsiTheme="majorHAnsi" w:cstheme="majorHAnsi"/>
          <w:color w:val="FF0000"/>
          <w:highlight w:val="green"/>
        </w:rPr>
        <w:t>ascend</w:t>
      </w:r>
      <w:r w:rsidRPr="009507BD">
        <w:rPr>
          <w:rFonts w:asciiTheme="majorHAnsi" w:hAnsiTheme="majorHAnsi" w:cstheme="majorHAnsi"/>
          <w:color w:val="FF0000"/>
          <w:sz w:val="16"/>
        </w:rPr>
        <w:t xml:space="preserve"> in the wake of catastrophe. </w:t>
      </w:r>
    </w:p>
    <w:p w14:paraId="35DB7089" w14:textId="77777777" w:rsidR="00015162" w:rsidRPr="009507BD" w:rsidRDefault="00015162" w:rsidP="00015162">
      <w:pPr>
        <w:rPr>
          <w:rFonts w:asciiTheme="majorHAnsi" w:hAnsiTheme="majorHAnsi" w:cstheme="majorHAnsi"/>
          <w:color w:val="FF0000"/>
          <w:sz w:val="16"/>
        </w:rPr>
      </w:pPr>
    </w:p>
    <w:p w14:paraId="4ED8AF58" w14:textId="77777777" w:rsidR="00015162" w:rsidRPr="009507BD" w:rsidRDefault="00015162" w:rsidP="00015162">
      <w:pPr>
        <w:rPr>
          <w:color w:val="FF0000"/>
        </w:rPr>
      </w:pPr>
      <w:bookmarkStart w:id="0" w:name="_GoBack"/>
      <w:bookmarkEnd w:id="0"/>
    </w:p>
    <w:p w14:paraId="28DB19CE" w14:textId="77777777" w:rsidR="00015162" w:rsidRPr="009507BD" w:rsidRDefault="00015162" w:rsidP="00015162">
      <w:pPr>
        <w:rPr>
          <w:color w:val="FF0000"/>
        </w:rPr>
      </w:pPr>
    </w:p>
    <w:p w14:paraId="7695B504" w14:textId="77777777" w:rsidR="0025298F" w:rsidRPr="009507BD" w:rsidRDefault="0025298F" w:rsidP="0025298F">
      <w:pPr>
        <w:rPr>
          <w:color w:val="FF0000"/>
        </w:rPr>
      </w:pPr>
    </w:p>
    <w:sectPr w:rsidR="0025298F" w:rsidRPr="009507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20D"/>
    <w:rsid w:val="000029E3"/>
    <w:rsid w:val="000029E8"/>
    <w:rsid w:val="00004225"/>
    <w:rsid w:val="000066CA"/>
    <w:rsid w:val="00007264"/>
    <w:rsid w:val="000076A9"/>
    <w:rsid w:val="00013E1C"/>
    <w:rsid w:val="00014FAD"/>
    <w:rsid w:val="00015162"/>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C48F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E6C"/>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98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20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30D"/>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265B5"/>
    <w:rsid w:val="00931816"/>
    <w:rsid w:val="00932C71"/>
    <w:rsid w:val="009507BD"/>
    <w:rsid w:val="009509D5"/>
    <w:rsid w:val="009538F5"/>
    <w:rsid w:val="0095651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EB692"/>
  <w14:defaultImageDpi w14:val="300"/>
  <w15:docId w15:val="{B77F3B73-9A8D-0946-B166-033076BE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65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442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42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442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9"/>
    <w:unhideWhenUsed/>
    <w:qFormat/>
    <w:rsid w:val="003442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42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20D"/>
  </w:style>
  <w:style w:type="character" w:customStyle="1" w:styleId="Heading1Char">
    <w:name w:val="Heading 1 Char"/>
    <w:aliases w:val="Pocket Char"/>
    <w:basedOn w:val="DefaultParagraphFont"/>
    <w:link w:val="Heading1"/>
    <w:uiPriority w:val="9"/>
    <w:rsid w:val="003442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420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4420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442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4420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6"/>
    <w:qFormat/>
    <w:rsid w:val="0034420D"/>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34420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4420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 Char Char Char1,Heading 1 Char1,Pocket Char1,Block Char1"/>
    <w:basedOn w:val="DefaultParagraphFont"/>
    <w:link w:val="NoSpacing"/>
    <w:uiPriority w:val="99"/>
    <w:unhideWhenUsed/>
    <w:rsid w:val="0034420D"/>
    <w:rPr>
      <w:color w:val="auto"/>
      <w:u w:val="none"/>
    </w:rPr>
  </w:style>
  <w:style w:type="paragraph" w:styleId="DocumentMap">
    <w:name w:val="Document Map"/>
    <w:basedOn w:val="Normal"/>
    <w:link w:val="DocumentMapChar"/>
    <w:uiPriority w:val="99"/>
    <w:semiHidden/>
    <w:unhideWhenUsed/>
    <w:rsid w:val="003442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20D"/>
    <w:rPr>
      <w:rFonts w:ascii="Lucida Grande" w:hAnsi="Lucida Grande" w:cs="Lucida Grande"/>
    </w:rPr>
  </w:style>
  <w:style w:type="paragraph" w:customStyle="1" w:styleId="textbold">
    <w:name w:val="text bold"/>
    <w:basedOn w:val="Normal"/>
    <w:link w:val="Emphasis"/>
    <w:uiPriority w:val="7"/>
    <w:qFormat/>
    <w:rsid w:val="00956515"/>
    <w:pPr>
      <w:ind w:left="720"/>
      <w:jc w:val="both"/>
    </w:pPr>
    <w:rPr>
      <w:b/>
      <w:iCs/>
      <w:sz w:val="26"/>
      <w:u w:val="single"/>
    </w:rPr>
  </w:style>
  <w:style w:type="paragraph" w:customStyle="1" w:styleId="Emphasis1">
    <w:name w:val="Emphasis1"/>
    <w:basedOn w:val="Normal"/>
    <w:uiPriority w:val="7"/>
    <w:qFormat/>
    <w:rsid w:val="0025298F"/>
    <w:pPr>
      <w:pBdr>
        <w:top w:val="single" w:sz="12" w:space="1" w:color="auto"/>
        <w:left w:val="single" w:sz="12" w:space="4" w:color="auto"/>
        <w:bottom w:val="single" w:sz="12" w:space="1" w:color="auto"/>
        <w:right w:val="single" w:sz="12" w:space="4" w:color="auto"/>
      </w:pBdr>
      <w:ind w:left="720"/>
      <w:jc w:val="both"/>
    </w:pPr>
    <w:rPr>
      <w:rFonts w:cstheme="minorBidi"/>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tag"/>
    <w:basedOn w:val="Heading1"/>
    <w:link w:val="Hyperlink"/>
    <w:autoRedefine/>
    <w:uiPriority w:val="99"/>
    <w:qFormat/>
    <w:rsid w:val="001A0E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737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ethel.edu/Majors/Communication/npda/faq2.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ebate.uvm.edu/dybvigiverson1000.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strik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merriam-webster.com/dictionary/government"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hyperlink" Target="http://cryptogon.com/docs/pirate_insurgenc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A0B336-858F-7140-B936-4E331F3E7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18</Pages>
  <Words>7958</Words>
  <Characters>45366</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8</cp:revision>
  <dcterms:created xsi:type="dcterms:W3CDTF">2021-12-11T15:34:00Z</dcterms:created>
  <dcterms:modified xsi:type="dcterms:W3CDTF">2021-12-11T16:10:00Z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