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C6E7E" w14:textId="58ADC11D" w:rsidR="00F43249" w:rsidRDefault="00F43249" w:rsidP="00F43249">
      <w:pPr>
        <w:pStyle w:val="Heading3"/>
      </w:pPr>
      <w:r>
        <w:t>1AC -- Framing</w:t>
      </w:r>
    </w:p>
    <w:p w14:paraId="38976D38" w14:textId="5F78608A" w:rsidR="00F43249" w:rsidRPr="0074345F" w:rsidRDefault="00F43249" w:rsidP="00F43249">
      <w:pPr>
        <w:pStyle w:val="Heading4"/>
        <w:rPr>
          <w:rFonts w:cs="Calibri"/>
        </w:rPr>
      </w:pPr>
      <w:r w:rsidRPr="0074345F">
        <w:rPr>
          <w:rFonts w:cs="Calibri"/>
        </w:rPr>
        <w:t xml:space="preserve">The value is morality </w:t>
      </w:r>
    </w:p>
    <w:p w14:paraId="2445DF5A" w14:textId="77777777" w:rsidR="00F43249" w:rsidRPr="0074345F" w:rsidRDefault="00F43249" w:rsidP="00F43249">
      <w:pPr>
        <w:pStyle w:val="Heading4"/>
        <w:rPr>
          <w:rFonts w:cs="Calibri"/>
        </w:rPr>
      </w:pPr>
      <w:r w:rsidRPr="0074345F">
        <w:rPr>
          <w:rFonts w:cs="Calibri"/>
        </w:rPr>
        <w:t>The value criterion is maximizing expected well-being. Also known as hedonistic act utilitarianism.</w:t>
      </w:r>
    </w:p>
    <w:p w14:paraId="279649A7" w14:textId="77777777" w:rsidR="00F43249" w:rsidRPr="0074345F" w:rsidRDefault="00F43249" w:rsidP="00F43249">
      <w:pPr>
        <w:pStyle w:val="Heading4"/>
        <w:rPr>
          <w:rFonts w:cs="Calibri"/>
        </w:rPr>
      </w:pPr>
      <w:r w:rsidRPr="0074345F">
        <w:rPr>
          <w:rFonts w:cs="Calibri"/>
        </w:rPr>
        <w:t>Prefer our value criterion:</w:t>
      </w:r>
    </w:p>
    <w:p w14:paraId="4B9449DC" w14:textId="0C9B87E7" w:rsidR="00F43249" w:rsidRPr="0074345F" w:rsidRDefault="00F43249" w:rsidP="00F43249">
      <w:pPr>
        <w:pStyle w:val="Heading4"/>
        <w:rPr>
          <w:rFonts w:cs="Calibri"/>
          <w:bCs w:val="0"/>
        </w:rPr>
      </w:pPr>
      <w:r w:rsidRPr="0074345F">
        <w:rPr>
          <w:rFonts w:cs="Calibri"/>
        </w:rPr>
        <w:t xml:space="preserve">1] </w:t>
      </w:r>
      <w:r w:rsidRPr="0074345F">
        <w:rPr>
          <w:rFonts w:cs="Calibri"/>
          <w:u w:val="single"/>
        </w:rPr>
        <w:t>Maximizing expected well-being</w:t>
      </w:r>
      <w:r w:rsidRPr="0074345F">
        <w:rPr>
          <w:rFonts w:cs="Calibri"/>
        </w:rPr>
        <w:t xml:space="preserve"> is intrinsic to every action we take -- for example, if you put your hand on a hot stove, </w:t>
      </w:r>
      <w:proofErr w:type="spellStart"/>
      <w:r w:rsidR="008D293C">
        <w:rPr>
          <w:rFonts w:cs="Calibri"/>
        </w:rPr>
        <w:t>youd</w:t>
      </w:r>
      <w:proofErr w:type="spellEnd"/>
      <w:r w:rsidR="008D293C">
        <w:rPr>
          <w:rFonts w:cs="Calibri"/>
        </w:rPr>
        <w:t xml:space="preserve"> pull a back before a signal is sent to your brain </w:t>
      </w:r>
      <w:proofErr w:type="gramStart"/>
      <w:r w:rsidR="008D293C">
        <w:rPr>
          <w:rFonts w:cs="Calibri"/>
        </w:rPr>
        <w:t xml:space="preserve">-- </w:t>
      </w:r>
      <w:r w:rsidRPr="0074345F">
        <w:rPr>
          <w:rFonts w:cs="Calibri"/>
        </w:rPr>
        <w:t xml:space="preserve"> Neuroscience</w:t>
      </w:r>
      <w:proofErr w:type="gramEnd"/>
      <w:r w:rsidRPr="0074345F">
        <w:rPr>
          <w:rFonts w:cs="Calibri"/>
        </w:rPr>
        <w:t xml:space="preserve"> proves.</w:t>
      </w:r>
    </w:p>
    <w:p w14:paraId="12E24D9F" w14:textId="77777777" w:rsidR="00F43249" w:rsidRPr="0074345F" w:rsidRDefault="00F43249" w:rsidP="00F43249">
      <w:pPr>
        <w:rPr>
          <w:b/>
          <w:bCs/>
          <w:sz w:val="14"/>
          <w:szCs w:val="12"/>
        </w:rPr>
      </w:pPr>
      <w:r w:rsidRPr="0074345F">
        <w:rPr>
          <w:rStyle w:val="Style13ptBold"/>
        </w:rPr>
        <w:t xml:space="preserve">Blum et al. 18 </w:t>
      </w:r>
      <w:r w:rsidRPr="0074345F">
        <w:rPr>
          <w:sz w:val="12"/>
          <w:szCs w:val="12"/>
        </w:rPr>
        <w:t xml:space="preserve">[Kenneth Blum, 1Department of Psychiatry, </w:t>
      </w:r>
      <w:proofErr w:type="spellStart"/>
      <w:r w:rsidRPr="0074345F">
        <w:rPr>
          <w:sz w:val="12"/>
          <w:szCs w:val="12"/>
        </w:rPr>
        <w:t>Boonshoft</w:t>
      </w:r>
      <w:proofErr w:type="spellEnd"/>
      <w:r w:rsidRPr="0074345F">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345F">
        <w:rPr>
          <w:sz w:val="12"/>
          <w:szCs w:val="12"/>
        </w:rPr>
        <w:t>Geneus</w:t>
      </w:r>
      <w:proofErr w:type="spellEnd"/>
      <w:r w:rsidRPr="0074345F">
        <w:rPr>
          <w:sz w:val="12"/>
          <w:szCs w:val="12"/>
        </w:rPr>
        <w:t xml:space="preserve"> Health LLC, San Antonio, TX, USA 6Department of Addiction Research &amp; Therapy, </w:t>
      </w:r>
      <w:proofErr w:type="spellStart"/>
      <w:r w:rsidRPr="0074345F">
        <w:rPr>
          <w:sz w:val="12"/>
          <w:szCs w:val="12"/>
        </w:rPr>
        <w:t>Nupathways</w:t>
      </w:r>
      <w:proofErr w:type="spellEnd"/>
      <w:r w:rsidRPr="0074345F">
        <w:rPr>
          <w:sz w:val="12"/>
          <w:szCs w:val="12"/>
        </w:rPr>
        <w:t xml:space="preserve"> Inc., </w:t>
      </w:r>
      <w:proofErr w:type="spellStart"/>
      <w:r w:rsidRPr="0074345F">
        <w:rPr>
          <w:sz w:val="12"/>
          <w:szCs w:val="12"/>
        </w:rPr>
        <w:t>Innsbrook</w:t>
      </w:r>
      <w:proofErr w:type="spellEnd"/>
      <w:r w:rsidRPr="0074345F">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345F">
        <w:rPr>
          <w:sz w:val="12"/>
          <w:szCs w:val="12"/>
        </w:rPr>
        <w:t>Eötvös</w:t>
      </w:r>
      <w:proofErr w:type="spellEnd"/>
      <w:r w:rsidRPr="0074345F">
        <w:rPr>
          <w:sz w:val="12"/>
          <w:szCs w:val="12"/>
        </w:rPr>
        <w:t xml:space="preserve"> </w:t>
      </w:r>
      <w:proofErr w:type="spellStart"/>
      <w:r w:rsidRPr="0074345F">
        <w:rPr>
          <w:sz w:val="12"/>
          <w:szCs w:val="12"/>
        </w:rPr>
        <w:t>Loránd</w:t>
      </w:r>
      <w:proofErr w:type="spellEnd"/>
      <w:r w:rsidRPr="0074345F">
        <w:rPr>
          <w:sz w:val="12"/>
          <w:szCs w:val="12"/>
        </w:rPr>
        <w:t xml:space="preserve"> University, Budapest, Hungary 10Division of Addiction Research, Dominion Diagnostics, LLC. North Kingston, RI, USA 11Victory Nutrition International, </w:t>
      </w:r>
      <w:proofErr w:type="spellStart"/>
      <w:r w:rsidRPr="0074345F">
        <w:rPr>
          <w:sz w:val="12"/>
          <w:szCs w:val="12"/>
        </w:rPr>
        <w:t>Lederach</w:t>
      </w:r>
      <w:proofErr w:type="spellEnd"/>
      <w:r w:rsidRPr="0074345F">
        <w:rPr>
          <w:sz w:val="12"/>
          <w:szCs w:val="12"/>
        </w:rPr>
        <w:t xml:space="preserve">, PA., USA 12National Human Genome Center at Howard University, Washington, DC., USA, Marjorie </w:t>
      </w:r>
      <w:proofErr w:type="spellStart"/>
      <w:r w:rsidRPr="0074345F">
        <w:rPr>
          <w:sz w:val="12"/>
          <w:szCs w:val="12"/>
        </w:rPr>
        <w:t>Gondré</w:t>
      </w:r>
      <w:proofErr w:type="spellEnd"/>
      <w:r w:rsidRPr="0074345F">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345F">
        <w:rPr>
          <w:sz w:val="12"/>
          <w:szCs w:val="12"/>
        </w:rPr>
        <w:t>Modestino</w:t>
      </w:r>
      <w:proofErr w:type="spellEnd"/>
      <w:r w:rsidRPr="0074345F">
        <w:rPr>
          <w:sz w:val="12"/>
          <w:szCs w:val="12"/>
        </w:rPr>
        <w:t xml:space="preserve">, 14Department of Psychology, Curry College, Milton, MA, USA, Rajendra D </w:t>
      </w:r>
      <w:proofErr w:type="spellStart"/>
      <w:r w:rsidRPr="0074345F">
        <w:rPr>
          <w:sz w:val="12"/>
          <w:szCs w:val="12"/>
        </w:rPr>
        <w:t>Badgaiyan</w:t>
      </w:r>
      <w:proofErr w:type="spellEnd"/>
      <w:r w:rsidRPr="0074345F">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0EC8984B" w14:textId="77777777" w:rsidR="00F43249" w:rsidRPr="0074345F" w:rsidRDefault="00F43249" w:rsidP="00F43249">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 xml:space="preserve">primary reward </w:t>
      </w:r>
      <w:proofErr w:type="gramStart"/>
      <w:r w:rsidRPr="0074345F">
        <w:rPr>
          <w:u w:val="single"/>
        </w:rPr>
        <w:t>functions</w:t>
      </w:r>
      <w:proofErr w:type="gramEnd"/>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40872C52" w14:textId="77777777" w:rsidR="00F43249" w:rsidRPr="0074345F" w:rsidRDefault="00F43249" w:rsidP="00F43249">
      <w:pPr>
        <w:rPr>
          <w:sz w:val="8"/>
          <w:szCs w:val="8"/>
        </w:rPr>
      </w:pPr>
      <w:r w:rsidRPr="0074345F">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1CBC0CAC" w14:textId="77777777" w:rsidR="00F43249" w:rsidRPr="0074345F" w:rsidRDefault="00F43249" w:rsidP="00F43249">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53EF5E0" w14:textId="77777777" w:rsidR="00F43249" w:rsidRPr="0074345F" w:rsidRDefault="00F43249" w:rsidP="00F43249">
      <w:pPr>
        <w:rPr>
          <w:sz w:val="8"/>
          <w:szCs w:val="8"/>
        </w:rPr>
      </w:pPr>
      <w:r w:rsidRPr="0074345F">
        <w:rPr>
          <w:sz w:val="8"/>
          <w:szCs w:val="8"/>
        </w:rPr>
        <w:t xml:space="preserve">Evolutionary theories of pleasure: The love connection BO:D </w:t>
      </w:r>
    </w:p>
    <w:p w14:paraId="0B6B98F3" w14:textId="77777777" w:rsidR="00F43249" w:rsidRPr="0074345F" w:rsidRDefault="00F43249" w:rsidP="00F43249">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9D75E72" w14:textId="77777777" w:rsidR="00F43249" w:rsidRPr="0074345F" w:rsidRDefault="00F43249" w:rsidP="00F43249">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w:t>
      </w:r>
      <w:proofErr w:type="spellStart"/>
      <w:r w:rsidRPr="0074345F">
        <w:rPr>
          <w:sz w:val="16"/>
        </w:rPr>
        <w:t>bettear</w:t>
      </w:r>
      <w:proofErr w:type="spellEnd"/>
      <w:r w:rsidRPr="0074345F">
        <w:rPr>
          <w:sz w:val="16"/>
        </w:rPr>
        <w:t xml:space="preserve">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64F0FC9" w14:textId="77777777" w:rsidR="00F43249" w:rsidRPr="0074345F" w:rsidRDefault="00F43249" w:rsidP="00F43249">
      <w:pPr>
        <w:rPr>
          <w:sz w:val="16"/>
          <w:szCs w:val="16"/>
          <w:u w:val="single"/>
        </w:rPr>
      </w:pPr>
      <w:r w:rsidRPr="0074345F">
        <w:rPr>
          <w:u w:val="single"/>
        </w:rPr>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w:t>
      </w:r>
      <w:r w:rsidRPr="0074345F">
        <w:rPr>
          <w:sz w:val="16"/>
        </w:rPr>
        <w:lastRenderedPageBreak/>
        <w:t xml:space="preserve">Additional rewards, including those used for economic exchanges, ensure sufficient palatable food and drink supply. Mating and gene propagation </w:t>
      </w:r>
      <w:proofErr w:type="gramStart"/>
      <w:r w:rsidRPr="0074345F">
        <w:rPr>
          <w:sz w:val="16"/>
        </w:rPr>
        <w:t>is</w:t>
      </w:r>
      <w:proofErr w:type="gramEnd"/>
      <w:r w:rsidRPr="0074345F">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345F">
        <w:rPr>
          <w:u w:val="single"/>
        </w:rPr>
        <w:t>Thus</w:t>
      </w:r>
      <w:proofErr w:type="gramEnd"/>
      <w:r w:rsidRPr="0074345F">
        <w:rPr>
          <w:u w:val="single"/>
        </w:rPr>
        <w:t xml:space="preserve">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721D59B9" w14:textId="77777777" w:rsidR="00F43249" w:rsidRPr="0074345F" w:rsidRDefault="00F43249" w:rsidP="00F43249">
      <w:pPr>
        <w:rPr>
          <w:sz w:val="8"/>
          <w:szCs w:val="8"/>
        </w:rPr>
      </w:pPr>
      <w:r w:rsidRPr="0074345F">
        <w:rPr>
          <w:sz w:val="8"/>
          <w:szCs w:val="8"/>
        </w:rPr>
        <w:t xml:space="preserve">There have been theories linking pleasure as a required component of health benefits </w:t>
      </w:r>
      <w:proofErr w:type="spellStart"/>
      <w:r w:rsidRPr="0074345F">
        <w:rPr>
          <w:sz w:val="8"/>
          <w:szCs w:val="8"/>
        </w:rPr>
        <w:t>salutogenesis</w:t>
      </w:r>
      <w:proofErr w:type="spellEnd"/>
      <w:r w:rsidRPr="0074345F">
        <w:rPr>
          <w:sz w:val="8"/>
          <w:szCs w:val="8"/>
        </w:rPr>
        <w:t>, (</w:t>
      </w:r>
      <w:proofErr w:type="spellStart"/>
      <w:r w:rsidRPr="0074345F">
        <w:rPr>
          <w:sz w:val="8"/>
          <w:szCs w:val="8"/>
        </w:rPr>
        <w:t>salugenesis</w:t>
      </w:r>
      <w:proofErr w:type="spellEnd"/>
      <w:r w:rsidRPr="0074345F">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345F">
        <w:rPr>
          <w:sz w:val="8"/>
          <w:szCs w:val="8"/>
        </w:rPr>
        <w:t>morphinergic</w:t>
      </w:r>
      <w:proofErr w:type="spellEnd"/>
      <w:r w:rsidRPr="0074345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345F">
        <w:rPr>
          <w:sz w:val="8"/>
          <w:szCs w:val="8"/>
        </w:rPr>
        <w:t>hypodopaminergia</w:t>
      </w:r>
      <w:proofErr w:type="spellEnd"/>
      <w:r w:rsidRPr="0074345F">
        <w:rPr>
          <w:sz w:val="8"/>
          <w:szCs w:val="8"/>
        </w:rPr>
        <w:t xml:space="preserve"> [24]. Most would agree that pleasurable activities can stimulate personal growth and may help to induce healthy behavioral changes, including stress management [25]. The work of </w:t>
      </w:r>
      <w:proofErr w:type="spellStart"/>
      <w:r w:rsidRPr="0074345F">
        <w:rPr>
          <w:sz w:val="8"/>
          <w:szCs w:val="8"/>
        </w:rPr>
        <w:t>Esch</w:t>
      </w:r>
      <w:proofErr w:type="spellEnd"/>
      <w:r w:rsidRPr="0074345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B0807E3" w14:textId="77777777" w:rsidR="00F43249" w:rsidRPr="0074345F" w:rsidRDefault="00F43249" w:rsidP="00F43249">
      <w:pPr>
        <w:rPr>
          <w:sz w:val="8"/>
          <w:szCs w:val="8"/>
        </w:rPr>
      </w:pPr>
      <w:r w:rsidRPr="0074345F">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E238F12" w14:textId="77777777" w:rsidR="00F43249" w:rsidRPr="0074345F" w:rsidRDefault="00F43249" w:rsidP="00F43249">
      <w:pPr>
        <w:rPr>
          <w:sz w:val="8"/>
          <w:szCs w:val="8"/>
        </w:rPr>
      </w:pPr>
      <w:r w:rsidRPr="0074345F">
        <w:rPr>
          <w:sz w:val="8"/>
          <w:szCs w:val="8"/>
        </w:rPr>
        <w:t xml:space="preserve">Finding happiness is different between apes and humans </w:t>
      </w:r>
    </w:p>
    <w:p w14:paraId="253465E8" w14:textId="77777777" w:rsidR="00F43249" w:rsidRPr="0074345F" w:rsidRDefault="00F43249" w:rsidP="00F43249">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63629E1" w14:textId="77777777" w:rsidR="00F43249" w:rsidRPr="0074345F" w:rsidRDefault="00F43249" w:rsidP="00F43249">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w:t>
      </w:r>
      <w:proofErr w:type="spellStart"/>
      <w:r w:rsidRPr="0074345F">
        <w:rPr>
          <w:sz w:val="16"/>
        </w:rPr>
        <w:t>accumbens</w:t>
      </w:r>
      <w:proofErr w:type="spellEnd"/>
      <w:r w:rsidRPr="0074345F">
        <w:rPr>
          <w:sz w:val="16"/>
        </w:rPr>
        <w:t xml:space="preserve">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46F18A35" w14:textId="77777777" w:rsidR="00F43249" w:rsidRPr="0074345F" w:rsidRDefault="00F43249" w:rsidP="00F43249">
      <w:pPr>
        <w:rPr>
          <w:sz w:val="8"/>
          <w:szCs w:val="14"/>
        </w:rPr>
      </w:pPr>
      <w:r w:rsidRPr="0074345F">
        <w:rPr>
          <w:sz w:val="8"/>
          <w:szCs w:val="14"/>
        </w:rPr>
        <w:t xml:space="preserve">Desire and reward centers </w:t>
      </w:r>
    </w:p>
    <w:p w14:paraId="3B4FFB8E" w14:textId="77777777" w:rsidR="00F43249" w:rsidRPr="0074345F" w:rsidRDefault="00F43249" w:rsidP="00F43249">
      <w:pPr>
        <w:rPr>
          <w:sz w:val="8"/>
          <w:szCs w:val="14"/>
        </w:rPr>
      </w:pPr>
      <w:r w:rsidRPr="0074345F">
        <w:rPr>
          <w:sz w:val="8"/>
          <w:szCs w:val="14"/>
        </w:rPr>
        <w:t xml:space="preserve">It is surprising that many different sources of pleasure activate the same circuits between the </w:t>
      </w:r>
      <w:proofErr w:type="spellStart"/>
      <w:r w:rsidRPr="0074345F">
        <w:rPr>
          <w:sz w:val="8"/>
          <w:szCs w:val="14"/>
        </w:rPr>
        <w:t>mesocorticolimbic</w:t>
      </w:r>
      <w:proofErr w:type="spellEnd"/>
      <w:r w:rsidRPr="0074345F">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6724A6F" w14:textId="77777777" w:rsidR="00F43249" w:rsidRPr="0074345F" w:rsidRDefault="00F43249" w:rsidP="00F43249">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w:t>
      </w:r>
      <w:proofErr w:type="spellStart"/>
      <w:r w:rsidRPr="0074345F">
        <w:rPr>
          <w:sz w:val="8"/>
          <w:szCs w:val="14"/>
        </w:rPr>
        <w:t>accumbens</w:t>
      </w:r>
      <w:proofErr w:type="spellEnd"/>
      <w:r w:rsidRPr="0074345F">
        <w:rPr>
          <w:sz w:val="8"/>
          <w:szCs w:val="14"/>
        </w:rPr>
        <w:t xml:space="preserve"> (Figure 2). It is the cornerstone target to all addictions. The VTA is encompassed with neurons using glutamate, GABA, and dopamine. The nucleus </w:t>
      </w:r>
      <w:proofErr w:type="spellStart"/>
      <w:r w:rsidRPr="0074345F">
        <w:rPr>
          <w:sz w:val="8"/>
          <w:szCs w:val="14"/>
        </w:rPr>
        <w:t>accumbens</w:t>
      </w:r>
      <w:proofErr w:type="spellEnd"/>
      <w:r w:rsidRPr="0074345F">
        <w:rPr>
          <w:sz w:val="8"/>
          <w:szCs w:val="14"/>
        </w:rPr>
        <w:t xml:space="preserve"> (</w:t>
      </w:r>
      <w:proofErr w:type="spellStart"/>
      <w:r w:rsidRPr="0074345F">
        <w:rPr>
          <w:sz w:val="8"/>
          <w:szCs w:val="14"/>
        </w:rPr>
        <w:t>NAc</w:t>
      </w:r>
      <w:proofErr w:type="spellEnd"/>
      <w:r w:rsidRPr="0074345F">
        <w:rPr>
          <w:sz w:val="8"/>
          <w:szCs w:val="14"/>
        </w:rPr>
        <w:t xml:space="preserve">) is located within the ventral striatum and is divided into two sub-regions—the motor and limbic regions associated with its core and shell, respectively. The </w:t>
      </w:r>
      <w:proofErr w:type="spellStart"/>
      <w:r w:rsidRPr="0074345F">
        <w:rPr>
          <w:sz w:val="8"/>
          <w:szCs w:val="14"/>
        </w:rPr>
        <w:t>NAc</w:t>
      </w:r>
      <w:proofErr w:type="spellEnd"/>
      <w:r w:rsidRPr="0074345F">
        <w:rPr>
          <w:sz w:val="8"/>
          <w:szCs w:val="14"/>
        </w:rPr>
        <w:t xml:space="preserve"> has spiny neurons that receive dopamine from the VTA and glutamate (a dopamine driver) from the hippocampus, amygdala and medial prefrontal cortex. Subsequently, the </w:t>
      </w:r>
      <w:proofErr w:type="spellStart"/>
      <w:r w:rsidRPr="0074345F">
        <w:rPr>
          <w:sz w:val="8"/>
          <w:szCs w:val="14"/>
        </w:rPr>
        <w:t>NAc</w:t>
      </w:r>
      <w:proofErr w:type="spellEnd"/>
      <w:r w:rsidRPr="0074345F">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345F">
        <w:rPr>
          <w:sz w:val="8"/>
          <w:szCs w:val="14"/>
        </w:rPr>
        <w:t>hypodopaminergia</w:t>
      </w:r>
      <w:proofErr w:type="spellEnd"/>
      <w:r w:rsidRPr="0074345F">
        <w:rPr>
          <w:sz w:val="8"/>
          <w:szCs w:val="14"/>
        </w:rPr>
        <w:t xml:space="preserve"> in the “Brain Reward Cascade” that contribute to addiction and compulsive behaviors [3,6,41]. </w:t>
      </w:r>
    </w:p>
    <w:p w14:paraId="699E419D" w14:textId="77777777" w:rsidR="00F43249" w:rsidRPr="0074345F" w:rsidRDefault="00F43249" w:rsidP="00F43249">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w:t>
      </w:r>
      <w:proofErr w:type="spellStart"/>
      <w:r w:rsidRPr="0074345F">
        <w:rPr>
          <w:sz w:val="16"/>
        </w:rPr>
        <w:t>hedus</w:t>
      </w:r>
      <w:proofErr w:type="spellEnd"/>
      <w:r w:rsidRPr="0074345F">
        <w:rPr>
          <w:sz w:val="16"/>
        </w:rPr>
        <w:t xml:space="preserve"> is the term for “sweet”; and in Greek, </w:t>
      </w:r>
      <w:proofErr w:type="spellStart"/>
      <w:r w:rsidRPr="0074345F">
        <w:rPr>
          <w:sz w:val="16"/>
        </w:rPr>
        <w:t>hodone</w:t>
      </w:r>
      <w:proofErr w:type="spellEnd"/>
      <w:r w:rsidRPr="0074345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7481433" w14:textId="77777777" w:rsidR="00F43249" w:rsidRPr="0074345F" w:rsidRDefault="00F43249" w:rsidP="00F43249">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33BE583" w14:textId="77777777" w:rsidR="00F43249" w:rsidRPr="0074345F" w:rsidRDefault="00F43249" w:rsidP="00F43249">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4345F">
        <w:rPr>
          <w:sz w:val="8"/>
          <w:szCs w:val="8"/>
        </w:rPr>
        <w:t>networks, and</w:t>
      </w:r>
      <w:proofErr w:type="gramEnd"/>
      <w:r w:rsidRPr="0074345F">
        <w:rPr>
          <w:sz w:val="8"/>
          <w:szCs w:val="8"/>
        </w:rPr>
        <w:t xml:space="preserve"> may not be unidirectional. Drugs of abuse enhance dopamine signaling which sensitizes mesolimbic brain mechanisms that apparently evolved explicitly to attribute incentive salience to various rewards [45]. </w:t>
      </w:r>
    </w:p>
    <w:p w14:paraId="4BE0852B" w14:textId="77777777" w:rsidR="00F43249" w:rsidRPr="0074345F" w:rsidRDefault="00F43249" w:rsidP="00F43249">
      <w:pPr>
        <w:rPr>
          <w:sz w:val="8"/>
          <w:szCs w:val="8"/>
        </w:rPr>
      </w:pPr>
      <w:r w:rsidRPr="0074345F">
        <w:rPr>
          <w:sz w:val="8"/>
          <w:szCs w:val="8"/>
        </w:rPr>
        <w:t xml:space="preserve">Addictive substances are voluntarily self-administered, and they enhance (directly or indirectly) dopaminergic synaptic function in the </w:t>
      </w:r>
      <w:proofErr w:type="spellStart"/>
      <w:r w:rsidRPr="0074345F">
        <w:rPr>
          <w:sz w:val="8"/>
          <w:szCs w:val="8"/>
        </w:rPr>
        <w:t>NAc</w:t>
      </w:r>
      <w:proofErr w:type="spellEnd"/>
      <w:r w:rsidRPr="0074345F">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345F">
        <w:rPr>
          <w:sz w:val="8"/>
          <w:szCs w:val="8"/>
        </w:rPr>
        <w:t>), and</w:t>
      </w:r>
      <w:proofErr w:type="gramEnd"/>
      <w:r w:rsidRPr="0074345F">
        <w:rPr>
          <w:sz w:val="8"/>
          <w:szCs w:val="8"/>
        </w:rPr>
        <w:t xml:space="preserve"> may have an additive effect on vulnerability to various addictions [48]. In this regard, </w:t>
      </w:r>
      <w:proofErr w:type="spellStart"/>
      <w:r w:rsidRPr="0074345F">
        <w:rPr>
          <w:sz w:val="8"/>
          <w:szCs w:val="8"/>
        </w:rPr>
        <w:t>Vanyukov</w:t>
      </w:r>
      <w:proofErr w:type="spellEnd"/>
      <w:r w:rsidRPr="0074345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F618D65" w14:textId="77777777" w:rsidR="00F43249" w:rsidRPr="0074345F" w:rsidRDefault="00F43249" w:rsidP="00F43249">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C7A6688" w14:textId="77777777" w:rsidR="00F43249" w:rsidRPr="0074345F" w:rsidRDefault="00F43249" w:rsidP="00F43249">
      <w:pPr>
        <w:rPr>
          <w:sz w:val="8"/>
          <w:szCs w:val="8"/>
        </w:rPr>
      </w:pPr>
      <w:r w:rsidRPr="0074345F">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5EBC5F93" w14:textId="77777777" w:rsidR="00F43249" w:rsidRPr="0074345F" w:rsidRDefault="00F43249" w:rsidP="00F43249">
      <w:pPr>
        <w:rPr>
          <w:sz w:val="16"/>
        </w:rPr>
      </w:pPr>
      <w:r w:rsidRPr="0074345F">
        <w:rPr>
          <w:sz w:val="16"/>
        </w:rPr>
        <w:lastRenderedPageBreak/>
        <w:t xml:space="preserve">In simpler terms, the system controls the production of dopamine, a chemical messenger that plays a significant role in pleasure and rewards. The senior author, Dr. </w:t>
      </w:r>
      <w:proofErr w:type="spellStart"/>
      <w:r w:rsidRPr="0074345F">
        <w:rPr>
          <w:sz w:val="16"/>
        </w:rPr>
        <w:t>Nenad</w:t>
      </w:r>
      <w:proofErr w:type="spellEnd"/>
      <w:r w:rsidRPr="0074345F">
        <w:rPr>
          <w:sz w:val="16"/>
        </w:rPr>
        <w:t xml:space="preserve"> </w:t>
      </w:r>
      <w:proofErr w:type="spellStart"/>
      <w:r w:rsidRPr="0074345F">
        <w:rPr>
          <w:sz w:val="16"/>
        </w:rPr>
        <w:t>Sestan</w:t>
      </w:r>
      <w:proofErr w:type="spellEnd"/>
      <w:r w:rsidRPr="0074345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345F">
        <w:rPr>
          <w:sz w:val="16"/>
        </w:rPr>
        <w:t>Sestan</w:t>
      </w:r>
      <w:proofErr w:type="spellEnd"/>
      <w:r w:rsidRPr="0074345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BAB6104" w14:textId="77777777" w:rsidR="00F43249" w:rsidRPr="0074345F" w:rsidRDefault="00F43249" w:rsidP="00F43249">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345F">
        <w:rPr>
          <w:sz w:val="16"/>
        </w:rPr>
        <w:t>alterlife</w:t>
      </w:r>
      <w:proofErr w:type="spellEnd"/>
      <w:r w:rsidRPr="0074345F">
        <w:rPr>
          <w:sz w:val="16"/>
        </w:rPr>
        <w:t xml:space="preserv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345F">
        <w:rPr>
          <w:sz w:val="16"/>
        </w:rPr>
        <w:t>shilting</w:t>
      </w:r>
      <w:proofErr w:type="spellEnd"/>
      <w:r w:rsidRPr="0074345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B5D5C1" w14:textId="77777777" w:rsidR="00F43249" w:rsidRPr="0074345F" w:rsidRDefault="00F43249" w:rsidP="00F43249">
      <w:pPr>
        <w:rPr>
          <w:sz w:val="16"/>
        </w:rPr>
      </w:pPr>
    </w:p>
    <w:p w14:paraId="72D63E54" w14:textId="77777777" w:rsidR="00F43249" w:rsidRPr="0074345F" w:rsidRDefault="00F43249" w:rsidP="00F43249">
      <w:pPr>
        <w:pStyle w:val="Heading4"/>
        <w:rPr>
          <w:rFonts w:cs="Calibri"/>
        </w:rPr>
      </w:pPr>
      <w:r w:rsidRPr="0074345F">
        <w:rPr>
          <w:rFonts w:cs="Calibri"/>
          <w:color w:val="000000"/>
        </w:rPr>
        <w:t>2] Actor specificity: </w:t>
      </w:r>
    </w:p>
    <w:p w14:paraId="2022080A" w14:textId="77777777" w:rsidR="00F43249" w:rsidRDefault="00F43249" w:rsidP="00F43249">
      <w:pPr>
        <w:pStyle w:val="Heading4"/>
        <w:rPr>
          <w:rFonts w:cs="Calibri"/>
        </w:rPr>
      </w:pPr>
      <w:r w:rsidRPr="0074345F">
        <w:rPr>
          <w:rFonts w:cs="Calibri"/>
        </w:rPr>
        <w:t xml:space="preserve">A] States must aggregate since every policy </w:t>
      </w:r>
      <w:proofErr w:type="gramStart"/>
      <w:r w:rsidRPr="0074345F">
        <w:rPr>
          <w:rFonts w:cs="Calibri"/>
        </w:rPr>
        <w:t>benefits</w:t>
      </w:r>
      <w:proofErr w:type="gramEnd"/>
      <w:r w:rsidRPr="0074345F">
        <w:rPr>
          <w:rFonts w:cs="Calibri"/>
        </w:rPr>
        <w:t xml:space="preserve"> some and harms others, which also means side constraints freeze action. </w:t>
      </w:r>
    </w:p>
    <w:p w14:paraId="549B3449" w14:textId="77777777" w:rsidR="00F43249" w:rsidRPr="00AC56FF" w:rsidRDefault="00F43249" w:rsidP="00F43249">
      <w:pPr>
        <w:pStyle w:val="Heading4"/>
        <w:rPr>
          <w:rFonts w:cs="Calibri"/>
        </w:rPr>
      </w:pPr>
      <w:r>
        <w:rPr>
          <w:rFonts w:cs="Calibri"/>
        </w:rPr>
        <w:t>3</w:t>
      </w:r>
      <w:r w:rsidRPr="00AC56FF">
        <w:rPr>
          <w:rFonts w:cs="Calibri"/>
        </w:rPr>
        <w:t xml:space="preserve">] Extinction first under any framework </w:t>
      </w:r>
    </w:p>
    <w:p w14:paraId="6131A763" w14:textId="77777777" w:rsidR="00F43249" w:rsidRPr="00AC56FF" w:rsidRDefault="00F43249" w:rsidP="00F43249">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48EF7D1F" w14:textId="77777777" w:rsidR="00F43249" w:rsidRPr="00AC56FF" w:rsidRDefault="00F43249" w:rsidP="00F43249">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269FE747" w14:textId="77777777" w:rsidR="00F43249" w:rsidRPr="00DD4A14" w:rsidRDefault="00F43249" w:rsidP="00F43249"/>
    <w:p w14:paraId="53D1F456" w14:textId="77777777" w:rsidR="00F43249" w:rsidRDefault="00F43249" w:rsidP="00F43249">
      <w:pPr>
        <w:pStyle w:val="Heading3"/>
        <w:rPr>
          <w:rFonts w:cs="Calibri"/>
        </w:rPr>
      </w:pPr>
    </w:p>
    <w:p w14:paraId="045B8FB8" w14:textId="77C8221F" w:rsidR="00F43249" w:rsidRPr="004073DE" w:rsidRDefault="00F43249" w:rsidP="00F43249">
      <w:pPr>
        <w:pStyle w:val="Heading3"/>
        <w:rPr>
          <w:rFonts w:cs="Calibri"/>
        </w:rPr>
      </w:pPr>
      <w:r w:rsidRPr="004073DE">
        <w:rPr>
          <w:rFonts w:cs="Calibri"/>
        </w:rPr>
        <w:lastRenderedPageBreak/>
        <w:t>1AC---Debris</w:t>
      </w:r>
    </w:p>
    <w:p w14:paraId="47A53A85" w14:textId="77777777" w:rsidR="00F43249" w:rsidRPr="004073DE" w:rsidRDefault="00F43249" w:rsidP="00F43249">
      <w:pPr>
        <w:pStyle w:val="Heading4"/>
        <w:rPr>
          <w:rFonts w:cs="Calibri"/>
        </w:rPr>
      </w:pPr>
      <w:r w:rsidRPr="004073DE">
        <w:rPr>
          <w:rFonts w:cs="Calibri"/>
        </w:rPr>
        <w:t xml:space="preserve">Incoming </w:t>
      </w:r>
      <w:r w:rsidRPr="004073DE">
        <w:rPr>
          <w:rFonts w:cs="Calibri"/>
          <w:u w:val="single"/>
        </w:rPr>
        <w:t>mega-constellations</w:t>
      </w:r>
      <w:r w:rsidRPr="004073DE">
        <w:rPr>
          <w:rFonts w:cs="Calibri"/>
        </w:rPr>
        <w:t xml:space="preserve"> of satellites ensure </w:t>
      </w:r>
      <w:r w:rsidRPr="004073DE">
        <w:rPr>
          <w:rFonts w:cs="Calibri"/>
          <w:u w:val="single"/>
        </w:rPr>
        <w:t>unmanageable</w:t>
      </w:r>
      <w:r w:rsidRPr="004073DE">
        <w:rPr>
          <w:rFonts w:cs="Calibri"/>
        </w:rPr>
        <w:t xml:space="preserve"> space debris, triggering the </w:t>
      </w:r>
      <w:r w:rsidRPr="004073DE">
        <w:rPr>
          <w:rFonts w:cs="Calibri"/>
          <w:u w:val="single"/>
        </w:rPr>
        <w:t>Kessler Syndrome</w:t>
      </w:r>
      <w:r w:rsidRPr="004073DE">
        <w:rPr>
          <w:rFonts w:cs="Calibri"/>
        </w:rPr>
        <w:t xml:space="preserve">. </w:t>
      </w:r>
    </w:p>
    <w:p w14:paraId="28C2CE65" w14:textId="77777777" w:rsidR="00F43249" w:rsidRPr="004073DE" w:rsidRDefault="00F43249" w:rsidP="00F43249">
      <w:proofErr w:type="spellStart"/>
      <w:r w:rsidRPr="004073DE">
        <w:rPr>
          <w:rStyle w:val="Style13ptBold"/>
        </w:rPr>
        <w:t>Boley</w:t>
      </w:r>
      <w:proofErr w:type="spellEnd"/>
      <w:r w:rsidRPr="004073DE">
        <w:rPr>
          <w:rStyle w:val="Style13ptBold"/>
        </w:rPr>
        <w:t xml:space="preserve"> &amp; Byers 21</w:t>
      </w:r>
      <w:r w:rsidRPr="004073DE">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4073DE">
          <w:rPr>
            <w:rStyle w:val="Hyperlink"/>
          </w:rPr>
          <w:t>https://www.nature.com/articles/s41598-021-89909-7</w:t>
        </w:r>
      </w:hyperlink>
      <w:r w:rsidRPr="004073DE">
        <w:t xml:space="preserve">] </w:t>
      </w:r>
      <w:proofErr w:type="spellStart"/>
      <w:r w:rsidRPr="004073DE">
        <w:t>brett</w:t>
      </w:r>
      <w:proofErr w:type="spellEnd"/>
    </w:p>
    <w:p w14:paraId="5474B682" w14:textId="77777777" w:rsidR="00F43249" w:rsidRPr="004073DE" w:rsidRDefault="00F43249" w:rsidP="00F43249">
      <w:pPr>
        <w:rPr>
          <w:sz w:val="16"/>
        </w:rPr>
      </w:pPr>
      <w:r w:rsidRPr="004073DE">
        <w:rPr>
          <w:rStyle w:val="StyleUnderline"/>
          <w:highlight w:val="green"/>
        </w:rPr>
        <w:t>Companies</w:t>
      </w:r>
      <w:r w:rsidRPr="004073DE">
        <w:rPr>
          <w:rStyle w:val="StyleUnderline"/>
        </w:rPr>
        <w:t xml:space="preserve"> are placing satellites into orbit at an unprecedented frequency to </w:t>
      </w:r>
      <w:r w:rsidRPr="004073DE">
        <w:rPr>
          <w:rStyle w:val="StyleUnderline"/>
          <w:highlight w:val="green"/>
        </w:rPr>
        <w:t xml:space="preserve">build </w:t>
      </w:r>
      <w:r w:rsidRPr="004073DE">
        <w:rPr>
          <w:rStyle w:val="Emphasis"/>
          <w:highlight w:val="green"/>
        </w:rPr>
        <w:t>‘mega-constellations’</w:t>
      </w:r>
      <w:r w:rsidRPr="004073DE">
        <w:rPr>
          <w:rStyle w:val="StyleUnderline"/>
          <w:highlight w:val="green"/>
        </w:rPr>
        <w:t xml:space="preserve"> of</w:t>
      </w:r>
      <w:r w:rsidRPr="004073DE">
        <w:rPr>
          <w:rStyle w:val="StyleUnderline"/>
        </w:rPr>
        <w:t xml:space="preserve"> communications </w:t>
      </w:r>
      <w:r w:rsidRPr="004073DE">
        <w:rPr>
          <w:rStyle w:val="StyleUnderline"/>
          <w:highlight w:val="green"/>
        </w:rPr>
        <w:t xml:space="preserve">satellites </w:t>
      </w:r>
      <w:r w:rsidRPr="004073DE">
        <w:rPr>
          <w:rStyle w:val="StyleUnderline"/>
        </w:rPr>
        <w:t>in</w:t>
      </w:r>
      <w:r w:rsidRPr="004073DE">
        <w:rPr>
          <w:sz w:val="16"/>
        </w:rPr>
        <w:t xml:space="preserve"> Low Earth Orbit (</w:t>
      </w:r>
      <w:r w:rsidRPr="004073DE">
        <w:rPr>
          <w:rStyle w:val="Emphasis"/>
        </w:rPr>
        <w:t>LEO</w:t>
      </w:r>
      <w:r w:rsidRPr="004073DE">
        <w:rPr>
          <w:sz w:val="16"/>
        </w:rPr>
        <w:t xml:space="preserve">). </w:t>
      </w:r>
      <w:r w:rsidRPr="004073DE">
        <w:rPr>
          <w:rStyle w:val="Emphasis"/>
        </w:rPr>
        <w:t>In two years</w:t>
      </w:r>
      <w:r w:rsidRPr="004073DE">
        <w:rPr>
          <w:sz w:val="16"/>
        </w:rPr>
        <w:t xml:space="preserve">, </w:t>
      </w:r>
      <w:r w:rsidRPr="004073DE">
        <w:rPr>
          <w:rStyle w:val="StyleUnderline"/>
          <w:highlight w:val="green"/>
        </w:rPr>
        <w:t>the number</w:t>
      </w:r>
      <w:r w:rsidRPr="004073DE">
        <w:rPr>
          <w:rStyle w:val="StyleUnderline"/>
        </w:rPr>
        <w:t xml:space="preserve"> of</w:t>
      </w:r>
      <w:r w:rsidRPr="004073DE">
        <w:rPr>
          <w:sz w:val="16"/>
        </w:rPr>
        <w:t xml:space="preserve"> active and defunct </w:t>
      </w:r>
      <w:r w:rsidRPr="004073DE">
        <w:rPr>
          <w:rStyle w:val="StyleUnderline"/>
        </w:rPr>
        <w:t xml:space="preserve">satellites </w:t>
      </w:r>
      <w:r w:rsidRPr="004073DE">
        <w:rPr>
          <w:rStyle w:val="StyleUnderline"/>
          <w:highlight w:val="green"/>
        </w:rPr>
        <w:t xml:space="preserve">in </w:t>
      </w:r>
      <w:r w:rsidRPr="004073DE">
        <w:rPr>
          <w:rStyle w:val="Emphasis"/>
          <w:highlight w:val="green"/>
        </w:rPr>
        <w:t>LEO</w:t>
      </w:r>
      <w:r w:rsidRPr="004073DE">
        <w:rPr>
          <w:rStyle w:val="StyleUnderline"/>
          <w:highlight w:val="green"/>
        </w:rPr>
        <w:t xml:space="preserve"> has increased by</w:t>
      </w:r>
      <w:r w:rsidRPr="004073DE">
        <w:rPr>
          <w:rStyle w:val="StyleUnderline"/>
        </w:rPr>
        <w:t xml:space="preserve"> over </w:t>
      </w:r>
      <w:r w:rsidRPr="004073DE">
        <w:rPr>
          <w:rStyle w:val="StyleUnderline"/>
          <w:highlight w:val="green"/>
        </w:rPr>
        <w:t>50%</w:t>
      </w:r>
      <w:r w:rsidRPr="004073DE">
        <w:rPr>
          <w:sz w:val="16"/>
          <w:highlight w:val="green"/>
        </w:rPr>
        <w:t>,</w:t>
      </w:r>
      <w:r w:rsidRPr="004073DE">
        <w:rPr>
          <w:sz w:val="16"/>
        </w:rPr>
        <w:t xml:space="preserve"> to about </w:t>
      </w:r>
      <w:r w:rsidRPr="004073DE">
        <w:rPr>
          <w:rStyle w:val="Emphasis"/>
        </w:rPr>
        <w:t>5000</w:t>
      </w:r>
      <w:r w:rsidRPr="004073DE">
        <w:rPr>
          <w:sz w:val="16"/>
        </w:rPr>
        <w:t xml:space="preserve"> (</w:t>
      </w:r>
      <w:r w:rsidRPr="004073DE">
        <w:rPr>
          <w:rStyle w:val="Emphasis"/>
        </w:rPr>
        <w:t>as of</w:t>
      </w:r>
      <w:r w:rsidRPr="004073DE">
        <w:rPr>
          <w:sz w:val="16"/>
        </w:rPr>
        <w:t xml:space="preserve"> 30 </w:t>
      </w:r>
      <w:r w:rsidRPr="004073DE">
        <w:rPr>
          <w:rStyle w:val="StyleUnderline"/>
        </w:rPr>
        <w:t xml:space="preserve">March </w:t>
      </w:r>
      <w:r w:rsidRPr="004073DE">
        <w:rPr>
          <w:rStyle w:val="Emphasis"/>
        </w:rPr>
        <w:t>2021</w:t>
      </w:r>
      <w:r w:rsidRPr="004073DE">
        <w:rPr>
          <w:sz w:val="16"/>
        </w:rPr>
        <w:t xml:space="preserve">). </w:t>
      </w:r>
      <w:r w:rsidRPr="004073DE">
        <w:rPr>
          <w:rStyle w:val="Emphasis"/>
          <w:highlight w:val="green"/>
        </w:rPr>
        <w:t>SpaceX</w:t>
      </w:r>
      <w:r w:rsidRPr="004073DE">
        <w:rPr>
          <w:sz w:val="16"/>
        </w:rPr>
        <w:t xml:space="preserve"> </w:t>
      </w:r>
      <w:r w:rsidRPr="004073DE">
        <w:rPr>
          <w:rStyle w:val="Emphasis"/>
        </w:rPr>
        <w:t>alone</w:t>
      </w:r>
      <w:r w:rsidRPr="004073DE">
        <w:rPr>
          <w:sz w:val="16"/>
        </w:rPr>
        <w:t xml:space="preserve"> </w:t>
      </w:r>
      <w:r w:rsidRPr="004073DE">
        <w:rPr>
          <w:rStyle w:val="StyleUnderline"/>
        </w:rPr>
        <w:t xml:space="preserve">is on track to </w:t>
      </w:r>
      <w:r w:rsidRPr="004073DE">
        <w:rPr>
          <w:rStyle w:val="StyleUnderline"/>
          <w:highlight w:val="green"/>
        </w:rPr>
        <w:t>add 11,000</w:t>
      </w:r>
      <w:r w:rsidRPr="004073DE">
        <w:rPr>
          <w:sz w:val="16"/>
        </w:rPr>
        <w:t xml:space="preserve"> more as it builds its </w:t>
      </w:r>
      <w:proofErr w:type="spellStart"/>
      <w:r w:rsidRPr="004073DE">
        <w:rPr>
          <w:sz w:val="16"/>
        </w:rPr>
        <w:t>Starlink</w:t>
      </w:r>
      <w:proofErr w:type="spellEnd"/>
      <w:r w:rsidRPr="004073DE">
        <w:rPr>
          <w:sz w:val="16"/>
        </w:rPr>
        <w:t xml:space="preserve"> mega-constellation </w:t>
      </w:r>
      <w:r w:rsidRPr="004073DE">
        <w:rPr>
          <w:rStyle w:val="StyleUnderline"/>
          <w:highlight w:val="green"/>
        </w:rPr>
        <w:t>and</w:t>
      </w:r>
      <w:r w:rsidRPr="004073DE">
        <w:rPr>
          <w:rStyle w:val="StyleUnderline"/>
        </w:rPr>
        <w:t xml:space="preserve"> has</w:t>
      </w:r>
      <w:r w:rsidRPr="004073DE">
        <w:rPr>
          <w:sz w:val="16"/>
        </w:rPr>
        <w:t xml:space="preserve"> already </w:t>
      </w:r>
      <w:r w:rsidRPr="004073DE">
        <w:rPr>
          <w:rStyle w:val="StyleUnderline"/>
          <w:highlight w:val="green"/>
        </w:rPr>
        <w:t>filed for</w:t>
      </w:r>
      <w:r w:rsidRPr="004073DE">
        <w:rPr>
          <w:rStyle w:val="StyleUnderline"/>
        </w:rPr>
        <w:t xml:space="preserve"> permission for </w:t>
      </w:r>
      <w:r w:rsidRPr="004073DE">
        <w:rPr>
          <w:rStyle w:val="StyleUnderline"/>
          <w:highlight w:val="green"/>
        </w:rPr>
        <w:t>another 30,000</w:t>
      </w:r>
      <w:r w:rsidRPr="004073DE">
        <w:rPr>
          <w:sz w:val="16"/>
        </w:rPr>
        <w:t xml:space="preserve"> satellites </w:t>
      </w:r>
      <w:r w:rsidRPr="004073DE">
        <w:rPr>
          <w:rStyle w:val="StyleUnderline"/>
        </w:rPr>
        <w:t>with the</w:t>
      </w:r>
      <w:r w:rsidRPr="004073DE">
        <w:rPr>
          <w:sz w:val="16"/>
        </w:rPr>
        <w:t xml:space="preserve"> Federal Communications Commission (</w:t>
      </w:r>
      <w:r w:rsidRPr="004073DE">
        <w:rPr>
          <w:rStyle w:val="StyleUnderline"/>
        </w:rPr>
        <w:t>FCC</w:t>
      </w:r>
      <w:r w:rsidRPr="004073DE">
        <w:rPr>
          <w:sz w:val="16"/>
        </w:rPr>
        <w:t xml:space="preserve">)1. Others have similar plans, including </w:t>
      </w:r>
      <w:proofErr w:type="spellStart"/>
      <w:r w:rsidRPr="004073DE">
        <w:rPr>
          <w:rStyle w:val="Emphasis"/>
        </w:rPr>
        <w:t>OneWeb</w:t>
      </w:r>
      <w:proofErr w:type="spellEnd"/>
      <w:r w:rsidRPr="004073DE">
        <w:rPr>
          <w:rStyle w:val="Emphasis"/>
        </w:rPr>
        <w:t xml:space="preserve">, Amazon, </w:t>
      </w:r>
      <w:proofErr w:type="spellStart"/>
      <w:r w:rsidRPr="004073DE">
        <w:rPr>
          <w:rStyle w:val="Emphasis"/>
        </w:rPr>
        <w:t>Telesat</w:t>
      </w:r>
      <w:proofErr w:type="spellEnd"/>
      <w:r w:rsidRPr="004073DE">
        <w:rPr>
          <w:rStyle w:val="Emphasis"/>
        </w:rPr>
        <w:t>,</w:t>
      </w:r>
      <w:r w:rsidRPr="004073DE">
        <w:rPr>
          <w:sz w:val="16"/>
        </w:rPr>
        <w:t xml:space="preserve"> and GW, which is a Chinese state-owned company2. The </w:t>
      </w:r>
      <w:r w:rsidRPr="004073DE">
        <w:rPr>
          <w:rStyle w:val="StyleUnderline"/>
        </w:rPr>
        <w:t>current governance system for LEO</w:t>
      </w:r>
      <w:r w:rsidRPr="004073DE">
        <w:rPr>
          <w:sz w:val="16"/>
        </w:rPr>
        <w:t xml:space="preserve">, while slowly changing, </w:t>
      </w:r>
      <w:r w:rsidRPr="004073DE">
        <w:rPr>
          <w:rStyle w:val="StyleUnderline"/>
        </w:rPr>
        <w:t xml:space="preserve">is ill-equipped to handle </w:t>
      </w:r>
      <w:r w:rsidRPr="004073DE">
        <w:rPr>
          <w:rStyle w:val="Emphasis"/>
          <w:highlight w:val="green"/>
        </w:rPr>
        <w:t>large satellite systems</w:t>
      </w:r>
      <w:r w:rsidRPr="004073DE">
        <w:rPr>
          <w:sz w:val="16"/>
        </w:rPr>
        <w:t xml:space="preserve">. Here, we outline how applying the consumer electronic model to </w:t>
      </w:r>
      <w:r w:rsidRPr="004073DE">
        <w:rPr>
          <w:rStyle w:val="StyleUnderline"/>
        </w:rPr>
        <w:t xml:space="preserve">satellites could lead to </w:t>
      </w:r>
      <w:r w:rsidRPr="004073DE">
        <w:rPr>
          <w:rStyle w:val="Emphasis"/>
        </w:rPr>
        <w:t>multiple tragedies of the commons</w:t>
      </w:r>
      <w:r w:rsidRPr="004073DE">
        <w:rPr>
          <w:sz w:val="16"/>
        </w:rPr>
        <w:t xml:space="preserve">. Some of these are well known, such as </w:t>
      </w:r>
      <w:r w:rsidRPr="004073DE">
        <w:rPr>
          <w:rStyle w:val="StyleUnderline"/>
        </w:rPr>
        <w:t xml:space="preserve">impediments to </w:t>
      </w:r>
      <w:r w:rsidRPr="004073DE">
        <w:rPr>
          <w:rStyle w:val="Emphasis"/>
        </w:rPr>
        <w:t>astronomy</w:t>
      </w:r>
      <w:r w:rsidRPr="004073DE">
        <w:rPr>
          <w:sz w:val="16"/>
        </w:rPr>
        <w:t xml:space="preserve"> and an </w:t>
      </w:r>
      <w:r w:rsidRPr="004073DE">
        <w:rPr>
          <w:rStyle w:val="StyleUnderline"/>
          <w:highlight w:val="green"/>
        </w:rPr>
        <w:t xml:space="preserve">increased risk of </w:t>
      </w:r>
      <w:r w:rsidRPr="004073DE">
        <w:rPr>
          <w:rStyle w:val="Emphasis"/>
          <w:highlight w:val="green"/>
        </w:rPr>
        <w:t>space debris</w:t>
      </w:r>
      <w:r w:rsidRPr="004073DE">
        <w:rPr>
          <w:sz w:val="16"/>
        </w:rPr>
        <w:t xml:space="preserve">, while others have received insufficient attention, including </w:t>
      </w:r>
      <w:r w:rsidRPr="004073DE">
        <w:rPr>
          <w:rStyle w:val="StyleUnderline"/>
        </w:rPr>
        <w:t xml:space="preserve">changes to the </w:t>
      </w:r>
      <w:r w:rsidRPr="004073DE">
        <w:rPr>
          <w:rStyle w:val="Emphasis"/>
        </w:rPr>
        <w:t>chemistry</w:t>
      </w:r>
      <w:r w:rsidRPr="004073DE">
        <w:rPr>
          <w:rStyle w:val="StyleUnderline"/>
        </w:rPr>
        <w:t xml:space="preserve"> of Earth’s </w:t>
      </w:r>
      <w:r w:rsidRPr="004073DE">
        <w:rPr>
          <w:rStyle w:val="Emphasis"/>
        </w:rPr>
        <w:t>upper atmosphere</w:t>
      </w:r>
      <w:r w:rsidRPr="004073DE">
        <w:rPr>
          <w:sz w:val="16"/>
        </w:rPr>
        <w:t xml:space="preserve"> </w:t>
      </w:r>
      <w:r w:rsidRPr="004073DE">
        <w:rPr>
          <w:rStyle w:val="StyleUnderline"/>
        </w:rPr>
        <w:t>and</w:t>
      </w:r>
      <w:r w:rsidRPr="004073DE">
        <w:rPr>
          <w:sz w:val="16"/>
        </w:rPr>
        <w:t xml:space="preserve"> </w:t>
      </w:r>
      <w:r w:rsidRPr="004073DE">
        <w:rPr>
          <w:rStyle w:val="Emphasis"/>
        </w:rPr>
        <w:t>increased dangers</w:t>
      </w:r>
      <w:r w:rsidRPr="004073DE">
        <w:rPr>
          <w:rStyle w:val="StyleUnderline"/>
        </w:rPr>
        <w:t xml:space="preserve"> on Earth’s surface from </w:t>
      </w:r>
      <w:r w:rsidRPr="004073DE">
        <w:rPr>
          <w:rStyle w:val="Emphasis"/>
        </w:rPr>
        <w:t>re-entered debris</w:t>
      </w:r>
      <w:r w:rsidRPr="004073DE">
        <w:rPr>
          <w:sz w:val="16"/>
        </w:rPr>
        <w:t xml:space="preserve">. </w:t>
      </w:r>
      <w:r w:rsidRPr="004073DE">
        <w:rPr>
          <w:rStyle w:val="StyleUnderline"/>
        </w:rPr>
        <w:t>The heavy use of certain orbital regions</w:t>
      </w:r>
      <w:r w:rsidRPr="004073DE">
        <w:rPr>
          <w:sz w:val="16"/>
        </w:rPr>
        <w:t xml:space="preserve"> might also </w:t>
      </w:r>
      <w:r w:rsidRPr="004073DE">
        <w:rPr>
          <w:rStyle w:val="StyleUnderline"/>
        </w:rPr>
        <w:t>result in</w:t>
      </w:r>
      <w:r w:rsidRPr="004073DE">
        <w:rPr>
          <w:sz w:val="16"/>
        </w:rPr>
        <w:t xml:space="preserve"> a </w:t>
      </w:r>
      <w:r w:rsidRPr="004073DE">
        <w:rPr>
          <w:rStyle w:val="StyleUnderline"/>
        </w:rPr>
        <w:t>de facto exclusion of other actors from them</w:t>
      </w:r>
      <w:r w:rsidRPr="004073DE">
        <w:rPr>
          <w:sz w:val="16"/>
        </w:rPr>
        <w:t xml:space="preserve">, </w:t>
      </w:r>
      <w:r w:rsidRPr="004073DE">
        <w:rPr>
          <w:rStyle w:val="StyleUnderline"/>
        </w:rPr>
        <w:t>violating the</w:t>
      </w:r>
      <w:r w:rsidRPr="004073DE">
        <w:rPr>
          <w:sz w:val="16"/>
        </w:rPr>
        <w:t xml:space="preserve"> 1967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w:t>
      </w:r>
      <w:r w:rsidRPr="004073DE">
        <w:rPr>
          <w:rStyle w:val="StyleUnderline"/>
        </w:rPr>
        <w:t>All of these challenges could be addressed</w:t>
      </w:r>
      <w:r w:rsidRPr="004073DE">
        <w:rPr>
          <w:sz w:val="16"/>
        </w:rPr>
        <w:t xml:space="preserve"> in a coordinated manner </w:t>
      </w:r>
      <w:r w:rsidRPr="004073DE">
        <w:rPr>
          <w:rStyle w:val="StyleUnderline"/>
        </w:rPr>
        <w:t>through multilateral law-making</w:t>
      </w:r>
      <w:r w:rsidRPr="004073DE">
        <w:rPr>
          <w:sz w:val="16"/>
        </w:rPr>
        <w:t xml:space="preserve">, whether in the United Nations, the Inter-Agency Debris Committee (IADC), or an ad hoc process, rather than in an uncoordinated manner through different national laws. Regardless of the law-making forum, </w:t>
      </w:r>
      <w:r w:rsidRPr="004073DE">
        <w:rPr>
          <w:rStyle w:val="Emphasis"/>
        </w:rPr>
        <w:t>mega-constellations</w:t>
      </w:r>
      <w:r w:rsidRPr="004073DE">
        <w:rPr>
          <w:sz w:val="16"/>
        </w:rPr>
        <w:t xml:space="preserve"> </w:t>
      </w:r>
      <w:r w:rsidRPr="004073DE">
        <w:rPr>
          <w:rStyle w:val="StyleUnderline"/>
        </w:rPr>
        <w:t>require a shift in</w:t>
      </w:r>
      <w:r w:rsidRPr="004073DE">
        <w:rPr>
          <w:sz w:val="16"/>
        </w:rPr>
        <w:t xml:space="preserve"> perspectives and </w:t>
      </w:r>
      <w:r w:rsidRPr="004073DE">
        <w:rPr>
          <w:rStyle w:val="StyleUnderline"/>
        </w:rPr>
        <w:t>policies</w:t>
      </w:r>
      <w:r w:rsidRPr="004073DE">
        <w:rPr>
          <w:sz w:val="16"/>
        </w:rPr>
        <w:t>: from looking at single satellites, to evaluating systems of thousands of satellites, and doing so within an understanding of the limitations of Earth’s environment, including its orbits.</w:t>
      </w:r>
    </w:p>
    <w:p w14:paraId="1C8A6D73" w14:textId="77777777" w:rsidR="00F43249" w:rsidRPr="004073DE" w:rsidRDefault="00F43249" w:rsidP="00F43249">
      <w:pPr>
        <w:rPr>
          <w:sz w:val="16"/>
        </w:rPr>
      </w:pPr>
      <w:r w:rsidRPr="004073DE">
        <w:rPr>
          <w:rStyle w:val="StyleUnderline"/>
          <w:highlight w:val="green"/>
        </w:rPr>
        <w:t>Thousands</w:t>
      </w:r>
      <w:r w:rsidRPr="004073DE">
        <w:rPr>
          <w:rStyle w:val="StyleUnderline"/>
        </w:rPr>
        <w:t xml:space="preserve"> of </w:t>
      </w:r>
      <w:r w:rsidRPr="004073DE">
        <w:rPr>
          <w:rStyle w:val="Emphasis"/>
        </w:rPr>
        <w:t>satellites</w:t>
      </w:r>
      <w:r w:rsidRPr="004073DE">
        <w:rPr>
          <w:sz w:val="16"/>
        </w:rPr>
        <w:t xml:space="preserve"> and 1500 rocket bodies </w:t>
      </w:r>
      <w:r w:rsidRPr="004073DE">
        <w:rPr>
          <w:rStyle w:val="StyleUnderline"/>
          <w:highlight w:val="green"/>
        </w:rPr>
        <w:t xml:space="preserve">provide </w:t>
      </w:r>
      <w:r w:rsidRPr="004073DE">
        <w:rPr>
          <w:rStyle w:val="Emphasis"/>
          <w:highlight w:val="green"/>
        </w:rPr>
        <w:t>considerable mass</w:t>
      </w:r>
      <w:r w:rsidRPr="004073DE">
        <w:rPr>
          <w:rStyle w:val="StyleUnderline"/>
        </w:rPr>
        <w:t xml:space="preserve"> in LEO</w:t>
      </w:r>
      <w:r w:rsidRPr="004073DE">
        <w:rPr>
          <w:sz w:val="16"/>
        </w:rPr>
        <w:t xml:space="preserve">, </w:t>
      </w:r>
      <w:r w:rsidRPr="004073DE">
        <w:rPr>
          <w:rStyle w:val="StyleUnderline"/>
          <w:highlight w:val="green"/>
        </w:rPr>
        <w:t>which</w:t>
      </w:r>
      <w:r w:rsidRPr="004073DE">
        <w:rPr>
          <w:rStyle w:val="StyleUnderline"/>
        </w:rPr>
        <w:t xml:space="preserve"> can </w:t>
      </w:r>
      <w:r w:rsidRPr="004073DE">
        <w:rPr>
          <w:rStyle w:val="StyleUnderline"/>
          <w:highlight w:val="green"/>
        </w:rPr>
        <w:t xml:space="preserve">break </w:t>
      </w:r>
      <w:r w:rsidRPr="004073DE">
        <w:rPr>
          <w:rStyle w:val="StyleUnderline"/>
        </w:rPr>
        <w:t xml:space="preserve">into debris </w:t>
      </w:r>
      <w:r w:rsidRPr="004073DE">
        <w:rPr>
          <w:rStyle w:val="StyleUnderline"/>
          <w:highlight w:val="green"/>
        </w:rPr>
        <w:t>upon</w:t>
      </w:r>
      <w:r w:rsidRPr="004073DE">
        <w:rPr>
          <w:rStyle w:val="StyleUnderline"/>
        </w:rPr>
        <w:t xml:space="preserve"> </w:t>
      </w:r>
      <w:r w:rsidRPr="004073DE">
        <w:rPr>
          <w:rStyle w:val="Emphasis"/>
          <w:highlight w:val="green"/>
        </w:rPr>
        <w:t>collisions</w:t>
      </w:r>
      <w:r w:rsidRPr="004073DE">
        <w:rPr>
          <w:rStyle w:val="StyleUnderline"/>
        </w:rPr>
        <w:t xml:space="preserve">, explosions, </w:t>
      </w:r>
      <w:r w:rsidRPr="004073DE">
        <w:rPr>
          <w:rStyle w:val="StyleUnderline"/>
          <w:highlight w:val="green"/>
        </w:rPr>
        <w:t>or</w:t>
      </w:r>
      <w:r w:rsidRPr="004073DE">
        <w:rPr>
          <w:rStyle w:val="StyleUnderline"/>
        </w:rPr>
        <w:t xml:space="preserve"> </w:t>
      </w:r>
      <w:r w:rsidRPr="004073DE">
        <w:rPr>
          <w:rStyle w:val="Emphasis"/>
          <w:highlight w:val="green"/>
        </w:rPr>
        <w:t>degradation</w:t>
      </w:r>
      <w:r w:rsidRPr="004073DE">
        <w:rPr>
          <w:rStyle w:val="StyleUnderline"/>
        </w:rPr>
        <w:t xml:space="preserve"> in the </w:t>
      </w:r>
      <w:r w:rsidRPr="004073DE">
        <w:rPr>
          <w:rStyle w:val="Emphasis"/>
        </w:rPr>
        <w:t>harsh space environment</w:t>
      </w:r>
      <w:r w:rsidRPr="004073DE">
        <w:rPr>
          <w:sz w:val="16"/>
        </w:rPr>
        <w:t xml:space="preserve">. </w:t>
      </w:r>
      <w:r w:rsidRPr="004073DE">
        <w:rPr>
          <w:rStyle w:val="Emphasis"/>
          <w:highlight w:val="green"/>
        </w:rPr>
        <w:t>Fragmentations</w:t>
      </w:r>
      <w:r w:rsidRPr="004073DE">
        <w:rPr>
          <w:rStyle w:val="StyleUnderline"/>
          <w:highlight w:val="green"/>
        </w:rPr>
        <w:t xml:space="preserve"> increase</w:t>
      </w:r>
      <w:r w:rsidRPr="004073DE">
        <w:rPr>
          <w:sz w:val="16"/>
        </w:rPr>
        <w:t xml:space="preserve"> the </w:t>
      </w:r>
      <w:r w:rsidRPr="004073DE">
        <w:rPr>
          <w:rStyle w:val="Emphasis"/>
        </w:rPr>
        <w:t>cross-section of orbiting material</w:t>
      </w:r>
      <w:r w:rsidRPr="004073DE">
        <w:rPr>
          <w:rStyle w:val="StyleUnderline"/>
        </w:rPr>
        <w:t xml:space="preserve">, and with it, the </w:t>
      </w:r>
      <w:r w:rsidRPr="004073DE">
        <w:rPr>
          <w:rStyle w:val="Emphasis"/>
          <w:highlight w:val="green"/>
        </w:rPr>
        <w:t>collision probability</w:t>
      </w:r>
      <w:r w:rsidRPr="004073DE">
        <w:rPr>
          <w:rStyle w:val="StyleUnderline"/>
          <w:highlight w:val="green"/>
        </w:rPr>
        <w:t xml:space="preserve"> per time</w:t>
      </w:r>
      <w:r w:rsidRPr="004073DE">
        <w:rPr>
          <w:sz w:val="16"/>
        </w:rPr>
        <w:t xml:space="preserve">. </w:t>
      </w:r>
      <w:r w:rsidRPr="004073DE">
        <w:rPr>
          <w:rStyle w:val="StyleUnderline"/>
        </w:rPr>
        <w:t xml:space="preserve">Eventually, </w:t>
      </w:r>
      <w:r w:rsidRPr="004073DE">
        <w:rPr>
          <w:rStyle w:val="StyleUnderline"/>
          <w:highlight w:val="green"/>
        </w:rPr>
        <w:t>collisions could dominate</w:t>
      </w:r>
      <w:r w:rsidRPr="004073DE">
        <w:rPr>
          <w:rStyle w:val="StyleUnderline"/>
        </w:rPr>
        <w:t xml:space="preserve"> on-orbit evolution, </w:t>
      </w:r>
      <w:r w:rsidRPr="004073DE">
        <w:rPr>
          <w:rStyle w:val="StyleUnderline"/>
          <w:highlight w:val="green"/>
        </w:rPr>
        <w:t xml:space="preserve">a situation called the </w:t>
      </w:r>
      <w:r w:rsidRPr="004073DE">
        <w:rPr>
          <w:rStyle w:val="Emphasis"/>
          <w:highlight w:val="green"/>
        </w:rPr>
        <w:t>Kessler Syndrome</w:t>
      </w:r>
      <w:r w:rsidRPr="004073D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073DE">
        <w:rPr>
          <w:rStyle w:val="StyleUnderline"/>
          <w:highlight w:val="green"/>
        </w:rPr>
        <w:t>Simulations of</w:t>
      </w:r>
      <w:r w:rsidRPr="004073DE">
        <w:rPr>
          <w:rStyle w:val="StyleUnderline"/>
        </w:rPr>
        <w:t xml:space="preserve"> the </w:t>
      </w:r>
      <w:r w:rsidRPr="004073DE">
        <w:rPr>
          <w:rStyle w:val="Emphasis"/>
          <w:highlight w:val="green"/>
        </w:rPr>
        <w:t>long-term evolution</w:t>
      </w:r>
      <w:r w:rsidRPr="004073DE">
        <w:rPr>
          <w:rStyle w:val="StyleUnderline"/>
        </w:rPr>
        <w:t xml:space="preserve"> </w:t>
      </w:r>
      <w:r w:rsidRPr="004073DE">
        <w:rPr>
          <w:rStyle w:val="StyleUnderline"/>
          <w:highlight w:val="green"/>
        </w:rPr>
        <w:t>of debris suggest</w:t>
      </w:r>
      <w:r w:rsidRPr="004073DE">
        <w:rPr>
          <w:rStyle w:val="StyleUnderline"/>
        </w:rPr>
        <w:t xml:space="preserve"> that LEO is already in the</w:t>
      </w:r>
      <w:r w:rsidRPr="004073DE">
        <w:rPr>
          <w:sz w:val="16"/>
        </w:rPr>
        <w:t xml:space="preserve"> protracted </w:t>
      </w:r>
      <w:r w:rsidRPr="004073DE">
        <w:rPr>
          <w:rStyle w:val="Emphasis"/>
          <w:highlight w:val="green"/>
        </w:rPr>
        <w:t xml:space="preserve">initial stages </w:t>
      </w:r>
      <w:r w:rsidRPr="004073DE">
        <w:rPr>
          <w:rStyle w:val="Emphasis"/>
        </w:rPr>
        <w:t>of the Kessler Syndrome</w:t>
      </w:r>
      <w:r w:rsidRPr="004073DE">
        <w:rPr>
          <w:sz w:val="16"/>
        </w:rPr>
        <w:t xml:space="preserve">, </w:t>
      </w:r>
      <w:r w:rsidRPr="004073DE">
        <w:rPr>
          <w:rStyle w:val="StyleUnderline"/>
          <w:highlight w:val="green"/>
        </w:rPr>
        <w:t>but that this could be managed</w:t>
      </w:r>
      <w:r w:rsidRPr="004073DE">
        <w:rPr>
          <w:sz w:val="16"/>
        </w:rPr>
        <w:t xml:space="preserve"> </w:t>
      </w:r>
      <w:r w:rsidRPr="004073DE">
        <w:rPr>
          <w:rStyle w:val="StyleUnderline"/>
          <w:highlight w:val="green"/>
        </w:rPr>
        <w:t>through</w:t>
      </w:r>
      <w:r w:rsidRPr="004073DE">
        <w:rPr>
          <w:sz w:val="16"/>
        </w:rPr>
        <w:t xml:space="preserve"> </w:t>
      </w:r>
      <w:r w:rsidRPr="004073DE">
        <w:rPr>
          <w:rStyle w:val="Emphasis"/>
          <w:highlight w:val="green"/>
        </w:rPr>
        <w:t>a</w:t>
      </w:r>
      <w:r w:rsidRPr="004073DE">
        <w:rPr>
          <w:sz w:val="16"/>
        </w:rPr>
        <w:t xml:space="preserve">ctive </w:t>
      </w:r>
      <w:r w:rsidRPr="004073DE">
        <w:rPr>
          <w:rStyle w:val="Emphasis"/>
          <w:highlight w:val="green"/>
        </w:rPr>
        <w:t>d</w:t>
      </w:r>
      <w:r w:rsidRPr="004073DE">
        <w:rPr>
          <w:sz w:val="16"/>
        </w:rPr>
        <w:t xml:space="preserve">ebris </w:t>
      </w:r>
      <w:r w:rsidRPr="004073DE">
        <w:rPr>
          <w:rStyle w:val="Emphasis"/>
          <w:highlight w:val="green"/>
        </w:rPr>
        <w:t>r</w:t>
      </w:r>
      <w:r w:rsidRPr="004073DE">
        <w:rPr>
          <w:sz w:val="16"/>
        </w:rPr>
        <w:t xml:space="preserve">emoval4. </w:t>
      </w:r>
      <w:r w:rsidRPr="004073DE">
        <w:rPr>
          <w:rStyle w:val="StyleUnderline"/>
        </w:rPr>
        <w:t xml:space="preserve">The </w:t>
      </w:r>
      <w:r w:rsidRPr="004073DE">
        <w:rPr>
          <w:rStyle w:val="StyleUnderline"/>
          <w:highlight w:val="green"/>
        </w:rPr>
        <w:t>addition of</w:t>
      </w:r>
      <w:r w:rsidRPr="004073DE">
        <w:rPr>
          <w:rStyle w:val="StyleUnderline"/>
        </w:rPr>
        <w:t xml:space="preserve"> satellite </w:t>
      </w:r>
      <w:r w:rsidRPr="004073DE">
        <w:rPr>
          <w:rStyle w:val="Emphasis"/>
          <w:highlight w:val="green"/>
        </w:rPr>
        <w:t>mega-constellations</w:t>
      </w:r>
      <w:r w:rsidRPr="004073DE">
        <w:rPr>
          <w:rStyle w:val="StyleUnderline"/>
        </w:rPr>
        <w:t xml:space="preserve"> and the general proliferation of low-cost satellites </w:t>
      </w:r>
      <w:r w:rsidRPr="004073DE">
        <w:rPr>
          <w:rStyle w:val="StyleUnderline"/>
          <w:highlight w:val="green"/>
        </w:rPr>
        <w:t xml:space="preserve">in LEO </w:t>
      </w:r>
      <w:r w:rsidRPr="004073DE">
        <w:rPr>
          <w:rStyle w:val="Emphasis"/>
          <w:highlight w:val="green"/>
        </w:rPr>
        <w:t>stresses the environment further</w:t>
      </w:r>
      <w:r w:rsidRPr="004073DE">
        <w:rPr>
          <w:sz w:val="16"/>
        </w:rPr>
        <w:t>5,6,7,8.</w:t>
      </w:r>
    </w:p>
    <w:p w14:paraId="05958E8D" w14:textId="77777777" w:rsidR="00F43249" w:rsidRPr="004073DE" w:rsidRDefault="00F43249" w:rsidP="00F43249">
      <w:pPr>
        <w:rPr>
          <w:sz w:val="8"/>
          <w:szCs w:val="8"/>
        </w:rPr>
      </w:pPr>
      <w:r w:rsidRPr="004073DE">
        <w:rPr>
          <w:sz w:val="8"/>
          <w:szCs w:val="8"/>
        </w:rPr>
        <w:t>Results</w:t>
      </w:r>
    </w:p>
    <w:p w14:paraId="558A6C6C" w14:textId="77777777" w:rsidR="00F43249" w:rsidRPr="004073DE" w:rsidRDefault="00F43249" w:rsidP="00F43249">
      <w:pPr>
        <w:rPr>
          <w:sz w:val="8"/>
          <w:szCs w:val="8"/>
        </w:rPr>
      </w:pPr>
      <w:r w:rsidRPr="004073DE">
        <w:rPr>
          <w:sz w:val="8"/>
          <w:szCs w:val="8"/>
        </w:rPr>
        <w:t>The overall setting</w:t>
      </w:r>
    </w:p>
    <w:p w14:paraId="3A6E43BA" w14:textId="77777777" w:rsidR="00F43249" w:rsidRPr="004073DE" w:rsidRDefault="00F43249" w:rsidP="00F43249">
      <w:pPr>
        <w:rPr>
          <w:sz w:val="8"/>
          <w:szCs w:val="8"/>
        </w:rPr>
      </w:pPr>
      <w:r w:rsidRPr="004073DE">
        <w:rPr>
          <w:sz w:val="8"/>
          <w:szCs w:val="8"/>
        </w:rPr>
        <w:lastRenderedPageBreak/>
        <w:t xml:space="preserve">The rapid development of the space environment through mega-constellations, predominately by the ongoing construction of </w:t>
      </w:r>
      <w:proofErr w:type="spellStart"/>
      <w:r w:rsidRPr="004073DE">
        <w:rPr>
          <w:sz w:val="8"/>
          <w:szCs w:val="8"/>
        </w:rPr>
        <w:t>Starlink</w:t>
      </w:r>
      <w:proofErr w:type="spellEnd"/>
      <w:r w:rsidRPr="004073DE">
        <w:rPr>
          <w:sz w:val="8"/>
          <w:szCs w:val="8"/>
        </w:rPr>
        <w:t xml:space="preserve">, is shown by the cumulative payload distribution function (Fig. 1). From an environmental perspective, the slope change in the distribution function defines </w:t>
      </w:r>
      <w:proofErr w:type="spellStart"/>
      <w:r w:rsidRPr="004073DE">
        <w:rPr>
          <w:sz w:val="8"/>
          <w:szCs w:val="8"/>
        </w:rPr>
        <w:t>NewSpace</w:t>
      </w:r>
      <w:proofErr w:type="spellEnd"/>
      <w:r w:rsidRPr="004073DE">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328FDE7" w14:textId="77777777" w:rsidR="00F43249" w:rsidRPr="004073DE" w:rsidRDefault="00F43249" w:rsidP="00F43249">
      <w:pPr>
        <w:rPr>
          <w:sz w:val="8"/>
          <w:szCs w:val="8"/>
        </w:rPr>
      </w:pPr>
      <w:r w:rsidRPr="004073DE">
        <w:rPr>
          <w:sz w:val="8"/>
          <w:szCs w:val="8"/>
        </w:rPr>
        <w:t>Figure 1</w:t>
      </w:r>
    </w:p>
    <w:p w14:paraId="46A15DC3" w14:textId="77777777" w:rsidR="00F43249" w:rsidRPr="004073DE" w:rsidRDefault="00F43249" w:rsidP="00F43249">
      <w:pPr>
        <w:rPr>
          <w:sz w:val="8"/>
          <w:szCs w:val="8"/>
        </w:rPr>
      </w:pPr>
      <w:r w:rsidRPr="004073DE">
        <w:rPr>
          <w:sz w:val="8"/>
          <w:szCs w:val="8"/>
        </w:rPr>
        <w:t>[Figure 1 omitted]</w:t>
      </w:r>
      <w:r w:rsidRPr="004073DE">
        <w:rPr>
          <w:sz w:val="8"/>
          <w:szCs w:val="8"/>
        </w:rPr>
        <w:tab/>
      </w:r>
    </w:p>
    <w:p w14:paraId="3796C953" w14:textId="77777777" w:rsidR="00F43249" w:rsidRPr="004073DE" w:rsidRDefault="00F43249" w:rsidP="00F43249">
      <w:pPr>
        <w:rPr>
          <w:sz w:val="8"/>
          <w:szCs w:val="8"/>
        </w:rPr>
      </w:pPr>
      <w:r w:rsidRPr="004073DE">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4073DE">
        <w:rPr>
          <w:sz w:val="8"/>
          <w:szCs w:val="8"/>
        </w:rPr>
        <w:t>NewSpace</w:t>
      </w:r>
      <w:proofErr w:type="spellEnd"/>
      <w:r w:rsidRPr="004073DE">
        <w:rPr>
          <w:sz w:val="8"/>
          <w:szCs w:val="8"/>
        </w:rPr>
        <w:t xml:space="preserve"> (see "Methods").</w:t>
      </w:r>
    </w:p>
    <w:p w14:paraId="2EB63392" w14:textId="77777777" w:rsidR="00F43249" w:rsidRPr="004073DE" w:rsidRDefault="00F43249" w:rsidP="00F43249">
      <w:pPr>
        <w:rPr>
          <w:sz w:val="8"/>
          <w:szCs w:val="8"/>
        </w:rPr>
      </w:pPr>
      <w:r w:rsidRPr="004073DE">
        <w:rPr>
          <w:sz w:val="8"/>
          <w:szCs w:val="8"/>
        </w:rPr>
        <w:t>Full size image</w:t>
      </w:r>
    </w:p>
    <w:p w14:paraId="1EE52748" w14:textId="77777777" w:rsidR="00F43249" w:rsidRPr="004073DE" w:rsidRDefault="00F43249" w:rsidP="00F43249">
      <w:pPr>
        <w:rPr>
          <w:sz w:val="8"/>
          <w:szCs w:val="8"/>
        </w:rPr>
      </w:pPr>
      <w:r w:rsidRPr="004073DE">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4073DE">
        <w:rPr>
          <w:sz w:val="8"/>
          <w:szCs w:val="8"/>
        </w:rPr>
        <w:t>Starlink</w:t>
      </w:r>
      <w:proofErr w:type="spellEnd"/>
      <w:r w:rsidRPr="004073DE">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820B452" w14:textId="77777777" w:rsidR="00F43249" w:rsidRPr="004073DE" w:rsidRDefault="00F43249" w:rsidP="00F43249">
      <w:pPr>
        <w:rPr>
          <w:sz w:val="8"/>
          <w:szCs w:val="8"/>
        </w:rPr>
      </w:pPr>
      <w:r w:rsidRPr="004073DE">
        <w:rPr>
          <w:sz w:val="8"/>
          <w:szCs w:val="8"/>
        </w:rPr>
        <w:t>Figure 2</w:t>
      </w:r>
    </w:p>
    <w:p w14:paraId="79B28C58" w14:textId="77777777" w:rsidR="00F43249" w:rsidRPr="004073DE" w:rsidRDefault="00F43249" w:rsidP="00F43249">
      <w:pPr>
        <w:rPr>
          <w:sz w:val="8"/>
          <w:szCs w:val="8"/>
        </w:rPr>
      </w:pPr>
      <w:r w:rsidRPr="004073DE">
        <w:rPr>
          <w:sz w:val="8"/>
          <w:szCs w:val="8"/>
        </w:rPr>
        <w:t>[Figure 2 omitted]</w:t>
      </w:r>
    </w:p>
    <w:p w14:paraId="51BF1503" w14:textId="77777777" w:rsidR="00F43249" w:rsidRPr="004073DE" w:rsidRDefault="00F43249" w:rsidP="00F43249">
      <w:pPr>
        <w:rPr>
          <w:sz w:val="8"/>
          <w:szCs w:val="8"/>
        </w:rPr>
      </w:pPr>
      <w:r w:rsidRPr="004073DE">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073DE">
        <w:rPr>
          <w:sz w:val="8"/>
          <w:szCs w:val="8"/>
        </w:rPr>
        <w:t>centre</w:t>
      </w:r>
      <w:proofErr w:type="spellEnd"/>
      <w:r w:rsidRPr="004073DE">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073DE">
        <w:rPr>
          <w:sz w:val="8"/>
          <w:szCs w:val="8"/>
        </w:rPr>
        <w:t>Starlink</w:t>
      </w:r>
      <w:proofErr w:type="spellEnd"/>
      <w:r w:rsidRPr="004073DE">
        <w:rPr>
          <w:sz w:val="8"/>
          <w:szCs w:val="8"/>
        </w:rPr>
        <w:t xml:space="preserve"> cluster at 550 km and 55° inclination is already evident in both plots (Left and Right).</w:t>
      </w:r>
    </w:p>
    <w:p w14:paraId="2A95F679" w14:textId="77777777" w:rsidR="00F43249" w:rsidRPr="004073DE" w:rsidRDefault="00F43249" w:rsidP="00F43249">
      <w:pPr>
        <w:rPr>
          <w:sz w:val="8"/>
          <w:szCs w:val="8"/>
        </w:rPr>
      </w:pPr>
      <w:r w:rsidRPr="004073DE">
        <w:rPr>
          <w:sz w:val="8"/>
          <w:szCs w:val="8"/>
        </w:rPr>
        <w:t>Full size image</w:t>
      </w:r>
    </w:p>
    <w:p w14:paraId="561D4663" w14:textId="77777777" w:rsidR="00F43249" w:rsidRPr="004073DE" w:rsidRDefault="00F43249" w:rsidP="00F43249">
      <w:pPr>
        <w:rPr>
          <w:sz w:val="16"/>
        </w:rPr>
      </w:pPr>
      <w:r w:rsidRPr="004073DE">
        <w:rPr>
          <w:sz w:val="16"/>
        </w:rPr>
        <w:t xml:space="preserve">When completed, </w:t>
      </w:r>
      <w:proofErr w:type="spellStart"/>
      <w:r w:rsidRPr="004073DE">
        <w:rPr>
          <w:rStyle w:val="Emphasis"/>
          <w:highlight w:val="green"/>
        </w:rPr>
        <w:t>Starlink</w:t>
      </w:r>
      <w:proofErr w:type="spellEnd"/>
      <w:r w:rsidRPr="004073DE">
        <w:rPr>
          <w:rStyle w:val="StyleUnderline"/>
        </w:rPr>
        <w:t xml:space="preserve"> will include about as many satellites as there are trackable debris pieces</w:t>
      </w:r>
      <w:r w:rsidRPr="004073DE">
        <w:rPr>
          <w:sz w:val="16"/>
        </w:rPr>
        <w:t xml:space="preserve"> today, </w:t>
      </w:r>
      <w:r w:rsidRPr="004073DE">
        <w:rPr>
          <w:rStyle w:val="StyleUnderline"/>
        </w:rPr>
        <w:t xml:space="preserve">while its </w:t>
      </w:r>
      <w:r w:rsidRPr="004073DE">
        <w:rPr>
          <w:rStyle w:val="Emphasis"/>
          <w:highlight w:val="green"/>
        </w:rPr>
        <w:t>total mass</w:t>
      </w:r>
      <w:r w:rsidRPr="004073DE">
        <w:rPr>
          <w:rStyle w:val="Emphasis"/>
        </w:rPr>
        <w:t xml:space="preserve"> </w:t>
      </w:r>
      <w:r w:rsidRPr="004073DE">
        <w:rPr>
          <w:rStyle w:val="Emphasis"/>
          <w:highlight w:val="green"/>
        </w:rPr>
        <w:t>will equal all</w:t>
      </w:r>
      <w:r w:rsidRPr="004073DE">
        <w:rPr>
          <w:rStyle w:val="Emphasis"/>
        </w:rPr>
        <w:t xml:space="preserve"> the </w:t>
      </w:r>
      <w:r w:rsidRPr="004073DE">
        <w:rPr>
          <w:rStyle w:val="Emphasis"/>
          <w:highlight w:val="green"/>
        </w:rPr>
        <w:t>mass currently in LEO</w:t>
      </w:r>
      <w:r w:rsidRPr="004073DE">
        <w:rPr>
          <w:rStyle w:val="StyleUnderline"/>
        </w:rPr>
        <w:t xml:space="preserve">—over 3000 </w:t>
      </w:r>
      <w:proofErr w:type="spellStart"/>
      <w:r w:rsidRPr="004073DE">
        <w:rPr>
          <w:rStyle w:val="StyleUnderline"/>
        </w:rPr>
        <w:t>tonnes</w:t>
      </w:r>
      <w:proofErr w:type="spellEnd"/>
      <w:r w:rsidRPr="004073DE">
        <w:rPr>
          <w:sz w:val="16"/>
        </w:rPr>
        <w:t xml:space="preserve">. </w:t>
      </w:r>
      <w:r w:rsidRPr="004073DE">
        <w:rPr>
          <w:rStyle w:val="StyleUnderline"/>
        </w:rPr>
        <w:t>The satellites will be</w:t>
      </w:r>
      <w:r w:rsidRPr="004073DE">
        <w:rPr>
          <w:sz w:val="16"/>
        </w:rPr>
        <w:t xml:space="preserve"> placed </w:t>
      </w:r>
      <w:r w:rsidRPr="004073DE">
        <w:rPr>
          <w:rStyle w:val="StyleUnderline"/>
        </w:rPr>
        <w:t xml:space="preserve">in narrow orbital shells, </w:t>
      </w:r>
      <w:r w:rsidRPr="004073DE">
        <w:rPr>
          <w:rStyle w:val="StyleUnderline"/>
          <w:highlight w:val="green"/>
        </w:rPr>
        <w:t xml:space="preserve">creating </w:t>
      </w:r>
      <w:r w:rsidRPr="004073DE">
        <w:rPr>
          <w:rStyle w:val="Emphasis"/>
          <w:highlight w:val="green"/>
        </w:rPr>
        <w:t>unprecedented congestion</w:t>
      </w:r>
      <w:r w:rsidRPr="004073DE">
        <w:rPr>
          <w:sz w:val="16"/>
        </w:rPr>
        <w:t xml:space="preserve">, with 1258 already in orbit (as of 30 March 2021). </w:t>
      </w:r>
      <w:proofErr w:type="spellStart"/>
      <w:r w:rsidRPr="004073DE">
        <w:rPr>
          <w:rStyle w:val="Emphasis"/>
        </w:rPr>
        <w:t>OneWeb</w:t>
      </w:r>
      <w:proofErr w:type="spellEnd"/>
      <w:r w:rsidRPr="004073DE">
        <w:rPr>
          <w:sz w:val="16"/>
        </w:rPr>
        <w:t xml:space="preserve"> </w:t>
      </w:r>
      <w:r w:rsidRPr="004073DE">
        <w:rPr>
          <w:rStyle w:val="StyleUnderline"/>
        </w:rPr>
        <w:t>has already placed an initial 146 satellites</w:t>
      </w:r>
      <w:r w:rsidRPr="004073DE">
        <w:rPr>
          <w:sz w:val="16"/>
        </w:rPr>
        <w:t xml:space="preserve">, </w:t>
      </w:r>
      <w:r w:rsidRPr="004073DE">
        <w:rPr>
          <w:rStyle w:val="StyleUnderline"/>
        </w:rPr>
        <w:t>and</w:t>
      </w:r>
      <w:r w:rsidRPr="004073DE">
        <w:rPr>
          <w:sz w:val="16"/>
        </w:rPr>
        <w:t xml:space="preserve"> </w:t>
      </w:r>
      <w:r w:rsidRPr="004073DE">
        <w:rPr>
          <w:rStyle w:val="Emphasis"/>
        </w:rPr>
        <w:t>Amazon,</w:t>
      </w:r>
      <w:r w:rsidRPr="004073DE">
        <w:rPr>
          <w:sz w:val="16"/>
        </w:rPr>
        <w:t xml:space="preserve"> </w:t>
      </w:r>
      <w:proofErr w:type="spellStart"/>
      <w:r w:rsidRPr="004073DE">
        <w:rPr>
          <w:rStyle w:val="Emphasis"/>
        </w:rPr>
        <w:t>Telesat</w:t>
      </w:r>
      <w:proofErr w:type="spellEnd"/>
      <w:r w:rsidRPr="004073DE">
        <w:rPr>
          <w:rStyle w:val="Emphasis"/>
        </w:rPr>
        <w:t>,</w:t>
      </w:r>
      <w:r w:rsidRPr="004073DE">
        <w:rPr>
          <w:sz w:val="16"/>
        </w:rPr>
        <w:t xml:space="preserve"> </w:t>
      </w:r>
      <w:r w:rsidRPr="004073DE">
        <w:rPr>
          <w:rStyle w:val="Emphasis"/>
        </w:rPr>
        <w:t>GW</w:t>
      </w:r>
      <w:r w:rsidRPr="004073DE">
        <w:rPr>
          <w:sz w:val="16"/>
        </w:rPr>
        <w:t xml:space="preserve"> </w:t>
      </w:r>
      <w:r w:rsidRPr="004073DE">
        <w:rPr>
          <w:rStyle w:val="StyleUnderline"/>
        </w:rPr>
        <w:t xml:space="preserve">and </w:t>
      </w:r>
      <w:r w:rsidRPr="004073DE">
        <w:rPr>
          <w:rStyle w:val="Emphasis"/>
          <w:highlight w:val="green"/>
        </w:rPr>
        <w:t>other companies</w:t>
      </w:r>
      <w:r w:rsidRPr="004073DE">
        <w:rPr>
          <w:rStyle w:val="Emphasis"/>
        </w:rPr>
        <w:t>,</w:t>
      </w:r>
      <w:r w:rsidRPr="004073DE">
        <w:rPr>
          <w:sz w:val="16"/>
        </w:rPr>
        <w:t xml:space="preserve"> operating under different national regulatory regimes, </w:t>
      </w:r>
      <w:r w:rsidRPr="004073DE">
        <w:rPr>
          <w:rStyle w:val="StyleUnderline"/>
          <w:highlight w:val="green"/>
        </w:rPr>
        <w:t>are soon</w:t>
      </w:r>
      <w:r w:rsidRPr="004073DE">
        <w:rPr>
          <w:sz w:val="16"/>
        </w:rPr>
        <w:t xml:space="preserve"> likely </w:t>
      </w:r>
      <w:r w:rsidRPr="004073DE">
        <w:rPr>
          <w:rStyle w:val="StyleUnderline"/>
          <w:highlight w:val="green"/>
        </w:rPr>
        <w:t>to follow</w:t>
      </w:r>
      <w:r w:rsidRPr="004073DE">
        <w:rPr>
          <w:sz w:val="16"/>
        </w:rPr>
        <w:t>.</w:t>
      </w:r>
    </w:p>
    <w:p w14:paraId="3C223A47" w14:textId="77777777" w:rsidR="00F43249" w:rsidRPr="004073DE" w:rsidRDefault="00F43249" w:rsidP="00F43249">
      <w:pPr>
        <w:rPr>
          <w:rStyle w:val="Emphasis"/>
        </w:rPr>
      </w:pPr>
      <w:r w:rsidRPr="004073DE">
        <w:rPr>
          <w:rStyle w:val="Emphasis"/>
        </w:rPr>
        <w:t>Enhanced collision risk</w:t>
      </w:r>
    </w:p>
    <w:p w14:paraId="0822885E" w14:textId="77777777" w:rsidR="00F43249" w:rsidRPr="004073DE" w:rsidRDefault="00F43249" w:rsidP="00F43249">
      <w:pPr>
        <w:rPr>
          <w:sz w:val="16"/>
        </w:rPr>
      </w:pPr>
      <w:r w:rsidRPr="004073DE">
        <w:rPr>
          <w:rStyle w:val="StyleUnderline"/>
          <w:highlight w:val="green"/>
        </w:rPr>
        <w:t>Mega-constellations are</w:t>
      </w:r>
      <w:r w:rsidRPr="004073DE">
        <w:rPr>
          <w:rStyle w:val="StyleUnderline"/>
        </w:rPr>
        <w:t xml:space="preserve"> composed of </w:t>
      </w:r>
      <w:r w:rsidRPr="004073DE">
        <w:rPr>
          <w:rStyle w:val="Emphasis"/>
          <w:highlight w:val="green"/>
        </w:rPr>
        <w:t>mass-produced</w:t>
      </w:r>
      <w:r w:rsidRPr="004073DE">
        <w:rPr>
          <w:rStyle w:val="Emphasis"/>
        </w:rPr>
        <w:t xml:space="preserve"> satellites</w:t>
      </w:r>
      <w:r w:rsidRPr="004073DE">
        <w:rPr>
          <w:rStyle w:val="StyleUnderline"/>
        </w:rPr>
        <w:t xml:space="preserve"> </w:t>
      </w:r>
      <w:r w:rsidRPr="004073DE">
        <w:rPr>
          <w:rStyle w:val="StyleUnderline"/>
          <w:highlight w:val="green"/>
        </w:rPr>
        <w:t xml:space="preserve">with </w:t>
      </w:r>
      <w:r w:rsidRPr="004073DE">
        <w:rPr>
          <w:rStyle w:val="Emphasis"/>
          <w:highlight w:val="green"/>
        </w:rPr>
        <w:t>few backup systems</w:t>
      </w:r>
      <w:r w:rsidRPr="004073DE">
        <w:rPr>
          <w:sz w:val="16"/>
        </w:rPr>
        <w:t xml:space="preserve">. </w:t>
      </w:r>
      <w:r w:rsidRPr="004073DE">
        <w:rPr>
          <w:rStyle w:val="StyleUnderline"/>
          <w:highlight w:val="green"/>
        </w:rPr>
        <w:t>This</w:t>
      </w:r>
      <w:r w:rsidRPr="004073DE">
        <w:rPr>
          <w:sz w:val="16"/>
        </w:rPr>
        <w:t xml:space="preserve"> consumer electronic model </w:t>
      </w:r>
      <w:r w:rsidRPr="004073DE">
        <w:rPr>
          <w:rStyle w:val="StyleUnderline"/>
          <w:highlight w:val="green"/>
        </w:rPr>
        <w:t>allows for</w:t>
      </w:r>
      <w:r w:rsidRPr="004073DE">
        <w:rPr>
          <w:rStyle w:val="StyleUnderline"/>
        </w:rPr>
        <w:t xml:space="preserve"> short upgrade cycles and rapid expansions of capabilities, but also </w:t>
      </w:r>
      <w:r w:rsidRPr="004073DE">
        <w:rPr>
          <w:rStyle w:val="Emphasis"/>
          <w:highlight w:val="green"/>
        </w:rPr>
        <w:t>considerable discarded equipment</w:t>
      </w:r>
      <w:r w:rsidRPr="004073DE">
        <w:rPr>
          <w:sz w:val="16"/>
        </w:rPr>
        <w:t xml:space="preserve">. SpaceX will actively de-orbit its satellites at the end of their 5–6-year operational lives. However, this process takes 6 months, so roughly </w:t>
      </w:r>
      <w:r w:rsidRPr="004073DE">
        <w:rPr>
          <w:rStyle w:val="StyleUnderline"/>
        </w:rPr>
        <w:t>10% will be de-orbiting at any time</w:t>
      </w:r>
      <w:r w:rsidRPr="004073DE">
        <w:rPr>
          <w:sz w:val="16"/>
        </w:rPr>
        <w:t xml:space="preserve">. </w:t>
      </w:r>
      <w:r w:rsidRPr="004073DE">
        <w:rPr>
          <w:rStyle w:val="StyleUnderline"/>
        </w:rPr>
        <w:t>If other companies do likewise, thousands</w:t>
      </w:r>
      <w:r w:rsidRPr="004073DE">
        <w:rPr>
          <w:sz w:val="16"/>
        </w:rPr>
        <w:t xml:space="preserve"> of </w:t>
      </w:r>
      <w:r w:rsidRPr="004073DE">
        <w:rPr>
          <w:rStyle w:val="Emphasis"/>
        </w:rPr>
        <w:t>de-orbiting satellites</w:t>
      </w:r>
      <w:r w:rsidRPr="004073DE">
        <w:rPr>
          <w:sz w:val="16"/>
        </w:rPr>
        <w:t xml:space="preserve"> </w:t>
      </w:r>
      <w:r w:rsidRPr="004073DE">
        <w:rPr>
          <w:rStyle w:val="StyleUnderline"/>
        </w:rPr>
        <w:t xml:space="preserve">will be slowly passing through the same congested space, </w:t>
      </w:r>
      <w:r w:rsidRPr="004073DE">
        <w:rPr>
          <w:rStyle w:val="StyleUnderline"/>
          <w:highlight w:val="green"/>
        </w:rPr>
        <w:t>posing collision risks</w:t>
      </w:r>
      <w:r w:rsidRPr="004073DE">
        <w:rPr>
          <w:sz w:val="16"/>
        </w:rPr>
        <w:t xml:space="preserve">. </w:t>
      </w:r>
      <w:r w:rsidRPr="004073DE">
        <w:rPr>
          <w:rStyle w:val="StyleUnderline"/>
        </w:rPr>
        <w:t>Failures will increase these numbers, although the long-term failure rate is difficult to project</w:t>
      </w:r>
      <w:r w:rsidRPr="004073DE">
        <w:rPr>
          <w:sz w:val="16"/>
        </w:rPr>
        <w:t xml:space="preserve">. Figure 3 is similar to the righthand portion of Fig. 2 but includes the </w:t>
      </w:r>
      <w:proofErr w:type="spellStart"/>
      <w:r w:rsidRPr="004073DE">
        <w:rPr>
          <w:sz w:val="16"/>
        </w:rPr>
        <w:t>Starlink</w:t>
      </w:r>
      <w:proofErr w:type="spellEnd"/>
      <w:r w:rsidRPr="004073DE">
        <w:rPr>
          <w:sz w:val="16"/>
        </w:rPr>
        <w:t xml:space="preserve"> and </w:t>
      </w:r>
      <w:proofErr w:type="spellStart"/>
      <w:r w:rsidRPr="004073DE">
        <w:rPr>
          <w:sz w:val="16"/>
        </w:rPr>
        <w:t>OneWeb</w:t>
      </w:r>
      <w:proofErr w:type="spellEnd"/>
      <w:r w:rsidRPr="004073DE">
        <w:rPr>
          <w:sz w:val="16"/>
        </w:rPr>
        <w:t xml:space="preserve"> mega-constellations as filed (and amended) with the FCC (see “Methods”). The large density spikes show that some shells will have satellite number densities in excess of n=10−6 km−3.</w:t>
      </w:r>
    </w:p>
    <w:p w14:paraId="2FD63812" w14:textId="77777777" w:rsidR="00F43249" w:rsidRPr="004073DE" w:rsidRDefault="00F43249" w:rsidP="00F43249">
      <w:pPr>
        <w:rPr>
          <w:sz w:val="8"/>
          <w:szCs w:val="8"/>
        </w:rPr>
      </w:pPr>
      <w:r w:rsidRPr="004073DE">
        <w:rPr>
          <w:sz w:val="8"/>
          <w:szCs w:val="8"/>
        </w:rPr>
        <w:t>Figure 3</w:t>
      </w:r>
    </w:p>
    <w:p w14:paraId="4831CDAD" w14:textId="77777777" w:rsidR="00F43249" w:rsidRPr="004073DE" w:rsidRDefault="00F43249" w:rsidP="00F43249">
      <w:pPr>
        <w:rPr>
          <w:sz w:val="8"/>
          <w:szCs w:val="8"/>
        </w:rPr>
      </w:pPr>
      <w:r w:rsidRPr="004073DE">
        <w:rPr>
          <w:sz w:val="8"/>
          <w:szCs w:val="8"/>
        </w:rPr>
        <w:t>[Figure 3 omitted]</w:t>
      </w:r>
    </w:p>
    <w:p w14:paraId="39AC3619" w14:textId="77777777" w:rsidR="00F43249" w:rsidRPr="004073DE" w:rsidRDefault="00F43249" w:rsidP="00F43249">
      <w:pPr>
        <w:rPr>
          <w:sz w:val="8"/>
          <w:szCs w:val="8"/>
        </w:rPr>
      </w:pPr>
      <w:r w:rsidRPr="004073DE">
        <w:rPr>
          <w:sz w:val="8"/>
          <w:szCs w:val="8"/>
        </w:rPr>
        <w:t xml:space="preserve">Satellite density distribution in LEO with the </w:t>
      </w:r>
      <w:proofErr w:type="spellStart"/>
      <w:r w:rsidRPr="004073DE">
        <w:rPr>
          <w:sz w:val="8"/>
          <w:szCs w:val="8"/>
        </w:rPr>
        <w:t>Starlink</w:t>
      </w:r>
      <w:proofErr w:type="spellEnd"/>
      <w:r w:rsidRPr="004073DE">
        <w:rPr>
          <w:sz w:val="8"/>
          <w:szCs w:val="8"/>
        </w:rPr>
        <w:t xml:space="preserve"> and </w:t>
      </w:r>
      <w:proofErr w:type="spellStart"/>
      <w:r w:rsidRPr="004073DE">
        <w:rPr>
          <w:sz w:val="8"/>
          <w:szCs w:val="8"/>
        </w:rPr>
        <w:t>OneWeb</w:t>
      </w:r>
      <w:proofErr w:type="spellEnd"/>
      <w:r w:rsidRPr="004073DE">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073DE">
        <w:rPr>
          <w:sz w:val="8"/>
          <w:szCs w:val="8"/>
        </w:rPr>
        <w:t>manoeuvres</w:t>
      </w:r>
      <w:proofErr w:type="spellEnd"/>
      <w:r w:rsidRPr="004073DE">
        <w:rPr>
          <w:sz w:val="8"/>
          <w:szCs w:val="8"/>
        </w:rPr>
        <w:t xml:space="preserve"> are impossible for other reasons.</w:t>
      </w:r>
    </w:p>
    <w:p w14:paraId="1EA4252A" w14:textId="77777777" w:rsidR="00F43249" w:rsidRPr="004073DE" w:rsidRDefault="00F43249" w:rsidP="00F43249">
      <w:pPr>
        <w:rPr>
          <w:sz w:val="8"/>
          <w:szCs w:val="8"/>
        </w:rPr>
      </w:pPr>
      <w:r w:rsidRPr="004073DE">
        <w:rPr>
          <w:sz w:val="8"/>
          <w:szCs w:val="8"/>
        </w:rPr>
        <w:t>Full size image</w:t>
      </w:r>
    </w:p>
    <w:p w14:paraId="1A328C0F" w14:textId="77777777" w:rsidR="00F43249" w:rsidRPr="004073DE" w:rsidRDefault="00F43249" w:rsidP="00F43249">
      <w:pPr>
        <w:rPr>
          <w:sz w:val="16"/>
        </w:rPr>
      </w:pPr>
      <w:r w:rsidRPr="004073DE">
        <w:rPr>
          <w:sz w:val="16"/>
        </w:rPr>
        <w:t xml:space="preserve">Deorbiting satellites will be </w:t>
      </w:r>
      <w:proofErr w:type="gramStart"/>
      <w:r w:rsidRPr="004073DE">
        <w:rPr>
          <w:sz w:val="16"/>
        </w:rPr>
        <w:t>tracked</w:t>
      </w:r>
      <w:proofErr w:type="gramEnd"/>
      <w:r w:rsidRPr="004073DE">
        <w:rPr>
          <w:sz w:val="16"/>
        </w:rPr>
        <w:t xml:space="preserve"> and operational satellites can </w:t>
      </w:r>
      <w:proofErr w:type="spellStart"/>
      <w:r w:rsidRPr="004073DE">
        <w:rPr>
          <w:sz w:val="16"/>
        </w:rPr>
        <w:t>manoeuvre</w:t>
      </w:r>
      <w:proofErr w:type="spellEnd"/>
      <w:r w:rsidRPr="004073DE">
        <w:rPr>
          <w:sz w:val="16"/>
        </w:rPr>
        <w:t xml:space="preserve"> to avoid close conjunctions. However, this depends on ongoing </w:t>
      </w:r>
      <w:r w:rsidRPr="004073DE">
        <w:rPr>
          <w:rStyle w:val="StyleUnderline"/>
        </w:rPr>
        <w:t xml:space="preserve">communication and </w:t>
      </w:r>
      <w:r w:rsidRPr="004073DE">
        <w:rPr>
          <w:rStyle w:val="StyleUnderline"/>
          <w:highlight w:val="green"/>
        </w:rPr>
        <w:t>cooperation</w:t>
      </w:r>
      <w:r w:rsidRPr="004073DE">
        <w:rPr>
          <w:rStyle w:val="StyleUnderline"/>
        </w:rPr>
        <w:t xml:space="preserve"> between operators</w:t>
      </w:r>
      <w:r w:rsidRPr="004073DE">
        <w:rPr>
          <w:sz w:val="16"/>
        </w:rPr>
        <w:t xml:space="preserve">, which at present </w:t>
      </w:r>
      <w:r w:rsidRPr="004073DE">
        <w:rPr>
          <w:rStyle w:val="StyleUnderline"/>
          <w:highlight w:val="green"/>
        </w:rPr>
        <w:t>is</w:t>
      </w:r>
      <w:r w:rsidRPr="004073DE">
        <w:rPr>
          <w:rStyle w:val="StyleUnderline"/>
        </w:rPr>
        <w:t xml:space="preserve"> ad hoc and </w:t>
      </w:r>
      <w:r w:rsidRPr="004073DE">
        <w:rPr>
          <w:rStyle w:val="Emphasis"/>
          <w:highlight w:val="green"/>
        </w:rPr>
        <w:t>voluntary</w:t>
      </w:r>
      <w:r w:rsidRPr="004073DE">
        <w:rPr>
          <w:sz w:val="16"/>
        </w:rPr>
        <w:t xml:space="preserve">. A recent letter12 to the FCC from SpaceX suggests that some </w:t>
      </w:r>
      <w:r w:rsidRPr="004073DE">
        <w:rPr>
          <w:rStyle w:val="Emphasis"/>
          <w:highlight w:val="green"/>
        </w:rPr>
        <w:t>companies</w:t>
      </w:r>
      <w:r w:rsidRPr="004073DE">
        <w:rPr>
          <w:rStyle w:val="Emphasis"/>
        </w:rPr>
        <w:t xml:space="preserve"> might be </w:t>
      </w:r>
      <w:r w:rsidRPr="004073DE">
        <w:rPr>
          <w:rStyle w:val="Emphasis"/>
          <w:highlight w:val="green"/>
        </w:rPr>
        <w:t>less</w:t>
      </w:r>
      <w:r w:rsidRPr="004073DE">
        <w:rPr>
          <w:rStyle w:val="Emphasis"/>
        </w:rPr>
        <w:t xml:space="preserve">-than-fully </w:t>
      </w:r>
      <w:r w:rsidRPr="004073DE">
        <w:rPr>
          <w:rStyle w:val="Emphasis"/>
          <w:highlight w:val="green"/>
        </w:rPr>
        <w:t>transparent</w:t>
      </w:r>
      <w:r w:rsidRPr="004073DE">
        <w:rPr>
          <w:rStyle w:val="StyleUnderline"/>
        </w:rPr>
        <w:t xml:space="preserve"> about events</w:t>
      </w:r>
      <w:r w:rsidRPr="004073DE">
        <w:rPr>
          <w:sz w:val="16"/>
        </w:rPr>
        <w:t xml:space="preserve">13 </w:t>
      </w:r>
      <w:r w:rsidRPr="004073DE">
        <w:rPr>
          <w:rStyle w:val="StyleUnderline"/>
        </w:rPr>
        <w:t>in LEO</w:t>
      </w:r>
      <w:r w:rsidRPr="004073DE">
        <w:rPr>
          <w:sz w:val="16"/>
        </w:rPr>
        <w:t>.</w:t>
      </w:r>
    </w:p>
    <w:p w14:paraId="2033E016" w14:textId="77777777" w:rsidR="00F43249" w:rsidRPr="004073DE" w:rsidRDefault="00F43249" w:rsidP="00F43249">
      <w:pPr>
        <w:rPr>
          <w:sz w:val="16"/>
        </w:rPr>
      </w:pPr>
      <w:r w:rsidRPr="004073DE">
        <w:rPr>
          <w:sz w:val="16"/>
        </w:rPr>
        <w:t xml:space="preserve">Despite the congestion and traffic management challenges, FCC filings by </w:t>
      </w:r>
      <w:r w:rsidRPr="004073DE">
        <w:rPr>
          <w:rStyle w:val="Emphasis"/>
          <w:highlight w:val="green"/>
        </w:rPr>
        <w:t>SpaceX</w:t>
      </w:r>
      <w:r w:rsidRPr="004073DE">
        <w:rPr>
          <w:sz w:val="16"/>
        </w:rPr>
        <w:t xml:space="preserve"> suggest that collision avoidance </w:t>
      </w:r>
      <w:proofErr w:type="spellStart"/>
      <w:r w:rsidRPr="004073DE">
        <w:rPr>
          <w:sz w:val="16"/>
        </w:rPr>
        <w:t>manoeuvres</w:t>
      </w:r>
      <w:proofErr w:type="spellEnd"/>
      <w:r w:rsidRPr="004073DE">
        <w:rPr>
          <w:sz w:val="16"/>
        </w:rPr>
        <w:t xml:space="preserve"> can in fact maintain collision-free operations in orbital shells and that the probability of a collision between a non-responsive satellite and tracked debris is negligible. However, the </w:t>
      </w:r>
      <w:r w:rsidRPr="004073DE">
        <w:rPr>
          <w:rStyle w:val="Emphasis"/>
          <w:highlight w:val="green"/>
        </w:rPr>
        <w:t>filings do not account</w:t>
      </w:r>
      <w:r w:rsidRPr="004073DE">
        <w:rPr>
          <w:rStyle w:val="Emphasis"/>
        </w:rPr>
        <w:t xml:space="preserve"> for </w:t>
      </w:r>
      <w:r w:rsidRPr="004073DE">
        <w:rPr>
          <w:rStyle w:val="Emphasis"/>
          <w:highlight w:val="green"/>
        </w:rPr>
        <w:t>untracked debris</w:t>
      </w:r>
      <w:r w:rsidRPr="004073DE">
        <w:rPr>
          <w:sz w:val="16"/>
        </w:rPr>
        <w:t xml:space="preserve">6, including untracked debris decaying through the shells used by </w:t>
      </w:r>
      <w:proofErr w:type="spellStart"/>
      <w:r w:rsidRPr="004073DE">
        <w:rPr>
          <w:sz w:val="16"/>
        </w:rPr>
        <w:t>Starlink</w:t>
      </w:r>
      <w:proofErr w:type="spellEnd"/>
      <w:r w:rsidRPr="004073DE">
        <w:rPr>
          <w:sz w:val="16"/>
        </w:rPr>
        <w:t xml:space="preserve">. Using simple estimates (see “Methods”), the </w:t>
      </w:r>
      <w:r w:rsidRPr="004073DE">
        <w:rPr>
          <w:rStyle w:val="StyleUnderline"/>
        </w:rPr>
        <w:t xml:space="preserve">probability </w:t>
      </w:r>
      <w:r w:rsidRPr="004073DE">
        <w:rPr>
          <w:rStyle w:val="StyleUnderline"/>
        </w:rPr>
        <w:lastRenderedPageBreak/>
        <w:t xml:space="preserve">that a single piece of untracked debris will hit any satellite in the </w:t>
      </w:r>
      <w:proofErr w:type="spellStart"/>
      <w:r w:rsidRPr="004073DE">
        <w:rPr>
          <w:rStyle w:val="StyleUnderline"/>
        </w:rPr>
        <w:t>Starlink</w:t>
      </w:r>
      <w:proofErr w:type="spellEnd"/>
      <w:r w:rsidRPr="004073DE">
        <w:rPr>
          <w:rStyle w:val="StyleUnderline"/>
        </w:rPr>
        <w:t xml:space="preserve"> 550 km shell is about 0.003 after one year</w:t>
      </w:r>
      <w:r w:rsidRPr="004073DE">
        <w:rPr>
          <w:sz w:val="16"/>
        </w:rPr>
        <w:t xml:space="preserve">. Thus, </w:t>
      </w:r>
      <w:r w:rsidRPr="004073DE">
        <w:rPr>
          <w:rStyle w:val="StyleUnderline"/>
        </w:rPr>
        <w:t xml:space="preserve">if at any time there are 230 pieces of </w:t>
      </w:r>
      <w:r w:rsidRPr="004073DE">
        <w:rPr>
          <w:rStyle w:val="Emphasis"/>
        </w:rPr>
        <w:t>untracked debris</w:t>
      </w:r>
      <w:r w:rsidRPr="004073DE">
        <w:rPr>
          <w:rStyle w:val="StyleUnderline"/>
        </w:rPr>
        <w:t xml:space="preserve"> decaying through the 550 km orbital shell, there is a </w:t>
      </w:r>
      <w:r w:rsidRPr="004073DE">
        <w:rPr>
          <w:rStyle w:val="Emphasis"/>
        </w:rPr>
        <w:t>50% chance</w:t>
      </w:r>
      <w:r w:rsidRPr="004073DE">
        <w:rPr>
          <w:rStyle w:val="StyleUnderline"/>
        </w:rPr>
        <w:t xml:space="preserve"> that there will be one or more collisions between satellites in the shell and the debris</w:t>
      </w:r>
      <w:r w:rsidRPr="004073DE">
        <w:rPr>
          <w:sz w:val="16"/>
        </w:rPr>
        <w:t xml:space="preserve">. As discussed further in “Methods”, </w:t>
      </w:r>
      <w:r w:rsidRPr="004073DE">
        <w:rPr>
          <w:rStyle w:val="StyleUnderline"/>
        </w:rPr>
        <w:t>such a situation is plausible</w:t>
      </w:r>
      <w:r w:rsidRPr="004073DE">
        <w:rPr>
          <w:sz w:val="16"/>
        </w:rPr>
        <w:t xml:space="preserve">. </w:t>
      </w:r>
      <w:r w:rsidRPr="004073DE">
        <w:rPr>
          <w:rStyle w:val="StyleUnderline"/>
        </w:rPr>
        <w:t>Depending on</w:t>
      </w:r>
      <w:r w:rsidRPr="004073DE">
        <w:rPr>
          <w:sz w:val="16"/>
        </w:rPr>
        <w:t xml:space="preserve"> the </w:t>
      </w:r>
      <w:r w:rsidRPr="004073DE">
        <w:rPr>
          <w:rStyle w:val="StyleUnderline"/>
        </w:rPr>
        <w:t>balance between the de-orbit and the collision rates</w:t>
      </w:r>
      <w:r w:rsidRPr="004073DE">
        <w:rPr>
          <w:sz w:val="16"/>
        </w:rPr>
        <w:t xml:space="preserve">, </w:t>
      </w:r>
      <w:r w:rsidRPr="004073DE">
        <w:rPr>
          <w:rStyle w:val="StyleUnderline"/>
        </w:rPr>
        <w:t xml:space="preserve">if </w:t>
      </w:r>
      <w:r w:rsidRPr="004073DE">
        <w:rPr>
          <w:rStyle w:val="Emphasis"/>
        </w:rPr>
        <w:t>subsequent fragmentation</w:t>
      </w:r>
      <w:r w:rsidRPr="004073DE">
        <w:rPr>
          <w:rStyle w:val="StyleUnderline"/>
        </w:rPr>
        <w:t xml:space="preserve"> events lead to </w:t>
      </w:r>
      <w:r w:rsidRPr="004073DE">
        <w:rPr>
          <w:rStyle w:val="Emphasis"/>
        </w:rPr>
        <w:t>similar amounts of debris within that orbital shell</w:t>
      </w:r>
      <w:r w:rsidRPr="004073DE">
        <w:rPr>
          <w:sz w:val="16"/>
        </w:rPr>
        <w:t xml:space="preserve">, </w:t>
      </w:r>
      <w:r w:rsidRPr="004073DE">
        <w:rPr>
          <w:rStyle w:val="Emphasis"/>
        </w:rPr>
        <w:t xml:space="preserve">a </w:t>
      </w:r>
      <w:r w:rsidRPr="004073DE">
        <w:rPr>
          <w:rStyle w:val="Emphasis"/>
          <w:highlight w:val="green"/>
        </w:rPr>
        <w:t>runaway cascade</w:t>
      </w:r>
      <w:r w:rsidRPr="004073DE">
        <w:rPr>
          <w:rStyle w:val="Emphasis"/>
        </w:rPr>
        <w:t xml:space="preserve"> of collisions </w:t>
      </w:r>
      <w:r w:rsidRPr="004073DE">
        <w:rPr>
          <w:rStyle w:val="Emphasis"/>
          <w:highlight w:val="green"/>
        </w:rPr>
        <w:t>could occur</w:t>
      </w:r>
      <w:r w:rsidRPr="004073DE">
        <w:rPr>
          <w:sz w:val="16"/>
        </w:rPr>
        <w:t>.</w:t>
      </w:r>
    </w:p>
    <w:p w14:paraId="01286E28" w14:textId="77777777" w:rsidR="00F43249" w:rsidRPr="004073DE" w:rsidRDefault="00F43249" w:rsidP="00F43249">
      <w:pPr>
        <w:rPr>
          <w:sz w:val="16"/>
        </w:rPr>
      </w:pPr>
      <w:r w:rsidRPr="004073DE">
        <w:rPr>
          <w:rStyle w:val="StyleUnderline"/>
        </w:rPr>
        <w:t>Fragmentation events are not confined to</w:t>
      </w:r>
      <w:r w:rsidRPr="004073DE">
        <w:rPr>
          <w:sz w:val="16"/>
        </w:rPr>
        <w:t xml:space="preserve"> their </w:t>
      </w:r>
      <w:r w:rsidRPr="004073DE">
        <w:rPr>
          <w:rStyle w:val="StyleUnderline"/>
        </w:rPr>
        <w:t>local orbits</w:t>
      </w:r>
      <w:r w:rsidRPr="004073DE">
        <w:rPr>
          <w:sz w:val="16"/>
        </w:rPr>
        <w:t xml:space="preserve">, either. The </w:t>
      </w:r>
      <w:r w:rsidRPr="004073DE">
        <w:rPr>
          <w:rStyle w:val="StyleUnderline"/>
        </w:rPr>
        <w:t>India</w:t>
      </w:r>
      <w:r w:rsidRPr="004073DE">
        <w:rPr>
          <w:sz w:val="16"/>
        </w:rPr>
        <w:t xml:space="preserve"> 2019 </w:t>
      </w:r>
      <w:r w:rsidRPr="004073DE">
        <w:rPr>
          <w:rStyle w:val="StyleUnderline"/>
        </w:rPr>
        <w:t>ASAT test</w:t>
      </w:r>
      <w:r w:rsidRPr="004073DE">
        <w:rPr>
          <w:sz w:val="16"/>
        </w:rPr>
        <w:t xml:space="preserve"> was conducted at an altitude below 300 km in an effort to minimize long-lived debris. Nevertheless, </w:t>
      </w:r>
      <w:r w:rsidRPr="004073DE">
        <w:rPr>
          <w:rStyle w:val="StyleUnderline"/>
        </w:rPr>
        <w:t>debris was placed on orbits with apogees in excess of 1000 km</w:t>
      </w:r>
      <w:r w:rsidRPr="004073DE">
        <w:rPr>
          <w:sz w:val="16"/>
        </w:rPr>
        <w:t xml:space="preserve">. As of 30 March 2021, </w:t>
      </w:r>
      <w:r w:rsidRPr="004073DE">
        <w:rPr>
          <w:rStyle w:val="StyleUnderline"/>
        </w:rPr>
        <w:t>three tracked debris</w:t>
      </w:r>
      <w:r w:rsidRPr="004073DE">
        <w:rPr>
          <w:sz w:val="16"/>
        </w:rPr>
        <w:t xml:space="preserve"> pieces </w:t>
      </w:r>
      <w:r w:rsidRPr="004073DE">
        <w:rPr>
          <w:rStyle w:val="StyleUnderline"/>
        </w:rPr>
        <w:t>remain</w:t>
      </w:r>
      <w:r w:rsidRPr="004073DE">
        <w:rPr>
          <w:sz w:val="16"/>
        </w:rPr>
        <w:t xml:space="preserve"> in orbit14. Such </w:t>
      </w:r>
      <w:r w:rsidRPr="004073DE">
        <w:rPr>
          <w:rStyle w:val="StyleUnderline"/>
        </w:rPr>
        <w:t>long-lived debris has high eccentricities, and</w:t>
      </w:r>
      <w:r w:rsidRPr="004073DE">
        <w:rPr>
          <w:sz w:val="16"/>
        </w:rPr>
        <w:t xml:space="preserve"> thus </w:t>
      </w:r>
      <w:r w:rsidRPr="004073DE">
        <w:rPr>
          <w:rStyle w:val="StyleUnderline"/>
        </w:rPr>
        <w:t>can cross multiple orbital shells twice per orbit</w:t>
      </w:r>
      <w:r w:rsidRPr="004073DE">
        <w:rPr>
          <w:sz w:val="16"/>
        </w:rPr>
        <w:t xml:space="preserve">. </w:t>
      </w:r>
      <w:r w:rsidRPr="004073DE">
        <w:rPr>
          <w:rStyle w:val="Emphasis"/>
        </w:rPr>
        <w:t xml:space="preserve">A </w:t>
      </w:r>
      <w:r w:rsidRPr="004073DE">
        <w:rPr>
          <w:rStyle w:val="Emphasis"/>
          <w:highlight w:val="green"/>
        </w:rPr>
        <w:t>major fragmentation</w:t>
      </w:r>
      <w:r w:rsidRPr="004073DE">
        <w:rPr>
          <w:rStyle w:val="Emphasis"/>
        </w:rPr>
        <w:t xml:space="preserve"> event from a single satellite </w:t>
      </w:r>
      <w:r w:rsidRPr="004073DE">
        <w:rPr>
          <w:rStyle w:val="Emphasis"/>
          <w:highlight w:val="green"/>
        </w:rPr>
        <w:t>could affect all operators in LEO</w:t>
      </w:r>
      <w:r w:rsidRPr="004073DE">
        <w:rPr>
          <w:sz w:val="16"/>
        </w:rPr>
        <w:t>.</w:t>
      </w:r>
    </w:p>
    <w:p w14:paraId="0716B6EC" w14:textId="77777777" w:rsidR="00F43249" w:rsidRPr="004073DE" w:rsidRDefault="00F43249" w:rsidP="00F43249">
      <w:pPr>
        <w:rPr>
          <w:sz w:val="16"/>
          <w:szCs w:val="16"/>
        </w:rPr>
      </w:pPr>
      <w:r w:rsidRPr="004073DE">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4073DE">
        <w:rPr>
          <w:sz w:val="16"/>
          <w:szCs w:val="16"/>
        </w:rPr>
        <w:t>Starlink</w:t>
      </w:r>
      <w:proofErr w:type="spellEnd"/>
      <w:r w:rsidRPr="004073DE">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D742CAB" w14:textId="77777777" w:rsidR="00F43249" w:rsidRPr="004073DE" w:rsidRDefault="00F43249" w:rsidP="00F43249">
      <w:pPr>
        <w:rPr>
          <w:sz w:val="16"/>
          <w:szCs w:val="16"/>
        </w:rPr>
      </w:pPr>
      <w:r w:rsidRPr="004073DE">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CE24C30" w14:textId="77777777" w:rsidR="00F43249" w:rsidRPr="004073DE" w:rsidRDefault="00F43249" w:rsidP="00F43249">
      <w:pPr>
        <w:rPr>
          <w:sz w:val="16"/>
          <w:szCs w:val="16"/>
        </w:rPr>
      </w:pPr>
    </w:p>
    <w:p w14:paraId="5091A823" w14:textId="77777777" w:rsidR="00F43249" w:rsidRPr="004073DE" w:rsidRDefault="00F43249" w:rsidP="00F43249">
      <w:pPr>
        <w:pStyle w:val="Heading4"/>
        <w:rPr>
          <w:rFonts w:cs="Calibri"/>
        </w:rPr>
      </w:pPr>
      <w:bookmarkStart w:id="0" w:name="_Hlk89888149"/>
      <w:r w:rsidRPr="004073DE">
        <w:rPr>
          <w:rFonts w:cs="Calibri"/>
        </w:rPr>
        <w:t xml:space="preserve">No alt causes or thumpers---absent </w:t>
      </w:r>
      <w:proofErr w:type="spellStart"/>
      <w:r w:rsidRPr="004073DE">
        <w:rPr>
          <w:rFonts w:cs="Calibri"/>
        </w:rPr>
        <w:t>megaconstellations</w:t>
      </w:r>
      <w:proofErr w:type="spellEnd"/>
      <w:r w:rsidRPr="004073DE">
        <w:rPr>
          <w:rFonts w:cs="Calibri"/>
        </w:rPr>
        <w:t xml:space="preserve">, LEO debris would </w:t>
      </w:r>
      <w:r w:rsidRPr="004073DE">
        <w:rPr>
          <w:rFonts w:cs="Calibri"/>
          <w:u w:val="single"/>
        </w:rPr>
        <w:t>decrease slowly</w:t>
      </w:r>
      <w:r w:rsidRPr="004073DE">
        <w:rPr>
          <w:rFonts w:cs="Calibri"/>
        </w:rPr>
        <w:t xml:space="preserve"> for </w:t>
      </w:r>
      <w:r w:rsidRPr="004073DE">
        <w:rPr>
          <w:rFonts w:cs="Calibri"/>
          <w:u w:val="single"/>
        </w:rPr>
        <w:t>decades</w:t>
      </w:r>
      <w:r w:rsidRPr="004073DE">
        <w:rPr>
          <w:rFonts w:cs="Calibri"/>
        </w:rPr>
        <w:t xml:space="preserve">, eventually stabilizing after 200 years. Prefer </w:t>
      </w:r>
      <w:r w:rsidRPr="004073DE">
        <w:rPr>
          <w:rFonts w:cs="Calibri"/>
          <w:u w:val="single"/>
        </w:rPr>
        <w:t>NASA studies</w:t>
      </w:r>
      <w:r w:rsidRPr="004073DE">
        <w:rPr>
          <w:rFonts w:cs="Calibri"/>
        </w:rPr>
        <w:t xml:space="preserve"> that </w:t>
      </w:r>
      <w:r w:rsidRPr="004073DE">
        <w:rPr>
          <w:rFonts w:cs="Calibri"/>
          <w:u w:val="single"/>
        </w:rPr>
        <w:t>assume our plan</w:t>
      </w:r>
      <w:r w:rsidRPr="004073DE">
        <w:rPr>
          <w:rFonts w:cs="Calibri"/>
        </w:rPr>
        <w:t>.</w:t>
      </w:r>
    </w:p>
    <w:p w14:paraId="7EEC2F03" w14:textId="77777777" w:rsidR="00F43249" w:rsidRPr="004073DE" w:rsidRDefault="00F43249" w:rsidP="00F43249">
      <w:r w:rsidRPr="004073DE">
        <w:t>---1 collision a decade is hardly enough to trigger Kessler syndrome.</w:t>
      </w:r>
    </w:p>
    <w:p w14:paraId="45D4804C" w14:textId="77777777" w:rsidR="00F43249" w:rsidRPr="004073DE" w:rsidRDefault="00F43249" w:rsidP="00F43249">
      <w:proofErr w:type="spellStart"/>
      <w:r w:rsidRPr="004073DE">
        <w:rPr>
          <w:rStyle w:val="Style13ptBold"/>
        </w:rPr>
        <w:t>Liou</w:t>
      </w:r>
      <w:proofErr w:type="spellEnd"/>
      <w:r w:rsidRPr="004073DE">
        <w:rPr>
          <w:rStyle w:val="Style13ptBold"/>
        </w:rPr>
        <w:t xml:space="preserve"> et al. 18</w:t>
      </w:r>
      <w:r w:rsidRPr="004073DE">
        <w:t xml:space="preserve"> [Dr. J.-C. </w:t>
      </w:r>
      <w:proofErr w:type="spellStart"/>
      <w:r w:rsidRPr="004073DE">
        <w:t>Liou</w:t>
      </w:r>
      <w:proofErr w:type="spellEnd"/>
      <w:r w:rsidRPr="004073DE">
        <w:t xml:space="preserve"> is the NASA Chief Scientist for Orbital Debris; </w:t>
      </w:r>
      <w:proofErr w:type="spellStart"/>
      <w:r w:rsidRPr="004073DE">
        <w:t>Matney</w:t>
      </w:r>
      <w:proofErr w:type="spellEnd"/>
      <w:r w:rsidRPr="004073DE">
        <w:t xml:space="preserve"> M., NASA Johnson Space Center; </w:t>
      </w:r>
      <w:proofErr w:type="spellStart"/>
      <w:r w:rsidRPr="004073DE">
        <w:t>Vavrin</w:t>
      </w:r>
      <w:proofErr w:type="spellEnd"/>
      <w:r w:rsidRPr="004073DE">
        <w:t xml:space="preserve"> A., </w:t>
      </w:r>
      <w:proofErr w:type="spellStart"/>
      <w:r w:rsidRPr="004073DE">
        <w:t>GeoControl</w:t>
      </w:r>
      <w:proofErr w:type="spellEnd"/>
      <w:r w:rsidRPr="004073DE">
        <w:t xml:space="preserve"> Systems – Jacobs JETS Contract; Manis A., HX5 – Jacobs JETS Contract, NASA Johnson Space Center; Gates D., Jacobs Technology, NASA Johnson Space Center, Orbital Debris Quarterly News, 2018; “NASA ODPO's Large Constellation Study,” </w:t>
      </w:r>
      <w:hyperlink r:id="rId11" w:history="1">
        <w:r w:rsidRPr="004073DE">
          <w:rPr>
            <w:rStyle w:val="Hyperlink"/>
          </w:rPr>
          <w:t>https://www.orbitaldebris.jsc.nasa.gov/quarterly-news/pdfs/odqnv22i3.pdf</w:t>
        </w:r>
      </w:hyperlink>
      <w:r w:rsidRPr="004073DE">
        <w:t xml:space="preserve">] </w:t>
      </w:r>
      <w:proofErr w:type="spellStart"/>
      <w:r w:rsidRPr="004073DE">
        <w:t>brett</w:t>
      </w:r>
      <w:proofErr w:type="spellEnd"/>
    </w:p>
    <w:p w14:paraId="044AC758" w14:textId="77777777" w:rsidR="00F43249" w:rsidRPr="004073DE" w:rsidRDefault="00F43249" w:rsidP="00F43249">
      <w:pPr>
        <w:rPr>
          <w:sz w:val="16"/>
        </w:rPr>
      </w:pPr>
      <w:r w:rsidRPr="004073DE">
        <w:rPr>
          <w:sz w:val="16"/>
        </w:rPr>
        <w:t xml:space="preserve">In recent years, several </w:t>
      </w:r>
      <w:r w:rsidRPr="004073DE">
        <w:rPr>
          <w:rStyle w:val="Emphasis"/>
          <w:highlight w:val="green"/>
        </w:rPr>
        <w:t>commercial</w:t>
      </w:r>
      <w:r w:rsidRPr="004073DE">
        <w:rPr>
          <w:sz w:val="16"/>
        </w:rPr>
        <w:t xml:space="preserve"> companies have proposed telecommunications </w:t>
      </w:r>
      <w:r w:rsidRPr="004073DE">
        <w:rPr>
          <w:rStyle w:val="Emphasis"/>
          <w:highlight w:val="green"/>
        </w:rPr>
        <w:t>constellations</w:t>
      </w:r>
      <w:r w:rsidRPr="004073DE">
        <w:rPr>
          <w:rStyle w:val="StyleUnderline"/>
        </w:rPr>
        <w:t xml:space="preserve"> </w:t>
      </w:r>
      <w:r w:rsidRPr="004073DE">
        <w:rPr>
          <w:sz w:val="16"/>
        </w:rPr>
        <w:t xml:space="preserve">consisting of hundreds to thousands of 100-to-300-kg class spacecraft </w:t>
      </w:r>
      <w:r w:rsidRPr="004073DE">
        <w:rPr>
          <w:rStyle w:val="StyleUnderline"/>
          <w:highlight w:val="green"/>
        </w:rPr>
        <w:t>in</w:t>
      </w:r>
      <w:r w:rsidRPr="004073DE">
        <w:rPr>
          <w:sz w:val="16"/>
        </w:rPr>
        <w:t xml:space="preserve"> low Earth orbit (</w:t>
      </w:r>
      <w:r w:rsidRPr="004073DE">
        <w:rPr>
          <w:rStyle w:val="Emphasis"/>
          <w:highlight w:val="green"/>
        </w:rPr>
        <w:t>LEO</w:t>
      </w:r>
      <w:r w:rsidRPr="004073DE">
        <w:rPr>
          <w:sz w:val="16"/>
        </w:rPr>
        <w:t xml:space="preserve">, the region below 2000-km altitude). If deployed, such large constellations (LCs) </w:t>
      </w:r>
      <w:r w:rsidRPr="004073DE">
        <w:rPr>
          <w:rStyle w:val="StyleUnderline"/>
        </w:rPr>
        <w:t>will dramatically change the landscape of satellite operations</w:t>
      </w:r>
      <w:r w:rsidRPr="004073DE">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073DE">
        <w:rPr>
          <w:rStyle w:val="StyleUnderline"/>
        </w:rPr>
        <w:t>From the large amount of mass involved</w:t>
      </w:r>
      <w:r w:rsidRPr="004073DE">
        <w:rPr>
          <w:sz w:val="16"/>
        </w:rPr>
        <w:t xml:space="preserve">, it is clear that the </w:t>
      </w:r>
      <w:r w:rsidRPr="004073DE">
        <w:rPr>
          <w:rStyle w:val="Emphasis"/>
          <w:highlight w:val="green"/>
        </w:rPr>
        <w:t>deployment</w:t>
      </w:r>
      <w:r w:rsidRPr="004073DE">
        <w:rPr>
          <w:rStyle w:val="StyleUnderline"/>
        </w:rPr>
        <w:t xml:space="preserve">, </w:t>
      </w:r>
      <w:r w:rsidRPr="004073DE">
        <w:rPr>
          <w:rStyle w:val="Emphasis"/>
          <w:highlight w:val="green"/>
        </w:rPr>
        <w:t>operations</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frequent de-orbit</w:t>
      </w:r>
      <w:r w:rsidRPr="004073DE">
        <w:rPr>
          <w:rStyle w:val="StyleUnderline"/>
        </w:rPr>
        <w:t xml:space="preserve"> and replenishment of the proposed LCs could </w:t>
      </w:r>
      <w:r w:rsidRPr="004073DE">
        <w:rPr>
          <w:rStyle w:val="Emphasis"/>
          <w:highlight w:val="green"/>
        </w:rPr>
        <w:t>significantly contribute</w:t>
      </w:r>
      <w:r w:rsidRPr="004073DE">
        <w:rPr>
          <w:rStyle w:val="StyleUnderline"/>
          <w:highlight w:val="green"/>
        </w:rPr>
        <w:t xml:space="preserve"> to </w:t>
      </w:r>
      <w:r w:rsidRPr="004073DE">
        <w:rPr>
          <w:rStyle w:val="StyleUnderline"/>
        </w:rPr>
        <w:t xml:space="preserve">the existing orbital </w:t>
      </w:r>
      <w:r w:rsidRPr="004073DE">
        <w:rPr>
          <w:rStyle w:val="Emphasis"/>
          <w:highlight w:val="green"/>
        </w:rPr>
        <w:t>debris</w:t>
      </w:r>
      <w:r w:rsidRPr="004073DE">
        <w:rPr>
          <w:rStyle w:val="StyleUnderline"/>
        </w:rPr>
        <w:t xml:space="preserve"> problem</w:t>
      </w:r>
      <w:r w:rsidRPr="004073DE">
        <w:rPr>
          <w:sz w:val="16"/>
        </w:rPr>
        <w:t>.</w:t>
      </w:r>
    </w:p>
    <w:p w14:paraId="43CE2561" w14:textId="77777777" w:rsidR="00F43249" w:rsidRPr="004073DE" w:rsidRDefault="00F43249" w:rsidP="00F43249">
      <w:pPr>
        <w:rPr>
          <w:sz w:val="16"/>
        </w:rPr>
      </w:pPr>
      <w:r w:rsidRPr="004073DE">
        <w:rPr>
          <w:sz w:val="16"/>
        </w:rPr>
        <w:lastRenderedPageBreak/>
        <w:t xml:space="preserve">To better understand the nature of the problem, the </w:t>
      </w:r>
      <w:r w:rsidRPr="004073DE">
        <w:rPr>
          <w:rStyle w:val="Emphasis"/>
          <w:highlight w:val="green"/>
        </w:rPr>
        <w:t>NASA</w:t>
      </w:r>
      <w:r w:rsidRPr="004073DE">
        <w:rPr>
          <w:sz w:val="16"/>
        </w:rPr>
        <w:t xml:space="preserve"> Orbital Debris Program Office (ODPO) recently </w:t>
      </w:r>
      <w:r w:rsidRPr="004073DE">
        <w:rPr>
          <w:rStyle w:val="StyleUnderline"/>
        </w:rPr>
        <w:t xml:space="preserve">completed a parametric </w:t>
      </w:r>
      <w:r w:rsidRPr="004073DE">
        <w:rPr>
          <w:rStyle w:val="StyleUnderline"/>
          <w:highlight w:val="green"/>
        </w:rPr>
        <w:t>study</w:t>
      </w:r>
      <w:r w:rsidRPr="004073DE">
        <w:rPr>
          <w:sz w:val="16"/>
        </w:rPr>
        <w:t xml:space="preserve"> on LCs. The objective was </w:t>
      </w:r>
      <w:r w:rsidRPr="004073DE">
        <w:rPr>
          <w:rStyle w:val="StyleUnderline"/>
        </w:rPr>
        <w:t xml:space="preserve">to </w:t>
      </w:r>
      <w:r w:rsidRPr="004073DE">
        <w:rPr>
          <w:rStyle w:val="StyleUnderline"/>
          <w:highlight w:val="green"/>
        </w:rPr>
        <w:t>quantify the</w:t>
      </w:r>
      <w:r w:rsidRPr="004073DE">
        <w:rPr>
          <w:sz w:val="16"/>
        </w:rPr>
        <w:t xml:space="preserve"> potential negative </w:t>
      </w:r>
      <w:r w:rsidRPr="004073DE">
        <w:rPr>
          <w:rStyle w:val="Emphasis"/>
          <w:highlight w:val="green"/>
        </w:rPr>
        <w:t>debris</w:t>
      </w:r>
      <w:r w:rsidRPr="004073DE">
        <w:rPr>
          <w:rStyle w:val="StyleUnderline"/>
        </w:rPr>
        <w:t>-generation effects</w:t>
      </w:r>
      <w:r w:rsidRPr="004073DE">
        <w:rPr>
          <w:sz w:val="16"/>
        </w:rPr>
        <w:t xml:space="preserve"> from LCs </w:t>
      </w:r>
      <w:r w:rsidRPr="004073DE">
        <w:rPr>
          <w:rStyle w:val="StyleUnderline"/>
        </w:rPr>
        <w:t>to the LEO environment</w:t>
      </w:r>
      <w:r w:rsidRPr="004073DE">
        <w:rPr>
          <w:sz w:val="16"/>
        </w:rPr>
        <w:t xml:space="preserve"> and provide recommendations for mitigation measures. The tool used for the LC study was </w:t>
      </w:r>
      <w:r w:rsidRPr="004073DE">
        <w:rPr>
          <w:rStyle w:val="StyleUnderline"/>
        </w:rPr>
        <w:t>the</w:t>
      </w:r>
      <w:r w:rsidRPr="004073DE">
        <w:rPr>
          <w:sz w:val="16"/>
        </w:rPr>
        <w:t xml:space="preserve"> ODPO’s LEO-to-GEO Environment Debris (LEGEND) </w:t>
      </w:r>
      <w:r w:rsidRPr="004073DE">
        <w:rPr>
          <w:rStyle w:val="StyleUnderline"/>
        </w:rPr>
        <w:t>numerical simulation model</w:t>
      </w:r>
      <w:r w:rsidRPr="004073DE">
        <w:rPr>
          <w:sz w:val="16"/>
        </w:rPr>
        <w:t xml:space="preserve">, which </w:t>
      </w:r>
      <w:r w:rsidRPr="004073DE">
        <w:rPr>
          <w:rStyle w:val="StyleUnderline"/>
        </w:rPr>
        <w:t>has been used</w:t>
      </w:r>
      <w:r w:rsidRPr="004073DE">
        <w:rPr>
          <w:sz w:val="16"/>
        </w:rPr>
        <w:t xml:space="preserve"> for various mitigation and remediation studies </w:t>
      </w:r>
      <w:r w:rsidRPr="004073DE">
        <w:rPr>
          <w:rStyle w:val="StyleUnderline"/>
        </w:rPr>
        <w:t>in the past</w:t>
      </w:r>
      <w:r w:rsidRPr="004073DE">
        <w:rPr>
          <w:sz w:val="16"/>
        </w:rPr>
        <w:t xml:space="preserve"> [1, 2]. For the LC study, </w:t>
      </w:r>
      <w:r w:rsidRPr="004073DE">
        <w:rPr>
          <w:rStyle w:val="StyleUnderline"/>
        </w:rPr>
        <w:t>more than 300 scenarios based on different user-specified assumptions and parameters were defined. Selected results</w:t>
      </w:r>
      <w:r w:rsidRPr="004073DE">
        <w:rPr>
          <w:sz w:val="16"/>
        </w:rPr>
        <w:t xml:space="preserve"> from key scenarios </w:t>
      </w:r>
      <w:r w:rsidRPr="004073DE">
        <w:rPr>
          <w:rStyle w:val="StyleUnderline"/>
        </w:rPr>
        <w:t>are summarized</w:t>
      </w:r>
      <w:r w:rsidRPr="004073DE">
        <w:rPr>
          <w:sz w:val="16"/>
        </w:rPr>
        <w:t xml:space="preserve"> in this article.</w:t>
      </w:r>
    </w:p>
    <w:p w14:paraId="567CCCBC" w14:textId="77777777" w:rsidR="00F43249" w:rsidRPr="004073DE" w:rsidRDefault="00F43249" w:rsidP="00F43249">
      <w:pPr>
        <w:rPr>
          <w:rStyle w:val="Emphasis"/>
        </w:rPr>
      </w:pPr>
      <w:r w:rsidRPr="004073DE">
        <w:rPr>
          <w:rStyle w:val="Emphasis"/>
        </w:rPr>
        <w:t xml:space="preserve">The LEO Environment </w:t>
      </w:r>
      <w:r w:rsidRPr="004073DE">
        <w:rPr>
          <w:rStyle w:val="Emphasis"/>
          <w:highlight w:val="green"/>
        </w:rPr>
        <w:t>without Large Constellations</w:t>
      </w:r>
    </w:p>
    <w:p w14:paraId="0CC7219D" w14:textId="77777777" w:rsidR="00F43249" w:rsidRPr="004073DE" w:rsidRDefault="00F43249" w:rsidP="00F43249">
      <w:pPr>
        <w:rPr>
          <w:sz w:val="16"/>
        </w:rPr>
      </w:pPr>
      <w:r w:rsidRPr="004073DE">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073DE">
        <w:rPr>
          <w:rStyle w:val="StyleUnderline"/>
        </w:rPr>
        <w:t>Future launch traffic is a repeat of the launches over the last 8 years of the historical space activities</w:t>
      </w:r>
      <w:r w:rsidRPr="004073DE">
        <w:rPr>
          <w:sz w:val="16"/>
        </w:rPr>
        <w:t xml:space="preserve"> (2008-2015). The environment is </w:t>
      </w:r>
      <w:r w:rsidRPr="004073DE">
        <w:rPr>
          <w:rStyle w:val="StyleUnderline"/>
        </w:rPr>
        <w:t>projected 200 years into the future</w:t>
      </w:r>
      <w:r w:rsidRPr="004073DE">
        <w:rPr>
          <w:sz w:val="16"/>
        </w:rPr>
        <w:t>, through the year 2215.</w:t>
      </w:r>
    </w:p>
    <w:p w14:paraId="4E614B4B" w14:textId="77777777" w:rsidR="00F43249" w:rsidRPr="004073DE" w:rsidRDefault="00F43249" w:rsidP="00F43249">
      <w:pPr>
        <w:rPr>
          <w:sz w:val="16"/>
          <w:szCs w:val="16"/>
        </w:rPr>
      </w:pPr>
      <w:r w:rsidRPr="004073DE">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4073DE">
        <w:rPr>
          <w:sz w:val="16"/>
          <w:szCs w:val="16"/>
        </w:rPr>
        <w:t>postmission</w:t>
      </w:r>
      <w:proofErr w:type="spellEnd"/>
      <w:r w:rsidRPr="004073DE">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5924C20" w14:textId="77777777" w:rsidR="00F43249" w:rsidRPr="004073DE" w:rsidRDefault="00F43249" w:rsidP="00F43249">
      <w:pPr>
        <w:rPr>
          <w:sz w:val="16"/>
        </w:rPr>
      </w:pPr>
      <w:r w:rsidRPr="004073DE">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073DE">
        <w:rPr>
          <w:rStyle w:val="StyleUnderline"/>
        </w:rPr>
        <w:t>With</w:t>
      </w:r>
      <w:r w:rsidRPr="004073DE">
        <w:rPr>
          <w:sz w:val="16"/>
        </w:rPr>
        <w:t xml:space="preserve"> a global </w:t>
      </w:r>
      <w:r w:rsidRPr="004073DE">
        <w:rPr>
          <w:rStyle w:val="StyleUnderline"/>
        </w:rPr>
        <w:t xml:space="preserve">90% </w:t>
      </w:r>
      <w:r w:rsidRPr="004073DE">
        <w:rPr>
          <w:sz w:val="16"/>
        </w:rPr>
        <w:t>PMD implementation</w:t>
      </w:r>
      <w:r w:rsidRPr="004073DE">
        <w:rPr>
          <w:rStyle w:val="StyleUnderline"/>
        </w:rPr>
        <w:t xml:space="preserve"> of the 25-year decay rule</w:t>
      </w:r>
      <w:r w:rsidRPr="004073DE">
        <w:rPr>
          <w:sz w:val="16"/>
        </w:rPr>
        <w:t xml:space="preserve">, however, the </w:t>
      </w:r>
      <w:r w:rsidRPr="004073DE">
        <w:rPr>
          <w:rStyle w:val="Emphasis"/>
          <w:highlight w:val="green"/>
        </w:rPr>
        <w:t>debris</w:t>
      </w:r>
      <w:r w:rsidRPr="004073DE">
        <w:rPr>
          <w:rStyle w:val="StyleUnderline"/>
        </w:rPr>
        <w:t xml:space="preserve"> population </w:t>
      </w:r>
      <w:r w:rsidRPr="004073DE">
        <w:rPr>
          <w:rStyle w:val="Emphasis"/>
          <w:highlight w:val="green"/>
        </w:rPr>
        <w:t>growth</w:t>
      </w:r>
      <w:r w:rsidRPr="004073DE">
        <w:rPr>
          <w:rStyle w:val="StyleUnderline"/>
        </w:rPr>
        <w:t xml:space="preserve"> </w:t>
      </w:r>
      <w:r w:rsidRPr="004073DE">
        <w:rPr>
          <w:rStyle w:val="StyleUnderline"/>
          <w:highlight w:val="green"/>
        </w:rPr>
        <w:t>is</w:t>
      </w:r>
      <w:r w:rsidRPr="004073DE">
        <w:rPr>
          <w:rStyle w:val="StyleUnderline"/>
        </w:rPr>
        <w:t xml:space="preserve"> </w:t>
      </w:r>
      <w:r w:rsidRPr="004073DE">
        <w:rPr>
          <w:rStyle w:val="StyleUnderline"/>
          <w:highlight w:val="green"/>
        </w:rPr>
        <w:t xml:space="preserve">reduced to about a </w:t>
      </w:r>
      <w:r w:rsidRPr="004073DE">
        <w:rPr>
          <w:rStyle w:val="Emphasis"/>
          <w:highlight w:val="green"/>
        </w:rPr>
        <w:t>110% linear increase</w:t>
      </w:r>
      <w:r w:rsidRPr="004073DE">
        <w:rPr>
          <w:rStyle w:val="StyleUnderline"/>
          <w:highlight w:val="green"/>
        </w:rPr>
        <w:t xml:space="preserve"> in </w:t>
      </w:r>
      <w:r w:rsidRPr="004073DE">
        <w:rPr>
          <w:rStyle w:val="Emphasis"/>
          <w:highlight w:val="green"/>
        </w:rPr>
        <w:t>200 years</w:t>
      </w:r>
      <w:r w:rsidRPr="004073DE">
        <w:rPr>
          <w:sz w:val="16"/>
        </w:rPr>
        <w:t xml:space="preserve">. </w:t>
      </w:r>
      <w:r w:rsidRPr="004073DE">
        <w:rPr>
          <w:rStyle w:val="StyleUnderline"/>
          <w:highlight w:val="green"/>
        </w:rPr>
        <w:t>If explosions can be eliminated</w:t>
      </w:r>
      <w:r w:rsidRPr="004073DE">
        <w:rPr>
          <w:rStyle w:val="StyleUnderline"/>
        </w:rPr>
        <w:t xml:space="preserve">, the population </w:t>
      </w:r>
      <w:r w:rsidRPr="004073DE">
        <w:rPr>
          <w:rStyle w:val="StyleUnderline"/>
          <w:highlight w:val="green"/>
        </w:rPr>
        <w:t xml:space="preserve">growth is further reduced to </w:t>
      </w:r>
      <w:r w:rsidRPr="004073DE">
        <w:rPr>
          <w:rStyle w:val="Emphasis"/>
          <w:highlight w:val="green"/>
        </w:rPr>
        <w:t>40%</w:t>
      </w:r>
      <w:r w:rsidRPr="004073DE">
        <w:rPr>
          <w:rStyle w:val="StyleUnderline"/>
        </w:rPr>
        <w:t xml:space="preserve"> in 200 years</w:t>
      </w:r>
      <w:r w:rsidRPr="004073DE">
        <w:rPr>
          <w:sz w:val="16"/>
        </w:rPr>
        <w:t>.</w:t>
      </w:r>
    </w:p>
    <w:p w14:paraId="587F0CDD" w14:textId="77777777" w:rsidR="00F43249" w:rsidRPr="004073DE" w:rsidRDefault="00F43249" w:rsidP="00F43249">
      <w:pPr>
        <w:rPr>
          <w:sz w:val="16"/>
        </w:rPr>
      </w:pPr>
      <w:r w:rsidRPr="004073DE">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073DE">
        <w:rPr>
          <w:rStyle w:val="StyleUnderline"/>
        </w:rPr>
        <w:t>the non-mitigation scenario leads to a non-linear increase of catastrophic collisions, a total of 61</w:t>
      </w:r>
      <w:r w:rsidRPr="004073DE">
        <w:rPr>
          <w:sz w:val="16"/>
        </w:rPr>
        <w:t xml:space="preserve"> in 200 years, </w:t>
      </w:r>
      <w:r w:rsidRPr="004073DE">
        <w:rPr>
          <w:rStyle w:val="StyleUnderline"/>
        </w:rPr>
        <w:t>whereas</w:t>
      </w:r>
      <w:r w:rsidRPr="004073DE">
        <w:rPr>
          <w:sz w:val="16"/>
        </w:rPr>
        <w:t xml:space="preserve"> the </w:t>
      </w:r>
      <w:r w:rsidRPr="004073DE">
        <w:rPr>
          <w:rStyle w:val="StyleUnderline"/>
        </w:rPr>
        <w:t>effective implementation of PMD</w:t>
      </w:r>
      <w:r w:rsidRPr="004073DE">
        <w:rPr>
          <w:sz w:val="16"/>
        </w:rPr>
        <w:t xml:space="preserve"> and additionally, elimination of future explosions can </w:t>
      </w:r>
      <w:r w:rsidRPr="004073DE">
        <w:rPr>
          <w:rStyle w:val="StyleUnderline"/>
          <w:highlight w:val="green"/>
        </w:rPr>
        <w:t>reduce</w:t>
      </w:r>
      <w:r w:rsidRPr="004073DE">
        <w:rPr>
          <w:rStyle w:val="StyleUnderline"/>
        </w:rPr>
        <w:t xml:space="preserve"> the numbers of catastrophic </w:t>
      </w:r>
      <w:r w:rsidRPr="004073DE">
        <w:rPr>
          <w:rStyle w:val="StyleUnderline"/>
          <w:highlight w:val="green"/>
        </w:rPr>
        <w:t>collisions to</w:t>
      </w:r>
      <w:r w:rsidRPr="004073DE">
        <w:rPr>
          <w:rStyle w:val="StyleUnderline"/>
        </w:rPr>
        <w:t xml:space="preserve"> 27 and </w:t>
      </w:r>
      <w:r w:rsidRPr="004073DE">
        <w:rPr>
          <w:rStyle w:val="Emphasis"/>
          <w:highlight w:val="green"/>
        </w:rPr>
        <w:t>21</w:t>
      </w:r>
      <w:r w:rsidRPr="004073DE">
        <w:rPr>
          <w:sz w:val="16"/>
        </w:rPr>
        <w:t xml:space="preserve">, respectively, </w:t>
      </w:r>
      <w:r w:rsidRPr="004073DE">
        <w:rPr>
          <w:rStyle w:val="StyleUnderline"/>
          <w:highlight w:val="green"/>
        </w:rPr>
        <w:t>in 200 years</w:t>
      </w:r>
      <w:r w:rsidRPr="004073DE">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D1D5EB1" w14:textId="77777777" w:rsidR="00F43249" w:rsidRPr="004073DE" w:rsidRDefault="00F43249" w:rsidP="00F43249">
      <w:pPr>
        <w:pStyle w:val="Heading4"/>
        <w:rPr>
          <w:rFonts w:cs="Calibri"/>
        </w:rPr>
      </w:pPr>
      <w:r w:rsidRPr="004073DE">
        <w:rPr>
          <w:rFonts w:cs="Calibri"/>
        </w:rPr>
        <w:t xml:space="preserve">[1] </w:t>
      </w:r>
      <w:proofErr w:type="spellStart"/>
      <w:r w:rsidRPr="004073DE">
        <w:rPr>
          <w:rFonts w:cs="Calibri"/>
        </w:rPr>
        <w:t>miscalc</w:t>
      </w:r>
      <w:proofErr w:type="spellEnd"/>
      <w:r w:rsidRPr="004073DE">
        <w:rPr>
          <w:rFonts w:cs="Calibri"/>
        </w:rPr>
        <w:t xml:space="preserve"> </w:t>
      </w:r>
    </w:p>
    <w:p w14:paraId="0AC66F11" w14:textId="77777777" w:rsidR="00F43249" w:rsidRPr="004073DE" w:rsidRDefault="00F43249" w:rsidP="00F43249">
      <w:pPr>
        <w:pStyle w:val="Heading4"/>
        <w:rPr>
          <w:rFonts w:cs="Calibri"/>
        </w:rPr>
      </w:pPr>
      <w:r w:rsidRPr="004073DE">
        <w:rPr>
          <w:rFonts w:cs="Calibri"/>
        </w:rPr>
        <w:t xml:space="preserve">Increasing debris triggers </w:t>
      </w:r>
      <w:r w:rsidRPr="004073DE">
        <w:rPr>
          <w:rFonts w:cs="Calibri"/>
          <w:u w:val="single"/>
        </w:rPr>
        <w:t>miscalculated war</w:t>
      </w:r>
      <w:r w:rsidRPr="004073DE">
        <w:rPr>
          <w:rFonts w:cs="Calibri"/>
        </w:rPr>
        <w:t xml:space="preserve">. The internal link is </w:t>
      </w:r>
      <w:r w:rsidRPr="004073DE">
        <w:rPr>
          <w:rFonts w:cs="Calibri"/>
          <w:u w:val="single"/>
        </w:rPr>
        <w:t>linear</w:t>
      </w:r>
      <w:r w:rsidRPr="004073DE">
        <w:rPr>
          <w:rFonts w:cs="Calibri"/>
        </w:rPr>
        <w:t>---any reduction in debris reduces the risk.</w:t>
      </w:r>
    </w:p>
    <w:p w14:paraId="799F8C94" w14:textId="77777777" w:rsidR="00F43249" w:rsidRPr="004073DE" w:rsidRDefault="00F43249" w:rsidP="00F43249">
      <w:proofErr w:type="spellStart"/>
      <w:r w:rsidRPr="004073DE">
        <w:rPr>
          <w:rStyle w:val="Style13ptBold"/>
        </w:rPr>
        <w:t>Dockrill</w:t>
      </w:r>
      <w:proofErr w:type="spellEnd"/>
      <w:r w:rsidRPr="004073DE">
        <w:rPr>
          <w:rStyle w:val="Style13ptBold"/>
        </w:rPr>
        <w:t xml:space="preserve"> 16</w:t>
      </w:r>
      <w:r w:rsidRPr="004073DE">
        <w:t xml:space="preserve"> [Peter; 2016; Award-winning science &amp; technology journalist. “Space Junk Accidents Could Trigger Armed Conflict, Study Finds.” </w:t>
      </w:r>
      <w:hyperlink r:id="rId12" w:history="1">
        <w:r w:rsidRPr="004073DE">
          <w:rPr>
            <w:rStyle w:val="Hyperlink"/>
          </w:rPr>
          <w:t>https://www.sciencealert.com/space-junk-accidents-could-trigger-armed-conflict-expert-warns</w:t>
        </w:r>
      </w:hyperlink>
      <w:r w:rsidRPr="004073DE">
        <w:t xml:space="preserve">] </w:t>
      </w:r>
      <w:proofErr w:type="spellStart"/>
      <w:r w:rsidRPr="004073DE">
        <w:t>brett</w:t>
      </w:r>
      <w:proofErr w:type="spellEnd"/>
    </w:p>
    <w:p w14:paraId="78E10CD0" w14:textId="77777777" w:rsidR="00F43249" w:rsidRPr="004073DE" w:rsidRDefault="00F43249" w:rsidP="00F43249">
      <w:pPr>
        <w:rPr>
          <w:rStyle w:val="StyleUnderline"/>
        </w:rPr>
      </w:pPr>
      <w:r w:rsidRPr="004073DE">
        <w:rPr>
          <w:rStyle w:val="StyleUnderline"/>
        </w:rPr>
        <w:t xml:space="preserve">The increasingly </w:t>
      </w:r>
      <w:r w:rsidRPr="004073DE">
        <w:rPr>
          <w:rStyle w:val="StyleUnderline"/>
          <w:highlight w:val="green"/>
        </w:rPr>
        <w:t>crowded space in</w:t>
      </w:r>
      <w:r w:rsidRPr="004073DE">
        <w:rPr>
          <w:rStyle w:val="StyleUnderline"/>
        </w:rPr>
        <w:t xml:space="preserve"> Earth's </w:t>
      </w:r>
      <w:r w:rsidRPr="004073DE">
        <w:rPr>
          <w:rStyle w:val="StyleUnderline"/>
          <w:highlight w:val="green"/>
        </w:rPr>
        <w:t>low orbit</w:t>
      </w:r>
      <w:r w:rsidRPr="004073DE">
        <w:rPr>
          <w:rStyle w:val="StyleUnderline"/>
        </w:rPr>
        <w:t xml:space="preserve"> could </w:t>
      </w:r>
      <w:r w:rsidRPr="004073DE">
        <w:rPr>
          <w:rStyle w:val="StyleUnderline"/>
          <w:highlight w:val="green"/>
        </w:rPr>
        <w:t xml:space="preserve">set the stage for an </w:t>
      </w:r>
      <w:r w:rsidRPr="004073DE">
        <w:rPr>
          <w:rStyle w:val="Emphasis"/>
          <w:highlight w:val="green"/>
        </w:rPr>
        <w:t>international armed conflict</w:t>
      </w:r>
      <w:r w:rsidRPr="004073DE">
        <w:rPr>
          <w:sz w:val="14"/>
        </w:rPr>
        <w:t xml:space="preserve">, says a new study. Researchers from the Russian Academy of Sciences warn </w:t>
      </w:r>
      <w:r w:rsidRPr="004073DE">
        <w:rPr>
          <w:rStyle w:val="StyleUnderline"/>
        </w:rPr>
        <w:t xml:space="preserve">that </w:t>
      </w:r>
      <w:r w:rsidRPr="004073DE">
        <w:rPr>
          <w:rStyle w:val="StyleUnderline"/>
          <w:highlight w:val="green"/>
        </w:rPr>
        <w:t>accidents</w:t>
      </w:r>
      <w:r w:rsidRPr="004073DE">
        <w:rPr>
          <w:rStyle w:val="StyleUnderline"/>
        </w:rPr>
        <w:t xml:space="preserve"> stemming </w:t>
      </w:r>
      <w:r w:rsidRPr="004073DE">
        <w:rPr>
          <w:rStyle w:val="StyleUnderline"/>
          <w:highlight w:val="green"/>
        </w:rPr>
        <w:t>from</w:t>
      </w:r>
      <w:r w:rsidRPr="004073DE">
        <w:rPr>
          <w:rStyle w:val="StyleUnderline"/>
        </w:rPr>
        <w:t xml:space="preserve"> </w:t>
      </w:r>
      <w:r w:rsidRPr="004073DE">
        <w:rPr>
          <w:rStyle w:val="StyleUnderline"/>
        </w:rPr>
        <w:lastRenderedPageBreak/>
        <w:t xml:space="preserve">the steady rise in </w:t>
      </w:r>
      <w:r w:rsidRPr="004073DE">
        <w:rPr>
          <w:rStyle w:val="StyleUnderline"/>
          <w:highlight w:val="green"/>
        </w:rPr>
        <w:t>space junk</w:t>
      </w:r>
      <w:r w:rsidRPr="004073DE">
        <w:rPr>
          <w:rStyle w:val="StyleUnderline"/>
        </w:rPr>
        <w:t xml:space="preserve"> floating around the planet could </w:t>
      </w:r>
      <w:r w:rsidRPr="004073DE">
        <w:rPr>
          <w:rStyle w:val="StyleUnderline"/>
          <w:highlight w:val="green"/>
        </w:rPr>
        <w:t>incite</w:t>
      </w:r>
      <w:r w:rsidRPr="004073DE">
        <w:rPr>
          <w:rStyle w:val="StyleUnderline"/>
        </w:rPr>
        <w:t xml:space="preserve"> </w:t>
      </w:r>
      <w:r w:rsidRPr="004073DE">
        <w:rPr>
          <w:rStyle w:val="Emphasis"/>
        </w:rPr>
        <w:t>political rows</w:t>
      </w:r>
      <w:r w:rsidRPr="004073DE">
        <w:rPr>
          <w:rStyle w:val="StyleUnderline"/>
        </w:rPr>
        <w:t xml:space="preserve"> and even </w:t>
      </w:r>
      <w:r w:rsidRPr="004073DE">
        <w:rPr>
          <w:rStyle w:val="Emphasis"/>
          <w:highlight w:val="green"/>
        </w:rPr>
        <w:t>war</w:t>
      </w:r>
      <w:r w:rsidRPr="004073DE">
        <w:rPr>
          <w:sz w:val="16"/>
          <w:szCs w:val="16"/>
        </w:rPr>
        <w:t xml:space="preserve">fare, </w:t>
      </w:r>
      <w:r w:rsidRPr="004073DE">
        <w:rPr>
          <w:rStyle w:val="StyleUnderline"/>
          <w:highlight w:val="green"/>
        </w:rPr>
        <w:t>with nations</w:t>
      </w:r>
      <w:r w:rsidRPr="004073DE">
        <w:rPr>
          <w:rStyle w:val="StyleUnderline"/>
        </w:rPr>
        <w:t xml:space="preserve"> potentially </w:t>
      </w:r>
      <w:r w:rsidRPr="004073DE">
        <w:rPr>
          <w:rStyle w:val="Emphasis"/>
          <w:highlight w:val="green"/>
        </w:rPr>
        <w:t>mistaking debris</w:t>
      </w:r>
      <w:r w:rsidRPr="004073DE">
        <w:rPr>
          <w:rStyle w:val="StyleUnderline"/>
        </w:rPr>
        <w:t xml:space="preserve">-caused incidents </w:t>
      </w:r>
      <w:r w:rsidRPr="004073DE">
        <w:rPr>
          <w:rStyle w:val="StyleUnderline"/>
          <w:highlight w:val="green"/>
        </w:rPr>
        <w:t>as</w:t>
      </w:r>
      <w:r w:rsidRPr="004073DE">
        <w:rPr>
          <w:rStyle w:val="StyleUnderline"/>
        </w:rPr>
        <w:t xml:space="preserve"> the results of </w:t>
      </w:r>
      <w:r w:rsidRPr="004073DE">
        <w:rPr>
          <w:rStyle w:val="Emphasis"/>
          <w:highlight w:val="green"/>
        </w:rPr>
        <w:t>intentional aggressive acts</w:t>
      </w:r>
      <w:r w:rsidRPr="004073DE">
        <w:rPr>
          <w:rStyle w:val="Emphasis"/>
        </w:rPr>
        <w:t xml:space="preserve"> </w:t>
      </w:r>
      <w:r w:rsidRPr="004073DE">
        <w:rPr>
          <w:rStyle w:val="StyleUnderline"/>
        </w:rPr>
        <w:t xml:space="preserve">by others. </w:t>
      </w:r>
      <w:r w:rsidRPr="004073DE">
        <w:rPr>
          <w:sz w:val="14"/>
        </w:rPr>
        <w:t xml:space="preserve">In a paper published in Acta </w:t>
      </w:r>
      <w:proofErr w:type="spellStart"/>
      <w:r w:rsidRPr="004073DE">
        <w:rPr>
          <w:sz w:val="14"/>
        </w:rPr>
        <w:t>Astronautica</w:t>
      </w:r>
      <w:proofErr w:type="spellEnd"/>
      <w:r w:rsidRPr="004073DE">
        <w:rPr>
          <w:sz w:val="14"/>
        </w:rPr>
        <w:t xml:space="preserve">, the </w:t>
      </w:r>
      <w:r w:rsidRPr="004073DE">
        <w:rPr>
          <w:rStyle w:val="StyleUnderline"/>
        </w:rPr>
        <w:t>team suggests that space debris in the form of spent rocket parts and other fragments of hardware hurtling at high speed pose a "</w:t>
      </w:r>
      <w:r w:rsidRPr="004073DE">
        <w:rPr>
          <w:rStyle w:val="Emphasis"/>
        </w:rPr>
        <w:t>special political danger</w:t>
      </w:r>
      <w:r w:rsidRPr="004073DE">
        <w:rPr>
          <w:rStyle w:val="StyleUnderline"/>
        </w:rPr>
        <w:t xml:space="preserve">" </w:t>
      </w:r>
      <w:r w:rsidRPr="004073DE">
        <w:rPr>
          <w:rStyle w:val="StyleUnderline"/>
          <w:highlight w:val="green"/>
        </w:rPr>
        <w:t>that could</w:t>
      </w:r>
      <w:r w:rsidRPr="004073DE">
        <w:rPr>
          <w:rStyle w:val="StyleUnderline"/>
        </w:rPr>
        <w:t xml:space="preserve"> </w:t>
      </w:r>
      <w:r w:rsidRPr="004073DE">
        <w:rPr>
          <w:rStyle w:val="Emphasis"/>
        </w:rPr>
        <w:t xml:space="preserve">dangerously </w:t>
      </w:r>
      <w:r w:rsidRPr="004073DE">
        <w:rPr>
          <w:rStyle w:val="Emphasis"/>
          <w:highlight w:val="green"/>
        </w:rPr>
        <w:t>escalate</w:t>
      </w:r>
      <w:r w:rsidRPr="004073DE">
        <w:rPr>
          <w:rStyle w:val="StyleUnderline"/>
        </w:rPr>
        <w:t xml:space="preserve"> </w:t>
      </w:r>
      <w:r w:rsidRPr="004073DE">
        <w:rPr>
          <w:rStyle w:val="StyleUnderline"/>
          <w:highlight w:val="green"/>
        </w:rPr>
        <w:t>tensions</w:t>
      </w:r>
      <w:r w:rsidRPr="004073DE">
        <w:rPr>
          <w:rStyle w:val="StyleUnderline"/>
        </w:rPr>
        <w:t xml:space="preserve"> between nations. </w:t>
      </w:r>
      <w:r w:rsidRPr="004073DE">
        <w:rPr>
          <w:sz w:val="14"/>
        </w:rPr>
        <w:t xml:space="preserve">According to the study, </w:t>
      </w:r>
      <w:r w:rsidRPr="004073DE">
        <w:rPr>
          <w:rStyle w:val="StyleUnderline"/>
        </w:rPr>
        <w:t xml:space="preserve">destructive </w:t>
      </w:r>
      <w:r w:rsidRPr="004073DE">
        <w:rPr>
          <w:rStyle w:val="StyleUnderline"/>
          <w:highlight w:val="green"/>
        </w:rPr>
        <w:t>impacts</w:t>
      </w:r>
      <w:r w:rsidRPr="004073DE">
        <w:rPr>
          <w:rStyle w:val="StyleUnderline"/>
        </w:rPr>
        <w:t xml:space="preserve"> caused by random space junk </w:t>
      </w:r>
      <w:r w:rsidRPr="004073DE">
        <w:rPr>
          <w:rStyle w:val="StyleUnderline"/>
          <w:highlight w:val="green"/>
        </w:rPr>
        <w:t>cannot</w:t>
      </w:r>
      <w:r w:rsidRPr="004073DE">
        <w:rPr>
          <w:rStyle w:val="StyleUnderline"/>
        </w:rPr>
        <w:t xml:space="preserve"> easily </w:t>
      </w:r>
      <w:r w:rsidRPr="004073DE">
        <w:rPr>
          <w:rStyle w:val="StyleUnderline"/>
          <w:highlight w:val="green"/>
        </w:rPr>
        <w:t>be told apart from military attacks.</w:t>
      </w:r>
      <w:r w:rsidRPr="004073DE">
        <w:rPr>
          <w:sz w:val="14"/>
        </w:rPr>
        <w:t xml:space="preserve"> "</w:t>
      </w:r>
      <w:r w:rsidRPr="004073DE">
        <w:rPr>
          <w:rStyle w:val="StyleUnderline"/>
        </w:rPr>
        <w:t>The owner of the impacted and destroyed satellite can hardly quickly determine the real cause of the accident</w:t>
      </w:r>
      <w:r w:rsidRPr="004073DE">
        <w:rPr>
          <w:sz w:val="14"/>
        </w:rPr>
        <w:t xml:space="preserve">," the authors write. </w:t>
      </w:r>
      <w:r w:rsidRPr="004073DE">
        <w:rPr>
          <w:rStyle w:val="StyleUnderline"/>
        </w:rPr>
        <w:t xml:space="preserve">The </w:t>
      </w:r>
      <w:r w:rsidRPr="004073DE">
        <w:rPr>
          <w:rStyle w:val="StyleUnderline"/>
          <w:highlight w:val="green"/>
        </w:rPr>
        <w:t>risks</w:t>
      </w:r>
      <w:r w:rsidRPr="004073DE">
        <w:rPr>
          <w:rStyle w:val="StyleUnderline"/>
        </w:rPr>
        <w:t xml:space="preserve"> of such an event occurring </w:t>
      </w:r>
      <w:r w:rsidRPr="004073DE">
        <w:rPr>
          <w:rStyle w:val="StyleUnderline"/>
          <w:highlight w:val="green"/>
        </w:rPr>
        <w:t xml:space="preserve">are compounded by the </w:t>
      </w:r>
      <w:r w:rsidRPr="004073DE">
        <w:rPr>
          <w:rStyle w:val="Emphasis"/>
          <w:highlight w:val="green"/>
        </w:rPr>
        <w:t>sheer volume</w:t>
      </w:r>
      <w:r w:rsidRPr="004073DE">
        <w:rPr>
          <w:rStyle w:val="StyleUnderline"/>
          <w:highlight w:val="green"/>
        </w:rPr>
        <w:t xml:space="preserve"> of debris</w:t>
      </w:r>
      <w:r w:rsidRPr="004073DE">
        <w:rPr>
          <w:rStyle w:val="StyleUnderline"/>
        </w:rPr>
        <w:t xml:space="preserve"> now orbiting Earth. Recent figures from NASA indicate that there are more than 500,000 pieces of space junk currently being tracked in orbit, travelling at speeds up to 28,160 km/h</w:t>
      </w:r>
      <w:r w:rsidRPr="004073DE">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073DE">
        <w:rPr>
          <w:rStyle w:val="StyleUnderline"/>
        </w:rPr>
        <w:t xml:space="preserve">NASA estimates that there are millions of undetectable pieces of debris in orbit that are too small to be monitored. But even </w:t>
      </w:r>
      <w:r w:rsidRPr="004073DE">
        <w:rPr>
          <w:rStyle w:val="StyleUnderline"/>
          <w:highlight w:val="green"/>
        </w:rPr>
        <w:t>extremely small fragments</w:t>
      </w:r>
      <w:r w:rsidRPr="004073DE">
        <w:rPr>
          <w:rStyle w:val="StyleUnderline"/>
        </w:rPr>
        <w:t xml:space="preserve"> such as these pose a threat – in fact, they're considered a </w:t>
      </w:r>
      <w:r w:rsidRPr="004073DE">
        <w:rPr>
          <w:rStyle w:val="StyleUnderline"/>
          <w:highlight w:val="green"/>
        </w:rPr>
        <w:t xml:space="preserve">greater risk </w:t>
      </w:r>
      <w:r w:rsidRPr="004073DE">
        <w:rPr>
          <w:rStyle w:val="StyleUnderline"/>
        </w:rPr>
        <w:t xml:space="preserve">than trackable debris, </w:t>
      </w:r>
      <w:r w:rsidRPr="004073DE">
        <w:rPr>
          <w:rStyle w:val="StyleUnderline"/>
          <w:highlight w:val="green"/>
        </w:rPr>
        <w:t xml:space="preserve">as their </w:t>
      </w:r>
      <w:r w:rsidRPr="004073DE">
        <w:rPr>
          <w:rStyle w:val="Emphasis"/>
          <w:highlight w:val="green"/>
        </w:rPr>
        <w:t>invisible status</w:t>
      </w:r>
      <w:r w:rsidRPr="004073DE">
        <w:rPr>
          <w:rStyle w:val="StyleUnderline"/>
          <w:highlight w:val="green"/>
        </w:rPr>
        <w:t xml:space="preserve"> means</w:t>
      </w:r>
      <w:r w:rsidRPr="004073DE">
        <w:rPr>
          <w:rStyle w:val="StyleUnderline"/>
        </w:rPr>
        <w:t xml:space="preserve"> spacecraft and </w:t>
      </w:r>
      <w:r w:rsidRPr="004073DE">
        <w:rPr>
          <w:rStyle w:val="StyleUnderline"/>
          <w:highlight w:val="green"/>
        </w:rPr>
        <w:t>satellites can't</w:t>
      </w:r>
      <w:r w:rsidRPr="004073DE">
        <w:rPr>
          <w:rStyle w:val="StyleUnderline"/>
        </w:rPr>
        <w:t xml:space="preserve"> do anything to </w:t>
      </w:r>
      <w:r w:rsidRPr="004073DE">
        <w:rPr>
          <w:rStyle w:val="StyleUnderline"/>
          <w:highlight w:val="green"/>
        </w:rPr>
        <w:t xml:space="preserve">avoid them </w:t>
      </w:r>
      <w:r w:rsidRPr="004073DE">
        <w:rPr>
          <w:rStyle w:val="Emphasis"/>
        </w:rPr>
        <w:t>until it's too late.</w:t>
      </w:r>
      <w:r w:rsidRPr="004073DE">
        <w:rPr>
          <w:sz w:val="14"/>
        </w:rPr>
        <w:t xml:space="preserve"> As NASA observed in 2013:</w:t>
      </w:r>
      <w:r w:rsidRPr="004073DE">
        <w:rPr>
          <w:rStyle w:val="StyleUnderline"/>
        </w:rPr>
        <w:t xml:space="preserve"> </w:t>
      </w:r>
      <w:r w:rsidRPr="004073DE">
        <w:rPr>
          <w:sz w:val="14"/>
        </w:rPr>
        <w:t>"</w:t>
      </w:r>
      <w:r w:rsidRPr="004073DE">
        <w:rPr>
          <w:rStyle w:val="StyleUnderline"/>
        </w:rPr>
        <w:t>Even tiny paint flecks can damage a spacecraft when travelling at these velocities</w:t>
      </w:r>
      <w:r w:rsidRPr="004073DE">
        <w:rPr>
          <w:sz w:val="14"/>
        </w:rPr>
        <w:t xml:space="preserve">. In </w:t>
      </w:r>
      <w:proofErr w:type="gramStart"/>
      <w:r w:rsidRPr="004073DE">
        <w:rPr>
          <w:sz w:val="14"/>
        </w:rPr>
        <w:t>fact</w:t>
      </w:r>
      <w:proofErr w:type="gramEnd"/>
      <w:r w:rsidRPr="004073DE">
        <w:rPr>
          <w:sz w:val="14"/>
        </w:rPr>
        <w:t xml:space="preserve"> a number of space shuttle windows have been replaced because of damage caused by material that was </w:t>
      </w:r>
      <w:proofErr w:type="spellStart"/>
      <w:r w:rsidRPr="004073DE">
        <w:rPr>
          <w:sz w:val="14"/>
        </w:rPr>
        <w:t>analysed</w:t>
      </w:r>
      <w:proofErr w:type="spellEnd"/>
      <w:r w:rsidRPr="004073DE">
        <w:rPr>
          <w:sz w:val="14"/>
        </w:rPr>
        <w:t xml:space="preserve"> and shown to be paint flecks… With so much orbital debris, there have been surprisingly few disastrous collisions." </w:t>
      </w:r>
      <w:r w:rsidRPr="004073DE">
        <w:rPr>
          <w:rStyle w:val="StyleUnderline"/>
        </w:rPr>
        <w:t xml:space="preserve">While </w:t>
      </w:r>
      <w:r w:rsidRPr="004073DE">
        <w:rPr>
          <w:rStyle w:val="StyleUnderline"/>
          <w:highlight w:val="green"/>
        </w:rPr>
        <w:t>we</w:t>
      </w:r>
      <w:r w:rsidRPr="004073DE">
        <w:rPr>
          <w:rStyle w:val="StyleUnderline"/>
        </w:rPr>
        <w:t xml:space="preserve"> may </w:t>
      </w:r>
      <w:r w:rsidRPr="004073DE">
        <w:rPr>
          <w:rStyle w:val="StyleUnderline"/>
          <w:highlight w:val="green"/>
        </w:rPr>
        <w:t>have been lucky</w:t>
      </w:r>
      <w:r w:rsidRPr="004073DE">
        <w:rPr>
          <w:rStyle w:val="StyleUnderline"/>
        </w:rPr>
        <w:t xml:space="preserve"> in the past, </w:t>
      </w:r>
      <w:r w:rsidRPr="004073DE">
        <w:rPr>
          <w:rStyle w:val="Emphasis"/>
          <w:highlight w:val="green"/>
        </w:rPr>
        <w:t>we can't rely on that</w:t>
      </w:r>
      <w:r w:rsidRPr="004073DE">
        <w:rPr>
          <w:rStyle w:val="Emphasis"/>
        </w:rPr>
        <w:t xml:space="preserve"> to continue</w:t>
      </w:r>
      <w:r w:rsidRPr="004073DE">
        <w:rPr>
          <w:sz w:val="14"/>
        </w:rPr>
        <w:t xml:space="preserve">. The study by the Russian team </w:t>
      </w:r>
      <w:r w:rsidRPr="004073DE">
        <w:rPr>
          <w:rStyle w:val="StyleUnderline"/>
        </w:rPr>
        <w:t xml:space="preserve">cites the repeated sudden failures of </w:t>
      </w:r>
      <w:proofErr w:type="spellStart"/>
      <w:r w:rsidRPr="004073DE">
        <w:rPr>
          <w:rStyle w:val="StyleUnderline"/>
        </w:rPr>
        <w:t>defence</w:t>
      </w:r>
      <w:proofErr w:type="spellEnd"/>
      <w:r w:rsidRPr="004073DE">
        <w:rPr>
          <w:rStyle w:val="StyleUnderline"/>
        </w:rPr>
        <w:t xml:space="preserve"> satellites in past decades that were never explained. The researchers attribute two possible causes: either unrecorded collisions with space junk, or aggressive actions from adversaries. "This is a </w:t>
      </w:r>
      <w:r w:rsidRPr="004073DE">
        <w:rPr>
          <w:rStyle w:val="Emphasis"/>
        </w:rPr>
        <w:t>politically dangerous dilemma</w:t>
      </w:r>
      <w:r w:rsidRPr="004073DE">
        <w:rPr>
          <w:rStyle w:val="StyleUnderline"/>
        </w:rPr>
        <w:t>," the authors write.</w:t>
      </w:r>
    </w:p>
    <w:p w14:paraId="6CB57BEC" w14:textId="77777777" w:rsidR="00F43249" w:rsidRPr="004073DE" w:rsidRDefault="00F43249" w:rsidP="00F43249">
      <w:pPr>
        <w:rPr>
          <w:rStyle w:val="StyleUnderline"/>
        </w:rPr>
      </w:pPr>
    </w:p>
    <w:bookmarkEnd w:id="0"/>
    <w:p w14:paraId="09601063" w14:textId="77777777" w:rsidR="00F43249" w:rsidRPr="004073DE" w:rsidRDefault="00F43249" w:rsidP="00F43249">
      <w:pPr>
        <w:pStyle w:val="Heading4"/>
        <w:rPr>
          <w:rStyle w:val="Style13ptBold"/>
          <w:rFonts w:cs="Calibri"/>
          <w:b/>
          <w:bCs w:val="0"/>
        </w:rPr>
      </w:pPr>
      <w:r w:rsidRPr="004073DE">
        <w:rPr>
          <w:rStyle w:val="Style13ptBold"/>
          <w:rFonts w:cs="Calibri"/>
          <w:b/>
          <w:bCs w:val="0"/>
        </w:rPr>
        <w:t>It goes nuclear.</w:t>
      </w:r>
    </w:p>
    <w:p w14:paraId="45615EFC" w14:textId="77777777" w:rsidR="00F43249" w:rsidRPr="004073DE" w:rsidRDefault="00F43249" w:rsidP="00F43249">
      <w:r w:rsidRPr="004073DE">
        <w:rPr>
          <w:rStyle w:val="Style13ptBold"/>
        </w:rPr>
        <w:t>Johnson 14</w:t>
      </w:r>
      <w:r w:rsidRPr="004073DE">
        <w:t xml:space="preserve"> [Les, </w:t>
      </w:r>
      <w:proofErr w:type="spellStart"/>
      <w:r w:rsidRPr="004073DE">
        <w:t>Baen</w:t>
      </w:r>
      <w:proofErr w:type="spellEnd"/>
      <w:r w:rsidRPr="004073DE">
        <w:t xml:space="preserve"> science fiction author, popular science writer, and NASA technologist. “Living without satellites”. </w:t>
      </w:r>
      <w:hyperlink r:id="rId13" w:history="1">
        <w:r w:rsidRPr="004073DE">
          <w:rPr>
            <w:rStyle w:val="Hyperlink"/>
          </w:rPr>
          <w:t>https://www.baen.com/living_without_satellites</w:t>
        </w:r>
      </w:hyperlink>
      <w:r w:rsidRPr="004073DE">
        <w:t xml:space="preserve">.] </w:t>
      </w:r>
      <w:proofErr w:type="spellStart"/>
      <w:r w:rsidRPr="004073DE">
        <w:t>brett</w:t>
      </w:r>
      <w:proofErr w:type="spellEnd"/>
    </w:p>
    <w:p w14:paraId="4385CC27" w14:textId="77777777" w:rsidR="00F43249" w:rsidRPr="004073DE" w:rsidRDefault="00F43249" w:rsidP="00F43249">
      <w:pPr>
        <w:rPr>
          <w:u w:val="single"/>
        </w:rPr>
      </w:pPr>
      <w:r w:rsidRPr="004073DE">
        <w:rPr>
          <w:rStyle w:val="StyleUnderline"/>
          <w:highlight w:val="green"/>
        </w:rPr>
        <w:t>Satellite</w:t>
      </w:r>
      <w:r w:rsidRPr="004073DE">
        <w:rPr>
          <w:rStyle w:val="StyleUnderline"/>
        </w:rPr>
        <w:t xml:space="preserve"> imagery is used by the military and</w:t>
      </w:r>
      <w:r w:rsidRPr="004073DE">
        <w:rPr>
          <w:sz w:val="14"/>
        </w:rPr>
        <w:t xml:space="preserve"> our </w:t>
      </w:r>
      <w:r w:rsidRPr="004073DE">
        <w:rPr>
          <w:rStyle w:val="StyleUnderline"/>
        </w:rPr>
        <w:t xml:space="preserve">political leaders to </w:t>
      </w:r>
      <w:r w:rsidRPr="004073DE">
        <w:rPr>
          <w:rStyle w:val="Emphasis"/>
          <w:highlight w:val="green"/>
        </w:rPr>
        <w:t>maintain</w:t>
      </w:r>
      <w:r w:rsidRPr="004073DE">
        <w:rPr>
          <w:rStyle w:val="Emphasis"/>
        </w:rPr>
        <w:t xml:space="preserve"> the </w:t>
      </w:r>
      <w:r w:rsidRPr="004073DE">
        <w:rPr>
          <w:rStyle w:val="Emphasis"/>
          <w:highlight w:val="green"/>
        </w:rPr>
        <w:t>peace</w:t>
      </w:r>
      <w:r w:rsidRPr="004073DE">
        <w:rPr>
          <w:sz w:val="14"/>
        </w:rPr>
        <w:t xml:space="preserve">. </w:t>
      </w:r>
      <w:r w:rsidRPr="004073DE">
        <w:rPr>
          <w:rStyle w:val="StyleUnderline"/>
          <w:highlight w:val="green"/>
        </w:rPr>
        <w:t>When</w:t>
      </w:r>
      <w:r w:rsidRPr="004073DE">
        <w:rPr>
          <w:sz w:val="14"/>
        </w:rPr>
        <w:t xml:space="preserve"> your </w:t>
      </w:r>
      <w:r w:rsidRPr="004073DE">
        <w:rPr>
          <w:rStyle w:val="StyleUnderline"/>
        </w:rPr>
        <w:t xml:space="preserve">potential </w:t>
      </w:r>
      <w:r w:rsidRPr="004073DE">
        <w:rPr>
          <w:rStyle w:val="StyleUnderline"/>
          <w:highlight w:val="green"/>
        </w:rPr>
        <w:t>adversaries</w:t>
      </w:r>
      <w:r w:rsidRPr="004073DE">
        <w:rPr>
          <w:rStyle w:val="StyleUnderline"/>
        </w:rPr>
        <w:t xml:space="preserve"> </w:t>
      </w:r>
      <w:r w:rsidRPr="004073DE">
        <w:rPr>
          <w:rStyle w:val="StyleUnderline"/>
          <w:highlight w:val="green"/>
        </w:rPr>
        <w:t>can’t hide what they’re doing</w:t>
      </w:r>
      <w:r w:rsidRPr="004073DE">
        <w:rPr>
          <w:rStyle w:val="StyleUnderline"/>
        </w:rPr>
        <w:t xml:space="preserve">, where their armies are moving and what they are doing with their civilian and military infrastructure, then the </w:t>
      </w:r>
      <w:r w:rsidRPr="004073DE">
        <w:rPr>
          <w:rStyle w:val="StyleUnderline"/>
          <w:highlight w:val="green"/>
        </w:rPr>
        <w:t>danger of</w:t>
      </w:r>
      <w:r w:rsidRPr="004073DE">
        <w:rPr>
          <w:rStyle w:val="StyleUnderline"/>
        </w:rPr>
        <w:t xml:space="preserve"> surprise </w:t>
      </w:r>
      <w:r w:rsidRPr="004073DE">
        <w:rPr>
          <w:rStyle w:val="StyleUnderline"/>
          <w:highlight w:val="green"/>
        </w:rPr>
        <w:t>attack is diminished</w:t>
      </w:r>
      <w:r w:rsidRPr="004073DE">
        <w:rPr>
          <w:sz w:val="14"/>
        </w:rPr>
        <w:t xml:space="preserve">. </w:t>
      </w:r>
      <w:r w:rsidRPr="004073DE">
        <w:rPr>
          <w:rStyle w:val="StyleUnderline"/>
        </w:rPr>
        <w:t>In</w:t>
      </w:r>
      <w:r w:rsidRPr="004073DE">
        <w:rPr>
          <w:sz w:val="14"/>
        </w:rPr>
        <w:t xml:space="preserve"> our </w:t>
      </w:r>
      <w:r w:rsidRPr="004073DE">
        <w:rPr>
          <w:rStyle w:val="StyleUnderline"/>
        </w:rPr>
        <w:t>nuclear age with instant death only minutes away by missile attack</w:t>
      </w:r>
      <w:r w:rsidRPr="004073DE">
        <w:rPr>
          <w:sz w:val="14"/>
        </w:rPr>
        <w:t xml:space="preserve">, the doctrine of Mutual Assured Destruction </w:t>
      </w:r>
      <w:r w:rsidRPr="004073DE">
        <w:rPr>
          <w:rStyle w:val="Emphasis"/>
          <w:highlight w:val="green"/>
        </w:rPr>
        <w:t>(MAD)</w:t>
      </w:r>
      <w:r w:rsidRPr="004073DE">
        <w:rPr>
          <w:rStyle w:val="Emphasis"/>
        </w:rPr>
        <w:t xml:space="preserve"> </w:t>
      </w:r>
      <w:r w:rsidRPr="004073DE">
        <w:rPr>
          <w:rStyle w:val="Emphasis"/>
          <w:highlight w:val="green"/>
        </w:rPr>
        <w:t>only works if</w:t>
      </w:r>
      <w:r w:rsidRPr="004073DE">
        <w:rPr>
          <w:rStyle w:val="Emphasis"/>
        </w:rPr>
        <w:t xml:space="preserve"> </w:t>
      </w:r>
      <w:r w:rsidRPr="004073DE">
        <w:rPr>
          <w:rStyle w:val="Emphasis"/>
          <w:highlight w:val="green"/>
        </w:rPr>
        <w:t>both sides</w:t>
      </w:r>
      <w:r w:rsidRPr="004073DE">
        <w:rPr>
          <w:rStyle w:val="Emphasis"/>
        </w:rPr>
        <w:t xml:space="preserve"> </w:t>
      </w:r>
      <w:r w:rsidRPr="004073DE">
        <w:rPr>
          <w:rStyle w:val="Emphasis"/>
          <w:highlight w:val="green"/>
        </w:rPr>
        <w:t>know</w:t>
      </w:r>
      <w:r w:rsidRPr="004073DE">
        <w:rPr>
          <w:rStyle w:val="Emphasis"/>
        </w:rPr>
        <w:t xml:space="preserve"> </w:t>
      </w:r>
      <w:r w:rsidRPr="004073DE">
        <w:rPr>
          <w:rStyle w:val="Emphasis"/>
          <w:highlight w:val="green"/>
        </w:rPr>
        <w:t>whether</w:t>
      </w:r>
      <w:r w:rsidRPr="004073DE">
        <w:rPr>
          <w:rStyle w:val="Emphasis"/>
        </w:rPr>
        <w:t xml:space="preserve"> or not </w:t>
      </w:r>
      <w:r w:rsidRPr="004073DE">
        <w:rPr>
          <w:rStyle w:val="Emphasis"/>
          <w:highlight w:val="green"/>
        </w:rPr>
        <w:t>they are being attacked</w:t>
      </w:r>
      <w:r w:rsidRPr="004073DE">
        <w:rPr>
          <w:rStyle w:val="Emphasis"/>
        </w:rPr>
        <w:t>.</w:t>
      </w:r>
      <w:r w:rsidRPr="004073DE">
        <w:rPr>
          <w:sz w:val="14"/>
        </w:rPr>
        <w:t xml:space="preserve"> The launch of missiles or a bomber fleet </w:t>
      </w:r>
      <w:r w:rsidRPr="004073DE">
        <w:rPr>
          <w:rStyle w:val="StyleUnderline"/>
        </w:rPr>
        <w:t>can easily be seen from space far in advance of either reaching their potential targets halfway around the globe</w:t>
      </w:r>
      <w:r w:rsidRPr="004073DE">
        <w:rPr>
          <w:sz w:val="14"/>
        </w:rPr>
        <w:t xml:space="preserve">. The </w:t>
      </w:r>
      <w:r w:rsidRPr="004073DE">
        <w:rPr>
          <w:rStyle w:val="StyleUnderline"/>
        </w:rPr>
        <w:t xml:space="preserve">danger of surprise attack is therefore small, </w:t>
      </w:r>
      <w:r w:rsidRPr="004073DE">
        <w:rPr>
          <w:rStyle w:val="StyleUnderline"/>
          <w:highlight w:val="green"/>
        </w:rPr>
        <w:t>making</w:t>
      </w:r>
      <w:r w:rsidRPr="004073DE">
        <w:rPr>
          <w:rStyle w:val="StyleUnderline"/>
        </w:rPr>
        <w:t xml:space="preserve"> an </w:t>
      </w:r>
      <w:r w:rsidRPr="004073DE">
        <w:rPr>
          <w:rStyle w:val="Emphasis"/>
          <w:highlight w:val="green"/>
        </w:rPr>
        <w:t>accidental war</w:t>
      </w:r>
      <w:r w:rsidRPr="004073DE">
        <w:rPr>
          <w:rStyle w:val="StyleUnderline"/>
          <w:highlight w:val="green"/>
        </w:rPr>
        <w:t xml:space="preserve"> far less likely</w:t>
      </w:r>
      <w:r w:rsidRPr="004073DE">
        <w:rPr>
          <w:rStyle w:val="StyleUnderline"/>
        </w:rPr>
        <w:t>.</w:t>
      </w:r>
      <w:r w:rsidRPr="004073DE">
        <w:t xml:space="preserve"> </w:t>
      </w:r>
      <w:proofErr w:type="gramStart"/>
      <w:r w:rsidRPr="004073DE">
        <w:rPr>
          <w:sz w:val="14"/>
        </w:rPr>
        <w:t>So</w:t>
      </w:r>
      <w:proofErr w:type="gramEnd"/>
      <w:r w:rsidRPr="004073DE">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4073DE">
        <w:rPr>
          <w:rStyle w:val="Emphasis"/>
          <w:highlight w:val="green"/>
        </w:rPr>
        <w:t>security of countries</w:t>
      </w:r>
      <w:r w:rsidRPr="004073DE">
        <w:rPr>
          <w:rStyle w:val="Emphasis"/>
        </w:rPr>
        <w:t xml:space="preserve"> </w:t>
      </w:r>
      <w:r w:rsidRPr="004073DE">
        <w:rPr>
          <w:sz w:val="14"/>
        </w:rPr>
        <w:t>in the developed world</w:t>
      </w:r>
      <w:r w:rsidRPr="004073DE">
        <w:rPr>
          <w:rStyle w:val="Emphasis"/>
        </w:rPr>
        <w:t xml:space="preserve"> are now </w:t>
      </w:r>
      <w:r w:rsidRPr="004073DE">
        <w:rPr>
          <w:rStyle w:val="Emphasis"/>
          <w:highlight w:val="green"/>
        </w:rPr>
        <w:t>dependent on space</w:t>
      </w:r>
      <w:r w:rsidRPr="004073DE">
        <w:rPr>
          <w:rStyle w:val="Emphasis"/>
        </w:rPr>
        <w:t xml:space="preserve"> </w:t>
      </w:r>
      <w:r w:rsidRPr="004073DE">
        <w:rPr>
          <w:rStyle w:val="Emphasis"/>
          <w:highlight w:val="green"/>
        </w:rPr>
        <w:t>satellites</w:t>
      </w:r>
      <w:r w:rsidRPr="004073DE">
        <w:rPr>
          <w:sz w:val="14"/>
        </w:rPr>
        <w:t xml:space="preserve">. We space advocates should celebrate our success and be terrified of it at the same time. </w:t>
      </w:r>
      <w:r w:rsidRPr="004073DE">
        <w:rPr>
          <w:rStyle w:val="StyleUnderline"/>
          <w:highlight w:val="green"/>
        </w:rPr>
        <w:t>Should we lose</w:t>
      </w:r>
      <w:r w:rsidRPr="004073DE">
        <w:rPr>
          <w:rStyle w:val="StyleUnderline"/>
        </w:rPr>
        <w:t xml:space="preserve"> these fragile </w:t>
      </w:r>
      <w:r w:rsidRPr="004073DE">
        <w:rPr>
          <w:rStyle w:val="StyleUnderline"/>
          <w:highlight w:val="green"/>
        </w:rPr>
        <w:t>assets in space</w:t>
      </w:r>
      <w:r w:rsidRPr="004073DE">
        <w:rPr>
          <w:rStyle w:val="StyleUnderline"/>
        </w:rPr>
        <w:t>,</w:t>
      </w:r>
      <w:r w:rsidRPr="004073DE">
        <w:rPr>
          <w:sz w:val="14"/>
        </w:rPr>
        <w:t xml:space="preserve"> our </w:t>
      </w:r>
      <w:r w:rsidRPr="004073DE">
        <w:rPr>
          <w:rStyle w:val="StyleUnderline"/>
        </w:rPr>
        <w:t xml:space="preserve">economy would experience a disruption like no other: ship, air and train travel would stop and only restart/operate in a much-reduced capacity for years (GPS </w:t>
      </w:r>
      <w:r w:rsidRPr="004073DE">
        <w:rPr>
          <w:rStyle w:val="StyleUnderline"/>
        </w:rPr>
        <w:lastRenderedPageBreak/>
        <w:t>loss)</w:t>
      </w:r>
      <w:r w:rsidRPr="004073DE">
        <w:rPr>
          <w:sz w:val="14"/>
        </w:rPr>
        <w:t xml:space="preserve">. Many banking and retail transactions would cease (VSAT loss). Distribution of news and vital national information would be crippled (communications satellite loss). </w:t>
      </w:r>
      <w:r w:rsidRPr="004073DE">
        <w:rPr>
          <w:rStyle w:val="Emphasis"/>
          <w:highlight w:val="green"/>
        </w:rPr>
        <w:t>Lives would be</w:t>
      </w:r>
      <w:r w:rsidRPr="004073DE">
        <w:rPr>
          <w:rStyle w:val="Emphasis"/>
        </w:rPr>
        <w:t xml:space="preserve"> put </w:t>
      </w:r>
      <w:r w:rsidRPr="004073DE">
        <w:rPr>
          <w:rStyle w:val="Emphasis"/>
          <w:highlight w:val="green"/>
        </w:rPr>
        <w:t>at risk</w:t>
      </w:r>
      <w:r w:rsidRPr="004073DE">
        <w:rPr>
          <w:rStyle w:val="StyleUnderline"/>
        </w:rPr>
        <w:t xml:space="preserve"> and the productivity of our farming would dramatically decrease (weather satellite loss). The </w:t>
      </w:r>
      <w:r w:rsidRPr="004073DE">
        <w:rPr>
          <w:rStyle w:val="StyleUnderline"/>
          <w:highlight w:val="green"/>
        </w:rPr>
        <w:t>risk of</w:t>
      </w:r>
      <w:r w:rsidRPr="004073DE">
        <w:rPr>
          <w:rStyle w:val="StyleUnderline"/>
        </w:rPr>
        <w:t xml:space="preserve"> war, including </w:t>
      </w:r>
      <w:r w:rsidRPr="004073DE">
        <w:rPr>
          <w:rStyle w:val="Emphasis"/>
          <w:highlight w:val="green"/>
        </w:rPr>
        <w:t>nuclear war, would increase</w:t>
      </w:r>
      <w:r w:rsidRPr="004073DE">
        <w:rPr>
          <w:rStyle w:val="StyleUnderline"/>
        </w:rPr>
        <w:t xml:space="preserve"> (</w:t>
      </w:r>
      <w:r w:rsidRPr="004073DE">
        <w:rPr>
          <w:rStyle w:val="Emphasis"/>
        </w:rPr>
        <w:t>loss of spy satellites</w:t>
      </w:r>
      <w:r w:rsidRPr="004073DE">
        <w:rPr>
          <w:rStyle w:val="StyleUnderline"/>
        </w:rPr>
        <w:t xml:space="preserve">) </w:t>
      </w:r>
      <w:r w:rsidRPr="004073DE">
        <w:rPr>
          <w:rStyle w:val="StyleUnderline"/>
          <w:highlight w:val="green"/>
        </w:rPr>
        <w:t>and</w:t>
      </w:r>
      <w:r w:rsidRPr="004073DE">
        <w:rPr>
          <w:rStyle w:val="StyleUnderline"/>
        </w:rPr>
        <w:t xml:space="preserve"> our </w:t>
      </w:r>
      <w:r w:rsidRPr="004073DE">
        <w:rPr>
          <w:rStyle w:val="StyleUnderline"/>
          <w:highlight w:val="green"/>
        </w:rPr>
        <w:t>military’s ability to react</w:t>
      </w:r>
      <w:r w:rsidRPr="004073DE">
        <w:rPr>
          <w:rStyle w:val="StyleUnderline"/>
        </w:rPr>
        <w:t xml:space="preserve"> to crises </w:t>
      </w:r>
      <w:r w:rsidRPr="004073DE">
        <w:rPr>
          <w:rStyle w:val="StyleUnderline"/>
          <w:highlight w:val="green"/>
        </w:rPr>
        <w:t>would be</w:t>
      </w:r>
      <w:r w:rsidRPr="004073DE">
        <w:rPr>
          <w:rStyle w:val="StyleUnderline"/>
        </w:rPr>
        <w:t xml:space="preserve"> significantly </w:t>
      </w:r>
      <w:r w:rsidRPr="004073DE">
        <w:rPr>
          <w:rStyle w:val="StyleUnderline"/>
          <w:highlight w:val="green"/>
        </w:rPr>
        <w:t>reduced</w:t>
      </w:r>
      <w:r w:rsidRPr="004073DE">
        <w:rPr>
          <w:rStyle w:val="StyleUnderline"/>
        </w:rPr>
        <w:t xml:space="preserve"> (</w:t>
      </w:r>
      <w:r w:rsidRPr="004073DE">
        <w:rPr>
          <w:rStyle w:val="Emphasis"/>
        </w:rPr>
        <w:t>loss of military logistics</w:t>
      </w:r>
      <w:r w:rsidRPr="004073DE">
        <w:rPr>
          <w:rStyle w:val="StyleUnderline"/>
        </w:rPr>
        <w:t xml:space="preserve"> and </w:t>
      </w:r>
      <w:r w:rsidRPr="004073DE">
        <w:rPr>
          <w:rStyle w:val="Emphasis"/>
        </w:rPr>
        <w:t>intelligence gathering satellites</w:t>
      </w:r>
      <w:r w:rsidRPr="004073DE">
        <w:rPr>
          <w:rStyle w:val="StyleUnderline"/>
        </w:rPr>
        <w:t>).</w:t>
      </w:r>
    </w:p>
    <w:p w14:paraId="7EF5CF81" w14:textId="77777777" w:rsidR="00F43249" w:rsidRPr="004073DE" w:rsidRDefault="00F43249" w:rsidP="00F43249">
      <w:pPr>
        <w:rPr>
          <w:rStyle w:val="Emphasis"/>
        </w:rPr>
      </w:pPr>
    </w:p>
    <w:p w14:paraId="372671D0" w14:textId="77777777" w:rsidR="00F43249" w:rsidRPr="004073DE" w:rsidRDefault="00F43249" w:rsidP="00F43249">
      <w:pPr>
        <w:pStyle w:val="Heading4"/>
        <w:rPr>
          <w:rFonts w:cs="Calibri"/>
        </w:rPr>
      </w:pPr>
      <w:bookmarkStart w:id="1" w:name="_Hlk73826158"/>
      <w:r w:rsidRPr="004073DE">
        <w:rPr>
          <w:rFonts w:cs="Calibri"/>
        </w:rPr>
        <w:t xml:space="preserve">Nuclear war causes </w:t>
      </w:r>
      <w:r w:rsidRPr="004073DE">
        <w:rPr>
          <w:rFonts w:cs="Calibri"/>
          <w:u w:val="single"/>
        </w:rPr>
        <w:t>extinction</w:t>
      </w:r>
      <w:r w:rsidRPr="004073DE">
        <w:rPr>
          <w:rFonts w:cs="Calibri"/>
        </w:rPr>
        <w:t>.</w:t>
      </w:r>
    </w:p>
    <w:p w14:paraId="58E90C68" w14:textId="77777777" w:rsidR="00F43249" w:rsidRPr="004073DE" w:rsidRDefault="00F43249" w:rsidP="00F43249">
      <w:r w:rsidRPr="004073DE">
        <w:rPr>
          <w:rStyle w:val="Style13ptBold"/>
        </w:rPr>
        <w:t xml:space="preserve">Trevithick and </w:t>
      </w:r>
      <w:proofErr w:type="spellStart"/>
      <w:r w:rsidRPr="004073DE">
        <w:rPr>
          <w:rStyle w:val="Style13ptBold"/>
        </w:rPr>
        <w:t>Rogoway</w:t>
      </w:r>
      <w:proofErr w:type="spellEnd"/>
      <w:r w:rsidRPr="004073DE">
        <w:rPr>
          <w:rStyle w:val="Style13ptBold"/>
        </w:rPr>
        <w:t xml:space="preserve"> ’19 </w:t>
      </w:r>
      <w:r w:rsidRPr="004073DE">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4" w:history="1">
        <w:r w:rsidRPr="004073DE">
          <w:rPr>
            <w:rStyle w:val="Hyperlink"/>
          </w:rPr>
          <w:t>https://www.thedrive.com/the-war-zone/26674/yes-india-and-pakistan-could-end-the-world-as-we-know-it-through-a-nuclear-exchange</w:t>
        </w:r>
      </w:hyperlink>
      <w:r w:rsidRPr="004073DE">
        <w:t xml:space="preserve">] </w:t>
      </w:r>
      <w:proofErr w:type="spellStart"/>
      <w:r w:rsidRPr="004073DE">
        <w:t>brett</w:t>
      </w:r>
      <w:proofErr w:type="spellEnd"/>
    </w:p>
    <w:p w14:paraId="7F8DD56F" w14:textId="77777777" w:rsidR="00F43249" w:rsidRPr="004073DE" w:rsidRDefault="00F43249" w:rsidP="00F43249">
      <w:pPr>
        <w:rPr>
          <w:sz w:val="16"/>
        </w:rPr>
      </w:pPr>
      <w:r w:rsidRPr="004073DE">
        <w:rPr>
          <w:sz w:val="16"/>
        </w:rPr>
        <w:t>A global threat</w:t>
      </w:r>
    </w:p>
    <w:p w14:paraId="7F41F37D" w14:textId="77777777" w:rsidR="00F43249" w:rsidRPr="004073DE" w:rsidRDefault="00F43249" w:rsidP="00F43249">
      <w:pPr>
        <w:rPr>
          <w:sz w:val="16"/>
        </w:rPr>
      </w:pPr>
      <w:r w:rsidRPr="004073DE">
        <w:rPr>
          <w:rStyle w:val="StyleUnderline"/>
        </w:rPr>
        <w:t>India and Pakistan's nuclear arsenals are tiny</w:t>
      </w:r>
      <w:r w:rsidRPr="004073DE">
        <w:rPr>
          <w:sz w:val="16"/>
        </w:rPr>
        <w:t xml:space="preserve"> compared to those of the </w:t>
      </w:r>
      <w:hyperlink r:id="rId15" w:tgtFrame="_blank" w:history="1">
        <w:r w:rsidRPr="004073DE">
          <w:rPr>
            <w:rStyle w:val="Hyperlink"/>
            <w:color w:val="000000"/>
            <w:sz w:val="16"/>
            <w:u w:val="single"/>
          </w:rPr>
          <w:t>United States and Russia</w:t>
        </w:r>
      </w:hyperlink>
      <w:r w:rsidRPr="004073DE">
        <w:rPr>
          <w:sz w:val="16"/>
        </w:rPr>
        <w:t xml:space="preserve">, and these weapons are focused primarily on deterring each other, </w:t>
      </w:r>
      <w:r w:rsidRPr="004073DE">
        <w:rPr>
          <w:rStyle w:val="StyleUnderline"/>
        </w:rPr>
        <w:t xml:space="preserve">but that does </w:t>
      </w:r>
      <w:r w:rsidRPr="004073DE">
        <w:rPr>
          <w:rStyle w:val="Emphasis"/>
        </w:rPr>
        <w:t>not mean</w:t>
      </w:r>
      <w:r w:rsidRPr="004073DE">
        <w:rPr>
          <w:rStyle w:val="StyleUnderline"/>
        </w:rPr>
        <w:t xml:space="preserve"> they're </w:t>
      </w:r>
      <w:r w:rsidRPr="004073DE">
        <w:rPr>
          <w:rStyle w:val="Emphasis"/>
        </w:rPr>
        <w:t>purely regional</w:t>
      </w:r>
      <w:r w:rsidRPr="004073DE">
        <w:rPr>
          <w:rStyle w:val="StyleUnderline"/>
        </w:rPr>
        <w:t xml:space="preserve"> threats</w:t>
      </w:r>
      <w:r w:rsidRPr="004073DE">
        <w:rPr>
          <w:sz w:val="16"/>
        </w:rPr>
        <w:t xml:space="preserve">. Unlike conventional weapons, </w:t>
      </w:r>
      <w:r w:rsidRPr="004073DE">
        <w:rPr>
          <w:rStyle w:val="StyleUnderline"/>
          <w:highlight w:val="green"/>
        </w:rPr>
        <w:t xml:space="preserve">nuclear weapons </w:t>
      </w:r>
      <w:r w:rsidRPr="004073DE">
        <w:rPr>
          <w:rStyle w:val="StyleUnderline"/>
        </w:rPr>
        <w:t xml:space="preserve">create </w:t>
      </w:r>
      <w:r w:rsidRPr="004073DE">
        <w:rPr>
          <w:rStyle w:val="Emphasis"/>
        </w:rPr>
        <w:t>lasting</w:t>
      </w:r>
      <w:r w:rsidRPr="004073DE">
        <w:rPr>
          <w:rStyle w:val="StyleUnderline"/>
        </w:rPr>
        <w:t xml:space="preserve"> and </w:t>
      </w:r>
      <w:r w:rsidRPr="004073DE">
        <w:rPr>
          <w:rStyle w:val="Emphasis"/>
        </w:rPr>
        <w:t>far-reaching</w:t>
      </w:r>
      <w:r w:rsidRPr="004073DE">
        <w:rPr>
          <w:rStyle w:val="StyleUnderline"/>
        </w:rPr>
        <w:t xml:space="preserve"> effects that</w:t>
      </w:r>
      <w:r w:rsidRPr="004073DE">
        <w:rPr>
          <w:sz w:val="16"/>
        </w:rPr>
        <w:t xml:space="preserve"> scientists have posited </w:t>
      </w:r>
      <w:r w:rsidRPr="004073DE">
        <w:rPr>
          <w:rStyle w:val="StyleUnderline"/>
        </w:rPr>
        <w:t xml:space="preserve">could </w:t>
      </w:r>
      <w:r w:rsidRPr="004073DE">
        <w:rPr>
          <w:rStyle w:val="Emphasis"/>
        </w:rPr>
        <w:t>upend life on Earth</w:t>
      </w:r>
      <w:r w:rsidRPr="004073DE">
        <w:rPr>
          <w:rStyle w:val="StyleUnderline"/>
        </w:rPr>
        <w:t xml:space="preserve"> if</w:t>
      </w:r>
      <w:r w:rsidRPr="004073DE">
        <w:rPr>
          <w:sz w:val="16"/>
        </w:rPr>
        <w:t xml:space="preserve"> warring </w:t>
      </w:r>
      <w:r w:rsidRPr="004073DE">
        <w:rPr>
          <w:rStyle w:val="StyleUnderline"/>
        </w:rPr>
        <w:t>parties</w:t>
      </w:r>
      <w:r w:rsidRPr="004073DE">
        <w:rPr>
          <w:sz w:val="16"/>
        </w:rPr>
        <w:t xml:space="preserve"> were to </w:t>
      </w:r>
      <w:r w:rsidRPr="004073DE">
        <w:rPr>
          <w:rStyle w:val="StyleUnderline"/>
        </w:rPr>
        <w:t>use them in sufficient numbers.</w:t>
      </w:r>
    </w:p>
    <w:p w14:paraId="2026FF78" w14:textId="77777777" w:rsidR="00F43249" w:rsidRPr="004073DE" w:rsidRDefault="00F43249" w:rsidP="00F43249">
      <w:pPr>
        <w:rPr>
          <w:sz w:val="16"/>
        </w:rPr>
      </w:pPr>
      <w:hyperlink r:id="rId16" w:tgtFrame="_blank" w:history="1">
        <w:r w:rsidRPr="004073DE">
          <w:rPr>
            <w:rStyle w:val="Hyperlink"/>
            <w:color w:val="000000"/>
            <w:sz w:val="16"/>
            <w:u w:val="single"/>
          </w:rPr>
          <w:t>In 2012</w:t>
        </w:r>
      </w:hyperlink>
      <w:r w:rsidRPr="004073DE">
        <w:rPr>
          <w:sz w:val="16"/>
        </w:rPr>
        <w:t xml:space="preserve">, Alan </w:t>
      </w:r>
      <w:proofErr w:type="spellStart"/>
      <w:r w:rsidRPr="004073DE">
        <w:rPr>
          <w:sz w:val="16"/>
        </w:rPr>
        <w:t>Robock</w:t>
      </w:r>
      <w:proofErr w:type="spellEnd"/>
      <w:r w:rsidRPr="004073DE">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073DE">
        <w:rPr>
          <w:rStyle w:val="StyleUnderline"/>
        </w:rPr>
        <w:t xml:space="preserve">it might not take a </w:t>
      </w:r>
      <w:r w:rsidRPr="004073DE">
        <w:rPr>
          <w:rStyle w:val="Emphasis"/>
        </w:rPr>
        <w:t>large amount</w:t>
      </w:r>
      <w:r w:rsidRPr="004073DE">
        <w:rPr>
          <w:rStyle w:val="StyleUnderline"/>
        </w:rPr>
        <w:t xml:space="preserve"> of nuclear weapons to </w:t>
      </w:r>
      <w:r w:rsidRPr="004073DE">
        <w:rPr>
          <w:rStyle w:val="StyleUnderline"/>
          <w:highlight w:val="green"/>
        </w:rPr>
        <w:t>create</w:t>
      </w:r>
      <w:r w:rsidRPr="004073DE">
        <w:rPr>
          <w:sz w:val="16"/>
        </w:rPr>
        <w:t xml:space="preserve"> a scenario commonly known as </w:t>
      </w:r>
      <w:r w:rsidRPr="004073DE">
        <w:rPr>
          <w:rStyle w:val="StyleUnderline"/>
          <w:highlight w:val="green"/>
        </w:rPr>
        <w:t>"</w:t>
      </w:r>
      <w:hyperlink r:id="rId17" w:tgtFrame="_blank" w:history="1">
        <w:r w:rsidRPr="004073DE">
          <w:rPr>
            <w:rStyle w:val="Emphasis"/>
            <w:color w:val="000000"/>
            <w:highlight w:val="green"/>
          </w:rPr>
          <w:t>Nuclear Winter</w:t>
        </w:r>
      </w:hyperlink>
      <w:r w:rsidRPr="004073DE">
        <w:rPr>
          <w:rStyle w:val="StyleUnderline"/>
          <w:highlight w:val="green"/>
        </w:rPr>
        <w:t>."</w:t>
      </w:r>
      <w:r w:rsidRPr="004073DE">
        <w:rPr>
          <w:sz w:val="16"/>
        </w:rPr>
        <w:t> </w:t>
      </w:r>
    </w:p>
    <w:p w14:paraId="13235837" w14:textId="77777777" w:rsidR="00F43249" w:rsidRPr="004073DE" w:rsidRDefault="00F43249" w:rsidP="00F43249">
      <w:pPr>
        <w:rPr>
          <w:sz w:val="16"/>
        </w:rPr>
      </w:pPr>
      <w:r w:rsidRPr="004073DE">
        <w:rPr>
          <w:sz w:val="16"/>
        </w:rPr>
        <w:t xml:space="preserve">In general, </w:t>
      </w:r>
      <w:r w:rsidRPr="004073DE">
        <w:rPr>
          <w:rStyle w:val="StyleUnderline"/>
        </w:rPr>
        <w:t>this</w:t>
      </w:r>
      <w:r w:rsidRPr="004073DE">
        <w:rPr>
          <w:sz w:val="16"/>
        </w:rPr>
        <w:t xml:space="preserve"> hypothesized event </w:t>
      </w:r>
      <w:r w:rsidRPr="004073DE">
        <w:rPr>
          <w:rStyle w:val="StyleUnderline"/>
        </w:rPr>
        <w:t>occurs when</w:t>
      </w:r>
      <w:r w:rsidRPr="004073DE">
        <w:rPr>
          <w:sz w:val="16"/>
        </w:rPr>
        <w:t xml:space="preserve"> smoke and </w:t>
      </w:r>
      <w:r w:rsidRPr="004073DE">
        <w:rPr>
          <w:rStyle w:val="StyleUnderline"/>
        </w:rPr>
        <w:t xml:space="preserve">soot from nuclear </w:t>
      </w:r>
      <w:r w:rsidRPr="004073DE">
        <w:rPr>
          <w:rStyle w:val="StyleUnderline"/>
          <w:highlight w:val="green"/>
        </w:rPr>
        <w:t>explosions block</w:t>
      </w:r>
      <w:r w:rsidRPr="004073DE">
        <w:rPr>
          <w:sz w:val="16"/>
        </w:rPr>
        <w:t xml:space="preserve"> significant amounts of </w:t>
      </w:r>
      <w:r w:rsidRPr="004073DE">
        <w:rPr>
          <w:rStyle w:val="StyleUnderline"/>
          <w:highlight w:val="green"/>
        </w:rPr>
        <w:t>sunlight</w:t>
      </w:r>
      <w:r w:rsidRPr="004073DE">
        <w:rPr>
          <w:rStyle w:val="StyleUnderline"/>
        </w:rPr>
        <w:t xml:space="preserve"> from</w:t>
      </w:r>
      <w:r w:rsidRPr="004073DE">
        <w:rPr>
          <w:sz w:val="16"/>
        </w:rPr>
        <w:t xml:space="preserve"> reaching the </w:t>
      </w:r>
      <w:r w:rsidRPr="004073DE">
        <w:rPr>
          <w:rStyle w:val="StyleUnderline"/>
        </w:rPr>
        <w:t>earth's surface, leading to a</w:t>
      </w:r>
      <w:r w:rsidRPr="004073DE">
        <w:rPr>
          <w:sz w:val="16"/>
        </w:rPr>
        <w:t xml:space="preserve"> precipitous </w:t>
      </w:r>
      <w:r w:rsidRPr="004073DE">
        <w:rPr>
          <w:rStyle w:val="StyleUnderline"/>
        </w:rPr>
        <w:t xml:space="preserve">drop in temperatures that </w:t>
      </w:r>
      <w:r w:rsidRPr="004073DE">
        <w:rPr>
          <w:rStyle w:val="StyleUnderline"/>
          <w:highlight w:val="green"/>
        </w:rPr>
        <w:t>results in</w:t>
      </w:r>
      <w:r w:rsidRPr="004073DE">
        <w:rPr>
          <w:sz w:val="16"/>
        </w:rPr>
        <w:t xml:space="preserve"> mass </w:t>
      </w:r>
      <w:r w:rsidRPr="004073DE">
        <w:rPr>
          <w:rStyle w:val="Emphasis"/>
          <w:highlight w:val="green"/>
        </w:rPr>
        <w:t>crop failure</w:t>
      </w:r>
      <w:r w:rsidRPr="004073DE">
        <w:rPr>
          <w:rStyle w:val="StyleUnderline"/>
          <w:highlight w:val="green"/>
        </w:rPr>
        <w:t xml:space="preserve"> and</w:t>
      </w:r>
      <w:r w:rsidRPr="004073DE">
        <w:rPr>
          <w:rStyle w:val="StyleUnderline"/>
        </w:rPr>
        <w:t xml:space="preserve"> </w:t>
      </w:r>
      <w:r w:rsidRPr="004073DE">
        <w:rPr>
          <w:rStyle w:val="Emphasis"/>
        </w:rPr>
        <w:t xml:space="preserve">widespread </w:t>
      </w:r>
      <w:r w:rsidRPr="004073DE">
        <w:rPr>
          <w:rStyle w:val="Emphasis"/>
          <w:highlight w:val="green"/>
        </w:rPr>
        <w:t>famine</w:t>
      </w:r>
      <w:r w:rsidRPr="004073DE">
        <w:rPr>
          <w:sz w:val="16"/>
        </w:rPr>
        <w:t>.</w:t>
      </w:r>
    </w:p>
    <w:p w14:paraId="4DFC039B" w14:textId="77777777" w:rsidR="00F43249" w:rsidRPr="004073DE" w:rsidRDefault="00F43249" w:rsidP="00F43249">
      <w:pPr>
        <w:rPr>
          <w:sz w:val="16"/>
        </w:rPr>
      </w:pPr>
      <w:proofErr w:type="spellStart"/>
      <w:r w:rsidRPr="004073DE">
        <w:rPr>
          <w:sz w:val="16"/>
        </w:rPr>
        <w:t>Robcock</w:t>
      </w:r>
      <w:proofErr w:type="spellEnd"/>
      <w:r w:rsidRPr="004073DE">
        <w:rPr>
          <w:sz w:val="16"/>
        </w:rPr>
        <w:t xml:space="preserve"> and Toon summarized their findings, which were based in part on their previous work, in an article in the Bulletin of The Atomic Scientists, </w:t>
      </w:r>
      <w:hyperlink r:id="rId18" w:tgtFrame="_blank" w:history="1">
        <w:r w:rsidRPr="004073DE">
          <w:rPr>
            <w:rStyle w:val="Hyperlink"/>
            <w:color w:val="000000"/>
            <w:sz w:val="16"/>
            <w:u w:val="single"/>
          </w:rPr>
          <w:t>writing</w:t>
        </w:r>
      </w:hyperlink>
      <w:r w:rsidRPr="004073DE">
        <w:rPr>
          <w:sz w:val="16"/>
        </w:rPr>
        <w:t>:</w:t>
      </w:r>
    </w:p>
    <w:p w14:paraId="5823320A" w14:textId="77777777" w:rsidR="00F43249" w:rsidRPr="004073DE" w:rsidRDefault="00F43249" w:rsidP="00F43249">
      <w:pPr>
        <w:ind w:left="720"/>
        <w:rPr>
          <w:sz w:val="16"/>
        </w:rPr>
      </w:pPr>
      <w:r w:rsidRPr="004073DE">
        <w:rPr>
          <w:rStyle w:val="StyleUnderline"/>
        </w:rPr>
        <w:t>"Even a '</w:t>
      </w:r>
      <w:r w:rsidRPr="004073DE">
        <w:rPr>
          <w:rStyle w:val="Emphasis"/>
        </w:rPr>
        <w:t>small</w:t>
      </w:r>
      <w:r w:rsidRPr="004073DE">
        <w:rPr>
          <w:rStyle w:val="StyleUnderline"/>
        </w:rPr>
        <w:t xml:space="preserve">' nuclear war between </w:t>
      </w:r>
      <w:r w:rsidRPr="004073DE">
        <w:rPr>
          <w:rStyle w:val="Emphasis"/>
        </w:rPr>
        <w:t>India</w:t>
      </w:r>
      <w:r w:rsidRPr="004073DE">
        <w:rPr>
          <w:rStyle w:val="StyleUnderline"/>
        </w:rPr>
        <w:t xml:space="preserve"> and </w:t>
      </w:r>
      <w:r w:rsidRPr="004073DE">
        <w:rPr>
          <w:rStyle w:val="Emphasis"/>
        </w:rPr>
        <w:t>Pakistan</w:t>
      </w:r>
      <w:r w:rsidRPr="004073DE">
        <w:rPr>
          <w:rStyle w:val="StyleUnderline"/>
        </w:rPr>
        <w:t xml:space="preserve">, with each country detonating </w:t>
      </w:r>
      <w:r w:rsidRPr="004073DE">
        <w:rPr>
          <w:rStyle w:val="Emphasis"/>
          <w:highlight w:val="green"/>
        </w:rPr>
        <w:t>50</w:t>
      </w:r>
      <w:r w:rsidRPr="004073DE">
        <w:rPr>
          <w:rStyle w:val="Emphasis"/>
        </w:rPr>
        <w:t xml:space="preserve"> Hiroshima-size</w:t>
      </w:r>
      <w:r w:rsidRPr="004073DE">
        <w:rPr>
          <w:sz w:val="16"/>
        </w:rPr>
        <w:t xml:space="preserve"> atom </w:t>
      </w:r>
      <w:r w:rsidRPr="004073DE">
        <w:rPr>
          <w:rStyle w:val="StyleUnderline"/>
          <w:highlight w:val="green"/>
        </w:rPr>
        <w:t>bombs</w:t>
      </w:r>
      <w:r w:rsidRPr="004073DE">
        <w:rPr>
          <w:rStyle w:val="StyleUnderline"/>
        </w:rPr>
        <w:t xml:space="preserve"> – only about </w:t>
      </w:r>
      <w:r w:rsidRPr="004073DE">
        <w:rPr>
          <w:rStyle w:val="Emphasis"/>
        </w:rPr>
        <w:t>0.03 percent</w:t>
      </w:r>
      <w:r w:rsidRPr="004073DE">
        <w:rPr>
          <w:rStyle w:val="StyleUnderline"/>
        </w:rPr>
        <w:t xml:space="preserve"> of the global</w:t>
      </w:r>
      <w:r w:rsidRPr="004073DE">
        <w:rPr>
          <w:sz w:val="16"/>
        </w:rPr>
        <w:t xml:space="preserve"> nuclear </w:t>
      </w:r>
      <w:r w:rsidRPr="004073DE">
        <w:rPr>
          <w:rStyle w:val="StyleUnderline"/>
        </w:rPr>
        <w:t>arsenal's</w:t>
      </w:r>
      <w:r w:rsidRPr="004073DE">
        <w:rPr>
          <w:sz w:val="16"/>
        </w:rPr>
        <w:t xml:space="preserve"> explosive </w:t>
      </w:r>
      <w:r w:rsidRPr="004073DE">
        <w:rPr>
          <w:rStyle w:val="StyleUnderline"/>
        </w:rPr>
        <w:t>power</w:t>
      </w:r>
      <w:r w:rsidRPr="004073DE">
        <w:rPr>
          <w:sz w:val="16"/>
        </w:rPr>
        <w:t xml:space="preserve"> – as airbursts in urban areas, </w:t>
      </w:r>
      <w:r w:rsidRPr="004073DE">
        <w:rPr>
          <w:rStyle w:val="StyleUnderline"/>
        </w:rPr>
        <w:t xml:space="preserve">could </w:t>
      </w:r>
      <w:r w:rsidRPr="004073DE">
        <w:rPr>
          <w:rStyle w:val="StyleUnderline"/>
          <w:highlight w:val="green"/>
        </w:rPr>
        <w:t>produce</w:t>
      </w:r>
      <w:r w:rsidRPr="004073DE">
        <w:rPr>
          <w:sz w:val="16"/>
        </w:rPr>
        <w:t xml:space="preserve"> so much </w:t>
      </w:r>
      <w:r w:rsidRPr="004073DE">
        <w:rPr>
          <w:rStyle w:val="StyleUnderline"/>
        </w:rPr>
        <w:t xml:space="preserve">smoke that temperatures would fall below </w:t>
      </w:r>
      <w:r w:rsidRPr="004073DE">
        <w:rPr>
          <w:sz w:val="16"/>
        </w:rPr>
        <w:t xml:space="preserve">those of </w:t>
      </w:r>
      <w:r w:rsidRPr="004073DE">
        <w:rPr>
          <w:rStyle w:val="StyleUnderline"/>
        </w:rPr>
        <w:t>the</w:t>
      </w:r>
      <w:r w:rsidRPr="004073DE">
        <w:rPr>
          <w:sz w:val="16"/>
        </w:rPr>
        <w:t> </w:t>
      </w:r>
      <w:hyperlink r:id="rId19" w:tgtFrame="_blank" w:history="1">
        <w:r w:rsidRPr="004073DE">
          <w:rPr>
            <w:rStyle w:val="Hyperlink"/>
            <w:color w:val="000000"/>
            <w:sz w:val="16"/>
            <w:u w:val="single"/>
          </w:rPr>
          <w:t xml:space="preserve">Little </w:t>
        </w:r>
        <w:r w:rsidRPr="004073DE">
          <w:rPr>
            <w:rStyle w:val="Emphasis"/>
            <w:color w:val="000000"/>
            <w:highlight w:val="green"/>
          </w:rPr>
          <w:t>Ice Age</w:t>
        </w:r>
      </w:hyperlink>
      <w:r w:rsidRPr="004073DE">
        <w:rPr>
          <w:sz w:val="16"/>
        </w:rPr>
        <w:t xml:space="preserve"> of the fourteenth to nineteenth centuries, shortening the growing season around the world and </w:t>
      </w:r>
      <w:r w:rsidRPr="004073DE">
        <w:rPr>
          <w:rStyle w:val="StyleUnderline"/>
        </w:rPr>
        <w:t>threatening the global food supply</w:t>
      </w:r>
      <w:r w:rsidRPr="004073DE">
        <w:rPr>
          <w:sz w:val="16"/>
        </w:rPr>
        <w:t xml:space="preserve">. Furthermore, </w:t>
      </w:r>
      <w:r w:rsidRPr="004073DE">
        <w:rPr>
          <w:rStyle w:val="StyleUnderline"/>
        </w:rPr>
        <w:t xml:space="preserve">there would be massive </w:t>
      </w:r>
      <w:r w:rsidRPr="004073DE">
        <w:rPr>
          <w:rStyle w:val="Emphasis"/>
          <w:highlight w:val="green"/>
        </w:rPr>
        <w:t>ozone depletion</w:t>
      </w:r>
      <w:r w:rsidRPr="004073DE">
        <w:rPr>
          <w:sz w:val="16"/>
        </w:rPr>
        <w:t>, allowing more ultraviolet radiation to reach Earth's surface. Recent studies predict that agricultural production in parts of the United States and China would decline by about 20 percent for four years, and by 10 percent for a decade.</w:t>
      </w:r>
    </w:p>
    <w:p w14:paraId="59439694" w14:textId="77777777" w:rsidR="00F43249" w:rsidRPr="004073DE" w:rsidRDefault="00F43249" w:rsidP="00F43249">
      <w:pPr>
        <w:rPr>
          <w:sz w:val="16"/>
        </w:rPr>
      </w:pPr>
      <w:r w:rsidRPr="004073DE">
        <w:rPr>
          <w:sz w:val="16"/>
        </w:rPr>
        <w:t>The bomb the United States dropped on Hiroshima Japan, known as </w:t>
      </w:r>
      <w:hyperlink r:id="rId20" w:tgtFrame="_blank" w:history="1">
        <w:r w:rsidRPr="004073DE">
          <w:rPr>
            <w:rStyle w:val="Hyperlink"/>
            <w:color w:val="000000"/>
            <w:sz w:val="16"/>
            <w:u w:val="single"/>
          </w:rPr>
          <w:t>Little Boy</w:t>
        </w:r>
      </w:hyperlink>
      <w:r w:rsidRPr="004073DE">
        <w:rPr>
          <w:sz w:val="16"/>
        </w:rPr>
        <w:t xml:space="preserve">, was an inefficient and essentially experimental design with a yield of around 15 kilotons. The reported </w:t>
      </w:r>
      <w:r w:rsidRPr="004073DE">
        <w:rPr>
          <w:rStyle w:val="StyleUnderline"/>
        </w:rPr>
        <w:t>results from </w:t>
      </w:r>
      <w:hyperlink r:id="rId21" w:tgtFrame="_blank" w:history="1">
        <w:r w:rsidRPr="004073DE">
          <w:rPr>
            <w:rStyle w:val="StyleUnderline"/>
            <w:color w:val="000000"/>
          </w:rPr>
          <w:t>Indian</w:t>
        </w:r>
      </w:hyperlink>
      <w:r w:rsidRPr="004073DE">
        <w:rPr>
          <w:rStyle w:val="StyleUnderline"/>
        </w:rPr>
        <w:t xml:space="preserve"> and Pakistani </w:t>
      </w:r>
      <w:r w:rsidRPr="004073DE">
        <w:rPr>
          <w:rStyle w:val="Emphasis"/>
        </w:rPr>
        <w:t xml:space="preserve">nuclear </w:t>
      </w:r>
      <w:r w:rsidRPr="004073DE">
        <w:rPr>
          <w:rStyle w:val="Emphasis"/>
        </w:rPr>
        <w:lastRenderedPageBreak/>
        <w:t>testing</w:t>
      </w:r>
      <w:r w:rsidRPr="004073DE">
        <w:rPr>
          <w:rStyle w:val="StyleUnderline"/>
        </w:rPr>
        <w:t> indicate</w:t>
      </w:r>
      <w:r w:rsidRPr="004073DE">
        <w:rPr>
          <w:sz w:val="16"/>
        </w:rPr>
        <w:t xml:space="preserve"> that </w:t>
      </w:r>
      <w:r w:rsidRPr="004073DE">
        <w:rPr>
          <w:rStyle w:val="StyleUnderline"/>
        </w:rPr>
        <w:t>both countries</w:t>
      </w:r>
      <w:r w:rsidRPr="004073DE">
        <w:rPr>
          <w:sz w:val="16"/>
        </w:rPr>
        <w:t xml:space="preserve"> can </w:t>
      </w:r>
      <w:r w:rsidRPr="004073DE">
        <w:rPr>
          <w:rStyle w:val="Emphasis"/>
        </w:rPr>
        <w:t>meet this threshold</w:t>
      </w:r>
      <w:r w:rsidRPr="004073DE">
        <w:rPr>
          <w:rStyle w:val="StyleUnderline"/>
        </w:rPr>
        <w:t xml:space="preserve"> and</w:t>
      </w:r>
      <w:r w:rsidRPr="004073DE">
        <w:rPr>
          <w:sz w:val="16"/>
        </w:rPr>
        <w:t xml:space="preserve"> both countries' </w:t>
      </w:r>
      <w:r w:rsidRPr="004073DE">
        <w:rPr>
          <w:rStyle w:val="StyleUnderline"/>
        </w:rPr>
        <w:t>weapons programs</w:t>
      </w:r>
      <w:r w:rsidRPr="004073DE">
        <w:rPr>
          <w:sz w:val="16"/>
        </w:rPr>
        <w:t xml:space="preserve"> have almost certainly </w:t>
      </w:r>
      <w:r w:rsidRPr="004073DE">
        <w:rPr>
          <w:rStyle w:val="StyleUnderline"/>
        </w:rPr>
        <w:t>matured in</w:t>
      </w:r>
      <w:r w:rsidRPr="004073DE">
        <w:rPr>
          <w:sz w:val="16"/>
        </w:rPr>
        <w:t xml:space="preserve"> the </w:t>
      </w:r>
      <w:r w:rsidRPr="004073DE">
        <w:rPr>
          <w:rStyle w:val="StyleUnderline"/>
        </w:rPr>
        <w:t>decades</w:t>
      </w:r>
      <w:r w:rsidRPr="004073DE">
        <w:rPr>
          <w:sz w:val="16"/>
        </w:rPr>
        <w:t xml:space="preserve"> since.</w:t>
      </w:r>
    </w:p>
    <w:p w14:paraId="10F489A7" w14:textId="77777777" w:rsidR="00F43249" w:rsidRPr="004073DE" w:rsidRDefault="00F43249" w:rsidP="00F43249">
      <w:pPr>
        <w:rPr>
          <w:sz w:val="16"/>
        </w:rPr>
      </w:pPr>
      <w:r w:rsidRPr="004073DE">
        <w:rPr>
          <w:sz w:val="16"/>
        </w:rPr>
        <w:t xml:space="preserve">In previous studies, </w:t>
      </w:r>
      <w:proofErr w:type="spellStart"/>
      <w:r w:rsidRPr="004073DE">
        <w:rPr>
          <w:sz w:val="16"/>
        </w:rPr>
        <w:t>Robcock</w:t>
      </w:r>
      <w:proofErr w:type="spellEnd"/>
      <w:r w:rsidRPr="004073DE">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2" w:tgtFrame="_blank" w:history="1">
        <w:r w:rsidRPr="004073DE">
          <w:rPr>
            <w:rStyle w:val="Hyperlink"/>
            <w:color w:val="000000"/>
            <w:sz w:val="16"/>
            <w:u w:val="single"/>
          </w:rPr>
          <w:t>at least 20 million people</w:t>
        </w:r>
      </w:hyperlink>
      <w:r w:rsidRPr="004073DE">
        <w:rPr>
          <w:sz w:val="16"/>
        </w:rPr>
        <w:t xml:space="preserve">. The </w:t>
      </w:r>
      <w:r w:rsidRPr="004073DE">
        <w:rPr>
          <w:rStyle w:val="Emphasis"/>
        </w:rPr>
        <w:t>second order</w:t>
      </w:r>
      <w:r w:rsidRPr="004073DE">
        <w:rPr>
          <w:rStyle w:val="StyleUnderline"/>
        </w:rPr>
        <w:t xml:space="preserve"> impacts would be even worse</w:t>
      </w:r>
      <w:r w:rsidRPr="004073DE">
        <w:rPr>
          <w:sz w:val="16"/>
        </w:rPr>
        <w:t xml:space="preserve"> in the years that followed. </w:t>
      </w:r>
    </w:p>
    <w:p w14:paraId="10519600" w14:textId="77777777" w:rsidR="00F43249" w:rsidRPr="004073DE" w:rsidRDefault="00F43249" w:rsidP="00F43249">
      <w:pPr>
        <w:rPr>
          <w:sz w:val="16"/>
        </w:rPr>
      </w:pPr>
      <w:r w:rsidRPr="004073DE">
        <w:rPr>
          <w:sz w:val="16"/>
        </w:rPr>
        <w:t xml:space="preserve">In 2014, Michael Mills and Julia Lee-Taylor, both then working at the </w:t>
      </w:r>
      <w:proofErr w:type="gramStart"/>
      <w:r w:rsidRPr="004073DE">
        <w:rPr>
          <w:sz w:val="16"/>
        </w:rPr>
        <w:t>federally-funded</w:t>
      </w:r>
      <w:proofErr w:type="gramEnd"/>
      <w:r w:rsidRPr="004073DE">
        <w:rPr>
          <w:sz w:val="16"/>
        </w:rPr>
        <w:t xml:space="preserve"> National Center for Atmospheric Research's (NCAR) Earth System Laboratory, authored another paper with </w:t>
      </w:r>
      <w:proofErr w:type="spellStart"/>
      <w:r w:rsidRPr="004073DE">
        <w:rPr>
          <w:sz w:val="16"/>
        </w:rPr>
        <w:t>Robcock</w:t>
      </w:r>
      <w:proofErr w:type="spellEnd"/>
      <w:r w:rsidRPr="004073DE">
        <w:rPr>
          <w:sz w:val="16"/>
        </w:rPr>
        <w:t xml:space="preserve"> and Toon. </w:t>
      </w:r>
      <w:r w:rsidRPr="004073DE">
        <w:rPr>
          <w:rStyle w:val="StyleUnderline"/>
        </w:rPr>
        <w:t>This </w:t>
      </w:r>
      <w:hyperlink r:id="rId23" w:tgtFrame="_blank" w:history="1">
        <w:r w:rsidRPr="004073DE">
          <w:rPr>
            <w:rStyle w:val="StyleUnderline"/>
            <w:color w:val="000000"/>
          </w:rPr>
          <w:t>study concluded</w:t>
        </w:r>
      </w:hyperlink>
      <w:r w:rsidRPr="004073DE">
        <w:rPr>
          <w:sz w:val="16"/>
        </w:rPr>
        <w:t xml:space="preserve"> again that </w:t>
      </w:r>
      <w:r w:rsidRPr="004073DE">
        <w:rPr>
          <w:rStyle w:val="StyleUnderline"/>
        </w:rPr>
        <w:t>detonation of 100</w:t>
      </w:r>
      <w:r w:rsidRPr="004073DE">
        <w:rPr>
          <w:sz w:val="16"/>
        </w:rPr>
        <w:t xml:space="preserve"> 15-kiloton yield </w:t>
      </w:r>
      <w:r w:rsidRPr="004073DE">
        <w:rPr>
          <w:rStyle w:val="StyleUnderline"/>
        </w:rPr>
        <w:t xml:space="preserve">bombs in a </w:t>
      </w:r>
      <w:r w:rsidRPr="004073DE">
        <w:rPr>
          <w:rStyle w:val="Emphasis"/>
          <w:highlight w:val="green"/>
        </w:rPr>
        <w:t>purely regional</w:t>
      </w:r>
      <w:r w:rsidRPr="004073DE">
        <w:rPr>
          <w:rStyle w:val="StyleUnderline"/>
          <w:highlight w:val="green"/>
        </w:rPr>
        <w:t xml:space="preserve"> conflict</w:t>
      </w:r>
      <w:r w:rsidRPr="004073DE">
        <w:rPr>
          <w:rStyle w:val="StyleUnderline"/>
        </w:rPr>
        <w:t xml:space="preserve"> would </w:t>
      </w:r>
      <w:r w:rsidRPr="004073DE">
        <w:rPr>
          <w:rStyle w:val="StyleUnderline"/>
          <w:highlight w:val="green"/>
        </w:rPr>
        <w:t>result in</w:t>
      </w:r>
      <w:r w:rsidRPr="004073DE">
        <w:rPr>
          <w:rStyle w:val="StyleUnderline"/>
        </w:rPr>
        <w:t xml:space="preserve"> "multi-decadal </w:t>
      </w:r>
      <w:r w:rsidRPr="004073DE">
        <w:rPr>
          <w:rStyle w:val="Emphasis"/>
          <w:highlight w:val="green"/>
        </w:rPr>
        <w:t>global cooling</w:t>
      </w:r>
      <w:r w:rsidRPr="004073DE">
        <w:rPr>
          <w:rStyle w:val="StyleUnderline"/>
          <w:highlight w:val="green"/>
        </w:rPr>
        <w:t>" and</w:t>
      </w:r>
      <w:r w:rsidRPr="004073DE">
        <w:rPr>
          <w:rStyle w:val="StyleUnderline"/>
        </w:rPr>
        <w:t xml:space="preserve"> "would</w:t>
      </w:r>
      <w:r w:rsidRPr="004073DE">
        <w:rPr>
          <w:sz w:val="16"/>
        </w:rPr>
        <w:t xml:space="preserve"> put significant pressures on global food supplies and could </w:t>
      </w:r>
      <w:r w:rsidRPr="004073DE">
        <w:rPr>
          <w:rStyle w:val="StyleUnderline"/>
        </w:rPr>
        <w:t xml:space="preserve">trigger a global </w:t>
      </w:r>
      <w:r w:rsidRPr="004073DE">
        <w:rPr>
          <w:rStyle w:val="Emphasis"/>
          <w:highlight w:val="green"/>
        </w:rPr>
        <w:t>nuclear famine</w:t>
      </w:r>
      <w:r w:rsidRPr="004073DE">
        <w:rPr>
          <w:rStyle w:val="StyleUnderline"/>
          <w:highlight w:val="green"/>
        </w:rPr>
        <w:t>."</w:t>
      </w:r>
    </w:p>
    <w:p w14:paraId="24F438AC" w14:textId="77777777" w:rsidR="00F43249" w:rsidRPr="004073DE" w:rsidRDefault="00F43249" w:rsidP="00F43249">
      <w:pPr>
        <w:rPr>
          <w:sz w:val="16"/>
        </w:rPr>
      </w:pPr>
      <w:r w:rsidRPr="004073DE">
        <w:rPr>
          <w:sz w:val="16"/>
        </w:rPr>
        <w:t>It is important to note that</w:t>
      </w:r>
      <w:hyperlink r:id="rId24" w:anchor="Critical_response_to_the_more_modern_papers" w:tgtFrame="_blank" w:history="1">
        <w:r w:rsidRPr="004073DE">
          <w:rPr>
            <w:rStyle w:val="Hyperlink"/>
            <w:color w:val="000000"/>
            <w:sz w:val="16"/>
            <w:u w:val="single"/>
          </w:rPr>
          <w:t> critics have questioned</w:t>
        </w:r>
      </w:hyperlink>
      <w:r w:rsidRPr="004073DE">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82EDA94" w14:textId="77777777" w:rsidR="00F43249" w:rsidRPr="004073DE" w:rsidRDefault="00F43249" w:rsidP="00F43249">
      <w:pPr>
        <w:rPr>
          <w:sz w:val="16"/>
        </w:rPr>
      </w:pPr>
      <w:r w:rsidRPr="004073DE">
        <w:rPr>
          <w:sz w:val="16"/>
        </w:rPr>
        <w:t xml:space="preserve">The studies here do indicate significant impacts based on a relatively limited number of nuclear detonations of smaller yield devices, though. But even if </w:t>
      </w:r>
      <w:r w:rsidRPr="004073DE">
        <w:rPr>
          <w:rStyle w:val="StyleUnderline"/>
        </w:rPr>
        <w:t>the impacts</w:t>
      </w:r>
      <w:r w:rsidRPr="004073DE">
        <w:rPr>
          <w:sz w:val="16"/>
        </w:rPr>
        <w:t xml:space="preserve"> are less pronounced than projected in this particular scenario, they </w:t>
      </w:r>
      <w:r w:rsidRPr="004073DE">
        <w:rPr>
          <w:rStyle w:val="StyleUnderline"/>
        </w:rPr>
        <w:t>could be</w:t>
      </w:r>
      <w:r w:rsidRPr="004073DE">
        <w:rPr>
          <w:sz w:val="16"/>
        </w:rPr>
        <w:t xml:space="preserve"> far </w:t>
      </w:r>
      <w:r w:rsidRPr="004073DE">
        <w:rPr>
          <w:rStyle w:val="StyleUnderline"/>
        </w:rPr>
        <w:t>more severe if India and Pakistan</w:t>
      </w:r>
      <w:r w:rsidRPr="004073DE">
        <w:rPr>
          <w:sz w:val="16"/>
        </w:rPr>
        <w:t xml:space="preserve"> were to </w:t>
      </w:r>
      <w:r w:rsidRPr="004073DE">
        <w:rPr>
          <w:rStyle w:val="StyleUnderline"/>
        </w:rPr>
        <w:t xml:space="preserve">use a </w:t>
      </w:r>
      <w:proofErr w:type="gramStart"/>
      <w:r w:rsidRPr="004073DE">
        <w:rPr>
          <w:rStyle w:val="StyleUnderline"/>
        </w:rPr>
        <w:t>larger number</w:t>
      </w:r>
      <w:proofErr w:type="gramEnd"/>
      <w:r w:rsidRPr="004073DE">
        <w:rPr>
          <w:rStyle w:val="StyleUnderline"/>
        </w:rPr>
        <w:t xml:space="preserve"> weapons</w:t>
      </w:r>
      <w:r w:rsidRPr="004073DE">
        <w:rPr>
          <w:sz w:val="16"/>
        </w:rPr>
        <w:t xml:space="preserve"> and/</w:t>
      </w:r>
      <w:r w:rsidRPr="004073DE">
        <w:rPr>
          <w:rStyle w:val="StyleUnderline"/>
        </w:rPr>
        <w:t>or</w:t>
      </w:r>
      <w:r w:rsidRPr="004073DE">
        <w:rPr>
          <w:sz w:val="16"/>
        </w:rPr>
        <w:t xml:space="preserve"> ones of </w:t>
      </w:r>
      <w:r w:rsidRPr="004073DE">
        <w:rPr>
          <w:rStyle w:val="Emphasis"/>
        </w:rPr>
        <w:t>higher yields</w:t>
      </w:r>
      <w:r w:rsidRPr="004073DE">
        <w:rPr>
          <w:rStyle w:val="StyleUnderline"/>
        </w:rPr>
        <w:t>, which both belligerents readily have</w:t>
      </w:r>
      <w:r w:rsidRPr="004073DE">
        <w:rPr>
          <w:sz w:val="16"/>
        </w:rPr>
        <w:t>. </w:t>
      </w:r>
    </w:p>
    <w:p w14:paraId="48842D2B" w14:textId="77777777" w:rsidR="00F43249" w:rsidRPr="004073DE" w:rsidRDefault="00F43249" w:rsidP="00F43249">
      <w:pPr>
        <w:rPr>
          <w:sz w:val="16"/>
        </w:rPr>
      </w:pPr>
      <w:r w:rsidRPr="004073DE">
        <w:rPr>
          <w:sz w:val="16"/>
        </w:rPr>
        <w:t xml:space="preserve">In addition, </w:t>
      </w:r>
      <w:r w:rsidRPr="004073DE">
        <w:rPr>
          <w:rStyle w:val="StyleUnderline"/>
        </w:rPr>
        <w:t xml:space="preserve">Nuclear Winter is just </w:t>
      </w:r>
      <w:r w:rsidRPr="004073DE">
        <w:rPr>
          <w:rStyle w:val="Emphasis"/>
        </w:rPr>
        <w:t>one</w:t>
      </w:r>
      <w:r w:rsidRPr="004073DE">
        <w:rPr>
          <w:rStyle w:val="StyleUnderline"/>
        </w:rPr>
        <w:t xml:space="preserve"> of the</w:t>
      </w:r>
      <w:r w:rsidRPr="004073DE">
        <w:rPr>
          <w:sz w:val="16"/>
        </w:rPr>
        <w:t xml:space="preserve"> potential </w:t>
      </w:r>
      <w:r w:rsidRPr="004073DE">
        <w:rPr>
          <w:rStyle w:val="StyleUnderline"/>
        </w:rPr>
        <w:t>things that might happen following a nuclear exchange</w:t>
      </w:r>
      <w:r w:rsidRPr="004073DE">
        <w:rPr>
          <w:sz w:val="16"/>
        </w:rPr>
        <w:t xml:space="preserve"> between the longtime foes. </w:t>
      </w:r>
      <w:r w:rsidRPr="004073DE">
        <w:rPr>
          <w:rStyle w:val="StyleUnderline"/>
        </w:rPr>
        <w:t xml:space="preserve">A </w:t>
      </w:r>
      <w:r w:rsidRPr="004073DE">
        <w:rPr>
          <w:rStyle w:val="StyleUnderline"/>
          <w:highlight w:val="green"/>
        </w:rPr>
        <w:t>detonation</w:t>
      </w:r>
      <w:r w:rsidRPr="004073DE">
        <w:rPr>
          <w:rStyle w:val="StyleUnderline"/>
        </w:rPr>
        <w:t xml:space="preserve"> of </w:t>
      </w:r>
      <w:r w:rsidRPr="004073DE">
        <w:rPr>
          <w:rStyle w:val="Emphasis"/>
        </w:rPr>
        <w:t>dozens</w:t>
      </w:r>
      <w:r w:rsidRPr="004073DE">
        <w:rPr>
          <w:rStyle w:val="StyleUnderline"/>
        </w:rPr>
        <w:t xml:space="preserve"> of nuclear weapons, </w:t>
      </w:r>
      <w:r w:rsidRPr="004073DE">
        <w:rPr>
          <w:rStyle w:val="Emphasis"/>
        </w:rPr>
        <w:t>even small ones</w:t>
      </w:r>
      <w:r w:rsidRPr="004073DE">
        <w:rPr>
          <w:rStyle w:val="StyleUnderline"/>
        </w:rPr>
        <w:t xml:space="preserve">, would </w:t>
      </w:r>
      <w:r w:rsidRPr="004073DE">
        <w:rPr>
          <w:rStyle w:val="StyleUnderline"/>
          <w:highlight w:val="green"/>
        </w:rPr>
        <w:t>throw</w:t>
      </w:r>
      <w:r w:rsidRPr="004073DE">
        <w:rPr>
          <w:sz w:val="16"/>
        </w:rPr>
        <w:t xml:space="preserve"> hazardous nuclear </w:t>
      </w:r>
      <w:r w:rsidRPr="004073DE">
        <w:rPr>
          <w:rStyle w:val="StyleUnderline"/>
          <w:highlight w:val="green"/>
        </w:rPr>
        <w:t>fallout </w:t>
      </w:r>
      <w:hyperlink r:id="rId25" w:tgtFrame="_blank" w:history="1">
        <w:r w:rsidRPr="004073DE">
          <w:rPr>
            <w:rStyle w:val="Emphasis"/>
            <w:color w:val="000000"/>
            <w:highlight w:val="green"/>
          </w:rPr>
          <w:t>into the air</w:t>
        </w:r>
      </w:hyperlink>
      <w:r w:rsidRPr="004073DE">
        <w:rPr>
          <w:rStyle w:val="StyleUnderline"/>
        </w:rPr>
        <w:t> that</w:t>
      </w:r>
      <w:r w:rsidRPr="004073DE">
        <w:rPr>
          <w:sz w:val="16"/>
        </w:rPr>
        <w:t xml:space="preserve">, depending on the weather pattern, </w:t>
      </w:r>
      <w:r w:rsidRPr="004073DE">
        <w:rPr>
          <w:rStyle w:val="StyleUnderline"/>
        </w:rPr>
        <w:t xml:space="preserve">could </w:t>
      </w:r>
      <w:r w:rsidRPr="004073DE">
        <w:rPr>
          <w:rStyle w:val="Emphasis"/>
        </w:rPr>
        <w:t>carry</w:t>
      </w:r>
      <w:r w:rsidRPr="004073DE">
        <w:rPr>
          <w:sz w:val="16"/>
        </w:rPr>
        <w:t xml:space="preserve"> that </w:t>
      </w:r>
      <w:r w:rsidRPr="004073DE">
        <w:rPr>
          <w:rStyle w:val="Emphasis"/>
        </w:rPr>
        <w:t>material</w:t>
      </w:r>
      <w:r w:rsidRPr="004073DE">
        <w:rPr>
          <w:sz w:val="16"/>
        </w:rPr>
        <w:t> </w:t>
      </w:r>
      <w:hyperlink r:id="rId26" w:anchor="nukemap" w:tgtFrame="_blank" w:history="1">
        <w:r w:rsidRPr="004073DE">
          <w:rPr>
            <w:rStyle w:val="Hyperlink"/>
            <w:color w:val="000000"/>
            <w:sz w:val="16"/>
            <w:u w:val="single"/>
          </w:rPr>
          <w:t>far and wide</w:t>
        </w:r>
      </w:hyperlink>
      <w:r w:rsidRPr="004073DE">
        <w:rPr>
          <w:sz w:val="16"/>
        </w:rPr>
        <w:t>, causing both near- and short-term health impacts. The various </w:t>
      </w:r>
      <w:hyperlink r:id="rId27" w:tgtFrame="_blank" w:history="1">
        <w:r w:rsidRPr="004073DE">
          <w:rPr>
            <w:rStyle w:val="Hyperlink"/>
            <w:color w:val="000000"/>
            <w:sz w:val="16"/>
            <w:u w:val="single"/>
          </w:rPr>
          <w:t>ground zeroes</w:t>
        </w:r>
      </w:hyperlink>
      <w:r w:rsidRPr="004073DE">
        <w:rPr>
          <w:sz w:val="16"/>
        </w:rPr>
        <w:t> themselves would be irritated and potentially hazardous for many years to come.</w:t>
      </w:r>
    </w:p>
    <w:p w14:paraId="11C59674" w14:textId="77777777" w:rsidR="00F43249" w:rsidRPr="004073DE" w:rsidRDefault="00F43249" w:rsidP="00F43249">
      <w:pPr>
        <w:rPr>
          <w:sz w:val="16"/>
        </w:rPr>
      </w:pPr>
      <w:r w:rsidRPr="004073DE">
        <w:rPr>
          <w:sz w:val="16"/>
        </w:rPr>
        <w:t xml:space="preserve">Depending on where the detonations occur, </w:t>
      </w:r>
      <w:r w:rsidRPr="004073DE">
        <w:rPr>
          <w:rStyle w:val="StyleUnderline"/>
        </w:rPr>
        <w:t>a nuclear exchange could</w:t>
      </w:r>
      <w:r w:rsidRPr="004073DE">
        <w:rPr>
          <w:sz w:val="16"/>
        </w:rPr>
        <w:t xml:space="preserve"> potentially </w:t>
      </w:r>
      <w:r w:rsidRPr="004073DE">
        <w:rPr>
          <w:rStyle w:val="StyleUnderline"/>
        </w:rPr>
        <w:t>cut</w:t>
      </w:r>
      <w:r w:rsidRPr="004073DE">
        <w:rPr>
          <w:sz w:val="16"/>
        </w:rPr>
        <w:t xml:space="preserve"> people </w:t>
      </w:r>
      <w:r w:rsidRPr="004073DE">
        <w:rPr>
          <w:rStyle w:val="StyleUnderline"/>
        </w:rPr>
        <w:t>off</w:t>
      </w:r>
      <w:r w:rsidRPr="004073DE">
        <w:rPr>
          <w:sz w:val="16"/>
        </w:rPr>
        <w:t xml:space="preserve"> from critical </w:t>
      </w:r>
      <w:r w:rsidRPr="004073DE">
        <w:rPr>
          <w:rStyle w:val="Emphasis"/>
        </w:rPr>
        <w:t>water</w:t>
      </w:r>
      <w:r w:rsidRPr="004073DE">
        <w:rPr>
          <w:rStyle w:val="StyleUnderline"/>
        </w:rPr>
        <w:t xml:space="preserve"> and </w:t>
      </w:r>
      <w:r w:rsidRPr="004073DE">
        <w:rPr>
          <w:rStyle w:val="Emphasis"/>
        </w:rPr>
        <w:t>food</w:t>
      </w:r>
      <w:r w:rsidRPr="004073DE">
        <w:rPr>
          <w:rStyle w:val="StyleUnderline"/>
        </w:rPr>
        <w:t xml:space="preserve"> supplies</w:t>
      </w:r>
      <w:r w:rsidRPr="004073DE">
        <w:rPr>
          <w:sz w:val="16"/>
        </w:rPr>
        <w:t>, putting increased and potentially unsustainable strains on uncontaminated areas.  After the Chernobyl nuclear power plant, situated in Ukraine, </w:t>
      </w:r>
      <w:hyperlink r:id="rId28" w:tgtFrame="_blank" w:history="1">
        <w:r w:rsidRPr="004073DE">
          <w:rPr>
            <w:rStyle w:val="Hyperlink"/>
            <w:color w:val="000000"/>
            <w:sz w:val="16"/>
            <w:u w:val="single"/>
          </w:rPr>
          <w:t>melted down and exploded</w:t>
        </w:r>
      </w:hyperlink>
      <w:r w:rsidRPr="004073DE">
        <w:rPr>
          <w:sz w:val="16"/>
        </w:rPr>
        <w:t> in 1986, authorities established a 1,000 square mile restricted access "</w:t>
      </w:r>
      <w:hyperlink r:id="rId29" w:tgtFrame="_blank" w:history="1">
        <w:r w:rsidRPr="004073DE">
          <w:rPr>
            <w:rStyle w:val="Hyperlink"/>
            <w:color w:val="000000"/>
            <w:sz w:val="16"/>
            <w:u w:val="single"/>
          </w:rPr>
          <w:t>exclusion zone</w:t>
        </w:r>
      </w:hyperlink>
      <w:r w:rsidRPr="004073DE">
        <w:rPr>
          <w:sz w:val="16"/>
        </w:rPr>
        <w:t>" that remains in place today. </w:t>
      </w:r>
    </w:p>
    <w:p w14:paraId="64298CB9" w14:textId="77777777" w:rsidR="00F43249" w:rsidRPr="004073DE" w:rsidRDefault="00F43249" w:rsidP="00F43249">
      <w:pPr>
        <w:rPr>
          <w:sz w:val="16"/>
        </w:rPr>
      </w:pPr>
      <w:r w:rsidRPr="004073DE">
        <w:rPr>
          <w:rStyle w:val="StyleUnderline"/>
        </w:rPr>
        <w:t>There would</w:t>
      </w:r>
      <w:r w:rsidRPr="004073DE">
        <w:rPr>
          <w:sz w:val="16"/>
        </w:rPr>
        <w:t xml:space="preserve"> also </w:t>
      </w:r>
      <w:r w:rsidRPr="004073DE">
        <w:rPr>
          <w:rStyle w:val="StyleUnderline"/>
        </w:rPr>
        <w:t>be</w:t>
      </w:r>
      <w:r w:rsidRPr="004073DE">
        <w:rPr>
          <w:sz w:val="16"/>
        </w:rPr>
        <w:t xml:space="preserve"> a </w:t>
      </w:r>
      <w:r w:rsidRPr="004073DE">
        <w:rPr>
          <w:rStyle w:val="StyleUnderline"/>
        </w:rPr>
        <w:t>major</w:t>
      </w:r>
      <w:r w:rsidRPr="004073DE">
        <w:rPr>
          <w:sz w:val="16"/>
        </w:rPr>
        <w:t xml:space="preserve"> danger of </w:t>
      </w:r>
      <w:proofErr w:type="gramStart"/>
      <w:r w:rsidRPr="004073DE">
        <w:rPr>
          <w:rStyle w:val="Emphasis"/>
          <w:highlight w:val="green"/>
        </w:rPr>
        <w:t>second-order</w:t>
      </w:r>
      <w:proofErr w:type="gramEnd"/>
      <w:r w:rsidRPr="004073DE">
        <w:rPr>
          <w:rStyle w:val="StyleUnderline"/>
        </w:rPr>
        <w:t xml:space="preserve"> "spillover" </w:t>
      </w:r>
      <w:r w:rsidRPr="004073DE">
        <w:rPr>
          <w:rStyle w:val="Emphasis"/>
          <w:highlight w:val="green"/>
        </w:rPr>
        <w:t>effects</w:t>
      </w:r>
      <w:r w:rsidRPr="004073DE">
        <w:rPr>
          <w:rStyle w:val="StyleUnderline"/>
        </w:rPr>
        <w:t>, as individuals fled</w:t>
      </w:r>
      <w:r w:rsidRPr="004073DE">
        <w:rPr>
          <w:sz w:val="16"/>
        </w:rPr>
        <w:t xml:space="preserve"> affected </w:t>
      </w:r>
      <w:r w:rsidRPr="004073DE">
        <w:rPr>
          <w:rStyle w:val="StyleUnderline"/>
        </w:rPr>
        <w:t xml:space="preserve">areas, putting </w:t>
      </w:r>
      <w:r w:rsidRPr="004073DE">
        <w:rPr>
          <w:rStyle w:val="Emphasis"/>
        </w:rPr>
        <w:t>economic</w:t>
      </w:r>
      <w:r w:rsidRPr="004073DE">
        <w:rPr>
          <w:rStyle w:val="StyleUnderline"/>
        </w:rPr>
        <w:t xml:space="preserve"> and </w:t>
      </w:r>
      <w:r w:rsidRPr="004073DE">
        <w:rPr>
          <w:rStyle w:val="Emphasis"/>
        </w:rPr>
        <w:t>political strains</w:t>
      </w:r>
      <w:r w:rsidRPr="004073DE">
        <w:rPr>
          <w:rStyle w:val="StyleUnderline"/>
        </w:rPr>
        <w:t xml:space="preserve"> on neighboring regions. This could </w:t>
      </w:r>
      <w:r w:rsidRPr="004073DE">
        <w:rPr>
          <w:rStyle w:val="Emphasis"/>
          <w:highlight w:val="green"/>
        </w:rPr>
        <w:t>inflame</w:t>
      </w:r>
      <w:r w:rsidRPr="004073DE">
        <w:rPr>
          <w:rStyle w:val="StyleUnderline"/>
        </w:rPr>
        <w:t xml:space="preserve"> existing </w:t>
      </w:r>
      <w:r w:rsidRPr="004073DE">
        <w:rPr>
          <w:rStyle w:val="StyleUnderline"/>
          <w:highlight w:val="green"/>
        </w:rPr>
        <w:t>tensions</w:t>
      </w:r>
      <w:r w:rsidRPr="004073DE">
        <w:rPr>
          <w:rStyle w:val="StyleUnderline"/>
        </w:rPr>
        <w:t xml:space="preserve"> </w:t>
      </w:r>
      <w:r w:rsidRPr="004073DE">
        <w:rPr>
          <w:rStyle w:val="Emphasis"/>
        </w:rPr>
        <w:t>not directly related</w:t>
      </w:r>
      <w:r w:rsidRPr="004073DE">
        <w:rPr>
          <w:rStyle w:val="StyleUnderline"/>
        </w:rPr>
        <w:t xml:space="preserve"> to</w:t>
      </w:r>
      <w:r w:rsidRPr="004073DE">
        <w:rPr>
          <w:sz w:val="16"/>
        </w:rPr>
        <w:t xml:space="preserve"> the inter-state </w:t>
      </w:r>
      <w:r w:rsidRPr="004073DE">
        <w:rPr>
          <w:rStyle w:val="StyleUnderline"/>
        </w:rPr>
        <w:t>conflict between India or Pakistan or lead to all new</w:t>
      </w:r>
      <w:r w:rsidRPr="004073DE">
        <w:rPr>
          <w:sz w:val="16"/>
        </w:rPr>
        <w:t xml:space="preserve"> and potentially </w:t>
      </w:r>
      <w:r w:rsidRPr="004073DE">
        <w:rPr>
          <w:rStyle w:val="Emphasis"/>
        </w:rPr>
        <w:t>violent competition</w:t>
      </w:r>
      <w:r w:rsidRPr="004073DE">
        <w:rPr>
          <w:rStyle w:val="StyleUnderline"/>
        </w:rPr>
        <w:t xml:space="preserve"> for</w:t>
      </w:r>
      <w:r w:rsidRPr="004073DE">
        <w:rPr>
          <w:sz w:val="16"/>
        </w:rPr>
        <w:t xml:space="preserve"> what might already be </w:t>
      </w:r>
      <w:r w:rsidRPr="004073DE">
        <w:rPr>
          <w:rStyle w:val="Emphasis"/>
        </w:rPr>
        <w:t>limited resources</w:t>
      </w:r>
      <w:r w:rsidRPr="004073DE">
        <w:rPr>
          <w:rStyle w:val="StyleUnderline"/>
        </w:rPr>
        <w:t>. India</w:t>
      </w:r>
      <w:r w:rsidRPr="004073DE">
        <w:rPr>
          <w:sz w:val="16"/>
        </w:rPr>
        <w:t xml:space="preserve"> has </w:t>
      </w:r>
      <w:r w:rsidRPr="004073DE">
        <w:rPr>
          <w:rStyle w:val="StyleUnderline"/>
        </w:rPr>
        <w:t>already threatened to </w:t>
      </w:r>
      <w:hyperlink r:id="rId30" w:tgtFrame="_blank" w:history="1">
        <w:r w:rsidRPr="004073DE">
          <w:rPr>
            <w:rStyle w:val="Emphasis"/>
            <w:color w:val="000000"/>
          </w:rPr>
          <w:t>weaponize water</w:t>
        </w:r>
        <w:r w:rsidRPr="004073DE">
          <w:rPr>
            <w:rStyle w:val="StyleUnderline"/>
            <w:color w:val="000000"/>
          </w:rPr>
          <w:t xml:space="preserve"> access</w:t>
        </w:r>
      </w:hyperlink>
      <w:r w:rsidRPr="004073DE">
        <w:rPr>
          <w:rStyle w:val="StyleUnderline"/>
        </w:rPr>
        <w:t> in its</w:t>
      </w:r>
      <w:r w:rsidRPr="004073DE">
        <w:rPr>
          <w:sz w:val="16"/>
        </w:rPr>
        <w:t xml:space="preserve"> latest </w:t>
      </w:r>
      <w:r w:rsidRPr="004073DE">
        <w:rPr>
          <w:rStyle w:val="StyleUnderline"/>
        </w:rPr>
        <w:t>spat with the Pakistanis</w:t>
      </w:r>
      <w:r w:rsidRPr="004073DE">
        <w:rPr>
          <w:sz w:val="16"/>
        </w:rPr>
        <w:t>.</w:t>
      </w:r>
    </w:p>
    <w:p w14:paraId="290871F8" w14:textId="77777777" w:rsidR="00F43249" w:rsidRPr="004073DE" w:rsidRDefault="00F43249" w:rsidP="00F43249">
      <w:pPr>
        <w:rPr>
          <w:sz w:val="16"/>
        </w:rPr>
      </w:pPr>
      <w:r w:rsidRPr="004073DE">
        <w:rPr>
          <w:rStyle w:val="StyleUnderline"/>
        </w:rPr>
        <w:t>Any</w:t>
      </w:r>
      <w:r w:rsidRPr="004073DE">
        <w:rPr>
          <w:sz w:val="16"/>
        </w:rPr>
        <w:t xml:space="preserve"> serious </w:t>
      </w:r>
      <w:r w:rsidRPr="004073DE">
        <w:rPr>
          <w:rStyle w:val="StyleUnderline"/>
        </w:rPr>
        <w:t>impacts on food and water</w:t>
      </w:r>
      <w:r w:rsidRPr="004073DE">
        <w:rPr>
          <w:sz w:val="16"/>
        </w:rPr>
        <w:t xml:space="preserve"> supplies,</w:t>
      </w:r>
      <w:r w:rsidRPr="004073DE">
        <w:rPr>
          <w:rStyle w:val="StyleUnderline"/>
        </w:rPr>
        <w:t xml:space="preserve"> or</w:t>
      </w:r>
      <w:r w:rsidRPr="004073DE">
        <w:rPr>
          <w:sz w:val="16"/>
        </w:rPr>
        <w:t xml:space="preserve"> other </w:t>
      </w:r>
      <w:r w:rsidRPr="004073DE">
        <w:rPr>
          <w:rStyle w:val="StyleUnderline"/>
        </w:rPr>
        <w:t>economic upheavals</w:t>
      </w:r>
      <w:r w:rsidRPr="004073DE">
        <w:rPr>
          <w:sz w:val="16"/>
        </w:rPr>
        <w:t xml:space="preserve"> as a direct or indirect result of the conflict, </w:t>
      </w:r>
      <w:r w:rsidRPr="004073DE">
        <w:rPr>
          <w:rStyle w:val="StyleUnderline"/>
        </w:rPr>
        <w:t xml:space="preserve">would have </w:t>
      </w:r>
      <w:r w:rsidRPr="004073DE">
        <w:rPr>
          <w:rStyle w:val="Emphasis"/>
          <w:highlight w:val="green"/>
        </w:rPr>
        <w:t>cascading impact</w:t>
      </w:r>
      <w:r w:rsidRPr="004073DE">
        <w:rPr>
          <w:rStyle w:val="StyleUnderline"/>
        </w:rPr>
        <w:t xml:space="preserve"> across </w:t>
      </w:r>
      <w:r w:rsidRPr="004073DE">
        <w:rPr>
          <w:rStyle w:val="Emphasis"/>
        </w:rPr>
        <w:t>South Asia</w:t>
      </w:r>
      <w:r w:rsidRPr="004073DE">
        <w:rPr>
          <w:sz w:val="16"/>
        </w:rPr>
        <w:t xml:space="preserve"> and beyond, as well. The very threat of a potential India-Pakistan war of any kind already caused </w:t>
      </w:r>
      <w:hyperlink r:id="rId31" w:tgtFrame="_blank" w:history="1">
        <w:r w:rsidRPr="004073DE">
          <w:rPr>
            <w:rStyle w:val="Hyperlink"/>
            <w:color w:val="000000"/>
            <w:sz w:val="16"/>
            <w:u w:val="single"/>
          </w:rPr>
          <w:t>some negative reactions</w:t>
        </w:r>
      </w:hyperlink>
      <w:r w:rsidRPr="004073DE">
        <w:rPr>
          <w:sz w:val="16"/>
        </w:rPr>
        <w:t xml:space="preserve"> in regional financial markets. Those </w:t>
      </w:r>
      <w:r w:rsidRPr="004073DE">
        <w:rPr>
          <w:rStyle w:val="StyleUnderline"/>
        </w:rPr>
        <w:t xml:space="preserve">markets would </w:t>
      </w:r>
      <w:r w:rsidRPr="004073DE">
        <w:rPr>
          <w:rStyle w:val="Emphasis"/>
        </w:rPr>
        <w:t>certainly collapse</w:t>
      </w:r>
      <w:r w:rsidRPr="004073DE">
        <w:rPr>
          <w:rStyle w:val="StyleUnderline"/>
        </w:rPr>
        <w:t xml:space="preserve"> after</w:t>
      </w:r>
      <w:r w:rsidRPr="004073DE">
        <w:rPr>
          <w:sz w:val="16"/>
        </w:rPr>
        <w:t xml:space="preserve"> an unprecedented </w:t>
      </w:r>
      <w:r w:rsidRPr="004073DE">
        <w:rPr>
          <w:rStyle w:val="StyleUnderline"/>
        </w:rPr>
        <w:t>nuclear exchange</w:t>
      </w:r>
      <w:r w:rsidRPr="004073DE">
        <w:rPr>
          <w:sz w:val="16"/>
        </w:rPr>
        <w:t xml:space="preserve"> actually occurred, and that is before the long-term physical impacts of such an event would even manifest themselves. </w:t>
      </w:r>
    </w:p>
    <w:p w14:paraId="44090BFD" w14:textId="77777777" w:rsidR="00F43249" w:rsidRPr="004073DE" w:rsidRDefault="00F43249" w:rsidP="00F43249">
      <w:pPr>
        <w:rPr>
          <w:sz w:val="8"/>
          <w:szCs w:val="8"/>
        </w:rPr>
      </w:pPr>
      <w:r w:rsidRPr="004073DE">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A1DBB09" w14:textId="77777777" w:rsidR="00F43249" w:rsidRPr="004073DE" w:rsidRDefault="00F43249" w:rsidP="00F43249">
      <w:pPr>
        <w:rPr>
          <w:sz w:val="8"/>
          <w:szCs w:val="8"/>
        </w:rPr>
      </w:pPr>
      <w:r w:rsidRPr="004073DE">
        <w:rPr>
          <w:sz w:val="8"/>
          <w:szCs w:val="8"/>
        </w:rPr>
        <w:t>How great is the risk?</w:t>
      </w:r>
    </w:p>
    <w:p w14:paraId="519CFEBE" w14:textId="77777777" w:rsidR="00F43249" w:rsidRPr="004073DE" w:rsidRDefault="00F43249" w:rsidP="00F43249">
      <w:pPr>
        <w:rPr>
          <w:sz w:val="8"/>
          <w:szCs w:val="8"/>
        </w:rPr>
      </w:pPr>
      <w:r w:rsidRPr="004073DE">
        <w:rPr>
          <w:sz w:val="8"/>
          <w:szCs w:val="8"/>
        </w:rPr>
        <w:t>So far, India and Pakistan have not made any clear indications that the fighting is close to crossing their nuclear thresholds. Pakistan's warnings about the </w:t>
      </w:r>
      <w:hyperlink r:id="rId32" w:tgtFrame="_blank" w:history="1">
        <w:r w:rsidRPr="004073DE">
          <w:rPr>
            <w:rStyle w:val="Hyperlink"/>
            <w:sz w:val="8"/>
            <w:szCs w:val="8"/>
          </w:rPr>
          <w:t>risks of escalation</w:t>
        </w:r>
      </w:hyperlink>
      <w:r w:rsidRPr="004073DE">
        <w:rPr>
          <w:sz w:val="8"/>
          <w:szCs w:val="8"/>
        </w:rPr>
        <w:t> seem more calculated to try and prompt India to back down.</w:t>
      </w:r>
    </w:p>
    <w:p w14:paraId="0EE59AE4" w14:textId="77777777" w:rsidR="00F43249" w:rsidRPr="004073DE" w:rsidRDefault="00F43249" w:rsidP="00F43249">
      <w:pPr>
        <w:rPr>
          <w:sz w:val="8"/>
          <w:szCs w:val="8"/>
        </w:rPr>
      </w:pPr>
      <w:r w:rsidRPr="004073DE">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973C478" w14:textId="77777777" w:rsidR="00F43249" w:rsidRPr="004073DE" w:rsidRDefault="00F43249" w:rsidP="00F43249">
      <w:pPr>
        <w:rPr>
          <w:sz w:val="8"/>
          <w:szCs w:val="8"/>
        </w:rPr>
      </w:pPr>
      <w:r w:rsidRPr="004073DE">
        <w:rPr>
          <w:sz w:val="8"/>
          <w:szCs w:val="8"/>
        </w:rPr>
        <w:t>Pakistan, however, does not have a no first use policy and has insisted on its right to employ nuclear weapons to defend itself even in the face of purely conventional threat. Pakistani officials have, in the past, </w:t>
      </w:r>
      <w:hyperlink r:id="rId33" w:tgtFrame="_blank" w:history="1">
        <w:r w:rsidRPr="004073DE">
          <w:rPr>
            <w:rStyle w:val="Hyperlink"/>
            <w:sz w:val="8"/>
            <w:szCs w:val="8"/>
          </w:rPr>
          <w:t>specifically cited this policy</w:t>
        </w:r>
      </w:hyperlink>
      <w:r w:rsidRPr="004073DE">
        <w:rPr>
          <w:sz w:val="8"/>
          <w:szCs w:val="8"/>
        </w:rPr>
        <w:t> as way of deterring India, which has a much larger and in some cases more advanced conventional force, and preventing larger wars.</w:t>
      </w:r>
    </w:p>
    <w:p w14:paraId="0944E672" w14:textId="77777777" w:rsidR="00F43249" w:rsidRPr="004073DE" w:rsidRDefault="00F43249" w:rsidP="00F43249">
      <w:pPr>
        <w:rPr>
          <w:sz w:val="8"/>
          <w:szCs w:val="8"/>
        </w:rPr>
      </w:pPr>
      <w:r w:rsidRPr="004073DE">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33495564" w14:textId="77777777" w:rsidR="00F43249" w:rsidRPr="004073DE" w:rsidRDefault="00F43249" w:rsidP="00F43249">
      <w:pPr>
        <w:rPr>
          <w:sz w:val="16"/>
        </w:rPr>
      </w:pPr>
      <w:r w:rsidRPr="004073DE">
        <w:rPr>
          <w:rStyle w:val="StyleUnderline"/>
        </w:rPr>
        <w:t>We can only hope</w:t>
      </w:r>
      <w:r w:rsidRPr="004073DE">
        <w:rPr>
          <w:sz w:val="16"/>
        </w:rPr>
        <w:t xml:space="preserve"> that </w:t>
      </w:r>
      <w:r w:rsidRPr="004073DE">
        <w:rPr>
          <w:rStyle w:val="StyleUnderline"/>
        </w:rPr>
        <w:t>the two countries</w:t>
      </w:r>
      <w:r w:rsidRPr="004073DE">
        <w:rPr>
          <w:sz w:val="16"/>
        </w:rPr>
        <w:t xml:space="preserve"> will </w:t>
      </w:r>
      <w:r w:rsidRPr="004073DE">
        <w:rPr>
          <w:rStyle w:val="StyleUnderline"/>
        </w:rPr>
        <w:t>find a diplomatic solution</w:t>
      </w:r>
      <w:r w:rsidRPr="004073DE">
        <w:rPr>
          <w:sz w:val="16"/>
        </w:rPr>
        <w:t xml:space="preserve"> to this latest conflict </w:t>
      </w:r>
      <w:r w:rsidRPr="004073DE">
        <w:rPr>
          <w:rStyle w:val="StyleUnderline"/>
        </w:rPr>
        <w:t>and avoid any</w:t>
      </w:r>
      <w:r w:rsidRPr="004073DE">
        <w:rPr>
          <w:sz w:val="16"/>
        </w:rPr>
        <w:t xml:space="preserve"> further </w:t>
      </w:r>
      <w:r w:rsidRPr="004073DE">
        <w:rPr>
          <w:rStyle w:val="StyleUnderline"/>
        </w:rPr>
        <w:t>escalation. If things</w:t>
      </w:r>
      <w:r w:rsidRPr="004073DE">
        <w:rPr>
          <w:sz w:val="16"/>
        </w:rPr>
        <w:t xml:space="preserve"> were to </w:t>
      </w:r>
      <w:r w:rsidRPr="004073DE">
        <w:rPr>
          <w:rStyle w:val="Emphasis"/>
        </w:rPr>
        <w:t>spiral out of control</w:t>
      </w:r>
      <w:r w:rsidRPr="004073DE">
        <w:rPr>
          <w:rStyle w:val="StyleUnderline"/>
        </w:rPr>
        <w:t xml:space="preserve"> and lead to</w:t>
      </w:r>
      <w:r w:rsidRPr="004073DE">
        <w:rPr>
          <w:sz w:val="16"/>
        </w:rPr>
        <w:t xml:space="preserve"> the use of </w:t>
      </w:r>
      <w:r w:rsidRPr="004073DE">
        <w:rPr>
          <w:rStyle w:val="Emphasis"/>
        </w:rPr>
        <w:t>nuclear weapons</w:t>
      </w:r>
      <w:r w:rsidRPr="004073DE">
        <w:rPr>
          <w:rStyle w:val="StyleUnderline"/>
        </w:rPr>
        <w:t>, it would</w:t>
      </w:r>
      <w:r w:rsidRPr="004073DE">
        <w:rPr>
          <w:sz w:val="16"/>
        </w:rPr>
        <w:t xml:space="preserve"> be something that would </w:t>
      </w:r>
      <w:r w:rsidRPr="004073DE">
        <w:rPr>
          <w:rStyle w:val="StyleUnderline"/>
          <w:highlight w:val="green"/>
        </w:rPr>
        <w:t xml:space="preserve">threaten </w:t>
      </w:r>
      <w:r w:rsidRPr="004073DE">
        <w:rPr>
          <w:rStyle w:val="Emphasis"/>
          <w:highlight w:val="green"/>
        </w:rPr>
        <w:t>all of humanity</w:t>
      </w:r>
      <w:r w:rsidRPr="004073DE">
        <w:rPr>
          <w:sz w:val="16"/>
        </w:rPr>
        <w:t>.</w:t>
      </w:r>
    </w:p>
    <w:bookmarkEnd w:id="1"/>
    <w:p w14:paraId="1F5DBD17" w14:textId="77777777" w:rsidR="00F43249" w:rsidRPr="004073DE" w:rsidRDefault="00F43249" w:rsidP="00F43249"/>
    <w:p w14:paraId="7F0B9BF3" w14:textId="1C8CE115" w:rsidR="00F43249" w:rsidRPr="002861EF" w:rsidRDefault="002861EF" w:rsidP="002861EF">
      <w:pPr>
        <w:pStyle w:val="Heading3"/>
        <w:rPr>
          <w:rStyle w:val="Emphasis"/>
          <w:rFonts w:cstheme="majorBidi"/>
          <w:b/>
          <w:iCs w:val="0"/>
          <w:sz w:val="32"/>
        </w:rPr>
      </w:pPr>
      <w:r>
        <w:rPr>
          <w:rStyle w:val="Emphasis"/>
          <w:rFonts w:cstheme="majorBidi"/>
          <w:b/>
          <w:iCs w:val="0"/>
          <w:sz w:val="32"/>
        </w:rPr>
        <w:lastRenderedPageBreak/>
        <w:t xml:space="preserve">1AC – Ozone </w:t>
      </w:r>
    </w:p>
    <w:p w14:paraId="09ECCB42" w14:textId="77777777" w:rsidR="00F43249" w:rsidRPr="004073DE" w:rsidRDefault="00F43249" w:rsidP="00F43249">
      <w:pPr>
        <w:pStyle w:val="Heading4"/>
        <w:rPr>
          <w:rFonts w:cs="Calibri"/>
        </w:rPr>
      </w:pPr>
      <w:r w:rsidRPr="004073DE">
        <w:rPr>
          <w:rFonts w:cs="Calibri"/>
        </w:rPr>
        <w:t xml:space="preserve">Ozone is recovering </w:t>
      </w:r>
      <w:proofErr w:type="gramStart"/>
      <w:r w:rsidRPr="004073DE">
        <w:rPr>
          <w:rFonts w:cs="Calibri"/>
        </w:rPr>
        <w:t>now,</w:t>
      </w:r>
      <w:proofErr w:type="gramEnd"/>
      <w:r w:rsidRPr="004073DE">
        <w:rPr>
          <w:rFonts w:cs="Calibri"/>
        </w:rPr>
        <w:t xml:space="preserve"> breakdown causes </w:t>
      </w:r>
      <w:r w:rsidRPr="004073DE">
        <w:rPr>
          <w:rFonts w:cs="Calibri"/>
          <w:u w:val="single"/>
        </w:rPr>
        <w:t>existential environmental disaster</w:t>
      </w:r>
      <w:r w:rsidRPr="004073DE">
        <w:rPr>
          <w:rFonts w:cs="Calibri"/>
        </w:rPr>
        <w:t>.</w:t>
      </w:r>
    </w:p>
    <w:p w14:paraId="5C3E5AF2" w14:textId="77777777" w:rsidR="00F43249" w:rsidRPr="004073DE" w:rsidRDefault="00F43249" w:rsidP="00F43249">
      <w:r w:rsidRPr="004073DE">
        <w:rPr>
          <w:rStyle w:val="Style13ptBold"/>
        </w:rPr>
        <w:t>WMO 21</w:t>
      </w:r>
      <w:r w:rsidRPr="004073DE">
        <w:t xml:space="preserve"> [World Meteorological Organization; 2021; “Ozone layer recovery is an environmental success story,” </w:t>
      </w:r>
      <w:hyperlink r:id="rId34" w:history="1">
        <w:r w:rsidRPr="004073DE">
          <w:rPr>
            <w:rStyle w:val="Hyperlink"/>
          </w:rPr>
          <w:t>https://public.wmo.int/en/media/news/ozone-layer-recovery-environmental-success-story</w:t>
        </w:r>
      </w:hyperlink>
      <w:r w:rsidRPr="004073DE">
        <w:t xml:space="preserve">] </w:t>
      </w:r>
      <w:proofErr w:type="spellStart"/>
      <w:r w:rsidRPr="004073DE">
        <w:t>brett</w:t>
      </w:r>
      <w:proofErr w:type="spellEnd"/>
    </w:p>
    <w:p w14:paraId="5F33EA0D" w14:textId="77777777" w:rsidR="00F43249" w:rsidRPr="004073DE" w:rsidRDefault="00F43249" w:rsidP="00F43249">
      <w:pPr>
        <w:rPr>
          <w:sz w:val="16"/>
        </w:rPr>
      </w:pPr>
      <w:r w:rsidRPr="004073DE">
        <w:rPr>
          <w:sz w:val="16"/>
        </w:rPr>
        <w:t xml:space="preserve">The ozone layer in the upper atmosphere blocks ultraviolet (UV) radiation that harms living tissue, including humans and plants. </w:t>
      </w:r>
      <w:r w:rsidRPr="004073DE">
        <w:rPr>
          <w:rStyle w:val="StyleUnderline"/>
        </w:rPr>
        <w:t>The ozone “hole,”</w:t>
      </w:r>
      <w:r w:rsidRPr="004073DE">
        <w:rPr>
          <w:sz w:val="16"/>
        </w:rPr>
        <w:t xml:space="preserve"> which </w:t>
      </w:r>
      <w:r w:rsidRPr="004073DE">
        <w:rPr>
          <w:rStyle w:val="StyleUnderline"/>
        </w:rPr>
        <w:t>was</w:t>
      </w:r>
      <w:r w:rsidRPr="004073DE">
        <w:rPr>
          <w:sz w:val="16"/>
        </w:rPr>
        <w:t xml:space="preserve"> </w:t>
      </w:r>
      <w:r w:rsidRPr="004073DE">
        <w:rPr>
          <w:rStyle w:val="Emphasis"/>
        </w:rPr>
        <w:t>discovered in 1985</w:t>
      </w:r>
      <w:r w:rsidRPr="004073DE">
        <w:rPr>
          <w:sz w:val="16"/>
        </w:rPr>
        <w:t xml:space="preserve"> is </w:t>
      </w:r>
      <w:r w:rsidRPr="004073DE">
        <w:rPr>
          <w:rStyle w:val="StyleUnderline"/>
        </w:rPr>
        <w:t xml:space="preserve">the result of human </w:t>
      </w:r>
      <w:proofErr w:type="spellStart"/>
      <w:r w:rsidRPr="004073DE">
        <w:rPr>
          <w:rStyle w:val="StyleUnderline"/>
        </w:rPr>
        <w:t>emited</w:t>
      </w:r>
      <w:proofErr w:type="spellEnd"/>
      <w:r w:rsidRPr="004073DE">
        <w:rPr>
          <w:rStyle w:val="StyleUnderline"/>
        </w:rPr>
        <w:t xml:space="preserve"> chlorofluorocarbons</w:t>
      </w:r>
      <w:r w:rsidRPr="004073DE">
        <w:rPr>
          <w:sz w:val="16"/>
        </w:rPr>
        <w:t xml:space="preserve"> (</w:t>
      </w:r>
      <w:r w:rsidRPr="004073DE">
        <w:rPr>
          <w:rStyle w:val="Emphasis"/>
        </w:rPr>
        <w:t>CFCs</w:t>
      </w:r>
      <w:r w:rsidRPr="004073DE">
        <w:rPr>
          <w:sz w:val="16"/>
        </w:rPr>
        <w:t xml:space="preserve">), which are </w:t>
      </w:r>
      <w:r w:rsidRPr="004073DE">
        <w:rPr>
          <w:rStyle w:val="StyleUnderline"/>
        </w:rPr>
        <w:t>ozone-depleting chemicals</w:t>
      </w:r>
      <w:r w:rsidRPr="004073DE">
        <w:rPr>
          <w:sz w:val="16"/>
        </w:rPr>
        <w:t xml:space="preserve"> and greenhouse gases used as coolants in refrigerators and in aerosol spray. Nearly 200 countries signed </w:t>
      </w:r>
      <w:r w:rsidRPr="004073DE">
        <w:rPr>
          <w:rStyle w:val="StyleUnderline"/>
        </w:rPr>
        <w:t xml:space="preserve">the </w:t>
      </w:r>
      <w:r w:rsidRPr="004073DE">
        <w:rPr>
          <w:rStyle w:val="Emphasis"/>
        </w:rPr>
        <w:t>Montreal Protocol</w:t>
      </w:r>
      <w:r w:rsidRPr="004073DE">
        <w:rPr>
          <w:rStyle w:val="StyleUnderline"/>
        </w:rPr>
        <w:t xml:space="preserve"> in 1987</w:t>
      </w:r>
      <w:r w:rsidRPr="004073DE">
        <w:rPr>
          <w:sz w:val="16"/>
        </w:rPr>
        <w:t xml:space="preserve">, which </w:t>
      </w:r>
      <w:r w:rsidRPr="004073DE">
        <w:rPr>
          <w:rStyle w:val="StyleUnderline"/>
        </w:rPr>
        <w:t>phased out</w:t>
      </w:r>
      <w:r w:rsidRPr="004073DE">
        <w:rPr>
          <w:sz w:val="16"/>
        </w:rPr>
        <w:t xml:space="preserve"> the production and consumption of </w:t>
      </w:r>
      <w:r w:rsidRPr="004073DE">
        <w:rPr>
          <w:rStyle w:val="StyleUnderline"/>
        </w:rPr>
        <w:t>CFCs</w:t>
      </w:r>
      <w:r w:rsidRPr="004073DE">
        <w:rPr>
          <w:sz w:val="16"/>
        </w:rPr>
        <w:t>.</w:t>
      </w:r>
    </w:p>
    <w:p w14:paraId="65A6E364" w14:textId="77777777" w:rsidR="00F43249" w:rsidRPr="004073DE" w:rsidRDefault="00F43249" w:rsidP="00F43249">
      <w:pPr>
        <w:rPr>
          <w:sz w:val="16"/>
        </w:rPr>
      </w:pPr>
      <w:r w:rsidRPr="004073DE">
        <w:rPr>
          <w:rStyle w:val="StyleUnderline"/>
          <w:highlight w:val="green"/>
        </w:rPr>
        <w:t>A new study</w:t>
      </w:r>
      <w:r w:rsidRPr="004073DE">
        <w:rPr>
          <w:rStyle w:val="StyleUnderline"/>
        </w:rPr>
        <w:t xml:space="preserve"> in Nature </w:t>
      </w:r>
      <w:r w:rsidRPr="004073DE">
        <w:rPr>
          <w:rStyle w:val="StyleUnderline"/>
          <w:highlight w:val="green"/>
        </w:rPr>
        <w:t>demonstrates</w:t>
      </w:r>
      <w:r w:rsidRPr="004073DE">
        <w:rPr>
          <w:sz w:val="16"/>
        </w:rPr>
        <w:t xml:space="preserve"> that </w:t>
      </w:r>
      <w:r w:rsidRPr="004073DE">
        <w:rPr>
          <w:rStyle w:val="StyleUnderline"/>
        </w:rPr>
        <w:t xml:space="preserve">by </w:t>
      </w:r>
      <w:r w:rsidRPr="004073DE">
        <w:rPr>
          <w:rStyle w:val="Emphasis"/>
          <w:highlight w:val="green"/>
        </w:rPr>
        <w:t>protecting the ozone layer</w:t>
      </w:r>
      <w:r w:rsidRPr="004073DE">
        <w:rPr>
          <w:rStyle w:val="StyleUnderline"/>
        </w:rPr>
        <w:t>, which blocks harmful UV radiation</w:t>
      </w:r>
      <w:r w:rsidRPr="004073DE">
        <w:rPr>
          <w:sz w:val="16"/>
        </w:rPr>
        <w:t xml:space="preserve">, the Montreal Protocol also </w:t>
      </w:r>
      <w:r w:rsidRPr="004073DE">
        <w:rPr>
          <w:rStyle w:val="Emphasis"/>
          <w:highlight w:val="green"/>
        </w:rPr>
        <w:t>protects plants</w:t>
      </w:r>
      <w:r w:rsidRPr="004073DE">
        <w:rPr>
          <w:rStyle w:val="StyleUnderline"/>
        </w:rPr>
        <w:t xml:space="preserve"> </w:t>
      </w:r>
      <w:r w:rsidRPr="004073DE">
        <w:rPr>
          <w:rStyle w:val="StyleUnderline"/>
          <w:highlight w:val="green"/>
        </w:rPr>
        <w:t xml:space="preserve">and their ability to </w:t>
      </w:r>
      <w:r w:rsidRPr="004073DE">
        <w:rPr>
          <w:rStyle w:val="Emphasis"/>
          <w:highlight w:val="green"/>
        </w:rPr>
        <w:t>pull carbon</w:t>
      </w:r>
      <w:r w:rsidRPr="004073DE">
        <w:rPr>
          <w:rStyle w:val="Emphasis"/>
        </w:rPr>
        <w:t xml:space="preserve"> from the atmosphere</w:t>
      </w:r>
      <w:r w:rsidRPr="004073DE">
        <w:rPr>
          <w:sz w:val="16"/>
        </w:rPr>
        <w:t>.</w:t>
      </w:r>
    </w:p>
    <w:p w14:paraId="4E6E5808" w14:textId="77777777" w:rsidR="00F43249" w:rsidRPr="004073DE" w:rsidRDefault="00F43249" w:rsidP="00F43249">
      <w:pPr>
        <w:rPr>
          <w:sz w:val="16"/>
        </w:rPr>
      </w:pPr>
      <w:r w:rsidRPr="004073DE">
        <w:rPr>
          <w:sz w:val="16"/>
        </w:rPr>
        <w:t>“</w:t>
      </w:r>
      <w:r w:rsidRPr="004073DE">
        <w:rPr>
          <w:rStyle w:val="StyleUnderline"/>
          <w:highlight w:val="green"/>
        </w:rPr>
        <w:t xml:space="preserve">The </w:t>
      </w:r>
      <w:r w:rsidRPr="004073DE">
        <w:rPr>
          <w:rStyle w:val="Emphasis"/>
          <w:highlight w:val="green"/>
        </w:rPr>
        <w:t>Montreal Protocol</w:t>
      </w:r>
      <w:r w:rsidRPr="004073DE">
        <w:rPr>
          <w:rStyle w:val="StyleUnderline"/>
          <w:highlight w:val="green"/>
        </w:rPr>
        <w:t xml:space="preserve"> began</w:t>
      </w:r>
      <w:r w:rsidRPr="004073DE">
        <w:rPr>
          <w:sz w:val="16"/>
        </w:rPr>
        <w:t xml:space="preserve"> life </w:t>
      </w:r>
      <w:r w:rsidRPr="004073DE">
        <w:rPr>
          <w:rStyle w:val="StyleUnderline"/>
        </w:rPr>
        <w:t xml:space="preserve">as a mechanism </w:t>
      </w:r>
      <w:r w:rsidRPr="004073DE">
        <w:rPr>
          <w:rStyle w:val="StyleUnderline"/>
          <w:highlight w:val="green"/>
        </w:rPr>
        <w:t>to</w:t>
      </w:r>
      <w:r w:rsidRPr="004073DE">
        <w:rPr>
          <w:rStyle w:val="StyleUnderline"/>
        </w:rPr>
        <w:t xml:space="preserve"> protect and </w:t>
      </w:r>
      <w:r w:rsidRPr="004073DE">
        <w:rPr>
          <w:rStyle w:val="StyleUnderline"/>
          <w:highlight w:val="green"/>
        </w:rPr>
        <w:t xml:space="preserve">heal the </w:t>
      </w:r>
      <w:r w:rsidRPr="004073DE">
        <w:rPr>
          <w:rStyle w:val="Emphasis"/>
          <w:highlight w:val="green"/>
        </w:rPr>
        <w:t>ozone layer</w:t>
      </w:r>
      <w:r w:rsidRPr="004073DE">
        <w:rPr>
          <w:sz w:val="16"/>
        </w:rPr>
        <w:t xml:space="preserve">. </w:t>
      </w:r>
      <w:r w:rsidRPr="004073DE">
        <w:rPr>
          <w:rStyle w:val="StyleUnderline"/>
        </w:rPr>
        <w:t>It has done its job well over the past three decades</w:t>
      </w:r>
      <w:r w:rsidRPr="004073DE">
        <w:rPr>
          <w:sz w:val="16"/>
        </w:rPr>
        <w:t xml:space="preserve">. </w:t>
      </w:r>
      <w:r w:rsidRPr="004073DE">
        <w:rPr>
          <w:rStyle w:val="Emphasis"/>
        </w:rPr>
        <w:t xml:space="preserve">The ozone layer is </w:t>
      </w:r>
      <w:r w:rsidRPr="004073DE">
        <w:rPr>
          <w:rStyle w:val="Emphasis"/>
          <w:highlight w:val="green"/>
        </w:rPr>
        <w:t>on the road to recovery</w:t>
      </w:r>
      <w:r w:rsidRPr="004073DE">
        <w:rPr>
          <w:sz w:val="16"/>
        </w:rPr>
        <w:t xml:space="preserve">. The cooperation we have seen under the Montreal Protocol is exactly what is needed now to take on </w:t>
      </w:r>
      <w:r w:rsidRPr="004073DE">
        <w:rPr>
          <w:rStyle w:val="StyleUnderline"/>
        </w:rPr>
        <w:t xml:space="preserve">climate change, </w:t>
      </w:r>
      <w:r w:rsidRPr="004073DE">
        <w:rPr>
          <w:rStyle w:val="StyleUnderline"/>
          <w:highlight w:val="green"/>
        </w:rPr>
        <w:t>an</w:t>
      </w:r>
      <w:r w:rsidRPr="004073DE">
        <w:rPr>
          <w:rStyle w:val="StyleUnderline"/>
        </w:rPr>
        <w:t xml:space="preserve"> equally </w:t>
      </w:r>
      <w:r w:rsidRPr="004073DE">
        <w:rPr>
          <w:rStyle w:val="Emphasis"/>
          <w:highlight w:val="green"/>
        </w:rPr>
        <w:t>existential threat</w:t>
      </w:r>
      <w:r w:rsidRPr="004073DE">
        <w:rPr>
          <w:rStyle w:val="StyleUnderline"/>
        </w:rPr>
        <w:t xml:space="preserve"> to our societies</w:t>
      </w:r>
      <w:r w:rsidRPr="004073DE">
        <w:rPr>
          <w:sz w:val="16"/>
        </w:rPr>
        <w:t>,” said UN Secretary-General Antonio Guterres in a message.</w:t>
      </w:r>
    </w:p>
    <w:p w14:paraId="7A34098A" w14:textId="77777777" w:rsidR="00F43249" w:rsidRPr="004073DE" w:rsidRDefault="00F43249" w:rsidP="00F43249">
      <w:pPr>
        <w:rPr>
          <w:sz w:val="16"/>
        </w:rPr>
      </w:pPr>
      <w:r w:rsidRPr="004073DE">
        <w:rPr>
          <w:sz w:val="16"/>
        </w:rPr>
        <w:t xml:space="preserve">The most recent WMO /UN Environment </w:t>
      </w:r>
      <w:proofErr w:type="spellStart"/>
      <w:r w:rsidRPr="004073DE">
        <w:rPr>
          <w:sz w:val="16"/>
        </w:rPr>
        <w:t>Programme</w:t>
      </w:r>
      <w:proofErr w:type="spellEnd"/>
      <w:r w:rsidRPr="004073DE">
        <w:rPr>
          <w:sz w:val="16"/>
        </w:rPr>
        <w:t xml:space="preserve"> Scientific Assessment of Ozone Depletion, issued in 2018, concluded that the </w:t>
      </w:r>
      <w:r w:rsidRPr="004073DE">
        <w:rPr>
          <w:rStyle w:val="StyleUnderline"/>
        </w:rPr>
        <w:t xml:space="preserve">measures under the protocol will lead to the ozone layer on the path of </w:t>
      </w:r>
      <w:r w:rsidRPr="004073DE">
        <w:rPr>
          <w:rStyle w:val="Emphasis"/>
        </w:rPr>
        <w:t>recovery</w:t>
      </w:r>
      <w:r w:rsidRPr="004073DE">
        <w:rPr>
          <w:rStyle w:val="StyleUnderline"/>
        </w:rPr>
        <w:t xml:space="preserve"> and to potential return of the ozone in the Arctic and Northern Hemisphere</w:t>
      </w:r>
      <w:r w:rsidRPr="004073DE">
        <w:rPr>
          <w:sz w:val="16"/>
        </w:rPr>
        <w:t xml:space="preserve"> mid-latitude ozone </w:t>
      </w:r>
      <w:r w:rsidRPr="004073DE">
        <w:rPr>
          <w:rStyle w:val="StyleUnderline"/>
        </w:rPr>
        <w:t>before</w:t>
      </w:r>
      <w:r w:rsidRPr="004073DE">
        <w:rPr>
          <w:sz w:val="16"/>
        </w:rPr>
        <w:t xml:space="preserve"> the middle of the century (~</w:t>
      </w:r>
      <w:r w:rsidRPr="004073DE">
        <w:rPr>
          <w:rStyle w:val="Emphasis"/>
        </w:rPr>
        <w:t>2035</w:t>
      </w:r>
      <w:r w:rsidRPr="004073DE">
        <w:rPr>
          <w:sz w:val="16"/>
        </w:rPr>
        <w:t xml:space="preserve">) </w:t>
      </w:r>
      <w:r w:rsidRPr="004073DE">
        <w:rPr>
          <w:rStyle w:val="StyleUnderline"/>
        </w:rPr>
        <w:t>followed by the Southern Hemisphere</w:t>
      </w:r>
      <w:r w:rsidRPr="004073DE">
        <w:rPr>
          <w:sz w:val="16"/>
        </w:rPr>
        <w:t xml:space="preserve"> mid-latitude around mid-century, </w:t>
      </w:r>
      <w:r w:rsidRPr="004073DE">
        <w:rPr>
          <w:rStyle w:val="StyleUnderline"/>
        </w:rPr>
        <w:t xml:space="preserve">and Antarctic region by </w:t>
      </w:r>
      <w:r w:rsidRPr="004073DE">
        <w:rPr>
          <w:rStyle w:val="Emphasis"/>
        </w:rPr>
        <w:t>2060</w:t>
      </w:r>
      <w:r w:rsidRPr="004073DE">
        <w:rPr>
          <w:sz w:val="16"/>
        </w:rPr>
        <w:t xml:space="preserve"> . </w:t>
      </w:r>
    </w:p>
    <w:p w14:paraId="395EDCC8" w14:textId="77777777" w:rsidR="00F43249" w:rsidRPr="004073DE" w:rsidRDefault="00F43249" w:rsidP="00F43249">
      <w:pPr>
        <w:rPr>
          <w:sz w:val="12"/>
          <w:szCs w:val="12"/>
        </w:rPr>
      </w:pPr>
      <w:r w:rsidRPr="004073DE">
        <w:rPr>
          <w:sz w:val="12"/>
          <w:szCs w:val="12"/>
        </w:rPr>
        <w:t xml:space="preserve">Although the use of halons and </w:t>
      </w:r>
      <w:proofErr w:type="gramStart"/>
      <w:r w:rsidRPr="004073DE">
        <w:rPr>
          <w:sz w:val="12"/>
          <w:szCs w:val="12"/>
        </w:rPr>
        <w:t>chlorofluorocarbons  has</w:t>
      </w:r>
      <w:proofErr w:type="gramEnd"/>
      <w:r w:rsidRPr="004073DE">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0748C2FF" w14:textId="77777777" w:rsidR="00F43249" w:rsidRPr="004073DE" w:rsidRDefault="00F43249" w:rsidP="00F43249">
      <w:pPr>
        <w:rPr>
          <w:sz w:val="12"/>
          <w:szCs w:val="12"/>
        </w:rPr>
      </w:pPr>
      <w:r w:rsidRPr="004073DE">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4073DE">
        <w:rPr>
          <w:sz w:val="12"/>
          <w:szCs w:val="12"/>
        </w:rPr>
        <w:t>this seasons</w:t>
      </w:r>
      <w:proofErr w:type="gramEnd"/>
      <w:r w:rsidRPr="004073DE">
        <w:rPr>
          <w:sz w:val="12"/>
          <w:szCs w:val="12"/>
        </w:rPr>
        <w:t xml:space="preserve"> was around 140 DU. The hole fluctuates in size annually and it usually reaches its largest area during the coldest months in the southern hemisphere, from late September to early October.</w:t>
      </w:r>
    </w:p>
    <w:p w14:paraId="0D6D580D" w14:textId="77777777" w:rsidR="00F43249" w:rsidRPr="004073DE" w:rsidRDefault="00F43249" w:rsidP="00F43249">
      <w:pPr>
        <w:rPr>
          <w:sz w:val="12"/>
          <w:szCs w:val="12"/>
        </w:rPr>
      </w:pPr>
      <w:r w:rsidRPr="004073DE">
        <w:rPr>
          <w:sz w:val="12"/>
          <w:szCs w:val="12"/>
        </w:rPr>
        <w:t xml:space="preserve">Its evolution is monitored by satellites and ground-based observing stations of WMO’s Global Atmosphere Watch </w:t>
      </w:r>
      <w:proofErr w:type="spellStart"/>
      <w:r w:rsidRPr="004073DE">
        <w:rPr>
          <w:sz w:val="12"/>
          <w:szCs w:val="12"/>
        </w:rPr>
        <w:t>Programme</w:t>
      </w:r>
      <w:proofErr w:type="spellEnd"/>
      <w:r w:rsidRPr="004073DE">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36D7B308" w14:textId="77777777" w:rsidR="00F43249" w:rsidRPr="004073DE" w:rsidRDefault="00F43249" w:rsidP="00F43249">
      <w:pPr>
        <w:rPr>
          <w:sz w:val="12"/>
          <w:szCs w:val="12"/>
        </w:rPr>
      </w:pPr>
      <w:r w:rsidRPr="004073DE">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BFBF840" w14:textId="77777777" w:rsidR="00F43249" w:rsidRPr="004073DE" w:rsidRDefault="00F43249" w:rsidP="00F43249">
      <w:pPr>
        <w:rPr>
          <w:rStyle w:val="Emphasis"/>
        </w:rPr>
      </w:pPr>
      <w:r w:rsidRPr="004073DE">
        <w:rPr>
          <w:rStyle w:val="Emphasis"/>
        </w:rPr>
        <w:t>Ozone and climate</w:t>
      </w:r>
    </w:p>
    <w:p w14:paraId="5C6F6785" w14:textId="77777777" w:rsidR="00F43249" w:rsidRPr="004073DE" w:rsidRDefault="00F43249" w:rsidP="00F43249">
      <w:pPr>
        <w:rPr>
          <w:sz w:val="16"/>
          <w:szCs w:val="16"/>
        </w:rPr>
      </w:pPr>
      <w:r w:rsidRPr="004073DE">
        <w:rPr>
          <w:sz w:val="16"/>
          <w:szCs w:val="16"/>
        </w:rPr>
        <w:t>The theme for this year is Montreal Protocol – keeping us, our food and vaccines cool.</w:t>
      </w:r>
    </w:p>
    <w:p w14:paraId="38E342F7" w14:textId="77777777" w:rsidR="00F43249" w:rsidRPr="004073DE" w:rsidRDefault="00F43249" w:rsidP="00F43249">
      <w:pPr>
        <w:rPr>
          <w:sz w:val="16"/>
        </w:rPr>
      </w:pPr>
      <w:r w:rsidRPr="004073DE">
        <w:rPr>
          <w:rStyle w:val="StyleUnderline"/>
        </w:rPr>
        <w:t>Ozone depleting substances</w:t>
      </w:r>
      <w:r w:rsidRPr="004073DE">
        <w:rPr>
          <w:sz w:val="16"/>
        </w:rPr>
        <w:t xml:space="preserve"> (</w:t>
      </w:r>
      <w:r w:rsidRPr="004073DE">
        <w:rPr>
          <w:rStyle w:val="Emphasis"/>
        </w:rPr>
        <w:t>ODS</w:t>
      </w:r>
      <w:r w:rsidRPr="004073DE">
        <w:rPr>
          <w:sz w:val="16"/>
        </w:rPr>
        <w:t>) are also greenhouse gases (GHG) and their abundance in atmosphere over the years has made an important contribution to the radiative forcing of climate.</w:t>
      </w:r>
    </w:p>
    <w:p w14:paraId="018CDBEB" w14:textId="77777777" w:rsidR="00F43249" w:rsidRPr="004073DE" w:rsidRDefault="00F43249" w:rsidP="00F43249">
      <w:pPr>
        <w:rPr>
          <w:sz w:val="16"/>
        </w:rPr>
      </w:pPr>
      <w:r w:rsidRPr="004073DE">
        <w:rPr>
          <w:sz w:val="16"/>
        </w:rPr>
        <w:t xml:space="preserve">While ODS </w:t>
      </w:r>
      <w:r w:rsidRPr="004073DE">
        <w:rPr>
          <w:rStyle w:val="StyleUnderline"/>
        </w:rPr>
        <w:t xml:space="preserve">concentrations are expected to </w:t>
      </w:r>
      <w:r w:rsidRPr="004073DE">
        <w:rPr>
          <w:rStyle w:val="Emphasis"/>
        </w:rPr>
        <w:t>keep decreasing</w:t>
      </w:r>
      <w:r w:rsidRPr="004073DE">
        <w:rPr>
          <w:sz w:val="16"/>
        </w:rPr>
        <w:t>, the concentrations of long-lived greenhouse gases have been increasing.</w:t>
      </w:r>
    </w:p>
    <w:p w14:paraId="13DD8637" w14:textId="77777777" w:rsidR="00F43249" w:rsidRPr="004073DE" w:rsidRDefault="00F43249" w:rsidP="00F43249">
      <w:pPr>
        <w:rPr>
          <w:sz w:val="12"/>
          <w:szCs w:val="12"/>
        </w:rPr>
      </w:pPr>
      <w:r w:rsidRPr="004073DE">
        <w:rPr>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472962B" w14:textId="77777777" w:rsidR="00F43249" w:rsidRPr="004073DE" w:rsidRDefault="00F43249" w:rsidP="00F43249">
      <w:pPr>
        <w:rPr>
          <w:sz w:val="12"/>
          <w:szCs w:val="12"/>
        </w:rPr>
      </w:pPr>
      <w:r w:rsidRPr="004073DE">
        <w:rPr>
          <w:sz w:val="12"/>
          <w:szCs w:val="12"/>
        </w:rPr>
        <w:t>Therefore, the future evolution of the ozone layer will be influenced by the concentrations of these long-lived greenhouse gases, and by climate change.</w:t>
      </w:r>
    </w:p>
    <w:p w14:paraId="2AF7B8B7" w14:textId="77777777" w:rsidR="00F43249" w:rsidRPr="004073DE" w:rsidRDefault="00F43249" w:rsidP="00F43249">
      <w:pPr>
        <w:rPr>
          <w:sz w:val="16"/>
        </w:rPr>
      </w:pPr>
      <w:r w:rsidRPr="004073DE">
        <w:rPr>
          <w:sz w:val="16"/>
        </w:rPr>
        <w:t xml:space="preserve">The Montreal Protocol has led to </w:t>
      </w:r>
      <w:r w:rsidRPr="004073DE">
        <w:rPr>
          <w:rStyle w:val="Emphasis"/>
          <w:highlight w:val="green"/>
        </w:rPr>
        <w:t>very significant avoided warming</w:t>
      </w:r>
      <w:r w:rsidRPr="004073DE">
        <w:rPr>
          <w:sz w:val="16"/>
        </w:rPr>
        <w:t xml:space="preserve"> and the Kigali amendment which regulates the hydrofluorocarbons (HFCs), CFCs and hydrochlorofluorocarbons (HCFCs) replacement gases, adds </w:t>
      </w:r>
      <w:r w:rsidRPr="004073DE">
        <w:rPr>
          <w:rStyle w:val="StyleUnderline"/>
        </w:rPr>
        <w:t>a</w:t>
      </w:r>
      <w:r w:rsidRPr="004073DE">
        <w:rPr>
          <w:sz w:val="16"/>
        </w:rPr>
        <w:t xml:space="preserve"> further </w:t>
      </w:r>
      <w:r w:rsidRPr="004073DE">
        <w:rPr>
          <w:rStyle w:val="StyleUnderline"/>
        </w:rPr>
        <w:t xml:space="preserve">layer of </w:t>
      </w:r>
      <w:r w:rsidRPr="004073DE">
        <w:rPr>
          <w:rStyle w:val="Emphasis"/>
        </w:rPr>
        <w:t>important climate protection</w:t>
      </w:r>
      <w:r w:rsidRPr="004073DE">
        <w:rPr>
          <w:sz w:val="16"/>
        </w:rPr>
        <w:t>. The avoided ultraviolet radiation and climate change also have co-benefits for plants and their capacity to store carbon through photosynthesis.</w:t>
      </w:r>
    </w:p>
    <w:p w14:paraId="7C761271" w14:textId="77777777" w:rsidR="00F43249" w:rsidRPr="004073DE" w:rsidRDefault="00F43249" w:rsidP="00F43249">
      <w:pPr>
        <w:rPr>
          <w:sz w:val="16"/>
          <w:szCs w:val="16"/>
        </w:rPr>
      </w:pPr>
      <w:r w:rsidRPr="004073DE">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8AE65F5" w14:textId="77777777" w:rsidR="00F43249" w:rsidRPr="004073DE" w:rsidRDefault="00F43249" w:rsidP="00F43249">
      <w:pPr>
        <w:rPr>
          <w:sz w:val="16"/>
          <w:szCs w:val="16"/>
        </w:rPr>
      </w:pPr>
      <w:r w:rsidRPr="004073DE">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358A55A0" w14:textId="77777777" w:rsidR="00F43249" w:rsidRPr="004073DE" w:rsidRDefault="00F43249" w:rsidP="00F43249">
      <w:pPr>
        <w:rPr>
          <w:rStyle w:val="Emphasis"/>
        </w:rPr>
      </w:pPr>
      <w:r w:rsidRPr="004073DE">
        <w:rPr>
          <w:rStyle w:val="Emphasis"/>
        </w:rPr>
        <w:t>UV Radiation</w:t>
      </w:r>
    </w:p>
    <w:p w14:paraId="1703AB00" w14:textId="77777777" w:rsidR="00F43249" w:rsidRPr="004073DE" w:rsidRDefault="00F43249" w:rsidP="00F43249">
      <w:pPr>
        <w:rPr>
          <w:sz w:val="16"/>
        </w:rPr>
      </w:pPr>
      <w:r w:rsidRPr="004073DE">
        <w:rPr>
          <w:rStyle w:val="Emphasis"/>
        </w:rPr>
        <w:t>Several feedbacks to climate change</w:t>
      </w:r>
      <w:r w:rsidRPr="004073DE">
        <w:rPr>
          <w:sz w:val="16"/>
        </w:rPr>
        <w:t xml:space="preserve"> </w:t>
      </w:r>
      <w:r w:rsidRPr="004073DE">
        <w:rPr>
          <w:rStyle w:val="StyleUnderline"/>
        </w:rPr>
        <w:t>occur from the effects of UV radiation on the biosphere</w:t>
      </w:r>
      <w:r w:rsidRPr="004073DE">
        <w:rPr>
          <w:sz w:val="16"/>
        </w:rPr>
        <w:t xml:space="preserve">. For example, the </w:t>
      </w:r>
      <w:r w:rsidRPr="004073DE">
        <w:rPr>
          <w:rStyle w:val="Emphasis"/>
          <w:highlight w:val="green"/>
        </w:rPr>
        <w:t>breakdown</w:t>
      </w:r>
      <w:r w:rsidRPr="004073DE">
        <w:rPr>
          <w:sz w:val="16"/>
        </w:rPr>
        <w:t xml:space="preserve"> or photodegradation </w:t>
      </w:r>
      <w:r w:rsidRPr="004073DE">
        <w:rPr>
          <w:rStyle w:val="StyleUnderline"/>
          <w:highlight w:val="green"/>
        </w:rPr>
        <w:t>of</w:t>
      </w:r>
      <w:r w:rsidRPr="004073DE">
        <w:rPr>
          <w:rStyle w:val="StyleUnderline"/>
        </w:rPr>
        <w:t xml:space="preserve"> dead </w:t>
      </w:r>
      <w:r w:rsidRPr="004073DE">
        <w:rPr>
          <w:rStyle w:val="StyleUnderline"/>
          <w:highlight w:val="green"/>
        </w:rPr>
        <w:t>plant material</w:t>
      </w:r>
      <w:r w:rsidRPr="004073DE">
        <w:rPr>
          <w:rStyle w:val="StyleUnderline"/>
        </w:rPr>
        <w:t xml:space="preserve"> releases carbon to the atmosphere, increasing</w:t>
      </w:r>
      <w:r w:rsidRPr="004073DE">
        <w:rPr>
          <w:sz w:val="16"/>
        </w:rPr>
        <w:t xml:space="preserve"> the amount of </w:t>
      </w:r>
      <w:r w:rsidRPr="004073DE">
        <w:rPr>
          <w:rStyle w:val="Emphasis"/>
        </w:rPr>
        <w:t>carbon dioxide</w:t>
      </w:r>
      <w:r w:rsidRPr="004073DE">
        <w:rPr>
          <w:sz w:val="16"/>
        </w:rPr>
        <w:t xml:space="preserve"> </w:t>
      </w:r>
      <w:r w:rsidRPr="004073DE">
        <w:rPr>
          <w:rStyle w:val="StyleUnderline"/>
          <w:highlight w:val="green"/>
        </w:rPr>
        <w:t>and</w:t>
      </w:r>
      <w:r w:rsidRPr="004073DE">
        <w:rPr>
          <w:sz w:val="16"/>
        </w:rPr>
        <w:t xml:space="preserve"> other </w:t>
      </w:r>
      <w:r w:rsidRPr="004073DE">
        <w:rPr>
          <w:rStyle w:val="Emphasis"/>
        </w:rPr>
        <w:t>g</w:t>
      </w:r>
      <w:r w:rsidRPr="004073DE">
        <w:rPr>
          <w:sz w:val="16"/>
        </w:rPr>
        <w:t>reen</w:t>
      </w:r>
      <w:r w:rsidRPr="004073DE">
        <w:rPr>
          <w:rStyle w:val="Emphasis"/>
        </w:rPr>
        <w:t>h</w:t>
      </w:r>
      <w:r w:rsidRPr="004073DE">
        <w:rPr>
          <w:sz w:val="16"/>
        </w:rPr>
        <w:t xml:space="preserve">ouse </w:t>
      </w:r>
      <w:r w:rsidRPr="004073DE">
        <w:rPr>
          <w:rStyle w:val="Emphasis"/>
        </w:rPr>
        <w:t>g</w:t>
      </w:r>
      <w:r w:rsidRPr="004073DE">
        <w:rPr>
          <w:sz w:val="16"/>
        </w:rPr>
        <w:t>ase</w:t>
      </w:r>
      <w:r w:rsidRPr="004073DE">
        <w:rPr>
          <w:rStyle w:val="StyleUnderline"/>
        </w:rPr>
        <w:t>s</w:t>
      </w:r>
      <w:r w:rsidRPr="004073DE">
        <w:rPr>
          <w:sz w:val="16"/>
        </w:rPr>
        <w:t>.</w:t>
      </w:r>
    </w:p>
    <w:p w14:paraId="02C3EA9B" w14:textId="77777777" w:rsidR="00F43249" w:rsidRPr="004073DE" w:rsidRDefault="00F43249" w:rsidP="00F43249">
      <w:pPr>
        <w:rPr>
          <w:sz w:val="16"/>
        </w:rPr>
      </w:pPr>
      <w:r w:rsidRPr="004073DE">
        <w:rPr>
          <w:rStyle w:val="Emphasis"/>
          <w:highlight w:val="green"/>
        </w:rPr>
        <w:t>Increased thawing</w:t>
      </w:r>
      <w:r w:rsidRPr="004073DE">
        <w:rPr>
          <w:sz w:val="16"/>
        </w:rPr>
        <w:t xml:space="preserve"> or melting of snow, ice and permafrost in the Arctic also </w:t>
      </w:r>
      <w:r w:rsidRPr="004073DE">
        <w:rPr>
          <w:rStyle w:val="Emphasis"/>
          <w:highlight w:val="green"/>
        </w:rPr>
        <w:t>releases GHGs</w:t>
      </w:r>
      <w:r w:rsidRPr="004073DE">
        <w:rPr>
          <w:rStyle w:val="StyleUnderline"/>
        </w:rPr>
        <w:t xml:space="preserve"> and has a negative effect on the exposed ecosystems</w:t>
      </w:r>
      <w:r w:rsidRPr="004073DE">
        <w:rPr>
          <w:sz w:val="16"/>
        </w:rPr>
        <w:t>.</w:t>
      </w:r>
    </w:p>
    <w:p w14:paraId="310BFA5A" w14:textId="77777777" w:rsidR="00F43249" w:rsidRPr="004073DE" w:rsidRDefault="00F43249" w:rsidP="00F43249">
      <w:pPr>
        <w:rPr>
          <w:sz w:val="16"/>
        </w:rPr>
      </w:pPr>
      <w:r w:rsidRPr="004073DE">
        <w:rPr>
          <w:sz w:val="16"/>
        </w:rPr>
        <w:t xml:space="preserve">Studies are showing that temperature, UV radiation and frequency of rainfall are key factors that determine the availability or range of suitable habitats for certain plant species to survive. </w:t>
      </w:r>
      <w:r w:rsidRPr="004073DE">
        <w:rPr>
          <w:rStyle w:val="StyleUnderline"/>
        </w:rPr>
        <w:t>UV-B radiation</w:t>
      </w:r>
      <w:r w:rsidRPr="004073DE">
        <w:rPr>
          <w:sz w:val="16"/>
        </w:rPr>
        <w:t xml:space="preserve"> and factors associated with climate change </w:t>
      </w:r>
      <w:r w:rsidRPr="004073DE">
        <w:rPr>
          <w:rStyle w:val="Emphasis"/>
        </w:rPr>
        <w:t xml:space="preserve">affect plant growth, pathogen and pest </w:t>
      </w:r>
      <w:proofErr w:type="spellStart"/>
      <w:r w:rsidRPr="004073DE">
        <w:rPr>
          <w:rStyle w:val="Emphasis"/>
        </w:rPr>
        <w:t>defence</w:t>
      </w:r>
      <w:proofErr w:type="spellEnd"/>
      <w:r w:rsidRPr="004073DE">
        <w:rPr>
          <w:rStyle w:val="Emphasis"/>
        </w:rPr>
        <w:t>, and food crop quality.</w:t>
      </w:r>
    </w:p>
    <w:p w14:paraId="33901176" w14:textId="77777777" w:rsidR="00F43249" w:rsidRPr="004073DE" w:rsidRDefault="00F43249" w:rsidP="00F43249">
      <w:pPr>
        <w:rPr>
          <w:sz w:val="16"/>
          <w:szCs w:val="16"/>
        </w:rPr>
      </w:pPr>
      <w:r w:rsidRPr="004073DE">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8FAA047" w14:textId="77777777" w:rsidR="00F43249" w:rsidRPr="004073DE" w:rsidRDefault="00F43249" w:rsidP="00F43249">
      <w:pPr>
        <w:rPr>
          <w:sz w:val="16"/>
        </w:rPr>
      </w:pPr>
      <w:r w:rsidRPr="004073DE">
        <w:rPr>
          <w:sz w:val="16"/>
        </w:rPr>
        <w:t xml:space="preserve">With regard to pollution, </w:t>
      </w:r>
      <w:r w:rsidRPr="004073DE">
        <w:rPr>
          <w:rStyle w:val="StyleUnderline"/>
        </w:rPr>
        <w:t xml:space="preserve">UV radiation can have a </w:t>
      </w:r>
      <w:r w:rsidRPr="004073DE">
        <w:rPr>
          <w:rStyle w:val="Emphasis"/>
          <w:highlight w:val="green"/>
        </w:rPr>
        <w:t>substantial impact</w:t>
      </w:r>
      <w:r w:rsidRPr="004073DE">
        <w:rPr>
          <w:sz w:val="16"/>
          <w:highlight w:val="green"/>
        </w:rPr>
        <w:t xml:space="preserve"> </w:t>
      </w:r>
      <w:r w:rsidRPr="004073DE">
        <w:rPr>
          <w:rStyle w:val="StyleUnderline"/>
          <w:highlight w:val="green"/>
        </w:rPr>
        <w:t>on</w:t>
      </w:r>
      <w:r w:rsidRPr="004073DE">
        <w:rPr>
          <w:rStyle w:val="StyleUnderline"/>
        </w:rPr>
        <w:t xml:space="preserve"> the</w:t>
      </w:r>
      <w:r w:rsidRPr="004073DE">
        <w:rPr>
          <w:sz w:val="16"/>
        </w:rPr>
        <w:t xml:space="preserve"> composition and quality of the </w:t>
      </w:r>
      <w:r w:rsidRPr="004073DE">
        <w:rPr>
          <w:rStyle w:val="Emphasis"/>
        </w:rPr>
        <w:t>atmosphere</w:t>
      </w:r>
      <w:r w:rsidRPr="004073DE">
        <w:rPr>
          <w:sz w:val="16"/>
        </w:rPr>
        <w:t xml:space="preserve">; on </w:t>
      </w:r>
      <w:r w:rsidRPr="004073DE">
        <w:rPr>
          <w:rStyle w:val="StyleUnderline"/>
        </w:rPr>
        <w:t>human, terrestrial and aquatic</w:t>
      </w:r>
      <w:r w:rsidRPr="004073DE">
        <w:rPr>
          <w:sz w:val="16"/>
        </w:rPr>
        <w:t xml:space="preserve"> </w:t>
      </w:r>
      <w:r w:rsidRPr="004073DE">
        <w:rPr>
          <w:rStyle w:val="Emphasis"/>
          <w:highlight w:val="green"/>
        </w:rPr>
        <w:t>environment health</w:t>
      </w:r>
      <w:r w:rsidRPr="004073DE">
        <w:rPr>
          <w:sz w:val="16"/>
        </w:rPr>
        <w:t>. It drives the breakdown of plastic pollutants with implications for human health and the environment.</w:t>
      </w:r>
    </w:p>
    <w:p w14:paraId="01E3976B" w14:textId="77777777" w:rsidR="00F43249" w:rsidRPr="004073DE" w:rsidRDefault="00F43249" w:rsidP="00F43249"/>
    <w:p w14:paraId="13348C43" w14:textId="77777777" w:rsidR="00F43249" w:rsidRPr="004073DE" w:rsidRDefault="00F43249" w:rsidP="00F43249">
      <w:pPr>
        <w:pStyle w:val="Heading4"/>
        <w:rPr>
          <w:rFonts w:cs="Calibri"/>
        </w:rPr>
      </w:pPr>
      <w:proofErr w:type="spellStart"/>
      <w:r w:rsidRPr="004073DE">
        <w:rPr>
          <w:rFonts w:cs="Calibri"/>
          <w:u w:val="single"/>
        </w:rPr>
        <w:t>Megaconstellations</w:t>
      </w:r>
      <w:proofErr w:type="spellEnd"/>
      <w:r w:rsidRPr="004073DE">
        <w:rPr>
          <w:rFonts w:cs="Calibri"/>
        </w:rPr>
        <w:t xml:space="preserve"> of satellites and frequent </w:t>
      </w:r>
      <w:r w:rsidRPr="004073DE">
        <w:rPr>
          <w:rFonts w:cs="Calibri"/>
          <w:u w:val="single"/>
        </w:rPr>
        <w:t>re-entry</w:t>
      </w:r>
      <w:r w:rsidRPr="004073DE">
        <w:rPr>
          <w:rFonts w:cs="Calibri"/>
        </w:rPr>
        <w:t xml:space="preserve"> causes </w:t>
      </w:r>
      <w:r w:rsidRPr="004073DE">
        <w:rPr>
          <w:rFonts w:cs="Calibri"/>
          <w:u w:val="single"/>
        </w:rPr>
        <w:t>Ozone Hole 2.0</w:t>
      </w:r>
    </w:p>
    <w:p w14:paraId="61F59625" w14:textId="77777777" w:rsidR="00F43249" w:rsidRPr="004073DE" w:rsidRDefault="00F43249" w:rsidP="00F43249">
      <w:r w:rsidRPr="004073DE">
        <w:rPr>
          <w:rStyle w:val="Style13ptBold"/>
        </w:rPr>
        <w:t>Tereza 21</w:t>
      </w:r>
      <w:r w:rsidRPr="004073DE">
        <w:t xml:space="preserve"> [Tereza; June 07, 2021; Bachelor's in Journalism and Master's in Cultural Anthropology from Prague's Charles University, Master's in Science from the International Space University. Space.com, “Air pollution from reentering </w:t>
      </w:r>
      <w:proofErr w:type="spellStart"/>
      <w:r w:rsidRPr="004073DE">
        <w:t>megaconstellation</w:t>
      </w:r>
      <w:proofErr w:type="spellEnd"/>
      <w:r w:rsidRPr="004073DE">
        <w:t xml:space="preserve"> satellites could cause ozone hole 2.0,” </w:t>
      </w:r>
      <w:hyperlink r:id="rId35" w:history="1">
        <w:r w:rsidRPr="004073DE">
          <w:rPr>
            <w:rStyle w:val="Hyperlink"/>
          </w:rPr>
          <w:t>https://www.space.com/starlink-satellite-reentry-ozone-depletion-atmosphere</w:t>
        </w:r>
      </w:hyperlink>
      <w:r w:rsidRPr="004073DE">
        <w:t xml:space="preserve">] </w:t>
      </w:r>
      <w:proofErr w:type="spellStart"/>
      <w:r w:rsidRPr="004073DE">
        <w:t>brett</w:t>
      </w:r>
      <w:proofErr w:type="spellEnd"/>
    </w:p>
    <w:p w14:paraId="258DF5F1" w14:textId="77777777" w:rsidR="00F43249" w:rsidRPr="004073DE" w:rsidRDefault="00F43249" w:rsidP="00F43249">
      <w:r w:rsidRPr="004073DE">
        <w:rPr>
          <w:rStyle w:val="Emphasis"/>
          <w:highlight w:val="green"/>
        </w:rPr>
        <w:t>Chemicals</w:t>
      </w:r>
      <w:r w:rsidRPr="004073DE">
        <w:rPr>
          <w:rStyle w:val="Emphasis"/>
        </w:rPr>
        <w:t xml:space="preserve"> released</w:t>
      </w:r>
      <w:r w:rsidRPr="004073DE">
        <w:rPr>
          <w:rStyle w:val="StyleUnderline"/>
        </w:rPr>
        <w:t xml:space="preserve"> as defunct satellites burn in the atmosphere could </w:t>
      </w:r>
      <w:r w:rsidRPr="004073DE">
        <w:rPr>
          <w:rStyle w:val="StyleUnderline"/>
          <w:highlight w:val="green"/>
        </w:rPr>
        <w:t>damage Earth’s</w:t>
      </w:r>
      <w:r w:rsidRPr="004073DE">
        <w:t xml:space="preserve"> protective </w:t>
      </w:r>
      <w:r w:rsidRPr="004073DE">
        <w:rPr>
          <w:rStyle w:val="Emphasis"/>
          <w:highlight w:val="green"/>
        </w:rPr>
        <w:t>ozone</w:t>
      </w:r>
      <w:r w:rsidRPr="004073DE">
        <w:rPr>
          <w:rStyle w:val="Emphasis"/>
        </w:rPr>
        <w:t xml:space="preserve"> layer</w:t>
      </w:r>
      <w:r w:rsidRPr="004073DE">
        <w:t xml:space="preserve"> </w:t>
      </w:r>
      <w:r w:rsidRPr="004073DE">
        <w:rPr>
          <w:rStyle w:val="StyleUnderline"/>
          <w:highlight w:val="green"/>
        </w:rPr>
        <w:t>if</w:t>
      </w:r>
      <w:r w:rsidRPr="004073DE">
        <w:rPr>
          <w:rStyle w:val="StyleUnderline"/>
        </w:rPr>
        <w:t xml:space="preserve"> plans to build </w:t>
      </w:r>
      <w:proofErr w:type="spellStart"/>
      <w:r w:rsidRPr="004073DE">
        <w:rPr>
          <w:rStyle w:val="Emphasis"/>
          <w:highlight w:val="green"/>
        </w:rPr>
        <w:t>megaconstellations</w:t>
      </w:r>
      <w:proofErr w:type="spellEnd"/>
      <w:r w:rsidRPr="004073DE">
        <w:rPr>
          <w:rStyle w:val="StyleUnderline"/>
        </w:rPr>
        <w:t xml:space="preserve"> of tens of thousands of satellites, such as SpaceX's </w:t>
      </w:r>
      <w:proofErr w:type="spellStart"/>
      <w:r w:rsidRPr="004073DE">
        <w:rPr>
          <w:rStyle w:val="StyleUnderline"/>
        </w:rPr>
        <w:t>Starlink</w:t>
      </w:r>
      <w:proofErr w:type="spellEnd"/>
      <w:r w:rsidRPr="004073DE">
        <w:rPr>
          <w:rStyle w:val="StyleUnderline"/>
        </w:rPr>
        <w:t xml:space="preserve">, </w:t>
      </w:r>
      <w:r w:rsidRPr="004073DE">
        <w:rPr>
          <w:rStyle w:val="Emphasis"/>
          <w:highlight w:val="green"/>
        </w:rPr>
        <w:t>go ahead</w:t>
      </w:r>
      <w:r w:rsidRPr="004073DE">
        <w:rPr>
          <w:rStyle w:val="Emphasis"/>
        </w:rPr>
        <w:t xml:space="preserve"> as foreseen</w:t>
      </w:r>
      <w:r w:rsidRPr="004073DE">
        <w:rPr>
          <w:rStyle w:val="StyleUnderline"/>
        </w:rPr>
        <w:t xml:space="preserve">, </w:t>
      </w:r>
      <w:r w:rsidRPr="004073DE">
        <w:rPr>
          <w:rStyle w:val="Emphasis"/>
        </w:rPr>
        <w:t>scientists warn</w:t>
      </w:r>
      <w:r w:rsidRPr="004073DE">
        <w:t xml:space="preserve">. </w:t>
      </w:r>
    </w:p>
    <w:p w14:paraId="5220D2A0" w14:textId="77777777" w:rsidR="00F43249" w:rsidRPr="004073DE" w:rsidRDefault="00F43249" w:rsidP="00F43249">
      <w:pPr>
        <w:rPr>
          <w:sz w:val="16"/>
        </w:rPr>
      </w:pPr>
      <w:r w:rsidRPr="004073DE">
        <w:rPr>
          <w:rStyle w:val="StyleUnderline"/>
        </w:rPr>
        <w:lastRenderedPageBreak/>
        <w:t>Researchers</w:t>
      </w:r>
      <w:r w:rsidRPr="004073DE">
        <w:rPr>
          <w:sz w:val="16"/>
        </w:rPr>
        <w:t xml:space="preserve"> also </w:t>
      </w:r>
      <w:r w:rsidRPr="004073DE">
        <w:rPr>
          <w:rStyle w:val="StyleUnderline"/>
        </w:rPr>
        <w:t>caution that</w:t>
      </w:r>
      <w:r w:rsidRPr="004073DE">
        <w:rPr>
          <w:sz w:val="16"/>
        </w:rPr>
        <w:t xml:space="preserve"> the </w:t>
      </w:r>
      <w:r w:rsidRPr="004073DE">
        <w:rPr>
          <w:rStyle w:val="StyleUnderline"/>
        </w:rPr>
        <w:t xml:space="preserve">poorly understood atmospheric processes triggered by those chemicals could lead to an </w:t>
      </w:r>
      <w:r w:rsidRPr="004073DE">
        <w:rPr>
          <w:rStyle w:val="Emphasis"/>
        </w:rPr>
        <w:t>uncontrolled geoengineering experiment</w:t>
      </w:r>
      <w:r w:rsidRPr="004073DE">
        <w:rPr>
          <w:sz w:val="16"/>
        </w:rPr>
        <w:t>, the consequences of which are unknown.</w:t>
      </w:r>
    </w:p>
    <w:p w14:paraId="503D272E" w14:textId="77777777" w:rsidR="00F43249" w:rsidRPr="004073DE" w:rsidRDefault="00F43249" w:rsidP="00F43249">
      <w:pPr>
        <w:rPr>
          <w:sz w:val="16"/>
        </w:rPr>
      </w:pPr>
      <w:r w:rsidRPr="004073DE">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4073DE">
        <w:rPr>
          <w:sz w:val="16"/>
        </w:rPr>
        <w:t>megaconstellations</w:t>
      </w:r>
      <w:proofErr w:type="spellEnd"/>
      <w:r w:rsidRPr="004073DE">
        <w:rPr>
          <w:sz w:val="16"/>
        </w:rPr>
        <w:t xml:space="preserve"> won't change that. The problem, however, is in the different </w:t>
      </w:r>
      <w:r w:rsidRPr="004073DE">
        <w:rPr>
          <w:rStyle w:val="Emphasis"/>
        </w:rPr>
        <w:t>chemical composition</w:t>
      </w:r>
      <w:r w:rsidRPr="004073DE">
        <w:rPr>
          <w:sz w:val="16"/>
        </w:rPr>
        <w:t xml:space="preserve"> </w:t>
      </w:r>
      <w:r w:rsidRPr="004073DE">
        <w:rPr>
          <w:rStyle w:val="StyleUnderline"/>
        </w:rPr>
        <w:t>of</w:t>
      </w:r>
      <w:r w:rsidRPr="004073DE">
        <w:rPr>
          <w:sz w:val="16"/>
        </w:rPr>
        <w:t xml:space="preserve"> natural meteoroids compared to </w:t>
      </w:r>
      <w:r w:rsidRPr="004073DE">
        <w:rPr>
          <w:rStyle w:val="Emphasis"/>
        </w:rPr>
        <w:t>artificial satellites</w:t>
      </w:r>
      <w:r w:rsidRPr="004073DE">
        <w:rPr>
          <w:sz w:val="16"/>
        </w:rPr>
        <w:t xml:space="preserve">, </w:t>
      </w:r>
      <w:r w:rsidRPr="004073DE">
        <w:rPr>
          <w:rStyle w:val="StyleUnderline"/>
        </w:rPr>
        <w:t>according to</w:t>
      </w:r>
      <w:r w:rsidRPr="004073DE">
        <w:rPr>
          <w:sz w:val="16"/>
        </w:rPr>
        <w:t xml:space="preserve"> Aaron </w:t>
      </w:r>
      <w:proofErr w:type="spellStart"/>
      <w:r w:rsidRPr="004073DE">
        <w:rPr>
          <w:sz w:val="16"/>
        </w:rPr>
        <w:t>Boley</w:t>
      </w:r>
      <w:proofErr w:type="spellEnd"/>
      <w:r w:rsidRPr="004073DE">
        <w:rPr>
          <w:sz w:val="16"/>
        </w:rPr>
        <w:t xml:space="preserve">, an </w:t>
      </w:r>
      <w:r w:rsidRPr="004073DE">
        <w:rPr>
          <w:rStyle w:val="Emphasis"/>
        </w:rPr>
        <w:t>associate professor of astronomy and astrophysics at the University of British Columbia, Canada</w:t>
      </w:r>
      <w:r w:rsidRPr="004073DE">
        <w:rPr>
          <w:sz w:val="16"/>
        </w:rPr>
        <w:t xml:space="preserve">. </w:t>
      </w:r>
    </w:p>
    <w:p w14:paraId="5514EE7F" w14:textId="77777777" w:rsidR="00F43249" w:rsidRPr="004073DE" w:rsidRDefault="00F43249" w:rsidP="00F43249">
      <w:pPr>
        <w:rPr>
          <w:sz w:val="16"/>
        </w:rPr>
      </w:pPr>
      <w:r w:rsidRPr="004073DE">
        <w:rPr>
          <w:sz w:val="16"/>
        </w:rPr>
        <w:t xml:space="preserve">"We have 54 </w:t>
      </w:r>
      <w:proofErr w:type="spellStart"/>
      <w:r w:rsidRPr="004073DE">
        <w:rPr>
          <w:sz w:val="16"/>
        </w:rPr>
        <w:t>tonnes</w:t>
      </w:r>
      <w:proofErr w:type="spellEnd"/>
      <w:r w:rsidRPr="004073DE">
        <w:rPr>
          <w:sz w:val="16"/>
        </w:rPr>
        <w:t xml:space="preserve"> (60 tons) of </w:t>
      </w:r>
      <w:r w:rsidRPr="004073DE">
        <w:rPr>
          <w:rStyle w:val="StyleUnderline"/>
        </w:rPr>
        <w:t>meteoroid material</w:t>
      </w:r>
      <w:r w:rsidRPr="004073DE">
        <w:rPr>
          <w:sz w:val="16"/>
        </w:rPr>
        <w:t xml:space="preserve"> coming in every day," </w:t>
      </w:r>
      <w:proofErr w:type="spellStart"/>
      <w:r w:rsidRPr="004073DE">
        <w:rPr>
          <w:sz w:val="16"/>
        </w:rPr>
        <w:t>Boley</w:t>
      </w:r>
      <w:proofErr w:type="spellEnd"/>
      <w:r w:rsidRPr="004073DE">
        <w:rPr>
          <w:sz w:val="16"/>
        </w:rPr>
        <w:t xml:space="preserve">, one of the authors of a paper published May 20 in the journal Scientific Reports, told Space.com. "With the first generation of </w:t>
      </w:r>
      <w:proofErr w:type="spellStart"/>
      <w:r w:rsidRPr="004073DE">
        <w:rPr>
          <w:sz w:val="16"/>
        </w:rPr>
        <w:t>Starlink</w:t>
      </w:r>
      <w:proofErr w:type="spellEnd"/>
      <w:r w:rsidRPr="004073DE">
        <w:rPr>
          <w:sz w:val="16"/>
        </w:rPr>
        <w:t xml:space="preserve">, we can expect about 2 </w:t>
      </w:r>
      <w:proofErr w:type="spellStart"/>
      <w:r w:rsidRPr="004073DE">
        <w:rPr>
          <w:sz w:val="16"/>
        </w:rPr>
        <w:t>tonnes</w:t>
      </w:r>
      <w:proofErr w:type="spellEnd"/>
      <w:r w:rsidRPr="004073DE">
        <w:rPr>
          <w:sz w:val="16"/>
        </w:rPr>
        <w:t xml:space="preserve"> (2.2 tons) of dead satellites reentering Earth's atmosphere daily. But meteoroids are mostly rock, which </w:t>
      </w:r>
      <w:r w:rsidRPr="004073DE">
        <w:rPr>
          <w:rStyle w:val="StyleUnderline"/>
        </w:rPr>
        <w:t>is made of oxygen, magnesium and silicon</w:t>
      </w:r>
      <w:r w:rsidRPr="004073DE">
        <w:rPr>
          <w:sz w:val="16"/>
        </w:rPr>
        <w:t xml:space="preserve">. These satellites </w:t>
      </w:r>
      <w:r w:rsidRPr="004073DE">
        <w:rPr>
          <w:rStyle w:val="StyleUnderline"/>
        </w:rPr>
        <w:t xml:space="preserve">are </w:t>
      </w:r>
      <w:r w:rsidRPr="004073DE">
        <w:rPr>
          <w:rStyle w:val="Emphasis"/>
        </w:rPr>
        <w:t>mostly aluminum</w:t>
      </w:r>
      <w:r w:rsidRPr="004073DE">
        <w:rPr>
          <w:sz w:val="16"/>
        </w:rPr>
        <w:t xml:space="preserve">, </w:t>
      </w:r>
      <w:r w:rsidRPr="004073DE">
        <w:rPr>
          <w:rStyle w:val="StyleUnderline"/>
        </w:rPr>
        <w:t>which</w:t>
      </w:r>
      <w:r w:rsidRPr="004073DE">
        <w:rPr>
          <w:sz w:val="16"/>
        </w:rPr>
        <w:t xml:space="preserve"> the </w:t>
      </w:r>
      <w:r w:rsidRPr="004073DE">
        <w:rPr>
          <w:rStyle w:val="StyleUnderline"/>
        </w:rPr>
        <w:t xml:space="preserve">meteoroids contain only in a </w:t>
      </w:r>
      <w:r w:rsidRPr="004073DE">
        <w:rPr>
          <w:rStyle w:val="Emphasis"/>
        </w:rPr>
        <w:t>very small amount</w:t>
      </w:r>
      <w:r w:rsidRPr="004073DE">
        <w:rPr>
          <w:rStyle w:val="StyleUnderline"/>
        </w:rPr>
        <w:t>, about 1%."</w:t>
      </w:r>
    </w:p>
    <w:p w14:paraId="1F0E4F5C" w14:textId="77777777" w:rsidR="00F43249" w:rsidRPr="004073DE" w:rsidRDefault="00F43249" w:rsidP="00F43249">
      <w:pPr>
        <w:rPr>
          <w:sz w:val="16"/>
          <w:szCs w:val="16"/>
        </w:rPr>
      </w:pPr>
      <w:r w:rsidRPr="004073DE">
        <w:rPr>
          <w:sz w:val="16"/>
          <w:szCs w:val="16"/>
        </w:rPr>
        <w:t xml:space="preserve">Related: SpaceX's </w:t>
      </w:r>
      <w:proofErr w:type="spellStart"/>
      <w:r w:rsidRPr="004073DE">
        <w:rPr>
          <w:sz w:val="16"/>
          <w:szCs w:val="16"/>
        </w:rPr>
        <w:t>Starlink</w:t>
      </w:r>
      <w:proofErr w:type="spellEnd"/>
      <w:r w:rsidRPr="004073DE">
        <w:rPr>
          <w:sz w:val="16"/>
          <w:szCs w:val="16"/>
        </w:rPr>
        <w:t xml:space="preserve"> satellite </w:t>
      </w:r>
      <w:proofErr w:type="spellStart"/>
      <w:r w:rsidRPr="004073DE">
        <w:rPr>
          <w:sz w:val="16"/>
          <w:szCs w:val="16"/>
        </w:rPr>
        <w:t>megaconstellation</w:t>
      </w:r>
      <w:proofErr w:type="spellEnd"/>
      <w:r w:rsidRPr="004073DE">
        <w:rPr>
          <w:sz w:val="16"/>
          <w:szCs w:val="16"/>
        </w:rPr>
        <w:t xml:space="preserve"> launches in photos</w:t>
      </w:r>
    </w:p>
    <w:p w14:paraId="0307525E" w14:textId="77777777" w:rsidR="00F43249" w:rsidRPr="004073DE" w:rsidRDefault="00F43249" w:rsidP="00F43249">
      <w:pPr>
        <w:rPr>
          <w:sz w:val="16"/>
          <w:szCs w:val="16"/>
        </w:rPr>
      </w:pPr>
      <w:r w:rsidRPr="004073DE">
        <w:rPr>
          <w:sz w:val="16"/>
          <w:szCs w:val="16"/>
        </w:rPr>
        <w:t xml:space="preserve">Uncontrolled geoengineering </w:t>
      </w:r>
    </w:p>
    <w:p w14:paraId="4AEFA0BC" w14:textId="77777777" w:rsidR="00F43249" w:rsidRPr="004073DE" w:rsidRDefault="00F43249" w:rsidP="00F43249">
      <w:pPr>
        <w:rPr>
          <w:sz w:val="16"/>
        </w:rPr>
      </w:pPr>
      <w:r w:rsidRPr="004073DE">
        <w:rPr>
          <w:sz w:val="16"/>
        </w:rPr>
        <w:t xml:space="preserve">The scientists </w:t>
      </w:r>
      <w:proofErr w:type="spellStart"/>
      <w:r w:rsidRPr="004073DE">
        <w:rPr>
          <w:sz w:val="16"/>
        </w:rPr>
        <w:t>realised</w:t>
      </w:r>
      <w:proofErr w:type="spellEnd"/>
      <w:r w:rsidRPr="004073DE">
        <w:rPr>
          <w:sz w:val="16"/>
        </w:rPr>
        <w:t xml:space="preserve"> that </w:t>
      </w:r>
      <w:proofErr w:type="spellStart"/>
      <w:r w:rsidRPr="004073DE">
        <w:rPr>
          <w:rStyle w:val="Emphasis"/>
          <w:highlight w:val="green"/>
        </w:rPr>
        <w:t>megaconstellations</w:t>
      </w:r>
      <w:proofErr w:type="spellEnd"/>
      <w:r w:rsidRPr="004073DE">
        <w:rPr>
          <w:rStyle w:val="StyleUnderline"/>
        </w:rPr>
        <w:t xml:space="preserve"> have</w:t>
      </w:r>
      <w:r w:rsidRPr="004073DE">
        <w:rPr>
          <w:sz w:val="16"/>
        </w:rPr>
        <w:t xml:space="preserve"> a </w:t>
      </w:r>
      <w:r w:rsidRPr="004073DE">
        <w:rPr>
          <w:rStyle w:val="Emphasis"/>
        </w:rPr>
        <w:t>significant potential</w:t>
      </w:r>
      <w:r w:rsidRPr="004073DE">
        <w:rPr>
          <w:sz w:val="16"/>
        </w:rPr>
        <w:t xml:space="preserve"> </w:t>
      </w:r>
      <w:r w:rsidRPr="004073DE">
        <w:rPr>
          <w:rStyle w:val="StyleUnderline"/>
        </w:rPr>
        <w:t>to change the chemistry of the upper atmosphere</w:t>
      </w:r>
      <w:r w:rsidRPr="004073DE">
        <w:rPr>
          <w:sz w:val="16"/>
        </w:rPr>
        <w:t xml:space="preserve"> compared to its natural state. But not only that. The </w:t>
      </w:r>
      <w:r w:rsidRPr="004073DE">
        <w:rPr>
          <w:rStyle w:val="Emphasis"/>
        </w:rPr>
        <w:t>burning of aluminum</w:t>
      </w:r>
      <w:r w:rsidRPr="004073DE">
        <w:rPr>
          <w:sz w:val="16"/>
        </w:rPr>
        <w:t xml:space="preserve"> is known </w:t>
      </w:r>
      <w:r w:rsidRPr="004073DE">
        <w:rPr>
          <w:rStyle w:val="StyleUnderline"/>
        </w:rPr>
        <w:t xml:space="preserve">to </w:t>
      </w:r>
      <w:r w:rsidRPr="004073DE">
        <w:rPr>
          <w:rStyle w:val="StyleUnderline"/>
          <w:highlight w:val="green"/>
        </w:rPr>
        <w:t>produce</w:t>
      </w:r>
      <w:r w:rsidRPr="004073DE">
        <w:rPr>
          <w:rStyle w:val="StyleUnderline"/>
        </w:rPr>
        <w:t xml:space="preserve"> aluminum oxide</w:t>
      </w:r>
      <w:r w:rsidRPr="004073DE">
        <w:rPr>
          <w:sz w:val="16"/>
        </w:rPr>
        <w:t xml:space="preserve">, </w:t>
      </w:r>
      <w:r w:rsidRPr="004073DE">
        <w:rPr>
          <w:rStyle w:val="Emphasis"/>
        </w:rPr>
        <w:t>a</w:t>
      </w:r>
      <w:r w:rsidRPr="004073DE">
        <w:rPr>
          <w:sz w:val="16"/>
        </w:rPr>
        <w:t xml:space="preserve">lso </w:t>
      </w:r>
      <w:r w:rsidRPr="004073DE">
        <w:rPr>
          <w:rStyle w:val="Emphasis"/>
        </w:rPr>
        <w:t>k</w:t>
      </w:r>
      <w:r w:rsidRPr="004073DE">
        <w:rPr>
          <w:sz w:val="16"/>
        </w:rPr>
        <w:t xml:space="preserve">nown </w:t>
      </w:r>
      <w:r w:rsidRPr="004073DE">
        <w:rPr>
          <w:rStyle w:val="Emphasis"/>
        </w:rPr>
        <w:t>a</w:t>
      </w:r>
      <w:r w:rsidRPr="004073DE">
        <w:rPr>
          <w:sz w:val="16"/>
        </w:rPr>
        <w:t xml:space="preserve">s </w:t>
      </w:r>
      <w:r w:rsidRPr="004073DE">
        <w:rPr>
          <w:rStyle w:val="Emphasis"/>
          <w:highlight w:val="green"/>
        </w:rPr>
        <w:t>alumina</w:t>
      </w:r>
      <w:r w:rsidRPr="004073DE">
        <w:rPr>
          <w:sz w:val="16"/>
        </w:rPr>
        <w:t xml:space="preserve">, </w:t>
      </w:r>
      <w:r w:rsidRPr="004073DE">
        <w:rPr>
          <w:rStyle w:val="StyleUnderline"/>
          <w:highlight w:val="green"/>
        </w:rPr>
        <w:t>which</w:t>
      </w:r>
      <w:r w:rsidRPr="004073DE">
        <w:rPr>
          <w:sz w:val="16"/>
        </w:rPr>
        <w:t xml:space="preserve"> can </w:t>
      </w:r>
      <w:r w:rsidRPr="004073DE">
        <w:rPr>
          <w:rStyle w:val="StyleUnderline"/>
          <w:highlight w:val="green"/>
        </w:rPr>
        <w:t>trigger</w:t>
      </w:r>
      <w:r w:rsidRPr="004073DE">
        <w:rPr>
          <w:rStyle w:val="StyleUnderline"/>
        </w:rPr>
        <w:t xml:space="preserve"> further unexplored side effects</w:t>
      </w:r>
      <w:r w:rsidRPr="004073DE">
        <w:rPr>
          <w:sz w:val="16"/>
        </w:rPr>
        <w:t xml:space="preserve">. </w:t>
      </w:r>
    </w:p>
    <w:p w14:paraId="65F63C2A" w14:textId="77777777" w:rsidR="00F43249" w:rsidRPr="004073DE" w:rsidRDefault="00F43249" w:rsidP="00F43249">
      <w:pPr>
        <w:rPr>
          <w:sz w:val="16"/>
          <w:szCs w:val="16"/>
        </w:rPr>
      </w:pPr>
      <w:r w:rsidRPr="004073DE">
        <w:rPr>
          <w:sz w:val="16"/>
          <w:szCs w:val="16"/>
        </w:rPr>
        <w:t xml:space="preserve">"Alumina reflects light at certain wavelengths and if you dump enough alumina into the atmosphere, you are going to create scattering and eventually change the albedo of the planet," </w:t>
      </w:r>
      <w:proofErr w:type="spellStart"/>
      <w:r w:rsidRPr="004073DE">
        <w:rPr>
          <w:sz w:val="16"/>
          <w:szCs w:val="16"/>
        </w:rPr>
        <w:t>Boley</w:t>
      </w:r>
      <w:proofErr w:type="spellEnd"/>
      <w:r w:rsidRPr="004073DE">
        <w:rPr>
          <w:sz w:val="16"/>
          <w:szCs w:val="16"/>
        </w:rPr>
        <w:t xml:space="preserve"> said. </w:t>
      </w:r>
    </w:p>
    <w:p w14:paraId="326F0F5E" w14:textId="77777777" w:rsidR="00F43249" w:rsidRPr="004073DE" w:rsidRDefault="00F43249" w:rsidP="00F43249">
      <w:pPr>
        <w:rPr>
          <w:sz w:val="16"/>
          <w:szCs w:val="16"/>
        </w:rPr>
      </w:pPr>
      <w:r w:rsidRPr="004073DE">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4073DE">
        <w:rPr>
          <w:sz w:val="16"/>
          <w:szCs w:val="16"/>
        </w:rPr>
        <w:t>Boley</w:t>
      </w:r>
      <w:proofErr w:type="spellEnd"/>
      <w:r w:rsidRPr="004073DE">
        <w:rPr>
          <w:sz w:val="16"/>
          <w:szCs w:val="16"/>
        </w:rPr>
        <w:t xml:space="preserve"> said, the scientific community has rejected such experiments because not enough is known about their possible side effects. </w:t>
      </w:r>
    </w:p>
    <w:p w14:paraId="69AD6981" w14:textId="77777777" w:rsidR="00F43249" w:rsidRPr="004073DE" w:rsidRDefault="00F43249" w:rsidP="00F43249">
      <w:pPr>
        <w:rPr>
          <w:sz w:val="16"/>
          <w:szCs w:val="16"/>
        </w:rPr>
      </w:pPr>
      <w:r w:rsidRPr="004073DE">
        <w:rPr>
          <w:sz w:val="16"/>
          <w:szCs w:val="16"/>
        </w:rPr>
        <w:t xml:space="preserve">"Now it looks like we are going to run this experiment without any oversight or regulation," </w:t>
      </w:r>
      <w:proofErr w:type="spellStart"/>
      <w:r w:rsidRPr="004073DE">
        <w:rPr>
          <w:sz w:val="16"/>
          <w:szCs w:val="16"/>
        </w:rPr>
        <w:t>Boley</w:t>
      </w:r>
      <w:proofErr w:type="spellEnd"/>
      <w:r w:rsidRPr="004073DE">
        <w:rPr>
          <w:sz w:val="16"/>
          <w:szCs w:val="16"/>
        </w:rPr>
        <w:t xml:space="preserve"> said. "We don't know what the thresholds are, and how that will change the upper atmosphere."</w:t>
      </w:r>
    </w:p>
    <w:p w14:paraId="3CB56A55" w14:textId="77777777" w:rsidR="00F43249" w:rsidRPr="004073DE" w:rsidRDefault="00F43249" w:rsidP="00F43249">
      <w:pPr>
        <w:rPr>
          <w:sz w:val="16"/>
          <w:szCs w:val="16"/>
        </w:rPr>
      </w:pPr>
      <w:r w:rsidRPr="004073DE">
        <w:rPr>
          <w:sz w:val="16"/>
          <w:szCs w:val="16"/>
        </w:rPr>
        <w:t xml:space="preserve">The Cygnus re-supply vehicle, which delivers cargo to the International Space Station, burning up in the atmosphere during its reentry. (Image credit: ESA/Alexander </w:t>
      </w:r>
      <w:proofErr w:type="spellStart"/>
      <w:r w:rsidRPr="004073DE">
        <w:rPr>
          <w:sz w:val="16"/>
          <w:szCs w:val="16"/>
        </w:rPr>
        <w:t>Gerst</w:t>
      </w:r>
      <w:proofErr w:type="spellEnd"/>
      <w:r w:rsidRPr="004073DE">
        <w:rPr>
          <w:sz w:val="16"/>
          <w:szCs w:val="16"/>
        </w:rPr>
        <w:t>)</w:t>
      </w:r>
    </w:p>
    <w:p w14:paraId="16BD0B02" w14:textId="77777777" w:rsidR="00F43249" w:rsidRPr="004073DE" w:rsidRDefault="00F43249" w:rsidP="00F43249">
      <w:pPr>
        <w:rPr>
          <w:rStyle w:val="Emphasis"/>
        </w:rPr>
      </w:pPr>
      <w:r w:rsidRPr="004073DE">
        <w:rPr>
          <w:rStyle w:val="Emphasis"/>
          <w:highlight w:val="green"/>
        </w:rPr>
        <w:t>Ozone hole 2.0</w:t>
      </w:r>
      <w:r w:rsidRPr="004073DE">
        <w:rPr>
          <w:rStyle w:val="Emphasis"/>
        </w:rPr>
        <w:t xml:space="preserve"> </w:t>
      </w:r>
    </w:p>
    <w:p w14:paraId="6D5C142E" w14:textId="77777777" w:rsidR="00F43249" w:rsidRPr="004073DE" w:rsidRDefault="00F43249" w:rsidP="00F43249">
      <w:pPr>
        <w:rPr>
          <w:sz w:val="16"/>
        </w:rPr>
      </w:pPr>
      <w:r w:rsidRPr="004073DE">
        <w:rPr>
          <w:rStyle w:val="StyleUnderline"/>
        </w:rPr>
        <w:t>The aluminum from re-entering satellites</w:t>
      </w:r>
      <w:r w:rsidRPr="004073DE">
        <w:rPr>
          <w:sz w:val="16"/>
        </w:rPr>
        <w:t xml:space="preserve"> also has a potential to </w:t>
      </w:r>
      <w:r w:rsidRPr="004073DE">
        <w:rPr>
          <w:rStyle w:val="Emphasis"/>
        </w:rPr>
        <w:t>damage the ozone layer</w:t>
      </w:r>
      <w:r w:rsidRPr="004073DE">
        <w:rPr>
          <w:sz w:val="16"/>
        </w:rPr>
        <w:t xml:space="preserve">, a problem well known to humanity, </w:t>
      </w:r>
      <w:r w:rsidRPr="004073DE">
        <w:rPr>
          <w:rStyle w:val="StyleUnderline"/>
        </w:rPr>
        <w:t>which has been successfully solved by widespread bans on</w:t>
      </w:r>
      <w:r w:rsidRPr="004073DE">
        <w:rPr>
          <w:sz w:val="16"/>
        </w:rPr>
        <w:t xml:space="preserve"> the use of </w:t>
      </w:r>
      <w:r w:rsidRPr="004073DE">
        <w:rPr>
          <w:rStyle w:val="Emphasis"/>
        </w:rPr>
        <w:t>c</w:t>
      </w:r>
      <w:r w:rsidRPr="004073DE">
        <w:rPr>
          <w:sz w:val="16"/>
        </w:rPr>
        <w:t>hloro</w:t>
      </w:r>
      <w:r w:rsidRPr="004073DE">
        <w:rPr>
          <w:rStyle w:val="Emphasis"/>
        </w:rPr>
        <w:t>f</w:t>
      </w:r>
      <w:r w:rsidRPr="004073DE">
        <w:rPr>
          <w:sz w:val="16"/>
        </w:rPr>
        <w:t>luoro</w:t>
      </w:r>
      <w:r w:rsidRPr="004073DE">
        <w:rPr>
          <w:rStyle w:val="Emphasis"/>
        </w:rPr>
        <w:t>c</w:t>
      </w:r>
      <w:r w:rsidRPr="004073DE">
        <w:rPr>
          <w:sz w:val="16"/>
        </w:rPr>
        <w:t>arbon</w:t>
      </w:r>
      <w:r w:rsidRPr="004073DE">
        <w:rPr>
          <w:rStyle w:val="StyleUnderline"/>
        </w:rPr>
        <w:t>s</w:t>
      </w:r>
      <w:r w:rsidRPr="004073DE">
        <w:rPr>
          <w:sz w:val="16"/>
        </w:rPr>
        <w:t xml:space="preserve">, chemicals </w:t>
      </w:r>
      <w:r w:rsidRPr="004073DE">
        <w:rPr>
          <w:rStyle w:val="StyleUnderline"/>
        </w:rPr>
        <w:t>used in the past</w:t>
      </w:r>
      <w:r w:rsidRPr="004073DE">
        <w:rPr>
          <w:sz w:val="16"/>
        </w:rPr>
        <w:t xml:space="preserve"> in aerosol sprays and refrigerators. </w:t>
      </w:r>
    </w:p>
    <w:p w14:paraId="007F1B5B" w14:textId="77777777" w:rsidR="00F43249" w:rsidRPr="004073DE" w:rsidRDefault="00F43249" w:rsidP="00F43249">
      <w:pPr>
        <w:rPr>
          <w:sz w:val="16"/>
        </w:rPr>
      </w:pPr>
      <w:r w:rsidRPr="004073DE">
        <w:rPr>
          <w:sz w:val="16"/>
        </w:rPr>
        <w:t xml:space="preserve">In their paper, </w:t>
      </w:r>
      <w:proofErr w:type="spellStart"/>
      <w:r w:rsidRPr="004073DE">
        <w:rPr>
          <w:sz w:val="16"/>
        </w:rPr>
        <w:t>Boley</w:t>
      </w:r>
      <w:proofErr w:type="spellEnd"/>
      <w:r w:rsidRPr="004073DE">
        <w:rPr>
          <w:sz w:val="16"/>
        </w:rPr>
        <w:t xml:space="preserve"> and his colleague Michael Byers cite </w:t>
      </w:r>
      <w:r w:rsidRPr="004073DE">
        <w:rPr>
          <w:rStyle w:val="Emphasis"/>
        </w:rPr>
        <w:t>research</w:t>
      </w:r>
      <w:r w:rsidRPr="004073DE">
        <w:rPr>
          <w:sz w:val="16"/>
        </w:rPr>
        <w:t xml:space="preserve"> by their counterparts </w:t>
      </w:r>
      <w:r w:rsidRPr="004073DE">
        <w:rPr>
          <w:rStyle w:val="StyleUnderline"/>
        </w:rPr>
        <w:t>from the Aerospace Corporation</w:t>
      </w:r>
      <w:r w:rsidRPr="004073DE">
        <w:rPr>
          <w:sz w:val="16"/>
        </w:rPr>
        <w:t xml:space="preserve">, a U.S. non-profit research organization, which </w:t>
      </w:r>
      <w:r w:rsidRPr="004073DE">
        <w:rPr>
          <w:rStyle w:val="StyleUnderline"/>
        </w:rPr>
        <w:t>identified local damage to the planet's ozone layer triggered by the passage of polluting rockets through the atmosphere</w:t>
      </w:r>
      <w:r w:rsidRPr="004073DE">
        <w:rPr>
          <w:sz w:val="16"/>
        </w:rPr>
        <w:t>.</w:t>
      </w:r>
    </w:p>
    <w:p w14:paraId="2749223D" w14:textId="77777777" w:rsidR="00F43249" w:rsidRPr="004073DE" w:rsidRDefault="00F43249" w:rsidP="00F43249">
      <w:pPr>
        <w:rPr>
          <w:sz w:val="16"/>
          <w:szCs w:val="16"/>
        </w:rPr>
      </w:pPr>
      <w:r w:rsidRPr="004073DE">
        <w:rPr>
          <w:sz w:val="16"/>
          <w:szCs w:val="16"/>
        </w:rPr>
        <w:t xml:space="preserve">"We know that alumina does deplete ozone just from rocket launches themselves because a lot of solid-fuel rockets use, or have, alumina as a byproduct," </w:t>
      </w:r>
      <w:proofErr w:type="spellStart"/>
      <w:r w:rsidRPr="004073DE">
        <w:rPr>
          <w:sz w:val="16"/>
          <w:szCs w:val="16"/>
        </w:rPr>
        <w:t>Boley</w:t>
      </w:r>
      <w:proofErr w:type="spellEnd"/>
      <w:r w:rsidRPr="004073DE">
        <w:rPr>
          <w:sz w:val="16"/>
          <w:szCs w:val="16"/>
        </w:rPr>
        <w:t xml:space="preserve"> said. "That creates these little temporary holes in the stratospheric ozone layer. That's one of the biggest concerns about compositional changes to the atmosphere that spaceflight can cause."</w:t>
      </w:r>
    </w:p>
    <w:p w14:paraId="3BB35022" w14:textId="77777777" w:rsidR="00F43249" w:rsidRPr="004073DE" w:rsidRDefault="00F43249" w:rsidP="00F43249">
      <w:pPr>
        <w:rPr>
          <w:sz w:val="16"/>
          <w:szCs w:val="16"/>
        </w:rPr>
      </w:pPr>
      <w:r w:rsidRPr="004073DE">
        <w:rPr>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91602C0" w14:textId="77777777" w:rsidR="00F43249" w:rsidRPr="004073DE" w:rsidRDefault="00F43249" w:rsidP="00F43249">
      <w:pPr>
        <w:rPr>
          <w:sz w:val="16"/>
        </w:rPr>
      </w:pPr>
      <w:r w:rsidRPr="004073DE">
        <w:rPr>
          <w:sz w:val="16"/>
        </w:rPr>
        <w:t xml:space="preserve">Gerhard </w:t>
      </w:r>
      <w:proofErr w:type="spellStart"/>
      <w:r w:rsidRPr="004073DE">
        <w:rPr>
          <w:sz w:val="16"/>
        </w:rPr>
        <w:t>Drolshagen</w:t>
      </w:r>
      <w:proofErr w:type="spellEnd"/>
      <w:r w:rsidRPr="004073DE">
        <w:rPr>
          <w:sz w:val="16"/>
        </w:rPr>
        <w:t xml:space="preserve">, of the University of Oldenburg, Germany, who has published papers about the effects of meteoroid material on Earth, told Space.com that </w:t>
      </w:r>
      <w:r w:rsidRPr="004073DE">
        <w:rPr>
          <w:rStyle w:val="Emphasis"/>
          <w:highlight w:val="green"/>
        </w:rPr>
        <w:t>reentering satellites</w:t>
      </w:r>
      <w:r w:rsidRPr="004073DE">
        <w:rPr>
          <w:sz w:val="16"/>
        </w:rPr>
        <w:t xml:space="preserve"> usually </w:t>
      </w:r>
      <w:r w:rsidRPr="004073DE">
        <w:rPr>
          <w:rStyle w:val="Emphasis"/>
          <w:highlight w:val="green"/>
        </w:rPr>
        <w:t>evaporate</w:t>
      </w:r>
      <w:r w:rsidRPr="004073DE">
        <w:rPr>
          <w:rStyle w:val="Emphasis"/>
        </w:rPr>
        <w:t xml:space="preserve"> at altitudes between 55 and 30 miles</w:t>
      </w:r>
      <w:r w:rsidRPr="004073DE">
        <w:rPr>
          <w:sz w:val="16"/>
        </w:rPr>
        <w:t xml:space="preserve"> (90 and 50 km), just </w:t>
      </w:r>
      <w:r w:rsidRPr="004073DE">
        <w:rPr>
          <w:rStyle w:val="StyleUnderline"/>
          <w:highlight w:val="green"/>
        </w:rPr>
        <w:t>above the ozone-rich stratosphere</w:t>
      </w:r>
      <w:r w:rsidRPr="004073DE">
        <w:rPr>
          <w:sz w:val="16"/>
        </w:rPr>
        <w:t xml:space="preserve">. However, he added, the </w:t>
      </w:r>
      <w:r w:rsidRPr="004073DE">
        <w:rPr>
          <w:rStyle w:val="StyleUnderline"/>
        </w:rPr>
        <w:t>particles created as a result of the satellites' burning will eventually sink to the lower layers</w:t>
      </w:r>
      <w:r w:rsidRPr="004073DE">
        <w:rPr>
          <w:sz w:val="16"/>
        </w:rPr>
        <w:t xml:space="preserve">. </w:t>
      </w:r>
    </w:p>
    <w:p w14:paraId="0C74728B" w14:textId="77777777" w:rsidR="00F43249" w:rsidRPr="004073DE" w:rsidRDefault="00F43249" w:rsidP="00F43249">
      <w:pPr>
        <w:rPr>
          <w:sz w:val="16"/>
        </w:rPr>
      </w:pPr>
      <w:proofErr w:type="spellStart"/>
      <w:r w:rsidRPr="004073DE">
        <w:rPr>
          <w:sz w:val="16"/>
        </w:rPr>
        <w:t>Boley</w:t>
      </w:r>
      <w:proofErr w:type="spellEnd"/>
      <w:r w:rsidRPr="004073DE">
        <w:rPr>
          <w:sz w:val="16"/>
        </w:rPr>
        <w:t xml:space="preserve"> said that as the alumina sinks into the stratosphere, </w:t>
      </w:r>
      <w:r w:rsidRPr="004073DE">
        <w:rPr>
          <w:rStyle w:val="StyleUnderline"/>
        </w:rPr>
        <w:t xml:space="preserve">it will cause </w:t>
      </w:r>
      <w:r w:rsidRPr="004073DE">
        <w:rPr>
          <w:rStyle w:val="StyleUnderline"/>
          <w:highlight w:val="green"/>
        </w:rPr>
        <w:t>chemical reactions</w:t>
      </w:r>
      <w:r w:rsidRPr="004073DE">
        <w:rPr>
          <w:rStyle w:val="StyleUnderline"/>
        </w:rPr>
        <w:t>, which</w:t>
      </w:r>
      <w:r w:rsidRPr="004073DE">
        <w:rPr>
          <w:sz w:val="16"/>
        </w:rPr>
        <w:t xml:space="preserve">, based on existing knowledge, will likely </w:t>
      </w:r>
      <w:r w:rsidRPr="004073DE">
        <w:rPr>
          <w:rStyle w:val="Emphasis"/>
          <w:highlight w:val="green"/>
        </w:rPr>
        <w:t>trigger ozone destruction</w:t>
      </w:r>
      <w:r w:rsidRPr="004073DE">
        <w:rPr>
          <w:sz w:val="16"/>
        </w:rPr>
        <w:t>.</w:t>
      </w:r>
    </w:p>
    <w:p w14:paraId="6A5AFC76" w14:textId="77777777" w:rsidR="00F43249" w:rsidRPr="004073DE" w:rsidRDefault="00F43249" w:rsidP="00F43249">
      <w:pPr>
        <w:rPr>
          <w:sz w:val="16"/>
        </w:rPr>
      </w:pPr>
      <w:proofErr w:type="spellStart"/>
      <w:r w:rsidRPr="004073DE">
        <w:rPr>
          <w:sz w:val="16"/>
        </w:rPr>
        <w:t>Drolshagen</w:t>
      </w:r>
      <w:proofErr w:type="spellEnd"/>
      <w:r w:rsidRPr="004073DE">
        <w:rPr>
          <w:sz w:val="16"/>
        </w:rPr>
        <w:t xml:space="preserve">, who wasn't involved in the recent study, agreed that because "satellites are mostly made of aluminum, the amount of </w:t>
      </w:r>
      <w:r w:rsidRPr="004073DE">
        <w:rPr>
          <w:rStyle w:val="StyleUnderline"/>
        </w:rPr>
        <w:t>aluminum deposited in the atmosphere will certainly increase</w:t>
      </w:r>
      <w:r w:rsidRPr="004073DE">
        <w:rPr>
          <w:sz w:val="16"/>
        </w:rPr>
        <w:t>."</w:t>
      </w:r>
    </w:p>
    <w:p w14:paraId="3F941D06" w14:textId="77777777" w:rsidR="00F43249" w:rsidRPr="004073DE" w:rsidRDefault="00F43249" w:rsidP="00F43249">
      <w:pPr>
        <w:rPr>
          <w:sz w:val="16"/>
          <w:szCs w:val="16"/>
        </w:rPr>
      </w:pPr>
      <w:r w:rsidRPr="004073DE">
        <w:rPr>
          <w:sz w:val="16"/>
          <w:szCs w:val="16"/>
        </w:rPr>
        <w:t xml:space="preserve">Concerns about the effects of </w:t>
      </w:r>
      <w:proofErr w:type="spellStart"/>
      <w:r w:rsidRPr="004073DE">
        <w:rPr>
          <w:sz w:val="16"/>
          <w:szCs w:val="16"/>
        </w:rPr>
        <w:t>aluminium</w:t>
      </w:r>
      <w:proofErr w:type="spellEnd"/>
      <w:r w:rsidRPr="004073DE">
        <w:rPr>
          <w:sz w:val="16"/>
          <w:szCs w:val="16"/>
        </w:rPr>
        <w:t xml:space="preserve"> oxides on the atmosphere have been cited by U.S. telecommunications operator </w:t>
      </w:r>
      <w:proofErr w:type="spellStart"/>
      <w:r w:rsidRPr="004073DE">
        <w:rPr>
          <w:sz w:val="16"/>
          <w:szCs w:val="16"/>
        </w:rPr>
        <w:t>Viasat</w:t>
      </w:r>
      <w:proofErr w:type="spellEnd"/>
      <w:r w:rsidRPr="004073DE">
        <w:rPr>
          <w:sz w:val="16"/>
          <w:szCs w:val="16"/>
        </w:rPr>
        <w:t xml:space="preserve"> in its request to the US Federal Communications </w:t>
      </w:r>
      <w:proofErr w:type="spellStart"/>
      <w:r w:rsidRPr="004073DE">
        <w:rPr>
          <w:sz w:val="16"/>
          <w:szCs w:val="16"/>
        </w:rPr>
        <w:t>Commision</w:t>
      </w:r>
      <w:proofErr w:type="spellEnd"/>
      <w:r w:rsidRPr="004073DE">
        <w:rPr>
          <w:sz w:val="16"/>
          <w:szCs w:val="16"/>
        </w:rPr>
        <w:t xml:space="preserve"> to suspend launches of SpaceX's </w:t>
      </w:r>
      <w:proofErr w:type="spellStart"/>
      <w:r w:rsidRPr="004073DE">
        <w:rPr>
          <w:sz w:val="16"/>
          <w:szCs w:val="16"/>
        </w:rPr>
        <w:t>Starlink</w:t>
      </w:r>
      <w:proofErr w:type="spellEnd"/>
      <w:r w:rsidRPr="004073DE">
        <w:rPr>
          <w:sz w:val="16"/>
          <w:szCs w:val="16"/>
        </w:rPr>
        <w:t xml:space="preserve"> </w:t>
      </w:r>
      <w:proofErr w:type="spellStart"/>
      <w:r w:rsidRPr="004073DE">
        <w:rPr>
          <w:sz w:val="16"/>
          <w:szCs w:val="16"/>
        </w:rPr>
        <w:t>megaconstellation</w:t>
      </w:r>
      <w:proofErr w:type="spellEnd"/>
      <w:r w:rsidRPr="004073DE">
        <w:rPr>
          <w:sz w:val="16"/>
          <w:szCs w:val="16"/>
        </w:rPr>
        <w:t xml:space="preserve"> until a proper environmental review of its possible impacts is conducted. </w:t>
      </w:r>
    </w:p>
    <w:p w14:paraId="302A4712" w14:textId="77777777" w:rsidR="00F43249" w:rsidRPr="004073DE" w:rsidRDefault="00F43249" w:rsidP="00F43249">
      <w:pPr>
        <w:rPr>
          <w:sz w:val="16"/>
          <w:szCs w:val="16"/>
        </w:rPr>
      </w:pPr>
      <w:r w:rsidRPr="004073DE">
        <w:rPr>
          <w:sz w:val="16"/>
          <w:szCs w:val="16"/>
        </w:rPr>
        <w:t>Spectacular stratospheric clouds are linked to ozone destruction. (Image credit: NASA/Lamont Poole)</w:t>
      </w:r>
    </w:p>
    <w:p w14:paraId="60F559D9" w14:textId="77777777" w:rsidR="00F43249" w:rsidRPr="004073DE" w:rsidRDefault="00F43249" w:rsidP="00F43249">
      <w:pPr>
        <w:rPr>
          <w:sz w:val="16"/>
          <w:szCs w:val="16"/>
        </w:rPr>
      </w:pPr>
      <w:r w:rsidRPr="004073DE">
        <w:rPr>
          <w:sz w:val="16"/>
          <w:szCs w:val="16"/>
        </w:rPr>
        <w:t>Learning from past mistakes</w:t>
      </w:r>
    </w:p>
    <w:p w14:paraId="3F84D1A5" w14:textId="77777777" w:rsidR="00F43249" w:rsidRPr="004073DE" w:rsidRDefault="00F43249" w:rsidP="00F43249">
      <w:pPr>
        <w:rPr>
          <w:sz w:val="16"/>
        </w:rPr>
      </w:pPr>
      <w:r w:rsidRPr="004073DE">
        <w:rPr>
          <w:sz w:val="16"/>
        </w:rPr>
        <w:t xml:space="preserve">In their </w:t>
      </w:r>
      <w:r w:rsidRPr="004073DE">
        <w:rPr>
          <w:rStyle w:val="StyleUnderline"/>
        </w:rPr>
        <w:t>study</w:t>
      </w:r>
      <w:r w:rsidRPr="004073DE">
        <w:rPr>
          <w:sz w:val="16"/>
        </w:rPr>
        <w:t xml:space="preserve">, </w:t>
      </w:r>
      <w:proofErr w:type="spellStart"/>
      <w:r w:rsidRPr="004073DE">
        <w:rPr>
          <w:sz w:val="16"/>
        </w:rPr>
        <w:t>Boley</w:t>
      </w:r>
      <w:proofErr w:type="spellEnd"/>
      <w:r w:rsidRPr="004073DE">
        <w:rPr>
          <w:sz w:val="16"/>
        </w:rPr>
        <w:t xml:space="preserve"> and his colleagues </w:t>
      </w:r>
      <w:r w:rsidRPr="004073DE">
        <w:rPr>
          <w:rStyle w:val="StyleUnderline"/>
        </w:rPr>
        <w:t>looked only at</w:t>
      </w:r>
      <w:r w:rsidRPr="004073DE">
        <w:rPr>
          <w:sz w:val="16"/>
        </w:rPr>
        <w:t xml:space="preserve"> the effects of the first generation of the </w:t>
      </w:r>
      <w:proofErr w:type="spellStart"/>
      <w:r w:rsidRPr="004073DE">
        <w:rPr>
          <w:sz w:val="16"/>
        </w:rPr>
        <w:t>Starlink</w:t>
      </w:r>
      <w:proofErr w:type="spellEnd"/>
      <w:r w:rsidRPr="004073DE">
        <w:rPr>
          <w:sz w:val="16"/>
        </w:rPr>
        <w:t xml:space="preserve"> </w:t>
      </w:r>
      <w:proofErr w:type="spellStart"/>
      <w:r w:rsidRPr="004073DE">
        <w:rPr>
          <w:sz w:val="16"/>
        </w:rPr>
        <w:t>megaconstellation</w:t>
      </w:r>
      <w:proofErr w:type="spellEnd"/>
      <w:r w:rsidRPr="004073DE">
        <w:rPr>
          <w:sz w:val="16"/>
        </w:rPr>
        <w:t xml:space="preserve">, which is expected to consist of </w:t>
      </w:r>
      <w:r w:rsidRPr="004073DE">
        <w:rPr>
          <w:rStyle w:val="Emphasis"/>
        </w:rPr>
        <w:t>12,000 satellites</w:t>
      </w:r>
      <w:r w:rsidRPr="004073DE">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56B6B6D" w14:textId="77777777" w:rsidR="00F43249" w:rsidRPr="004073DE" w:rsidRDefault="00F43249" w:rsidP="00F43249">
      <w:pPr>
        <w:rPr>
          <w:sz w:val="16"/>
        </w:rPr>
      </w:pPr>
      <w:r w:rsidRPr="004073DE">
        <w:rPr>
          <w:sz w:val="16"/>
        </w:rPr>
        <w:t xml:space="preserve">"The problem is that </w:t>
      </w:r>
      <w:r w:rsidRPr="004073DE">
        <w:rPr>
          <w:rStyle w:val="Emphasis"/>
        </w:rPr>
        <w:t>there are now plans to launch about 55,000 satellites</w:t>
      </w:r>
      <w:r w:rsidRPr="004073DE">
        <w:rPr>
          <w:sz w:val="16"/>
        </w:rPr>
        <w:t xml:space="preserve">," </w:t>
      </w:r>
      <w:proofErr w:type="spellStart"/>
      <w:r w:rsidRPr="004073DE">
        <w:rPr>
          <w:sz w:val="16"/>
        </w:rPr>
        <w:t>Boley</w:t>
      </w:r>
      <w:proofErr w:type="spellEnd"/>
      <w:r w:rsidRPr="004073DE">
        <w:rPr>
          <w:sz w:val="16"/>
        </w:rPr>
        <w:t xml:space="preserve"> said. "</w:t>
      </w:r>
      <w:proofErr w:type="spellStart"/>
      <w:r w:rsidRPr="004073DE">
        <w:rPr>
          <w:sz w:val="16"/>
        </w:rPr>
        <w:t>Starlink</w:t>
      </w:r>
      <w:proofErr w:type="spellEnd"/>
      <w:r w:rsidRPr="004073DE">
        <w:rPr>
          <w:sz w:val="16"/>
        </w:rPr>
        <w:t xml:space="preserve"> second generation could consist of up to 30,000 satellites, then you have </w:t>
      </w:r>
      <w:proofErr w:type="spellStart"/>
      <w:r w:rsidRPr="004073DE">
        <w:rPr>
          <w:sz w:val="16"/>
        </w:rPr>
        <w:t>Starnet</w:t>
      </w:r>
      <w:proofErr w:type="spellEnd"/>
      <w:r w:rsidRPr="004073DE">
        <w:rPr>
          <w:sz w:val="16"/>
        </w:rPr>
        <w:t xml:space="preserve">, which is China's response to </w:t>
      </w:r>
      <w:proofErr w:type="spellStart"/>
      <w:r w:rsidRPr="004073DE">
        <w:rPr>
          <w:sz w:val="16"/>
        </w:rPr>
        <w:t>Starlink</w:t>
      </w:r>
      <w:proofErr w:type="spellEnd"/>
      <w:r w:rsidRPr="004073DE">
        <w:rPr>
          <w:sz w:val="16"/>
        </w:rPr>
        <w:t xml:space="preserve">, Amazon's Kuiper, </w:t>
      </w:r>
      <w:proofErr w:type="spellStart"/>
      <w:r w:rsidRPr="004073DE">
        <w:rPr>
          <w:sz w:val="16"/>
        </w:rPr>
        <w:t>OneWeb</w:t>
      </w:r>
      <w:proofErr w:type="spellEnd"/>
      <w:r w:rsidRPr="004073DE">
        <w:rPr>
          <w:sz w:val="16"/>
        </w:rPr>
        <w:t xml:space="preserve">. That could </w:t>
      </w:r>
      <w:r w:rsidRPr="004073DE">
        <w:rPr>
          <w:rStyle w:val="Emphasis"/>
        </w:rPr>
        <w:t>lead to unprecedented changes to the Earth’s upper atmosphere</w:t>
      </w:r>
      <w:r w:rsidRPr="004073DE">
        <w:rPr>
          <w:sz w:val="16"/>
        </w:rPr>
        <w:t>."</w:t>
      </w:r>
    </w:p>
    <w:p w14:paraId="65050F2F" w14:textId="77777777" w:rsidR="00F43249" w:rsidRPr="004073DE" w:rsidRDefault="00F43249" w:rsidP="00F43249">
      <w:pPr>
        <w:rPr>
          <w:sz w:val="16"/>
        </w:rPr>
      </w:pPr>
      <w:proofErr w:type="spellStart"/>
      <w:r w:rsidRPr="004073DE">
        <w:rPr>
          <w:rStyle w:val="StyleUnderline"/>
        </w:rPr>
        <w:t>Megaconstellation</w:t>
      </w:r>
      <w:proofErr w:type="spellEnd"/>
      <w:r w:rsidRPr="004073DE">
        <w:rPr>
          <w:rStyle w:val="StyleUnderline"/>
        </w:rPr>
        <w:t xml:space="preserve"> operators</w:t>
      </w:r>
      <w:r w:rsidRPr="004073DE">
        <w:rPr>
          <w:sz w:val="16"/>
        </w:rPr>
        <w:t xml:space="preserve">, inspired by the consumer technology model, </w:t>
      </w:r>
      <w:r w:rsidRPr="004073DE">
        <w:rPr>
          <w:rStyle w:val="StyleUnderline"/>
          <w:highlight w:val="green"/>
        </w:rPr>
        <w:t>expect</w:t>
      </w:r>
      <w:r w:rsidRPr="004073DE">
        <w:rPr>
          <w:rStyle w:val="StyleUnderline"/>
        </w:rPr>
        <w:t xml:space="preserve"> fast development of new satellites and </w:t>
      </w:r>
      <w:r w:rsidRPr="004073DE">
        <w:rPr>
          <w:rStyle w:val="Emphasis"/>
          <w:highlight w:val="green"/>
        </w:rPr>
        <w:t>frequent replacement</w:t>
      </w:r>
      <w:r w:rsidRPr="004073DE">
        <w:rPr>
          <w:rStyle w:val="StyleUnderline"/>
        </w:rPr>
        <w:t xml:space="preserve">, thus the </w:t>
      </w:r>
      <w:r w:rsidRPr="004073DE">
        <w:rPr>
          <w:rStyle w:val="Emphasis"/>
          <w:highlight w:val="green"/>
        </w:rPr>
        <w:t>high amount</w:t>
      </w:r>
      <w:r w:rsidRPr="004073DE">
        <w:rPr>
          <w:rStyle w:val="Emphasis"/>
        </w:rPr>
        <w:t xml:space="preserve"> of satellites</w:t>
      </w:r>
      <w:r w:rsidRPr="004073DE">
        <w:rPr>
          <w:rStyle w:val="StyleUnderline"/>
        </w:rPr>
        <w:t xml:space="preserve"> expected to be </w:t>
      </w:r>
      <w:r w:rsidRPr="004073DE">
        <w:rPr>
          <w:rStyle w:val="StyleUnderline"/>
          <w:highlight w:val="green"/>
        </w:rPr>
        <w:t>burning</w:t>
      </w:r>
      <w:r w:rsidRPr="004073DE">
        <w:rPr>
          <w:rStyle w:val="StyleUnderline"/>
        </w:rPr>
        <w:t xml:space="preserve"> in the atmosphere </w:t>
      </w:r>
      <w:r w:rsidRPr="004073DE">
        <w:rPr>
          <w:rStyle w:val="StyleUnderline"/>
          <w:highlight w:val="green"/>
        </w:rPr>
        <w:t>on a daily basis</w:t>
      </w:r>
      <w:r w:rsidRPr="004073DE">
        <w:rPr>
          <w:sz w:val="16"/>
        </w:rPr>
        <w:t xml:space="preserve">. </w:t>
      </w:r>
    </w:p>
    <w:p w14:paraId="0E246F12" w14:textId="77777777" w:rsidR="00F43249" w:rsidRPr="004073DE" w:rsidRDefault="00F43249" w:rsidP="00F43249"/>
    <w:p w14:paraId="26C5B5B8" w14:textId="77777777" w:rsidR="00F43249" w:rsidRPr="004073DE" w:rsidRDefault="00F43249" w:rsidP="00F43249">
      <w:pPr>
        <w:pStyle w:val="Heading4"/>
        <w:rPr>
          <w:rFonts w:cs="Calibri"/>
        </w:rPr>
      </w:pPr>
      <w:r w:rsidRPr="004073DE">
        <w:rPr>
          <w:rFonts w:cs="Calibri"/>
        </w:rPr>
        <w:t>Extinction.</w:t>
      </w:r>
    </w:p>
    <w:p w14:paraId="09D925D2" w14:textId="77777777" w:rsidR="00F43249" w:rsidRPr="004073DE" w:rsidRDefault="00F43249" w:rsidP="00F43249">
      <w:proofErr w:type="spellStart"/>
      <w:r w:rsidRPr="004073DE">
        <w:rPr>
          <w:rStyle w:val="Style13ptBold"/>
        </w:rPr>
        <w:t>Skudlarek</w:t>
      </w:r>
      <w:proofErr w:type="spellEnd"/>
      <w:r w:rsidRPr="004073DE">
        <w:rPr>
          <w:rStyle w:val="Style13ptBold"/>
        </w:rPr>
        <w:t xml:space="preserve"> 16</w:t>
      </w:r>
      <w:r w:rsidRPr="004073DE">
        <w:t xml:space="preserve"> [Cooper, pollution writer for L2P, “The Ozone Layer,” </w:t>
      </w:r>
      <w:hyperlink r:id="rId36" w:history="1">
        <w:r w:rsidRPr="004073DE">
          <w:rPr>
            <w:rStyle w:val="Hyperlink"/>
          </w:rPr>
          <w:t>https://letters2president.org/letters/24312</w:t>
        </w:r>
      </w:hyperlink>
      <w:r w:rsidRPr="004073DE">
        <w:t xml:space="preserve">] </w:t>
      </w:r>
      <w:proofErr w:type="spellStart"/>
      <w:r w:rsidRPr="004073DE">
        <w:t>brett</w:t>
      </w:r>
      <w:proofErr w:type="spellEnd"/>
    </w:p>
    <w:p w14:paraId="6A8C91D3" w14:textId="77777777" w:rsidR="00F43249" w:rsidRPr="004073DE" w:rsidRDefault="00F43249" w:rsidP="00F43249">
      <w:pPr>
        <w:rPr>
          <w:sz w:val="16"/>
        </w:rPr>
      </w:pPr>
      <w:r w:rsidRPr="004073DE">
        <w:rPr>
          <w:sz w:val="16"/>
        </w:rPr>
        <w:t xml:space="preserve">We have a problem- a big problem (a 518,000,000 square kilometer problem to be exact). </w:t>
      </w:r>
      <w:r w:rsidRPr="004073DE">
        <w:rPr>
          <w:rStyle w:val="StyleUnderline"/>
        </w:rPr>
        <w:t>The ozone layer</w:t>
      </w:r>
      <w:r w:rsidRPr="004073DE">
        <w:rPr>
          <w:sz w:val="16"/>
        </w:rPr>
        <w:t xml:space="preserve"> is a belt of naturally occurring gas that </w:t>
      </w:r>
      <w:r w:rsidRPr="004073DE">
        <w:rPr>
          <w:rStyle w:val="StyleUnderline"/>
        </w:rPr>
        <w:t xml:space="preserve">protects us from harmful </w:t>
      </w:r>
      <w:proofErr w:type="gramStart"/>
      <w:r w:rsidRPr="004073DE">
        <w:rPr>
          <w:rStyle w:val="StyleUnderline"/>
        </w:rPr>
        <w:t>radiation</w:t>
      </w:r>
      <w:proofErr w:type="gramEnd"/>
      <w:r w:rsidRPr="004073DE">
        <w:rPr>
          <w:sz w:val="16"/>
        </w:rPr>
        <w:t xml:space="preserve"> and it is at risk. We need to regulate the amount of air pollution produced and fossil fuels burned to prevent the formation of </w:t>
      </w:r>
      <w:r w:rsidRPr="004073DE">
        <w:rPr>
          <w:rStyle w:val="Emphasis"/>
          <w:highlight w:val="green"/>
        </w:rPr>
        <w:t>ozone holes</w:t>
      </w:r>
      <w:r w:rsidRPr="004073DE">
        <w:rPr>
          <w:sz w:val="16"/>
        </w:rPr>
        <w:t xml:space="preserve"> which </w:t>
      </w:r>
      <w:r w:rsidRPr="004073DE">
        <w:rPr>
          <w:rStyle w:val="StyleUnderline"/>
          <w:highlight w:val="green"/>
        </w:rPr>
        <w:t>allow radiation</w:t>
      </w:r>
      <w:r w:rsidRPr="004073DE">
        <w:rPr>
          <w:rStyle w:val="StyleUnderline"/>
        </w:rPr>
        <w:t xml:space="preserve"> to seep into the troposphere</w:t>
      </w:r>
      <w:r w:rsidRPr="004073DE">
        <w:rPr>
          <w:sz w:val="16"/>
        </w:rPr>
        <w:t>.</w:t>
      </w:r>
    </w:p>
    <w:p w14:paraId="2DC32FC2" w14:textId="77777777" w:rsidR="00F43249" w:rsidRPr="004073DE" w:rsidRDefault="00F43249" w:rsidP="00F43249">
      <w:pPr>
        <w:rPr>
          <w:sz w:val="16"/>
        </w:rPr>
      </w:pPr>
      <w:r w:rsidRPr="004073DE">
        <w:rPr>
          <w:rStyle w:val="StyleUnderline"/>
        </w:rPr>
        <w:t>The Earth’s stratosphere</w:t>
      </w:r>
      <w:r w:rsidRPr="004073DE">
        <w:rPr>
          <w:sz w:val="16"/>
        </w:rPr>
        <w:t xml:space="preserve"> is a part of our atmosphere that </w:t>
      </w:r>
      <w:r w:rsidRPr="004073DE">
        <w:rPr>
          <w:rStyle w:val="StyleUnderline"/>
        </w:rPr>
        <w:t>houses the earth’s ozone layer</w:t>
      </w:r>
      <w:r w:rsidRPr="004073DE">
        <w:rPr>
          <w:sz w:val="16"/>
        </w:rPr>
        <w:t xml:space="preserve">. The ozone layer is a belt of naturally occurring gas called ozone (hence the name ozone layer) that sits 15 kilometers above earth’s surface </w:t>
      </w:r>
      <w:r w:rsidRPr="004073DE">
        <w:rPr>
          <w:rStyle w:val="StyleUnderline"/>
        </w:rPr>
        <w:t>and shields us from</w:t>
      </w:r>
      <w:r w:rsidRPr="004073DE">
        <w:rPr>
          <w:sz w:val="16"/>
        </w:rPr>
        <w:t xml:space="preserve"> a form of a form of radiation produced by the sun known as </w:t>
      </w:r>
      <w:r w:rsidRPr="004073DE">
        <w:rPr>
          <w:rStyle w:val="Emphasis"/>
        </w:rPr>
        <w:t>u</w:t>
      </w:r>
      <w:r w:rsidRPr="004073DE">
        <w:rPr>
          <w:sz w:val="16"/>
        </w:rPr>
        <w:t>ltra</w:t>
      </w:r>
      <w:r w:rsidRPr="004073DE">
        <w:rPr>
          <w:rStyle w:val="Emphasis"/>
        </w:rPr>
        <w:t>v</w:t>
      </w:r>
      <w:r w:rsidRPr="004073DE">
        <w:rPr>
          <w:sz w:val="16"/>
        </w:rPr>
        <w:t xml:space="preserve">iolet </w:t>
      </w:r>
      <w:r w:rsidRPr="004073DE">
        <w:rPr>
          <w:rStyle w:val="Emphasis"/>
        </w:rPr>
        <w:t>B</w:t>
      </w:r>
      <w:r w:rsidRPr="004073DE">
        <w:rPr>
          <w:sz w:val="16"/>
        </w:rPr>
        <w:t xml:space="preserve"> </w:t>
      </w:r>
      <w:r w:rsidRPr="004073DE">
        <w:rPr>
          <w:rStyle w:val="StyleUnderline"/>
        </w:rPr>
        <w:t>radiation</w:t>
      </w:r>
      <w:r w:rsidRPr="004073DE">
        <w:rPr>
          <w:sz w:val="16"/>
        </w:rPr>
        <w:t xml:space="preserve">. Over the next 14 </w:t>
      </w:r>
      <w:r w:rsidRPr="004073DE">
        <w:rPr>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073DE">
        <w:rPr>
          <w:rStyle w:val="Emphasis"/>
          <w:highlight w:val="green"/>
        </w:rPr>
        <w:t>dangerous for most living beings</w:t>
      </w:r>
      <w:r w:rsidRPr="004073DE">
        <w:rPr>
          <w:sz w:val="16"/>
        </w:rPr>
        <w:t xml:space="preserve">. </w:t>
      </w:r>
      <w:r w:rsidRPr="004073DE">
        <w:rPr>
          <w:rStyle w:val="StyleUnderline"/>
        </w:rPr>
        <w:t xml:space="preserve">UV radiation could injure or </w:t>
      </w:r>
      <w:r w:rsidRPr="004073DE">
        <w:rPr>
          <w:rStyle w:val="Emphasis"/>
        </w:rPr>
        <w:t>kill life on Earth</w:t>
      </w:r>
      <w:r w:rsidRPr="004073DE">
        <w:rPr>
          <w:sz w:val="16"/>
        </w:rPr>
        <w:t xml:space="preserve">. Though </w:t>
      </w:r>
      <w:r w:rsidRPr="004073DE">
        <w:rPr>
          <w:rStyle w:val="StyleUnderline"/>
        </w:rPr>
        <w:t>the absorption of UV radiations</w:t>
      </w:r>
      <w:r w:rsidRPr="004073DE">
        <w:rPr>
          <w:sz w:val="16"/>
        </w:rPr>
        <w:t xml:space="preserve"> warms the </w:t>
      </w:r>
      <w:proofErr w:type="gramStart"/>
      <w:r w:rsidRPr="004073DE">
        <w:rPr>
          <w:sz w:val="16"/>
        </w:rPr>
        <w:t>stratosphere</w:t>
      </w:r>
      <w:proofErr w:type="gramEnd"/>
      <w:r w:rsidRPr="004073DE">
        <w:rPr>
          <w:sz w:val="16"/>
        </w:rPr>
        <w:t xml:space="preserve"> but it </w:t>
      </w:r>
      <w:r w:rsidRPr="004073DE">
        <w:rPr>
          <w:rStyle w:val="StyleUnderline"/>
        </w:rPr>
        <w:t>is important for life to flourish on planet Earth</w:t>
      </w:r>
      <w:r w:rsidRPr="004073DE">
        <w:rPr>
          <w:sz w:val="16"/>
        </w:rPr>
        <w:t xml:space="preserve">. </w:t>
      </w:r>
      <w:r w:rsidRPr="004073DE">
        <w:rPr>
          <w:rStyle w:val="Emphasis"/>
          <w:highlight w:val="green"/>
        </w:rPr>
        <w:t>Research scientists</w:t>
      </w:r>
      <w:r w:rsidRPr="004073DE">
        <w:rPr>
          <w:sz w:val="16"/>
        </w:rPr>
        <w:t xml:space="preserve"> have </w:t>
      </w:r>
      <w:r w:rsidRPr="004073DE">
        <w:rPr>
          <w:rStyle w:val="StyleUnderline"/>
          <w:highlight w:val="green"/>
        </w:rPr>
        <w:t>anticipated disruption</w:t>
      </w:r>
      <w:r w:rsidRPr="004073DE">
        <w:rPr>
          <w:rStyle w:val="StyleUnderline"/>
        </w:rPr>
        <w:t xml:space="preserve"> of </w:t>
      </w:r>
      <w:r w:rsidRPr="004073DE">
        <w:rPr>
          <w:rStyle w:val="Emphasis"/>
        </w:rPr>
        <w:t>susceptible terrestrial</w:t>
      </w:r>
      <w:r w:rsidRPr="004073DE">
        <w:rPr>
          <w:rStyle w:val="StyleUnderline"/>
        </w:rPr>
        <w:t xml:space="preserve"> and </w:t>
      </w:r>
      <w:r w:rsidRPr="004073DE">
        <w:rPr>
          <w:rStyle w:val="Emphasis"/>
        </w:rPr>
        <w:t>aquatic ecosystems</w:t>
      </w:r>
      <w:r w:rsidRPr="004073DE">
        <w:rPr>
          <w:rStyle w:val="StyleUnderline"/>
        </w:rPr>
        <w:t xml:space="preserve"> </w:t>
      </w:r>
      <w:r w:rsidRPr="004073DE">
        <w:rPr>
          <w:rStyle w:val="Emphasis"/>
          <w:highlight w:val="green"/>
        </w:rPr>
        <w:t>due to depletion</w:t>
      </w:r>
      <w:r w:rsidRPr="004073DE">
        <w:rPr>
          <w:rStyle w:val="Emphasis"/>
        </w:rPr>
        <w:t xml:space="preserve"> of ozone layer</w:t>
      </w:r>
      <w:r w:rsidRPr="004073DE">
        <w:rPr>
          <w:sz w:val="16"/>
        </w:rPr>
        <w:t>.” This means that although it is necessary to keep our planet habitable it is only helpful if we have the right amount and we have far too much.</w:t>
      </w:r>
    </w:p>
    <w:p w14:paraId="340BF2BB" w14:textId="77777777" w:rsidR="00F43249" w:rsidRPr="004073DE" w:rsidRDefault="00F43249" w:rsidP="00F43249">
      <w:pPr>
        <w:rPr>
          <w:sz w:val="16"/>
        </w:rPr>
      </w:pPr>
      <w:r w:rsidRPr="004073DE">
        <w:rPr>
          <w:sz w:val="16"/>
        </w:rPr>
        <w:t xml:space="preserve">This is a major issue because the </w:t>
      </w:r>
      <w:r w:rsidRPr="004073DE">
        <w:rPr>
          <w:rStyle w:val="Emphasis"/>
        </w:rPr>
        <w:t>excess radiation</w:t>
      </w:r>
      <w:r w:rsidRPr="004073DE">
        <w:rPr>
          <w:rStyle w:val="StyleUnderline"/>
        </w:rPr>
        <w:t xml:space="preserve"> caused by holes in the ozone layer</w:t>
      </w:r>
      <w:r w:rsidRPr="004073DE">
        <w:rPr>
          <w:sz w:val="16"/>
        </w:rPr>
        <w:t xml:space="preserve"> is allowing </w:t>
      </w:r>
      <w:r w:rsidRPr="004073DE">
        <w:rPr>
          <w:rStyle w:val="StyleUnderline"/>
        </w:rPr>
        <w:t>immense amounts of solar radiation</w:t>
      </w:r>
      <w:r w:rsidRPr="004073DE">
        <w:rPr>
          <w:sz w:val="16"/>
        </w:rPr>
        <w:t xml:space="preserve"> to seep into the troposphere (where we live). If humans (or any species for that matter) are exposed to too much of this radiation, then we can develop serious skin diseases including cancer. In addition, to that if the </w:t>
      </w:r>
      <w:r w:rsidRPr="004073DE">
        <w:rPr>
          <w:rStyle w:val="Emphasis"/>
          <w:highlight w:val="green"/>
        </w:rPr>
        <w:t>plants</w:t>
      </w:r>
      <w:r w:rsidRPr="004073DE">
        <w:rPr>
          <w:rStyle w:val="Emphasis"/>
        </w:rPr>
        <w:t xml:space="preserve"> at the bottom of the food chain</w:t>
      </w:r>
      <w:r w:rsidRPr="004073DE">
        <w:rPr>
          <w:rStyle w:val="StyleUnderline"/>
        </w:rPr>
        <w:t xml:space="preserve"> receive too much solar radiation,</w:t>
      </w:r>
      <w:r w:rsidRPr="004073DE">
        <w:rPr>
          <w:sz w:val="16"/>
        </w:rPr>
        <w:t xml:space="preserve"> then they </w:t>
      </w:r>
      <w:r w:rsidRPr="004073DE">
        <w:rPr>
          <w:rStyle w:val="Emphasis"/>
          <w:highlight w:val="green"/>
        </w:rPr>
        <w:t>will die out</w:t>
      </w:r>
      <w:r w:rsidRPr="004073DE">
        <w:rPr>
          <w:rStyle w:val="StyleUnderline"/>
        </w:rPr>
        <w:t xml:space="preserve"> </w:t>
      </w:r>
      <w:r w:rsidRPr="004073DE">
        <w:rPr>
          <w:rStyle w:val="StyleUnderline"/>
          <w:highlight w:val="green"/>
        </w:rPr>
        <w:t>causing waves</w:t>
      </w:r>
      <w:r w:rsidRPr="004073DE">
        <w:rPr>
          <w:rStyle w:val="StyleUnderline"/>
        </w:rPr>
        <w:t xml:space="preserve"> of distortion </w:t>
      </w:r>
      <w:r w:rsidRPr="004073DE">
        <w:rPr>
          <w:rStyle w:val="StyleUnderline"/>
          <w:highlight w:val="green"/>
        </w:rPr>
        <w:t xml:space="preserve">to </w:t>
      </w:r>
      <w:r w:rsidRPr="004073DE">
        <w:rPr>
          <w:rStyle w:val="Emphasis"/>
          <w:highlight w:val="green"/>
        </w:rPr>
        <w:t>ripple up the food chain</w:t>
      </w:r>
      <w:r w:rsidRPr="004073DE">
        <w:rPr>
          <w:rStyle w:val="StyleUnderline"/>
          <w:highlight w:val="green"/>
        </w:rPr>
        <w:t xml:space="preserve"> and</w:t>
      </w:r>
      <w:r w:rsidRPr="004073DE">
        <w:rPr>
          <w:rStyle w:val="StyleUnderline"/>
        </w:rPr>
        <w:t xml:space="preserve"> the catastrophic </w:t>
      </w:r>
      <w:r w:rsidRPr="004073DE">
        <w:rPr>
          <w:rStyle w:val="Emphasis"/>
          <w:highlight w:val="green"/>
        </w:rPr>
        <w:t>extinction</w:t>
      </w:r>
      <w:r w:rsidRPr="004073DE">
        <w:rPr>
          <w:rStyle w:val="StyleUnderline"/>
        </w:rPr>
        <w:t xml:space="preserve"> </w:t>
      </w:r>
      <w:r w:rsidRPr="004073DE">
        <w:rPr>
          <w:rStyle w:val="Emphasis"/>
        </w:rPr>
        <w:t>of many species</w:t>
      </w:r>
      <w:r w:rsidRPr="004073DE">
        <w:rPr>
          <w:rStyle w:val="StyleUnderline"/>
        </w:rPr>
        <w:t xml:space="preserve"> that are </w:t>
      </w:r>
      <w:r w:rsidRPr="004073DE">
        <w:rPr>
          <w:rStyle w:val="Emphasis"/>
        </w:rPr>
        <w:t>vital to our survival</w:t>
      </w:r>
      <w:r w:rsidRPr="004073DE">
        <w:rPr>
          <w:sz w:val="16"/>
        </w:rPr>
        <w:t xml:space="preserve">. Finally, the </w:t>
      </w:r>
      <w:r w:rsidRPr="004073DE">
        <w:rPr>
          <w:rStyle w:val="Emphasis"/>
          <w:highlight w:val="green"/>
        </w:rPr>
        <w:t>constant decay</w:t>
      </w:r>
      <w:r w:rsidRPr="004073DE">
        <w:rPr>
          <w:sz w:val="16"/>
        </w:rPr>
        <w:t xml:space="preserve"> of our ozone layer </w:t>
      </w:r>
      <w:r w:rsidRPr="004073DE">
        <w:rPr>
          <w:rStyle w:val="StyleUnderline"/>
          <w:highlight w:val="green"/>
        </w:rPr>
        <w:t>is</w:t>
      </w:r>
      <w:r w:rsidRPr="004073DE">
        <w:rPr>
          <w:rStyle w:val="StyleUnderline"/>
        </w:rPr>
        <w:t xml:space="preserve"> exponentially </w:t>
      </w:r>
      <w:r w:rsidRPr="004073DE">
        <w:rPr>
          <w:rStyle w:val="StyleUnderline"/>
          <w:highlight w:val="green"/>
        </w:rPr>
        <w:t>accelerating</w:t>
      </w:r>
      <w:r w:rsidRPr="004073DE">
        <w:rPr>
          <w:rStyle w:val="StyleUnderline"/>
        </w:rPr>
        <w:t xml:space="preserve"> </w:t>
      </w:r>
      <w:r w:rsidRPr="004073DE">
        <w:rPr>
          <w:rStyle w:val="Emphasis"/>
        </w:rPr>
        <w:t>climate change</w:t>
      </w:r>
      <w:r w:rsidRPr="004073DE">
        <w:rPr>
          <w:sz w:val="16"/>
        </w:rPr>
        <w:t xml:space="preserve">. This leads to things such as: </w:t>
      </w:r>
      <w:r w:rsidRPr="004073DE">
        <w:rPr>
          <w:rStyle w:val="Emphasis"/>
        </w:rPr>
        <w:t xml:space="preserve">global </w:t>
      </w:r>
      <w:r w:rsidRPr="004073DE">
        <w:rPr>
          <w:rStyle w:val="Emphasis"/>
          <w:highlight w:val="green"/>
        </w:rPr>
        <w:t>warming</w:t>
      </w:r>
      <w:r w:rsidRPr="004073DE">
        <w:rPr>
          <w:rStyle w:val="Emphasis"/>
        </w:rPr>
        <w:t>,</w:t>
      </w:r>
      <w:r w:rsidRPr="004073DE">
        <w:rPr>
          <w:sz w:val="16"/>
        </w:rPr>
        <w:t xml:space="preserve"> </w:t>
      </w:r>
      <w:r w:rsidRPr="004073DE">
        <w:rPr>
          <w:rStyle w:val="Emphasis"/>
          <w:highlight w:val="green"/>
        </w:rPr>
        <w:t>Arctic</w:t>
      </w:r>
      <w:r w:rsidRPr="004073DE">
        <w:rPr>
          <w:rStyle w:val="Emphasis"/>
        </w:rPr>
        <w:t xml:space="preserve"> Circle </w:t>
      </w:r>
      <w:r w:rsidRPr="004073DE">
        <w:rPr>
          <w:rStyle w:val="Emphasis"/>
          <w:highlight w:val="green"/>
        </w:rPr>
        <w:t>thawing</w:t>
      </w:r>
      <w:r w:rsidRPr="004073DE">
        <w:rPr>
          <w:rStyle w:val="Emphasis"/>
        </w:rPr>
        <w:t>,</w:t>
      </w:r>
      <w:r w:rsidRPr="004073DE">
        <w:rPr>
          <w:sz w:val="16"/>
        </w:rPr>
        <w:t xml:space="preserve"> </w:t>
      </w:r>
      <w:r w:rsidRPr="004073DE">
        <w:rPr>
          <w:rStyle w:val="Emphasis"/>
        </w:rPr>
        <w:t xml:space="preserve">stronger </w:t>
      </w:r>
      <w:r w:rsidRPr="004073DE">
        <w:rPr>
          <w:rStyle w:val="Emphasis"/>
          <w:highlight w:val="green"/>
        </w:rPr>
        <w:t>hurricanes</w:t>
      </w:r>
      <w:r w:rsidRPr="004073DE">
        <w:rPr>
          <w:rStyle w:val="Emphasis"/>
        </w:rPr>
        <w:t>,</w:t>
      </w:r>
      <w:r w:rsidRPr="004073DE">
        <w:rPr>
          <w:sz w:val="16"/>
        </w:rPr>
        <w:t xml:space="preserve"> </w:t>
      </w:r>
      <w:r w:rsidRPr="004073DE">
        <w:rPr>
          <w:rStyle w:val="Emphasis"/>
          <w:highlight w:val="green"/>
        </w:rPr>
        <w:t>sea level rising</w:t>
      </w:r>
      <w:r w:rsidRPr="004073DE">
        <w:rPr>
          <w:rStyle w:val="Emphasis"/>
        </w:rPr>
        <w:t>,</w:t>
      </w:r>
      <w:r w:rsidRPr="004073DE">
        <w:rPr>
          <w:sz w:val="16"/>
        </w:rPr>
        <w:t xml:space="preserve"> </w:t>
      </w:r>
      <w:r w:rsidRPr="004073DE">
        <w:rPr>
          <w:rStyle w:val="StyleUnderline"/>
        </w:rPr>
        <w:t>and more</w:t>
      </w:r>
      <w:r w:rsidRPr="004073DE">
        <w:rPr>
          <w:sz w:val="16"/>
        </w:rPr>
        <w:t>.</w:t>
      </w:r>
    </w:p>
    <w:p w14:paraId="496BADD3" w14:textId="77777777" w:rsidR="00F43249" w:rsidRPr="004073DE" w:rsidRDefault="00F43249" w:rsidP="00F43249"/>
    <w:p w14:paraId="42F852D7" w14:textId="77777777" w:rsidR="00F43249" w:rsidRPr="004073DE" w:rsidRDefault="00F43249" w:rsidP="00F43249">
      <w:pPr>
        <w:pStyle w:val="Heading4"/>
        <w:rPr>
          <w:rFonts w:cs="Calibri"/>
        </w:rPr>
      </w:pPr>
      <w:r w:rsidRPr="004073DE">
        <w:rPr>
          <w:rFonts w:cs="Calibri"/>
        </w:rPr>
        <w:t xml:space="preserve">Empirics---Ozone depletion is </w:t>
      </w:r>
      <w:r w:rsidRPr="004073DE">
        <w:rPr>
          <w:rFonts w:cs="Calibri"/>
          <w:u w:val="single"/>
        </w:rPr>
        <w:t>existential</w:t>
      </w:r>
      <w:r w:rsidRPr="004073DE">
        <w:rPr>
          <w:rFonts w:cs="Calibri"/>
        </w:rPr>
        <w:t>.</w:t>
      </w:r>
    </w:p>
    <w:p w14:paraId="4B8EDE1E" w14:textId="77777777" w:rsidR="00F43249" w:rsidRPr="004073DE" w:rsidRDefault="00F43249" w:rsidP="00F43249">
      <w:r w:rsidRPr="004073DE">
        <w:rPr>
          <w:rStyle w:val="Style13ptBold"/>
        </w:rPr>
        <w:t xml:space="preserve">Martin 18 </w:t>
      </w:r>
      <w:r w:rsidRPr="004073DE">
        <w:t xml:space="preserve">[Sean, a Science Reporter for Express.co.uk, “Ozone layer DECAYING as scientists fear Earth 'heading towards MASS-EXTINCTION'”, via Express, Feb 8, </w:t>
      </w:r>
      <w:hyperlink r:id="rId37" w:history="1">
        <w:r w:rsidRPr="004073DE">
          <w:rPr>
            <w:rStyle w:val="Hyperlink"/>
          </w:rPr>
          <w:t>https://www.express.co.uk/news/science/916405/ozone-layer-destroyed-recovering-mass-extinction-dinosaurs</w:t>
        </w:r>
      </w:hyperlink>
      <w:r w:rsidRPr="004073DE">
        <w:t xml:space="preserve">] </w:t>
      </w:r>
      <w:proofErr w:type="spellStart"/>
      <w:r w:rsidRPr="004073DE">
        <w:t>brett</w:t>
      </w:r>
      <w:proofErr w:type="spellEnd"/>
    </w:p>
    <w:p w14:paraId="42EC00D6" w14:textId="77777777" w:rsidR="00F43249" w:rsidRDefault="00F43249" w:rsidP="00F43249">
      <w:pPr>
        <w:rPr>
          <w:sz w:val="16"/>
        </w:rPr>
      </w:pPr>
      <w:r w:rsidRPr="004073DE">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4073DE">
        <w:rPr>
          <w:sz w:val="16"/>
          <w:szCs w:val="16"/>
        </w:rPr>
        <w:t>cities, and</w:t>
      </w:r>
      <w:proofErr w:type="gramEnd"/>
      <w:r w:rsidRPr="004073DE">
        <w:rPr>
          <w:sz w:val="16"/>
          <w:szCs w:val="16"/>
        </w:rPr>
        <w:t xml:space="preserve"> is only</w:t>
      </w:r>
      <w:r w:rsidRPr="004073DE">
        <w:rPr>
          <w:sz w:val="10"/>
          <w:szCs w:val="16"/>
        </w:rPr>
        <w:t xml:space="preserve"> </w:t>
      </w:r>
      <w:r w:rsidRPr="004073DE">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4073DE">
        <w:rPr>
          <w:sz w:val="16"/>
        </w:rPr>
        <w:t>late.Study</w:t>
      </w:r>
      <w:proofErr w:type="spellEnd"/>
      <w:r w:rsidRPr="004073DE">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073DE">
        <w:rPr>
          <w:rStyle w:val="StyleUnderline"/>
          <w:highlight w:val="green"/>
        </w:rPr>
        <w:t>thinning ozone</w:t>
      </w:r>
      <w:r w:rsidRPr="004073DE">
        <w:rPr>
          <w:sz w:val="16"/>
          <w:highlight w:val="green"/>
        </w:rPr>
        <w:t xml:space="preserve"> </w:t>
      </w:r>
      <w:r w:rsidRPr="004073DE">
        <w:rPr>
          <w:sz w:val="16"/>
        </w:rPr>
        <w:t xml:space="preserve">layer </w:t>
      </w:r>
      <w:r w:rsidRPr="004073DE">
        <w:rPr>
          <w:sz w:val="16"/>
          <w:szCs w:val="16"/>
        </w:rPr>
        <w:t>could have</w:t>
      </w:r>
      <w:r w:rsidRPr="004073DE">
        <w:rPr>
          <w:rStyle w:val="StyleUnderline"/>
          <w:sz w:val="16"/>
          <w:szCs w:val="16"/>
        </w:rPr>
        <w:t xml:space="preserve"> </w:t>
      </w:r>
      <w:r w:rsidRPr="004073DE">
        <w:rPr>
          <w:rStyle w:val="StyleUnderline"/>
          <w:highlight w:val="green"/>
        </w:rPr>
        <w:t xml:space="preserve">led to </w:t>
      </w:r>
      <w:r w:rsidRPr="004073DE">
        <w:rPr>
          <w:rStyle w:val="StyleUnderline"/>
        </w:rPr>
        <w:t xml:space="preserve">a </w:t>
      </w:r>
      <w:r w:rsidRPr="004073DE">
        <w:rPr>
          <w:rStyle w:val="Emphasis"/>
          <w:highlight w:val="green"/>
        </w:rPr>
        <w:t>mass extinction</w:t>
      </w:r>
      <w:r w:rsidRPr="004073DE">
        <w:rPr>
          <w:sz w:val="16"/>
          <w:highlight w:val="green"/>
        </w:rPr>
        <w:t xml:space="preserve"> </w:t>
      </w:r>
      <w:r w:rsidRPr="004073DE">
        <w:rPr>
          <w:rStyle w:val="StyleUnderline"/>
          <w:highlight w:val="green"/>
        </w:rPr>
        <w:t>252</w:t>
      </w:r>
      <w:r w:rsidRPr="004073DE">
        <w:rPr>
          <w:sz w:val="16"/>
        </w:rPr>
        <w:t xml:space="preserve"> </w:t>
      </w:r>
      <w:r w:rsidRPr="004073DE">
        <w:rPr>
          <w:rStyle w:val="StyleUnderline"/>
          <w:highlight w:val="green"/>
        </w:rPr>
        <w:t>million</w:t>
      </w:r>
      <w:r w:rsidRPr="004073DE">
        <w:rPr>
          <w:sz w:val="16"/>
          <w:highlight w:val="green"/>
        </w:rPr>
        <w:t xml:space="preserve"> </w:t>
      </w:r>
      <w:r w:rsidRPr="004073DE">
        <w:rPr>
          <w:rStyle w:val="StyleUnderline"/>
          <w:highlight w:val="green"/>
        </w:rPr>
        <w:t>years ago</w:t>
      </w:r>
      <w:r w:rsidRPr="004073DE">
        <w:rPr>
          <w:sz w:val="16"/>
          <w:highlight w:val="green"/>
        </w:rPr>
        <w:t xml:space="preserve"> </w:t>
      </w:r>
      <w:r w:rsidRPr="004073DE">
        <w:rPr>
          <w:sz w:val="16"/>
        </w:rPr>
        <w:t xml:space="preserve">– meaning </w:t>
      </w:r>
      <w:r w:rsidRPr="004073DE">
        <w:rPr>
          <w:rStyle w:val="StyleUnderline"/>
          <w:highlight w:val="green"/>
        </w:rPr>
        <w:t>a</w:t>
      </w:r>
      <w:r w:rsidRPr="004073DE">
        <w:rPr>
          <w:sz w:val="16"/>
          <w:highlight w:val="green"/>
        </w:rPr>
        <w:t xml:space="preserve"> </w:t>
      </w:r>
      <w:r w:rsidRPr="004073DE">
        <w:rPr>
          <w:rStyle w:val="StyleUnderline"/>
          <w:highlight w:val="green"/>
        </w:rPr>
        <w:t>depletion</w:t>
      </w:r>
      <w:r w:rsidRPr="004073DE">
        <w:rPr>
          <w:sz w:val="16"/>
          <w:highlight w:val="green"/>
        </w:rPr>
        <w:t xml:space="preserve"> </w:t>
      </w:r>
      <w:r w:rsidRPr="004073DE">
        <w:rPr>
          <w:sz w:val="16"/>
        </w:rPr>
        <w:t xml:space="preserve">of the protective layer of the atmosphere </w:t>
      </w:r>
      <w:r w:rsidRPr="004073DE">
        <w:rPr>
          <w:rStyle w:val="StyleUnderline"/>
          <w:highlight w:val="green"/>
        </w:rPr>
        <w:t>could</w:t>
      </w:r>
      <w:r w:rsidRPr="004073DE">
        <w:rPr>
          <w:sz w:val="16"/>
          <w:highlight w:val="green"/>
        </w:rPr>
        <w:t xml:space="preserve"> </w:t>
      </w:r>
      <w:r w:rsidRPr="004073DE">
        <w:rPr>
          <w:rStyle w:val="StyleUnderline"/>
          <w:highlight w:val="green"/>
        </w:rPr>
        <w:t>be more catastrophic than previously thought</w:t>
      </w:r>
      <w:r w:rsidRPr="004073D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4073DE">
        <w:rPr>
          <w:sz w:val="16"/>
        </w:rPr>
        <w:t>Benca</w:t>
      </w:r>
      <w:proofErr w:type="spellEnd"/>
      <w:r w:rsidRPr="004073DE">
        <w:rPr>
          <w:sz w:val="16"/>
        </w:rPr>
        <w:t xml:space="preserve"> of the University of California, Berkeley, said of his research published in Science Advances: "During the end-Permian crisis, the </w:t>
      </w:r>
      <w:r w:rsidRPr="004073DE">
        <w:rPr>
          <w:rStyle w:val="StyleUnderline"/>
          <w:highlight w:val="green"/>
        </w:rPr>
        <w:t>forests</w:t>
      </w:r>
      <w:r w:rsidRPr="004073DE">
        <w:rPr>
          <w:rStyle w:val="StyleUnderline"/>
        </w:rPr>
        <w:t xml:space="preserve"> may have </w:t>
      </w:r>
      <w:r w:rsidRPr="004073DE">
        <w:rPr>
          <w:rStyle w:val="StyleUnderline"/>
          <w:highlight w:val="green"/>
        </w:rPr>
        <w:t>disappeared</w:t>
      </w:r>
      <w:r w:rsidRPr="004073DE">
        <w:rPr>
          <w:sz w:val="16"/>
        </w:rPr>
        <w:t xml:space="preserve"> in part or fully </w:t>
      </w:r>
      <w:r w:rsidRPr="004073DE">
        <w:rPr>
          <w:rStyle w:val="StyleUnderline"/>
        </w:rPr>
        <w:t>because of</w:t>
      </w:r>
      <w:r w:rsidRPr="004073DE">
        <w:rPr>
          <w:sz w:val="16"/>
        </w:rPr>
        <w:t xml:space="preserve"> </w:t>
      </w:r>
      <w:r w:rsidRPr="004073DE">
        <w:rPr>
          <w:rStyle w:val="StyleUnderline"/>
        </w:rPr>
        <w:t>increased UV exposure</w:t>
      </w:r>
      <w:r w:rsidRPr="004073D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073DE">
        <w:rPr>
          <w:rStyle w:val="StyleUnderline"/>
        </w:rPr>
        <w:t xml:space="preserve">you could </w:t>
      </w:r>
      <w:r w:rsidRPr="004073DE">
        <w:rPr>
          <w:rStyle w:val="Emphasis"/>
          <w:highlight w:val="green"/>
        </w:rPr>
        <w:t xml:space="preserve">trigger </w:t>
      </w:r>
      <w:r w:rsidRPr="004073DE">
        <w:rPr>
          <w:rStyle w:val="Emphasis"/>
        </w:rPr>
        <w:t xml:space="preserve">trophic </w:t>
      </w:r>
      <w:r w:rsidRPr="004073DE">
        <w:rPr>
          <w:rStyle w:val="Emphasis"/>
          <w:highlight w:val="green"/>
        </w:rPr>
        <w:t>cascades</w:t>
      </w:r>
      <w:r w:rsidRPr="004073DE">
        <w:rPr>
          <w:rStyle w:val="StyleUnderline"/>
        </w:rPr>
        <w:t xml:space="preserve"> by </w:t>
      </w:r>
      <w:proofErr w:type="spellStart"/>
      <w:r w:rsidRPr="004073DE">
        <w:rPr>
          <w:rStyle w:val="StyleUnderline"/>
          <w:highlight w:val="green"/>
        </w:rPr>
        <w:t>destabilising</w:t>
      </w:r>
      <w:proofErr w:type="spellEnd"/>
      <w:r w:rsidRPr="004073DE">
        <w:rPr>
          <w:rStyle w:val="StyleUnderline"/>
          <w:highlight w:val="green"/>
        </w:rPr>
        <w:t xml:space="preserve"> the food web</w:t>
      </w:r>
      <w:r w:rsidRPr="004073DE">
        <w:rPr>
          <w:rStyle w:val="StyleUnderline"/>
        </w:rPr>
        <w:t xml:space="preserve"> base</w:t>
      </w:r>
      <w:r w:rsidRPr="004073DE">
        <w:rPr>
          <w:sz w:val="16"/>
        </w:rPr>
        <w:t xml:space="preserve">, which doesn't work out very well for land animals." As the ozone layer continues to be destroyed in modern times, scientists warn </w:t>
      </w:r>
      <w:r w:rsidRPr="004073DE">
        <w:rPr>
          <w:rStyle w:val="StyleUnderline"/>
          <w:highlight w:val="green"/>
        </w:rPr>
        <w:t>another</w:t>
      </w:r>
      <w:r w:rsidRPr="004073DE">
        <w:rPr>
          <w:sz w:val="16"/>
          <w:highlight w:val="green"/>
        </w:rPr>
        <w:t xml:space="preserve"> </w:t>
      </w:r>
      <w:r w:rsidRPr="004073DE">
        <w:rPr>
          <w:sz w:val="16"/>
        </w:rPr>
        <w:t xml:space="preserve">catastrophic </w:t>
      </w:r>
      <w:r w:rsidRPr="004073DE">
        <w:rPr>
          <w:rStyle w:val="Emphasis"/>
          <w:highlight w:val="green"/>
        </w:rPr>
        <w:t>mass extinction</w:t>
      </w:r>
      <w:r w:rsidRPr="004073DE">
        <w:rPr>
          <w:rStyle w:val="StyleUnderline"/>
          <w:highlight w:val="green"/>
        </w:rPr>
        <w:t xml:space="preserve"> could</w:t>
      </w:r>
      <w:r w:rsidRPr="004073DE">
        <w:rPr>
          <w:sz w:val="16"/>
          <w:highlight w:val="green"/>
        </w:rPr>
        <w:t xml:space="preserve"> </w:t>
      </w:r>
      <w:r w:rsidRPr="004073DE">
        <w:rPr>
          <w:rStyle w:val="StyleUnderline"/>
          <w:highlight w:val="green"/>
        </w:rPr>
        <w:t>be on the cards</w:t>
      </w:r>
      <w:r w:rsidRPr="004073DE">
        <w:rPr>
          <w:sz w:val="16"/>
        </w:rPr>
        <w:t xml:space="preserve">. Co-author Cindy </w:t>
      </w:r>
      <w:proofErr w:type="spellStart"/>
      <w:r w:rsidRPr="004073DE">
        <w:rPr>
          <w:sz w:val="16"/>
        </w:rPr>
        <w:t>Looy</w:t>
      </w:r>
      <w:proofErr w:type="spellEnd"/>
      <w:r w:rsidRPr="004073DE">
        <w:rPr>
          <w:sz w:val="16"/>
        </w:rPr>
        <w:t xml:space="preserve"> of the Science Advances study said: "</w:t>
      </w:r>
      <w:proofErr w:type="spellStart"/>
      <w:r w:rsidRPr="004073DE">
        <w:rPr>
          <w:sz w:val="16"/>
        </w:rPr>
        <w:t>Palaeontologists</w:t>
      </w:r>
      <w:proofErr w:type="spellEnd"/>
      <w:r w:rsidRPr="004073DE">
        <w:rPr>
          <w:sz w:val="16"/>
        </w:rPr>
        <w:t xml:space="preserve"> have come up with various kill scenarios for mass </w:t>
      </w:r>
      <w:r w:rsidRPr="004073DE">
        <w:rPr>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72E8E6B5" w14:textId="77777777" w:rsidR="00F43249" w:rsidRPr="001917EA" w:rsidRDefault="00F43249" w:rsidP="00F43249"/>
    <w:p w14:paraId="6BE7AD34" w14:textId="77777777" w:rsidR="00F43249" w:rsidRPr="004073DE" w:rsidRDefault="00F43249" w:rsidP="00F43249">
      <w:pPr>
        <w:rPr>
          <w:sz w:val="16"/>
        </w:rPr>
      </w:pPr>
    </w:p>
    <w:p w14:paraId="31ECA30C" w14:textId="77777777" w:rsidR="00F43249" w:rsidRPr="004073DE" w:rsidRDefault="00F43249" w:rsidP="00F43249">
      <w:pPr>
        <w:rPr>
          <w:sz w:val="16"/>
        </w:rPr>
      </w:pPr>
    </w:p>
    <w:p w14:paraId="5E37C046" w14:textId="77777777" w:rsidR="00F43249" w:rsidRPr="004073DE" w:rsidRDefault="00F43249" w:rsidP="00F43249">
      <w:pPr>
        <w:pStyle w:val="NormalWeb"/>
        <w:rPr>
          <w:rFonts w:ascii="Calibri" w:hAnsi="Calibri" w:cs="Calibri"/>
        </w:rPr>
      </w:pPr>
    </w:p>
    <w:p w14:paraId="1BD8311F" w14:textId="77777777" w:rsidR="00F43249" w:rsidRPr="004073DE" w:rsidRDefault="00F43249" w:rsidP="00F43249">
      <w:pPr>
        <w:pStyle w:val="Heading3"/>
        <w:rPr>
          <w:rFonts w:cs="Calibri"/>
        </w:rPr>
      </w:pPr>
      <w:r w:rsidRPr="004073DE">
        <w:rPr>
          <w:rFonts w:cs="Calibri"/>
        </w:rPr>
        <w:lastRenderedPageBreak/>
        <w:t>Plan</w:t>
      </w:r>
    </w:p>
    <w:p w14:paraId="4FE1371F" w14:textId="57C8B028" w:rsidR="00F43249" w:rsidRPr="004073DE" w:rsidRDefault="00A66E0D" w:rsidP="00F43249">
      <w:pPr>
        <w:pStyle w:val="Heading4"/>
        <w:rPr>
          <w:rFonts w:cs="Calibri"/>
        </w:rPr>
      </w:pPr>
      <w:r>
        <w:rPr>
          <w:rFonts w:cs="Calibri"/>
        </w:rPr>
        <w:t xml:space="preserve">Plan -- </w:t>
      </w:r>
      <w:r w:rsidR="00F43249" w:rsidRPr="004073DE">
        <w:rPr>
          <w:rFonts w:cs="Calibri"/>
        </w:rPr>
        <w:t>States ought to prohibit the appropriation of Low Earth Orbit by private entities.</w:t>
      </w:r>
    </w:p>
    <w:p w14:paraId="0E0C7755" w14:textId="77777777" w:rsidR="00F43249" w:rsidRPr="004073DE" w:rsidRDefault="00F43249" w:rsidP="00F43249"/>
    <w:p w14:paraId="0F4AADE8" w14:textId="77777777" w:rsidR="00F43249" w:rsidRPr="004073DE" w:rsidRDefault="00F43249" w:rsidP="00F43249">
      <w:pPr>
        <w:pStyle w:val="Heading4"/>
        <w:rPr>
          <w:rFonts w:cs="Calibri"/>
        </w:rPr>
      </w:pPr>
      <w:r w:rsidRPr="004073DE">
        <w:rPr>
          <w:rFonts w:cs="Calibri"/>
        </w:rPr>
        <w:t xml:space="preserve">The plan </w:t>
      </w:r>
      <w:r w:rsidRPr="004073DE">
        <w:rPr>
          <w:rFonts w:cs="Calibri"/>
          <w:u w:val="single"/>
        </w:rPr>
        <w:t>clarifies</w:t>
      </w:r>
      <w:r w:rsidRPr="004073DE">
        <w:rPr>
          <w:rFonts w:cs="Calibri"/>
        </w:rPr>
        <w:t xml:space="preserve"> customary law to </w:t>
      </w:r>
      <w:r w:rsidRPr="004073DE">
        <w:rPr>
          <w:rFonts w:cs="Calibri"/>
          <w:u w:val="single"/>
        </w:rPr>
        <w:t>ban</w:t>
      </w:r>
      <w:r w:rsidRPr="004073DE">
        <w:rPr>
          <w:rFonts w:cs="Calibri"/>
        </w:rPr>
        <w:t xml:space="preserve"> private satellite </w:t>
      </w:r>
      <w:r w:rsidRPr="004073DE">
        <w:rPr>
          <w:rFonts w:cs="Calibri"/>
          <w:u w:val="single"/>
        </w:rPr>
        <w:t>mega</w:t>
      </w:r>
      <w:r w:rsidRPr="004073DE">
        <w:rPr>
          <w:rFonts w:cs="Calibri"/>
        </w:rPr>
        <w:t xml:space="preserve">-constellations that </w:t>
      </w:r>
      <w:r w:rsidRPr="004073DE">
        <w:rPr>
          <w:rFonts w:cs="Calibri"/>
          <w:u w:val="single"/>
        </w:rPr>
        <w:t>appropriate</w:t>
      </w:r>
      <w:r w:rsidRPr="004073DE">
        <w:rPr>
          <w:rFonts w:cs="Calibri"/>
        </w:rPr>
        <w:t xml:space="preserve"> Low Earth Orbit.</w:t>
      </w:r>
    </w:p>
    <w:p w14:paraId="3EFE4F55" w14:textId="77777777" w:rsidR="00F43249" w:rsidRPr="004073DE" w:rsidRDefault="00F43249" w:rsidP="00F43249">
      <w:bookmarkStart w:id="2" w:name="_Hlk9160800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w:t>
      </w:r>
      <w:proofErr w:type="spellStart"/>
      <w:r w:rsidRPr="004073DE">
        <w:t>MegaLEO</w:t>
      </w:r>
      <w:proofErr w:type="spellEnd"/>
      <w:r w:rsidRPr="004073DE">
        <w:t xml:space="preserve"> Constellations and Concerns About Appropriation of Large Swaths of Earth Orbit,” </w:t>
      </w:r>
      <w:hyperlink r:id="rId38" w:history="1">
        <w:r w:rsidRPr="004073DE">
          <w:rPr>
            <w:rStyle w:val="Hyperlink"/>
          </w:rPr>
          <w:t>https://swfound.org/media/206951/johnson2020_referenceworkentry_thelegalstatusofmegaleoconstel.pdf</w:t>
        </w:r>
      </w:hyperlink>
      <w:r w:rsidRPr="004073DE">
        <w:t xml:space="preserve">] </w:t>
      </w:r>
      <w:proofErr w:type="spellStart"/>
      <w:r w:rsidRPr="004073DE">
        <w:t>brett</w:t>
      </w:r>
      <w:proofErr w:type="spellEnd"/>
    </w:p>
    <w:bookmarkEnd w:id="2"/>
    <w:p w14:paraId="3D36569B" w14:textId="77777777" w:rsidR="00F43249" w:rsidRPr="004073DE" w:rsidRDefault="00F43249" w:rsidP="00F43249">
      <w:pPr>
        <w:rPr>
          <w:rStyle w:val="Emphasis"/>
        </w:rPr>
      </w:pPr>
      <w:r w:rsidRPr="004073DE">
        <w:rPr>
          <w:sz w:val="16"/>
        </w:rPr>
        <w:t xml:space="preserve">Yes, </w:t>
      </w:r>
      <w:r w:rsidRPr="004073DE">
        <w:rPr>
          <w:rStyle w:val="Emphasis"/>
        </w:rPr>
        <w:t>This Is Impermissible Appropriation</w:t>
      </w:r>
    </w:p>
    <w:p w14:paraId="68A55345" w14:textId="77777777" w:rsidR="00F43249" w:rsidRPr="004073DE" w:rsidRDefault="00F43249" w:rsidP="00F43249">
      <w:pPr>
        <w:rPr>
          <w:sz w:val="16"/>
        </w:rPr>
      </w:pPr>
      <w:r w:rsidRPr="004073DE">
        <w:rPr>
          <w:rStyle w:val="StyleUnderline"/>
        </w:rPr>
        <w:t>Article II of the</w:t>
      </w:r>
      <w:r w:rsidRPr="004073DE">
        <w:rPr>
          <w:sz w:val="16"/>
        </w:rPr>
        <w:t xml:space="preserve">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discussed above, </w:t>
      </w:r>
      <w:r w:rsidRPr="004073DE">
        <w:rPr>
          <w:rStyle w:val="StyleUnderline"/>
        </w:rPr>
        <w:t>is clear</w:t>
      </w:r>
      <w:r w:rsidRPr="004073DE">
        <w:rPr>
          <w:sz w:val="16"/>
        </w:rPr>
        <w:t xml:space="preserve"> on the point </w:t>
      </w:r>
      <w:r w:rsidRPr="004073DE">
        <w:rPr>
          <w:rStyle w:val="StyleUnderline"/>
        </w:rPr>
        <w:t xml:space="preserve">that the </w:t>
      </w:r>
      <w:r w:rsidRPr="004073DE">
        <w:rPr>
          <w:rStyle w:val="Emphasis"/>
          <w:highlight w:val="green"/>
        </w:rPr>
        <w:t>appropriation of outer space</w:t>
      </w:r>
      <w:r w:rsidRPr="004073DE">
        <w:rPr>
          <w:rStyle w:val="StyleUnderline"/>
        </w:rPr>
        <w:t xml:space="preserve">, </w:t>
      </w:r>
      <w:r w:rsidRPr="004073DE">
        <w:rPr>
          <w:rStyle w:val="StyleUnderline"/>
          <w:highlight w:val="green"/>
        </w:rPr>
        <w:t>including</w:t>
      </w:r>
      <w:r w:rsidRPr="004073DE">
        <w:rPr>
          <w:sz w:val="16"/>
        </w:rPr>
        <w:t xml:space="preserve"> the appropriation </w:t>
      </w:r>
      <w:r w:rsidRPr="004073DE">
        <w:rPr>
          <w:rStyle w:val="StyleUnderline"/>
        </w:rPr>
        <w:t>of</w:t>
      </w:r>
      <w:r w:rsidRPr="004073DE">
        <w:rPr>
          <w:sz w:val="16"/>
        </w:rPr>
        <w:t xml:space="preserve"> either </w:t>
      </w:r>
      <w:r w:rsidRPr="004073DE">
        <w:rPr>
          <w:rStyle w:val="Emphasis"/>
          <w:highlight w:val="green"/>
        </w:rPr>
        <w:t>void space</w:t>
      </w:r>
      <w:r w:rsidRPr="004073DE">
        <w:rPr>
          <w:rStyle w:val="StyleUnderline"/>
        </w:rPr>
        <w:t xml:space="preserve"> or of celestial bodies</w:t>
      </w:r>
      <w:r w:rsidRPr="004073DE">
        <w:rPr>
          <w:sz w:val="16"/>
        </w:rPr>
        <w:t xml:space="preserve">, </w:t>
      </w:r>
      <w:r w:rsidRPr="004073DE">
        <w:rPr>
          <w:rStyle w:val="StyleUnderline"/>
          <w:highlight w:val="green"/>
        </w:rPr>
        <w:t>is</w:t>
      </w:r>
      <w:r w:rsidRPr="004073DE">
        <w:rPr>
          <w:sz w:val="16"/>
        </w:rPr>
        <w:t xml:space="preserve"> an </w:t>
      </w:r>
      <w:r w:rsidRPr="004073DE">
        <w:rPr>
          <w:rStyle w:val="Emphasis"/>
          <w:highlight w:val="green"/>
        </w:rPr>
        <w:t>impermissible</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prohibited</w:t>
      </w:r>
      <w:r w:rsidRPr="004073DE">
        <w:rPr>
          <w:sz w:val="16"/>
        </w:rPr>
        <w:t xml:space="preserve"> action </w:t>
      </w:r>
      <w:r w:rsidRPr="004073DE">
        <w:rPr>
          <w:rStyle w:val="Emphasis"/>
        </w:rPr>
        <w:t>under international law</w:t>
      </w:r>
      <w:r w:rsidRPr="004073DE">
        <w:rPr>
          <w:sz w:val="16"/>
        </w:rPr>
        <w:t xml:space="preserve">. </w:t>
      </w:r>
      <w:r w:rsidRPr="004073DE">
        <w:rPr>
          <w:rStyle w:val="Emphasis"/>
        </w:rPr>
        <w:t>No means</w:t>
      </w:r>
      <w:r w:rsidRPr="004073DE">
        <w:rPr>
          <w:rStyle w:val="StyleUnderline"/>
        </w:rPr>
        <w:t xml:space="preserve"> or methods of </w:t>
      </w:r>
      <w:r w:rsidRPr="004073DE">
        <w:rPr>
          <w:rStyle w:val="Emphasis"/>
        </w:rPr>
        <w:t>possession</w:t>
      </w:r>
      <w:r w:rsidRPr="004073DE">
        <w:rPr>
          <w:rStyle w:val="StyleUnderline"/>
        </w:rPr>
        <w:t xml:space="preserve"> of outer space will legitimize the </w:t>
      </w:r>
      <w:r w:rsidRPr="004073DE">
        <w:rPr>
          <w:rStyle w:val="Emphasis"/>
        </w:rPr>
        <w:t>appropriation</w:t>
      </w:r>
      <w:r w:rsidRPr="004073DE">
        <w:rPr>
          <w:rStyle w:val="StyleUnderline"/>
        </w:rPr>
        <w:t xml:space="preserve"> or ownership of outer space, or subsections thereof</w:t>
      </w:r>
      <w:r w:rsidRPr="004073DE">
        <w:rPr>
          <w:sz w:val="16"/>
        </w:rPr>
        <w:t>.</w:t>
      </w:r>
    </w:p>
    <w:p w14:paraId="29786B8A" w14:textId="77777777" w:rsidR="00F43249" w:rsidRPr="004073DE" w:rsidRDefault="00F43249" w:rsidP="00F43249">
      <w:pPr>
        <w:rPr>
          <w:rStyle w:val="Emphasis"/>
        </w:rPr>
      </w:pPr>
      <w:r w:rsidRPr="004073DE">
        <w:rPr>
          <w:rStyle w:val="Emphasis"/>
        </w:rPr>
        <w:t>Excludes Others</w:t>
      </w:r>
    </w:p>
    <w:p w14:paraId="0BC24F13" w14:textId="77777777" w:rsidR="00F43249" w:rsidRPr="004073DE" w:rsidRDefault="00F43249" w:rsidP="00F43249">
      <w:pPr>
        <w:rPr>
          <w:sz w:val="16"/>
        </w:rPr>
      </w:pPr>
      <w:r w:rsidRPr="004073DE">
        <w:rPr>
          <w:sz w:val="16"/>
        </w:rPr>
        <w:t xml:space="preserve">The </w:t>
      </w:r>
      <w:r w:rsidRPr="004073DE">
        <w:rPr>
          <w:rStyle w:val="Emphasis"/>
          <w:highlight w:val="green"/>
        </w:rPr>
        <w:t>constellations</w:t>
      </w:r>
      <w:r w:rsidRPr="004073DE">
        <w:rPr>
          <w:sz w:val="16"/>
        </w:rPr>
        <w:t xml:space="preserve"> above, because they seem to </w:t>
      </w:r>
      <w:r w:rsidRPr="004073DE">
        <w:rPr>
          <w:rStyle w:val="StyleUnderline"/>
        </w:rPr>
        <w:t>so overwhelmingly possess particular orbits through the use of multiple satellites to occupy orbital planes</w:t>
      </w:r>
      <w:r w:rsidRPr="004073DE">
        <w:rPr>
          <w:sz w:val="16"/>
        </w:rPr>
        <w:t xml:space="preserve">, and </w:t>
      </w:r>
      <w:r w:rsidRPr="004073DE">
        <w:rPr>
          <w:rStyle w:val="StyleUnderline"/>
        </w:rPr>
        <w:t xml:space="preserve">in a manner that </w:t>
      </w:r>
      <w:r w:rsidRPr="004073DE">
        <w:rPr>
          <w:rStyle w:val="Emphasis"/>
          <w:highlight w:val="green"/>
        </w:rPr>
        <w:t>precludes other actors</w:t>
      </w:r>
      <w:r w:rsidRPr="004073DE">
        <w:rPr>
          <w:rStyle w:val="StyleUnderline"/>
        </w:rPr>
        <w:t xml:space="preserve"> from using those exact planes, </w:t>
      </w:r>
      <w:r w:rsidRPr="004073DE">
        <w:rPr>
          <w:rStyle w:val="StyleUnderline"/>
          <w:highlight w:val="green"/>
        </w:rPr>
        <w:t>constitute</w:t>
      </w:r>
      <w:r w:rsidRPr="004073DE">
        <w:rPr>
          <w:rStyle w:val="StyleUnderline"/>
        </w:rPr>
        <w:t xml:space="preserve"> an </w:t>
      </w:r>
      <w:r w:rsidRPr="004073DE">
        <w:rPr>
          <w:rStyle w:val="Emphasis"/>
          <w:highlight w:val="green"/>
        </w:rPr>
        <w:t>appropriation</w:t>
      </w:r>
      <w:r w:rsidRPr="004073DE">
        <w:rPr>
          <w:rStyle w:val="StyleUnderline"/>
        </w:rPr>
        <w:t xml:space="preserve"> of those orbits</w:t>
      </w:r>
      <w:r w:rsidRPr="004073DE">
        <w:rPr>
          <w:sz w:val="16"/>
        </w:rPr>
        <w:t xml:space="preserve">. While the access to outer space is </w:t>
      </w:r>
      <w:proofErr w:type="spellStart"/>
      <w:r w:rsidRPr="004073DE">
        <w:rPr>
          <w:sz w:val="16"/>
        </w:rPr>
        <w:t>nonrivalrous</w:t>
      </w:r>
      <w:proofErr w:type="spellEnd"/>
      <w:r w:rsidRPr="004073DE">
        <w:rPr>
          <w:sz w:val="16"/>
        </w:rPr>
        <w:t xml:space="preserve"> – in the sense that anyone with the technological capacity to launch space objects can therefore explore space – it is also true that </w:t>
      </w:r>
      <w:r w:rsidRPr="004073DE">
        <w:rPr>
          <w:rStyle w:val="Emphasis"/>
        </w:rPr>
        <w:t>orbits closer to Earth are unique</w:t>
      </w:r>
      <w:r w:rsidRPr="004073DE">
        <w:rPr>
          <w:sz w:val="16"/>
        </w:rPr>
        <w:t xml:space="preserve">, </w:t>
      </w:r>
      <w:r w:rsidRPr="004073DE">
        <w:rPr>
          <w:rStyle w:val="StyleUnderline"/>
        </w:rPr>
        <w:t xml:space="preserve">and when any actor utilizes that orbit to such an extent to these proposed </w:t>
      </w:r>
      <w:r w:rsidRPr="004073DE">
        <w:rPr>
          <w:rStyle w:val="Emphasis"/>
        </w:rPr>
        <w:t>constellations</w:t>
      </w:r>
      <w:r w:rsidRPr="004073DE">
        <w:rPr>
          <w:rStyle w:val="StyleUnderline"/>
        </w:rPr>
        <w:t xml:space="preserve"> will, it means that other actors simply cannot go there</w:t>
      </w:r>
      <w:r w:rsidRPr="004073DE">
        <w:rPr>
          <w:sz w:val="16"/>
        </w:rPr>
        <w:t>.</w:t>
      </w:r>
    </w:p>
    <w:p w14:paraId="38603962" w14:textId="77777777" w:rsidR="00F43249" w:rsidRPr="004073DE" w:rsidRDefault="00F43249" w:rsidP="00F43249">
      <w:pPr>
        <w:rPr>
          <w:sz w:val="16"/>
        </w:rPr>
      </w:pPr>
      <w:r w:rsidRPr="004073DE">
        <w:rPr>
          <w:rStyle w:val="StyleUnderline"/>
        </w:rPr>
        <w:t xml:space="preserve">To allow </w:t>
      </w:r>
      <w:r w:rsidRPr="004073DE">
        <w:rPr>
          <w:rStyle w:val="Emphasis"/>
        </w:rPr>
        <w:t>SpaceX</w:t>
      </w:r>
      <w:r w:rsidRPr="004073DE">
        <w:rPr>
          <w:sz w:val="16"/>
        </w:rPr>
        <w:t xml:space="preserve">, for example, </w:t>
      </w:r>
      <w:r w:rsidRPr="004073DE">
        <w:rPr>
          <w:rStyle w:val="StyleUnderline"/>
          <w:highlight w:val="green"/>
        </w:rPr>
        <w:t>to</w:t>
      </w:r>
      <w:r w:rsidRPr="004073DE">
        <w:rPr>
          <w:rStyle w:val="StyleUnderline"/>
        </w:rPr>
        <w:t xml:space="preserve"> so </w:t>
      </w:r>
      <w:r w:rsidRPr="004073DE">
        <w:rPr>
          <w:rStyle w:val="StyleUnderline"/>
          <w:highlight w:val="green"/>
        </w:rPr>
        <w:t xml:space="preserve">overwhelmingly occupy a </w:t>
      </w:r>
      <w:r w:rsidRPr="004073DE">
        <w:rPr>
          <w:rStyle w:val="Emphasis"/>
          <w:highlight w:val="green"/>
        </w:rPr>
        <w:t>number of altitudes</w:t>
      </w:r>
      <w:r w:rsidRPr="004073DE">
        <w:rPr>
          <w:rStyle w:val="StyleUnderline"/>
        </w:rPr>
        <w:t xml:space="preserve"> with so many of their spacecraft</w:t>
      </w:r>
      <w:r w:rsidRPr="004073DE">
        <w:rPr>
          <w:sz w:val="16"/>
        </w:rPr>
        <w:t xml:space="preserve">, essentially </w:t>
      </w:r>
      <w:r w:rsidRPr="004073DE">
        <w:rPr>
          <w:rStyle w:val="StyleUnderline"/>
          <w:highlight w:val="green"/>
        </w:rPr>
        <w:t>means that SpaceX will</w:t>
      </w:r>
      <w:r w:rsidRPr="004073DE">
        <w:rPr>
          <w:rStyle w:val="StyleUnderline"/>
        </w:rPr>
        <w:t xml:space="preserve"> henceforth </w:t>
      </w:r>
      <w:r w:rsidRPr="004073DE">
        <w:rPr>
          <w:rStyle w:val="StyleUnderline"/>
          <w:highlight w:val="green"/>
        </w:rPr>
        <w:t xml:space="preserve">be the </w:t>
      </w:r>
      <w:r w:rsidRPr="004073DE">
        <w:rPr>
          <w:rStyle w:val="Emphasis"/>
          <w:highlight w:val="green"/>
        </w:rPr>
        <w:t>sole owner</w:t>
      </w:r>
      <w:r w:rsidRPr="004073DE">
        <w:rPr>
          <w:rStyle w:val="StyleUnderline"/>
        </w:rPr>
        <w:t xml:space="preserve"> and user of that orbit</w:t>
      </w:r>
      <w:r w:rsidRPr="004073DE">
        <w:rPr>
          <w:sz w:val="16"/>
        </w:rPr>
        <w:t xml:space="preserve"> (at least until their satellites are removed). </w:t>
      </w:r>
      <w:r w:rsidRPr="004073DE">
        <w:rPr>
          <w:rStyle w:val="StyleUnderline"/>
        </w:rPr>
        <w:t>No other actors can realistically</w:t>
      </w:r>
      <w:r w:rsidRPr="004073DE">
        <w:rPr>
          <w:sz w:val="16"/>
        </w:rPr>
        <w:t xml:space="preserve"> expect to </w:t>
      </w:r>
      <w:r w:rsidRPr="004073DE">
        <w:rPr>
          <w:rStyle w:val="Emphasis"/>
        </w:rPr>
        <w:t>operate</w:t>
      </w:r>
      <w:r w:rsidRPr="004073DE">
        <w:rPr>
          <w:rStyle w:val="StyleUnderline"/>
        </w:rPr>
        <w:t xml:space="preserve"> there</w:t>
      </w:r>
      <w:r w:rsidRPr="004073DE">
        <w:rPr>
          <w:sz w:val="16"/>
        </w:rPr>
        <w:t xml:space="preserve"> until that time. No other operator would dare run the risk of possible collision with so many other </w:t>
      </w:r>
      <w:proofErr w:type="gramStart"/>
      <w:r w:rsidRPr="004073DE">
        <w:rPr>
          <w:sz w:val="16"/>
        </w:rPr>
        <w:t>spacecraft</w:t>
      </w:r>
      <w:proofErr w:type="gramEnd"/>
      <w:r w:rsidRPr="004073DE">
        <w:rPr>
          <w:sz w:val="16"/>
        </w:rPr>
        <w:t xml:space="preserve"> in that orbit. Consequently, </w:t>
      </w:r>
      <w:r w:rsidRPr="004073DE">
        <w:rPr>
          <w:rStyle w:val="StyleUnderline"/>
        </w:rPr>
        <w:t>the sole occupant will be SpaceX</w:t>
      </w:r>
      <w:r w:rsidRPr="004073DE">
        <w:rPr>
          <w:sz w:val="16"/>
        </w:rPr>
        <w:t xml:space="preserve">, and if “possession is 9/10th of the law,” </w:t>
      </w:r>
      <w:r w:rsidRPr="004073DE">
        <w:rPr>
          <w:rStyle w:val="StyleUnderline"/>
        </w:rPr>
        <w:t>then SpaceX appears to be the owner of that orbit</w:t>
      </w:r>
      <w:r w:rsidRPr="004073DE">
        <w:rPr>
          <w:sz w:val="16"/>
        </w:rPr>
        <w:t>.</w:t>
      </w:r>
    </w:p>
    <w:p w14:paraId="5E864841" w14:textId="77777777" w:rsidR="00F43249" w:rsidRPr="004073DE" w:rsidRDefault="00F43249" w:rsidP="00F43249">
      <w:pPr>
        <w:rPr>
          <w:sz w:val="16"/>
          <w:szCs w:val="16"/>
        </w:rPr>
      </w:pPr>
      <w:r w:rsidRPr="004073DE">
        <w:rPr>
          <w:sz w:val="16"/>
          <w:szCs w:val="16"/>
        </w:rPr>
        <w:t>Done Without Coordination</w:t>
      </w:r>
    </w:p>
    <w:p w14:paraId="608ED5C7" w14:textId="77777777" w:rsidR="00F43249" w:rsidRPr="004073DE" w:rsidRDefault="00F43249" w:rsidP="00F43249">
      <w:pPr>
        <w:rPr>
          <w:sz w:val="16"/>
          <w:szCs w:val="16"/>
        </w:rPr>
      </w:pPr>
      <w:r w:rsidRPr="004073DE">
        <w:rPr>
          <w:sz w:val="16"/>
          <w:szCs w:val="16"/>
        </w:rPr>
        <w:t xml:space="preserve">Additionally, SpaceX and other operators of </w:t>
      </w:r>
      <w:proofErr w:type="spellStart"/>
      <w:r w:rsidRPr="004073DE">
        <w:rPr>
          <w:sz w:val="16"/>
          <w:szCs w:val="16"/>
        </w:rPr>
        <w:t>megaconstellations</w:t>
      </w:r>
      <w:proofErr w:type="spellEnd"/>
      <w:r w:rsidRPr="004073D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073DE">
        <w:rPr>
          <w:sz w:val="16"/>
          <w:szCs w:val="16"/>
        </w:rPr>
        <w:lastRenderedPageBreak/>
        <w:t>consensus, or even discussion is had. They are operating on a purely “first come, first served” basis that smacks of unilateralism, if not colonialism.</w:t>
      </w:r>
    </w:p>
    <w:p w14:paraId="62AC3046" w14:textId="77777777" w:rsidR="00F43249" w:rsidRPr="004073DE" w:rsidRDefault="00F43249" w:rsidP="00F43249">
      <w:pPr>
        <w:rPr>
          <w:rStyle w:val="Emphasis"/>
        </w:rPr>
      </w:pPr>
      <w:r w:rsidRPr="004073DE">
        <w:rPr>
          <w:rStyle w:val="Emphasis"/>
        </w:rPr>
        <w:t>Governments Are Ultimately Implicated</w:t>
      </w:r>
    </w:p>
    <w:p w14:paraId="02C4C660" w14:textId="77777777" w:rsidR="00F43249" w:rsidRPr="004073DE" w:rsidRDefault="00F43249" w:rsidP="00F43249">
      <w:pPr>
        <w:rPr>
          <w:sz w:val="16"/>
        </w:rPr>
      </w:pPr>
      <w:r w:rsidRPr="004073DE">
        <w:rPr>
          <w:sz w:val="16"/>
        </w:rPr>
        <w:t xml:space="preserve">As we know, under international space law, </w:t>
      </w:r>
      <w:r w:rsidRPr="004073DE">
        <w:rPr>
          <w:rStyle w:val="StyleUnderline"/>
        </w:rPr>
        <w:t>what a nongovernmental entity does, a State is responsible for</w:t>
      </w:r>
      <w:r w:rsidRPr="004073DE">
        <w:rPr>
          <w:sz w:val="16"/>
        </w:rPr>
        <w:t xml:space="preserve">. Article VI of the Outer Space Treaty requires that at least one State authorize and supervise its nongovernmental entities and assure their continuing compliance with international law. As such, </w:t>
      </w:r>
      <w:r w:rsidRPr="004073DE">
        <w:rPr>
          <w:rStyle w:val="StyleUnderline"/>
        </w:rPr>
        <w:t xml:space="preserve">the prohibition on </w:t>
      </w:r>
      <w:proofErr w:type="spellStart"/>
      <w:r w:rsidRPr="004073DE">
        <w:rPr>
          <w:rStyle w:val="StyleUnderline"/>
        </w:rPr>
        <w:t>nonappropriation</w:t>
      </w:r>
      <w:proofErr w:type="spellEnd"/>
      <w:r w:rsidRPr="004073DE">
        <w:rPr>
          <w:rStyle w:val="StyleUnderline"/>
        </w:rPr>
        <w:t xml:space="preserve"> imposed upon States</w:t>
      </w:r>
      <w:r w:rsidRPr="004073DE">
        <w:rPr>
          <w:sz w:val="16"/>
        </w:rPr>
        <w:t xml:space="preserve"> under Article II of the Outer Space Treaty </w:t>
      </w:r>
      <w:r w:rsidRPr="004073DE">
        <w:rPr>
          <w:rStyle w:val="Emphasis"/>
        </w:rPr>
        <w:t>applies equally to nongovernmental private entities such as SpaceX</w:t>
      </w:r>
      <w:r w:rsidRPr="004073DE">
        <w:rPr>
          <w:sz w:val="16"/>
        </w:rPr>
        <w:t>.</w:t>
      </w:r>
    </w:p>
    <w:p w14:paraId="51FAF54A" w14:textId="77777777" w:rsidR="00F43249" w:rsidRPr="004073DE" w:rsidRDefault="00F43249" w:rsidP="00F43249">
      <w:r w:rsidRPr="004073DE">
        <w:t xml:space="preserve">Nevertheless, </w:t>
      </w:r>
      <w:r w:rsidRPr="004073DE">
        <w:rPr>
          <w:rStyle w:val="StyleUnderline"/>
        </w:rPr>
        <w:t xml:space="preserve">through the launching and bringing into use of the </w:t>
      </w:r>
      <w:proofErr w:type="spellStart"/>
      <w:r w:rsidRPr="004073DE">
        <w:rPr>
          <w:rStyle w:val="StyleUnderline"/>
        </w:rPr>
        <w:t>Starlink</w:t>
      </w:r>
      <w:proofErr w:type="spellEnd"/>
      <w:r w:rsidRPr="004073DE">
        <w:rPr>
          <w:rStyle w:val="StyleUnderline"/>
        </w:rPr>
        <w:t xml:space="preserve"> constellation, SpaceX will be the sole occupant, and thereby, possessor, both fact and in law, of 550 km, 1100 km, 1130 km, 1275 km, and 1325 km above our planet</w:t>
      </w:r>
      <w:r w:rsidRPr="004073DE">
        <w:t xml:space="preserve"> (</w:t>
      </w:r>
      <w:r w:rsidRPr="004073DE">
        <w:rPr>
          <w:rStyle w:val="StyleUnderline"/>
        </w:rPr>
        <w:t>or whatever orbits they finally come to occupy</w:t>
      </w:r>
      <w:r w:rsidRPr="004073DE">
        <w:t xml:space="preserve">). </w:t>
      </w:r>
      <w:r w:rsidRPr="004073DE">
        <w:rPr>
          <w:rStyle w:val="StyleUnderline"/>
        </w:rPr>
        <w:t>The same is true for the other operators of these large constellations which will be solely occupying entire orbits</w:t>
      </w:r>
      <w:r w:rsidRPr="004073DE">
        <w:t>.</w:t>
      </w:r>
    </w:p>
    <w:p w14:paraId="23A0FC5E" w14:textId="77777777" w:rsidR="00F43249" w:rsidRPr="004073DE" w:rsidRDefault="00F43249" w:rsidP="00F43249">
      <w:pPr>
        <w:rPr>
          <w:rStyle w:val="Emphasis"/>
        </w:rPr>
      </w:pPr>
      <w:r w:rsidRPr="004073DE">
        <w:rPr>
          <w:rStyle w:val="Emphasis"/>
          <w:highlight w:val="green"/>
        </w:rPr>
        <w:t>Long-Term Occupation Constitutes Appropriation</w:t>
      </w:r>
    </w:p>
    <w:p w14:paraId="71FE5C84" w14:textId="77777777" w:rsidR="00F43249" w:rsidRPr="004073DE" w:rsidRDefault="00F43249" w:rsidP="00F43249">
      <w:pPr>
        <w:rPr>
          <w:sz w:val="16"/>
        </w:rPr>
      </w:pPr>
      <w:r w:rsidRPr="004073DE">
        <w:rPr>
          <w:sz w:val="16"/>
        </w:rPr>
        <w:t xml:space="preserve">These </w:t>
      </w:r>
      <w:r w:rsidRPr="004073DE">
        <w:rPr>
          <w:rStyle w:val="StyleUnderline"/>
        </w:rPr>
        <w:t>altitudes are additionally significant</w:t>
      </w:r>
      <w:r w:rsidRPr="004073DE">
        <w:rPr>
          <w:sz w:val="16"/>
        </w:rPr>
        <w:t xml:space="preserve">, as nonfunctional spacecraft in orbits lower than around 500 km will re-enter the Earth’s atmosphere in months or a few years, but </w:t>
      </w:r>
      <w:r w:rsidRPr="004073DE">
        <w:rPr>
          <w:rStyle w:val="StyleUnderline"/>
        </w:rPr>
        <w:t xml:space="preserve">the </w:t>
      </w:r>
      <w:r w:rsidRPr="004073DE">
        <w:rPr>
          <w:rStyle w:val="StyleUnderline"/>
          <w:highlight w:val="green"/>
        </w:rPr>
        <w:t>altitudes</w:t>
      </w:r>
      <w:r w:rsidRPr="004073DE">
        <w:rPr>
          <w:rStyle w:val="StyleUnderline"/>
        </w:rPr>
        <w:t xml:space="preserve"> selected for the </w:t>
      </w:r>
      <w:proofErr w:type="spellStart"/>
      <w:r w:rsidRPr="004073DE">
        <w:rPr>
          <w:rStyle w:val="StyleUnderline"/>
        </w:rPr>
        <w:t>Starlink</w:t>
      </w:r>
      <w:proofErr w:type="spellEnd"/>
      <w:r w:rsidRPr="004073DE">
        <w:rPr>
          <w:rStyle w:val="StyleUnderline"/>
        </w:rPr>
        <w:t xml:space="preserve"> constellation, while technologically desirable for their purposes, also </w:t>
      </w:r>
      <w:r w:rsidRPr="004073DE">
        <w:rPr>
          <w:rStyle w:val="StyleUnderline"/>
          <w:highlight w:val="green"/>
        </w:rPr>
        <w:t>mean</w:t>
      </w:r>
      <w:r w:rsidRPr="004073DE">
        <w:rPr>
          <w:rStyle w:val="StyleUnderline"/>
        </w:rPr>
        <w:t xml:space="preserve"> that </w:t>
      </w:r>
      <w:r w:rsidRPr="004073DE">
        <w:rPr>
          <w:rStyle w:val="StyleUnderline"/>
          <w:highlight w:val="green"/>
        </w:rPr>
        <w:t>any spacecraft</w:t>
      </w:r>
      <w:r w:rsidRPr="004073DE">
        <w:rPr>
          <w:rStyle w:val="StyleUnderline"/>
        </w:rPr>
        <w:t xml:space="preserve"> which are not de-orbited from these regions </w:t>
      </w:r>
      <w:r w:rsidRPr="004073DE">
        <w:rPr>
          <w:rStyle w:val="StyleUnderline"/>
          <w:highlight w:val="green"/>
        </w:rPr>
        <w:t xml:space="preserve">may be there for </w:t>
      </w:r>
      <w:r w:rsidRPr="004073DE">
        <w:rPr>
          <w:rStyle w:val="Emphasis"/>
          <w:highlight w:val="green"/>
        </w:rPr>
        <w:t>decades</w:t>
      </w:r>
      <w:r w:rsidRPr="004073DE">
        <w:rPr>
          <w:rStyle w:val="StyleUnderline"/>
        </w:rPr>
        <w:t>, or possibly even hundreds of years</w:t>
      </w:r>
      <w:r w:rsidRPr="004073DE">
        <w:rPr>
          <w:sz w:val="16"/>
        </w:rPr>
        <w:t xml:space="preserve">. By comparison, </w:t>
      </w:r>
      <w:r w:rsidRPr="004073DE">
        <w:rPr>
          <w:rStyle w:val="StyleUnderline"/>
        </w:rPr>
        <w:t xml:space="preserve">the granting of rights for orbital slots at GSO is in 15-year increments, a length of time much less than what the altitudes of the </w:t>
      </w:r>
      <w:proofErr w:type="spellStart"/>
      <w:r w:rsidRPr="004073DE">
        <w:rPr>
          <w:rStyle w:val="StyleUnderline"/>
        </w:rPr>
        <w:t>megaconstellations</w:t>
      </w:r>
      <w:proofErr w:type="spellEnd"/>
      <w:r w:rsidRPr="004073DE">
        <w:rPr>
          <w:rStyle w:val="StyleUnderline"/>
        </w:rPr>
        <w:t xml:space="preserve"> threaten</w:t>
      </w:r>
      <w:r w:rsidRPr="004073DE">
        <w:rPr>
          <w:sz w:val="16"/>
        </w:rPr>
        <w:t xml:space="preserve">. </w:t>
      </w:r>
      <w:r w:rsidRPr="004073DE">
        <w:rPr>
          <w:rStyle w:val="StyleUnderline"/>
        </w:rPr>
        <w:t xml:space="preserve">Such long spans of time at these altitudes by these </w:t>
      </w:r>
      <w:proofErr w:type="spellStart"/>
      <w:r w:rsidRPr="004073DE">
        <w:rPr>
          <w:rStyle w:val="StyleUnderline"/>
        </w:rPr>
        <w:t>megaconstellations</w:t>
      </w:r>
      <w:proofErr w:type="spellEnd"/>
      <w:r w:rsidRPr="004073DE">
        <w:rPr>
          <w:rStyle w:val="StyleUnderline"/>
        </w:rPr>
        <w:t xml:space="preserve"> further bolster the contention </w:t>
      </w:r>
      <w:r w:rsidRPr="004073DE">
        <w:rPr>
          <w:rStyle w:val="StyleUnderline"/>
          <w:highlight w:val="green"/>
        </w:rPr>
        <w:t>that</w:t>
      </w:r>
      <w:r w:rsidRPr="004073DE">
        <w:rPr>
          <w:rStyle w:val="StyleUnderline"/>
        </w:rPr>
        <w:t xml:space="preserve"> this occupation </w:t>
      </w:r>
      <w:r w:rsidRPr="004073DE">
        <w:rPr>
          <w:rStyle w:val="StyleUnderline"/>
          <w:highlight w:val="green"/>
        </w:rPr>
        <w:t xml:space="preserve">rises to the level of </w:t>
      </w:r>
      <w:r w:rsidRPr="004073DE">
        <w:rPr>
          <w:rStyle w:val="Emphasis"/>
          <w:highlight w:val="green"/>
        </w:rPr>
        <w:t>appropriation</w:t>
      </w:r>
      <w:r w:rsidRPr="004073DE">
        <w:rPr>
          <w:rStyle w:val="StyleUnderline"/>
        </w:rPr>
        <w:t xml:space="preserve"> of these orbits</w:t>
      </w:r>
      <w:r w:rsidRPr="004073DE">
        <w:rPr>
          <w:sz w:val="16"/>
        </w:rPr>
        <w:t>.</w:t>
      </w:r>
    </w:p>
    <w:p w14:paraId="463020E6" w14:textId="77777777" w:rsidR="00F43249" w:rsidRPr="004073DE" w:rsidRDefault="00F43249" w:rsidP="00F43249">
      <w:pPr>
        <w:rPr>
          <w:rStyle w:val="Emphasis"/>
        </w:rPr>
      </w:pPr>
      <w:r w:rsidRPr="004073DE">
        <w:rPr>
          <w:rStyle w:val="Emphasis"/>
        </w:rPr>
        <w:t>Prevents Others from Using Space</w:t>
      </w:r>
    </w:p>
    <w:p w14:paraId="3F6AF597" w14:textId="77777777" w:rsidR="00F43249" w:rsidRPr="004073DE" w:rsidRDefault="00F43249" w:rsidP="00F43249">
      <w:pPr>
        <w:rPr>
          <w:sz w:val="16"/>
        </w:rPr>
      </w:pPr>
      <w:r w:rsidRPr="004073DE">
        <w:rPr>
          <w:rStyle w:val="StyleUnderline"/>
        </w:rPr>
        <w:t>Article I of the</w:t>
      </w:r>
      <w:r w:rsidRPr="004073DE">
        <w:rPr>
          <w:sz w:val="16"/>
        </w:rPr>
        <w:t xml:space="preserve"> </w:t>
      </w:r>
      <w:r w:rsidRPr="004073DE">
        <w:rPr>
          <w:rStyle w:val="StyleUnderline"/>
        </w:rPr>
        <w:t>O</w:t>
      </w:r>
      <w:r w:rsidRPr="004073DE">
        <w:rPr>
          <w:sz w:val="16"/>
        </w:rPr>
        <w:t xml:space="preserve">uter </w:t>
      </w:r>
      <w:r w:rsidRPr="004073DE">
        <w:rPr>
          <w:rStyle w:val="StyleUnderline"/>
        </w:rPr>
        <w:t>S</w:t>
      </w:r>
      <w:r w:rsidRPr="004073DE">
        <w:rPr>
          <w:sz w:val="16"/>
        </w:rPr>
        <w:t xml:space="preserve">pace </w:t>
      </w:r>
      <w:r w:rsidRPr="004073DE">
        <w:rPr>
          <w:rStyle w:val="StyleUnderline"/>
        </w:rPr>
        <w:t>T</w:t>
      </w:r>
      <w:r w:rsidRPr="004073DE">
        <w:rPr>
          <w:sz w:val="16"/>
        </w:rPr>
        <w:t xml:space="preserve">reaty </w:t>
      </w:r>
      <w:r w:rsidRPr="004073DE">
        <w:rPr>
          <w:rStyle w:val="StyleUnderline"/>
        </w:rPr>
        <w:t>establishes that the exploration and use of outer space is “the province of all mankind.”</w:t>
      </w:r>
      <w:r w:rsidRPr="004073DE">
        <w:rPr>
          <w:sz w:val="16"/>
        </w:rPr>
        <w:t xml:space="preserve"> </w:t>
      </w:r>
      <w:r w:rsidRPr="004073DE">
        <w:rPr>
          <w:rStyle w:val="StyleUnderline"/>
        </w:rPr>
        <w:t>It further requires</w:t>
      </w:r>
      <w:r w:rsidRPr="004073DE">
        <w:rPr>
          <w:sz w:val="16"/>
        </w:rPr>
        <w:t xml:space="preserve"> that this </w:t>
      </w:r>
      <w:r w:rsidRPr="004073DE">
        <w:rPr>
          <w:rStyle w:val="StyleUnderline"/>
        </w:rPr>
        <w:t>exploration and use shall be by all States “without discrimination of any kind</w:t>
      </w:r>
      <w:r w:rsidRPr="004073DE">
        <w:rPr>
          <w:sz w:val="16"/>
        </w:rPr>
        <w:t xml:space="preserve">, on a basis of equality and in accordance with international law...” However, </w:t>
      </w:r>
      <w:r w:rsidRPr="004073DE">
        <w:rPr>
          <w:rStyle w:val="StyleUnderline"/>
        </w:rPr>
        <w:t>when one private corporation so overwhelmingly possesses entire portions of outer space, their use is discriminatory to other potential users and interferes with their freedom to access, explore, and use outer space</w:t>
      </w:r>
      <w:r w:rsidRPr="004073DE">
        <w:rPr>
          <w:sz w:val="16"/>
        </w:rPr>
        <w:t xml:space="preserve">. So long as </w:t>
      </w:r>
      <w:r w:rsidRPr="004073DE">
        <w:rPr>
          <w:rStyle w:val="StyleUnderline"/>
        </w:rPr>
        <w:t>these actors</w:t>
      </w:r>
      <w:r w:rsidRPr="004073DE">
        <w:rPr>
          <w:sz w:val="16"/>
        </w:rPr>
        <w:t xml:space="preserve"> are so dominantly possessing and occupying those orbits, their actions </w:t>
      </w:r>
      <w:r w:rsidRPr="004073DE">
        <w:rPr>
          <w:rStyle w:val="StyleUnderline"/>
        </w:rPr>
        <w:t>exclude others from using them</w:t>
      </w:r>
      <w:r w:rsidRPr="004073DE">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073DE">
        <w:rPr>
          <w:rStyle w:val="Emphasis"/>
        </w:rPr>
        <w:t>massive occupation</w:t>
      </w:r>
      <w:r w:rsidRPr="004073DE">
        <w:rPr>
          <w:sz w:val="16"/>
        </w:rPr>
        <w:t xml:space="preserve"> of particular orbits </w:t>
      </w:r>
      <w:r w:rsidRPr="004073DE">
        <w:rPr>
          <w:rStyle w:val="StyleUnderline"/>
        </w:rPr>
        <w:t>effectively defeats others from enjoying the use of outer space</w:t>
      </w:r>
      <w:r w:rsidRPr="004073DE">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55C7A20" w14:textId="77777777" w:rsidR="00F43249" w:rsidRPr="004073DE" w:rsidRDefault="00F43249" w:rsidP="00F43249">
      <w:pPr>
        <w:rPr>
          <w:sz w:val="16"/>
          <w:szCs w:val="16"/>
        </w:rPr>
      </w:pPr>
      <w:r w:rsidRPr="004073DE">
        <w:rPr>
          <w:sz w:val="16"/>
          <w:szCs w:val="16"/>
        </w:rPr>
        <w:t>No Due Regard for Others</w:t>
      </w:r>
    </w:p>
    <w:p w14:paraId="47C5D00D" w14:textId="77777777" w:rsidR="00F43249" w:rsidRPr="004073DE" w:rsidRDefault="00F43249" w:rsidP="00F43249">
      <w:pPr>
        <w:rPr>
          <w:sz w:val="16"/>
          <w:szCs w:val="16"/>
        </w:rPr>
      </w:pPr>
      <w:r w:rsidRPr="004073DE">
        <w:rPr>
          <w:sz w:val="16"/>
          <w:szCs w:val="16"/>
        </w:rPr>
        <w:t xml:space="preserve">That these </w:t>
      </w:r>
      <w:proofErr w:type="spellStart"/>
      <w:r w:rsidRPr="004073DE">
        <w:rPr>
          <w:sz w:val="16"/>
          <w:szCs w:val="16"/>
        </w:rPr>
        <w:t>megaconstellations</w:t>
      </w:r>
      <w:proofErr w:type="spellEnd"/>
      <w:r w:rsidRPr="004073DE">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073DE">
        <w:rPr>
          <w:sz w:val="16"/>
          <w:szCs w:val="16"/>
        </w:rPr>
        <w:t>megaconstellations</w:t>
      </w:r>
      <w:proofErr w:type="spellEnd"/>
      <w:r w:rsidRPr="004073DE">
        <w:rPr>
          <w:sz w:val="16"/>
          <w:szCs w:val="16"/>
        </w:rPr>
        <w:t xml:space="preserve"> as showing any type of due </w:t>
      </w:r>
      <w:r w:rsidRPr="004073DE">
        <w:rPr>
          <w:sz w:val="16"/>
          <w:szCs w:val="16"/>
        </w:rPr>
        <w:lastRenderedPageBreak/>
        <w:t>regard to the corresponding interests of others. This lack of regard further supports the notion of their unilateral transgressive violations of the purposes of space law norms.</w:t>
      </w:r>
    </w:p>
    <w:p w14:paraId="0ACB65EE" w14:textId="77777777" w:rsidR="00F43249" w:rsidRPr="004073DE" w:rsidRDefault="00F43249" w:rsidP="00F43249">
      <w:pPr>
        <w:rPr>
          <w:rStyle w:val="Emphasis"/>
        </w:rPr>
      </w:pPr>
      <w:r w:rsidRPr="004073DE">
        <w:rPr>
          <w:rStyle w:val="Emphasis"/>
        </w:rPr>
        <w:t>Harmful Contamination</w:t>
      </w:r>
    </w:p>
    <w:p w14:paraId="381221D2" w14:textId="77777777" w:rsidR="00F43249" w:rsidRPr="004073DE" w:rsidRDefault="00F43249" w:rsidP="00F43249">
      <w:pPr>
        <w:rPr>
          <w:sz w:val="16"/>
          <w:szCs w:val="16"/>
        </w:rPr>
      </w:pPr>
      <w:r w:rsidRPr="004073DE">
        <w:rPr>
          <w:sz w:val="16"/>
          <w:szCs w:val="16"/>
        </w:rPr>
        <w:t xml:space="preserve">The impacts of the spacecraft on the pressing issue of space debris need not be gone into detail here. Suffice it to say, </w:t>
      </w:r>
      <w:proofErr w:type="spellStart"/>
      <w:r w:rsidRPr="004073DE">
        <w:rPr>
          <w:rStyle w:val="Emphasis"/>
          <w:highlight w:val="green"/>
        </w:rPr>
        <w:t>megaconstellations</w:t>
      </w:r>
      <w:proofErr w:type="spellEnd"/>
      <w:r w:rsidRPr="004073DE">
        <w:rPr>
          <w:rStyle w:val="StyleUnderline"/>
          <w:highlight w:val="green"/>
        </w:rPr>
        <w:t xml:space="preserve"> threaten </w:t>
      </w:r>
      <w:r w:rsidRPr="004073DE">
        <w:rPr>
          <w:rStyle w:val="Emphasis"/>
          <w:highlight w:val="green"/>
        </w:rPr>
        <w:t>mega-debris</w:t>
      </w:r>
      <w:r w:rsidRPr="004073DE">
        <w:rPr>
          <w:sz w:val="16"/>
          <w:szCs w:val="16"/>
        </w:rPr>
        <w:t xml:space="preserve">. The </w:t>
      </w:r>
      <w:r w:rsidRPr="004073DE">
        <w:rPr>
          <w:rStyle w:val="StyleUnderline"/>
        </w:rPr>
        <w:t>failure rate of these comparatively cheap satellites should give pause</w:t>
      </w:r>
      <w:r w:rsidRPr="004073DE">
        <w:rPr>
          <w:sz w:val="16"/>
          <w:szCs w:val="16"/>
        </w:rPr>
        <w:t xml:space="preserve">, because </w:t>
      </w:r>
      <w:r w:rsidRPr="004073DE">
        <w:rPr>
          <w:rStyle w:val="StyleUnderline"/>
        </w:rPr>
        <w:t>if 5% of a constellation of 100 satellites fails, this is 5 guaranteed new pieces of debris</w:t>
      </w:r>
      <w:r w:rsidRPr="004073DE">
        <w:rPr>
          <w:sz w:val="16"/>
          <w:szCs w:val="16"/>
        </w:rPr>
        <w:t xml:space="preserve"> intentionally introduced </w:t>
      </w:r>
      <w:r w:rsidRPr="004073DE">
        <w:rPr>
          <w:rStyle w:val="StyleUnderline"/>
        </w:rPr>
        <w:t>to the fragile space domain</w:t>
      </w:r>
      <w:r w:rsidRPr="004073DE">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073DE">
        <w:rPr>
          <w:sz w:val="16"/>
          <w:szCs w:val="16"/>
        </w:rPr>
        <w:t>megaconstellations</w:t>
      </w:r>
      <w:proofErr w:type="spellEnd"/>
      <w:r w:rsidRPr="004073DE">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A83E45" w14:textId="77777777" w:rsidR="00F43249" w:rsidRPr="004073DE" w:rsidRDefault="00F43249" w:rsidP="00F43249">
      <w:pPr>
        <w:rPr>
          <w:rStyle w:val="Emphasis"/>
        </w:rPr>
      </w:pPr>
      <w:r w:rsidRPr="004073DE">
        <w:rPr>
          <w:rStyle w:val="Emphasis"/>
        </w:rPr>
        <w:t>If This Isn’t Appropriation, Then What Is?</w:t>
      </w:r>
    </w:p>
    <w:p w14:paraId="1369B3C3" w14:textId="77777777" w:rsidR="00F43249" w:rsidRPr="004073DE" w:rsidRDefault="00F43249" w:rsidP="00F43249">
      <w:pPr>
        <w:rPr>
          <w:sz w:val="16"/>
        </w:rPr>
      </w:pPr>
      <w:r w:rsidRPr="004073DE">
        <w:rPr>
          <w:sz w:val="16"/>
        </w:rPr>
        <w:t xml:space="preserve">Arguing in the alternative, </w:t>
      </w:r>
      <w:r w:rsidRPr="004073DE">
        <w:rPr>
          <w:rStyle w:val="StyleUnderline"/>
        </w:rPr>
        <w:t xml:space="preserve">if these </w:t>
      </w:r>
      <w:proofErr w:type="spellStart"/>
      <w:r w:rsidRPr="004073DE">
        <w:rPr>
          <w:rStyle w:val="StyleUnderline"/>
        </w:rPr>
        <w:t>megaconstellations</w:t>
      </w:r>
      <w:proofErr w:type="spellEnd"/>
      <w:r w:rsidRPr="004073DE">
        <w:rPr>
          <w:sz w:val="16"/>
        </w:rPr>
        <w:t xml:space="preserve"> — in their dominant occupation of entire orbits in orbital planes with numerous satellites — </w:t>
      </w:r>
      <w:r w:rsidRPr="004073DE">
        <w:rPr>
          <w:rStyle w:val="StyleUnderline"/>
        </w:rPr>
        <w:t>could be considered</w:t>
      </w:r>
      <w:r w:rsidRPr="004073DE">
        <w:rPr>
          <w:sz w:val="16"/>
        </w:rPr>
        <w:t xml:space="preserve"> (merely for the sake of argument) </w:t>
      </w:r>
      <w:r w:rsidRPr="004073DE">
        <w:rPr>
          <w:rStyle w:val="StyleUnderline"/>
        </w:rPr>
        <w:t>to not be appropriation</w:t>
      </w:r>
      <w:r w:rsidRPr="004073DE">
        <w:rPr>
          <w:sz w:val="16"/>
        </w:rPr>
        <w:t xml:space="preserve">, we must therefore ask: </w:t>
      </w:r>
      <w:r w:rsidRPr="004073DE">
        <w:rPr>
          <w:rStyle w:val="StyleUnderline"/>
        </w:rPr>
        <w:t>what would be appropriation?</w:t>
      </w:r>
      <w:r w:rsidRPr="004073DE">
        <w:rPr>
          <w:sz w:val="16"/>
        </w:rPr>
        <w:t xml:space="preserve"> </w:t>
      </w:r>
      <w:r w:rsidRPr="004073DE">
        <w:rPr>
          <w:rStyle w:val="StyleUnderline"/>
        </w:rPr>
        <w:t xml:space="preserve">What use of </w:t>
      </w:r>
      <w:r w:rsidRPr="004073DE">
        <w:rPr>
          <w:rStyle w:val="Emphasis"/>
        </w:rPr>
        <w:t>void space</w:t>
      </w:r>
      <w:r w:rsidRPr="004073DE">
        <w:rPr>
          <w:rStyle w:val="StyleUnderline"/>
        </w:rPr>
        <w:t xml:space="preserve">, including orbits of the Earth, would </w:t>
      </w:r>
      <w:r w:rsidRPr="004073DE">
        <w:rPr>
          <w:rStyle w:val="Emphasis"/>
        </w:rPr>
        <w:t>constitute actual appropriation</w:t>
      </w:r>
      <w:r w:rsidRPr="004073DE">
        <w:rPr>
          <w:rStyle w:val="StyleUnderline"/>
        </w:rPr>
        <w:t>?</w:t>
      </w:r>
      <w:r w:rsidRPr="004073DE">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073DE">
        <w:rPr>
          <w:sz w:val="16"/>
        </w:rPr>
        <w:t>megaconstellations</w:t>
      </w:r>
      <w:proofErr w:type="spellEnd"/>
      <w:r w:rsidRPr="004073DE">
        <w:rPr>
          <w:sz w:val="16"/>
        </w:rPr>
        <w:t xml:space="preserve"> which would then cross the threshold into appropriation. However, a formal claim of sovereignty would be merely an act occurring on Earth and would not change any actual facts in the space domain. Consequently, </w:t>
      </w:r>
      <w:r w:rsidRPr="004073DE">
        <w:rPr>
          <w:rStyle w:val="StyleUnderline"/>
          <w:highlight w:val="green"/>
        </w:rPr>
        <w:t>the lack of</w:t>
      </w:r>
      <w:r w:rsidRPr="004073DE">
        <w:rPr>
          <w:rStyle w:val="StyleUnderline"/>
        </w:rPr>
        <w:t xml:space="preserve"> a </w:t>
      </w:r>
      <w:r w:rsidRPr="004073DE">
        <w:rPr>
          <w:rStyle w:val="Emphasis"/>
          <w:highlight w:val="green"/>
        </w:rPr>
        <w:t>formal</w:t>
      </w:r>
      <w:r w:rsidRPr="004073DE">
        <w:rPr>
          <w:rStyle w:val="StyleUnderline"/>
        </w:rPr>
        <w:t xml:space="preserve"> claim of </w:t>
      </w:r>
      <w:r w:rsidRPr="004073DE">
        <w:rPr>
          <w:rStyle w:val="Emphasis"/>
          <w:highlight w:val="green"/>
        </w:rPr>
        <w:t>sovereignty</w:t>
      </w:r>
      <w:r w:rsidRPr="004073DE">
        <w:rPr>
          <w:rStyle w:val="StyleUnderline"/>
        </w:rPr>
        <w:t xml:space="preserve"> </w:t>
      </w:r>
      <w:r w:rsidRPr="004073DE">
        <w:rPr>
          <w:rStyle w:val="StyleUnderline"/>
          <w:highlight w:val="green"/>
        </w:rPr>
        <w:t>should not be the deciding criteria</w:t>
      </w:r>
      <w:r w:rsidRPr="004073DE">
        <w:rPr>
          <w:rStyle w:val="StyleUnderline"/>
        </w:rPr>
        <w:t xml:space="preserve"> in arriving at the conclusion that </w:t>
      </w:r>
      <w:proofErr w:type="spellStart"/>
      <w:r w:rsidRPr="004073DE">
        <w:rPr>
          <w:rStyle w:val="StyleUnderline"/>
        </w:rPr>
        <w:t>megaconstellations</w:t>
      </w:r>
      <w:proofErr w:type="spellEnd"/>
      <w:r w:rsidRPr="004073DE">
        <w:rPr>
          <w:rStyle w:val="StyleUnderline"/>
        </w:rPr>
        <w:t xml:space="preserve"> constitute appropriation of orbits</w:t>
      </w:r>
      <w:r w:rsidRPr="004073DE">
        <w:rPr>
          <w:sz w:val="16"/>
        </w:rPr>
        <w:t>.</w:t>
      </w:r>
    </w:p>
    <w:p w14:paraId="5921F962" w14:textId="77777777" w:rsidR="00F43249" w:rsidRPr="004073DE" w:rsidRDefault="00F43249" w:rsidP="00F43249">
      <w:pPr>
        <w:rPr>
          <w:rStyle w:val="Emphasis"/>
        </w:rPr>
      </w:pPr>
      <w:r w:rsidRPr="004073DE">
        <w:rPr>
          <w:rStyle w:val="Emphasis"/>
        </w:rPr>
        <w:t>Conclusion</w:t>
      </w:r>
    </w:p>
    <w:p w14:paraId="076911A0" w14:textId="77777777" w:rsidR="00F43249" w:rsidRPr="004073DE" w:rsidRDefault="00F43249" w:rsidP="00F43249">
      <w:pPr>
        <w:rPr>
          <w:sz w:val="16"/>
        </w:rPr>
      </w:pPr>
      <w:r w:rsidRPr="004073DE">
        <w:rPr>
          <w:sz w:val="16"/>
        </w:rPr>
        <w:t xml:space="preserve">In conclusion, these </w:t>
      </w:r>
      <w:proofErr w:type="spellStart"/>
      <w:r w:rsidRPr="004073DE">
        <w:rPr>
          <w:rStyle w:val="StyleUnderline"/>
        </w:rPr>
        <w:t>megaconstellations</w:t>
      </w:r>
      <w:proofErr w:type="spellEnd"/>
      <w:r w:rsidRPr="004073DE">
        <w:rPr>
          <w:rStyle w:val="StyleUnderline"/>
        </w:rPr>
        <w:t xml:space="preserve"> effectively occupy entire orbital regions</w:t>
      </w:r>
      <w:r w:rsidRPr="004073DE">
        <w:rPr>
          <w:sz w:val="16"/>
        </w:rPr>
        <w:t xml:space="preserve"> with their vast fleet of spacecraft </w:t>
      </w:r>
      <w:r w:rsidRPr="004073DE">
        <w:rPr>
          <w:rStyle w:val="StyleUnderline"/>
        </w:rPr>
        <w:t>and</w:t>
      </w:r>
      <w:r w:rsidRPr="004073DE">
        <w:rPr>
          <w:sz w:val="16"/>
        </w:rPr>
        <w:t xml:space="preserve"> in so doing effectively </w:t>
      </w:r>
      <w:r w:rsidRPr="004073DE">
        <w:rPr>
          <w:rStyle w:val="StyleUnderline"/>
        </w:rPr>
        <w:t>preclude other actors from sharing those domains</w:t>
      </w:r>
      <w:r w:rsidRPr="004073DE">
        <w:rPr>
          <w:sz w:val="16"/>
        </w:rPr>
        <w:t xml:space="preserve">. </w:t>
      </w:r>
      <w:r w:rsidRPr="004073DE">
        <w:rPr>
          <w:rStyle w:val="StyleUnderline"/>
        </w:rPr>
        <w:t>They have done so, or are attempting to do so</w:t>
      </w:r>
      <w:r w:rsidRPr="004073DE">
        <w:rPr>
          <w:sz w:val="16"/>
        </w:rPr>
        <w:t xml:space="preserve">, without any international consensus or discussion, </w:t>
      </w:r>
      <w:r w:rsidRPr="004073DE">
        <w:rPr>
          <w:rStyle w:val="StyleUnderline"/>
        </w:rPr>
        <w:t>which is</w:t>
      </w:r>
      <w:r w:rsidRPr="004073DE">
        <w:rPr>
          <w:sz w:val="16"/>
        </w:rPr>
        <w:t xml:space="preserve"> most </w:t>
      </w:r>
      <w:r w:rsidRPr="004073DE">
        <w:rPr>
          <w:rStyle w:val="StyleUnderline"/>
        </w:rPr>
        <w:t>egregious for a domain outside of State sovereignty and which no State can own</w:t>
      </w:r>
      <w:r w:rsidRPr="004073DE">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073DE">
        <w:rPr>
          <w:rStyle w:val="StyleUnderline"/>
        </w:rPr>
        <w:t>constellations significantly prevent others from using those regions, which therefore interferes with others’ right to explore and use space</w:t>
      </w:r>
      <w:r w:rsidRPr="004073DE">
        <w:rPr>
          <w:sz w:val="16"/>
        </w:rPr>
        <w:t xml:space="preserve">. And ultimately, </w:t>
      </w:r>
      <w:r w:rsidRPr="004073DE">
        <w:rPr>
          <w:rStyle w:val="StyleUnderline"/>
        </w:rPr>
        <w:t>this reckless ambition shows absolutely no due regard</w:t>
      </w:r>
      <w:r w:rsidRPr="004073DE">
        <w:rPr>
          <w:sz w:val="16"/>
        </w:rPr>
        <w:t xml:space="preserve"> (as per Article IX) </w:t>
      </w:r>
      <w:r w:rsidRPr="004073DE">
        <w:rPr>
          <w:rStyle w:val="StyleUnderline"/>
        </w:rPr>
        <w:t>for the corresponding rights of others</w:t>
      </w:r>
      <w:r w:rsidRPr="004073DE">
        <w:rPr>
          <w:sz w:val="16"/>
        </w:rPr>
        <w:t xml:space="preserve">. As such, </w:t>
      </w:r>
      <w:r w:rsidRPr="004073DE">
        <w:rPr>
          <w:rStyle w:val="StyleUnderline"/>
        </w:rPr>
        <w:t xml:space="preserve">these </w:t>
      </w:r>
      <w:proofErr w:type="spellStart"/>
      <w:r w:rsidRPr="004073DE">
        <w:rPr>
          <w:rStyle w:val="Emphasis"/>
          <w:highlight w:val="green"/>
        </w:rPr>
        <w:t>megaconstellations</w:t>
      </w:r>
      <w:proofErr w:type="spellEnd"/>
      <w:r w:rsidRPr="004073DE">
        <w:rPr>
          <w:rStyle w:val="StyleUnderline"/>
        </w:rPr>
        <w:t xml:space="preserve"> </w:t>
      </w:r>
      <w:r w:rsidRPr="004073DE">
        <w:rPr>
          <w:rStyle w:val="StyleUnderline"/>
          <w:highlight w:val="green"/>
        </w:rPr>
        <w:t xml:space="preserve">constitute an </w:t>
      </w:r>
      <w:r w:rsidRPr="004073DE">
        <w:rPr>
          <w:rStyle w:val="Emphasis"/>
          <w:highlight w:val="green"/>
        </w:rPr>
        <w:t>impermissible</w:t>
      </w:r>
      <w:r w:rsidRPr="004073DE">
        <w:rPr>
          <w:rStyle w:val="StyleUnderline"/>
          <w:highlight w:val="green"/>
        </w:rPr>
        <w:t xml:space="preserve"> appropriation of</w:t>
      </w:r>
      <w:r w:rsidRPr="004073DE">
        <w:rPr>
          <w:rStyle w:val="StyleUnderline"/>
        </w:rPr>
        <w:t xml:space="preserve"> </w:t>
      </w:r>
      <w:r w:rsidRPr="004073DE">
        <w:rPr>
          <w:rStyle w:val="Emphasis"/>
        </w:rPr>
        <w:t>particular regions</w:t>
      </w:r>
      <w:r w:rsidRPr="004073DE">
        <w:rPr>
          <w:rStyle w:val="StyleUnderline"/>
        </w:rPr>
        <w:t xml:space="preserve"> of </w:t>
      </w:r>
      <w:r w:rsidRPr="004073DE">
        <w:rPr>
          <w:rStyle w:val="Emphasis"/>
          <w:highlight w:val="green"/>
        </w:rPr>
        <w:t>outer space</w:t>
      </w:r>
      <w:r w:rsidRPr="004073DE">
        <w:rPr>
          <w:rStyle w:val="StyleUnderline"/>
        </w:rPr>
        <w:t xml:space="preserve">, </w:t>
      </w:r>
      <w:r w:rsidRPr="004073DE">
        <w:rPr>
          <w:rStyle w:val="StyleUnderline"/>
          <w:highlight w:val="green"/>
        </w:rPr>
        <w:t>regardless of any formal</w:t>
      </w:r>
      <w:r w:rsidRPr="004073DE">
        <w:rPr>
          <w:rStyle w:val="StyleUnderline"/>
        </w:rPr>
        <w:t xml:space="preserve">, official </w:t>
      </w:r>
      <w:r w:rsidRPr="004073DE">
        <w:rPr>
          <w:rStyle w:val="StyleUnderline"/>
          <w:highlight w:val="green"/>
        </w:rPr>
        <w:t>claim</w:t>
      </w:r>
      <w:r w:rsidRPr="004073DE">
        <w:rPr>
          <w:rStyle w:val="StyleUnderline"/>
        </w:rPr>
        <w:t xml:space="preserve"> of such </w:t>
      </w:r>
      <w:r w:rsidRPr="004073DE">
        <w:rPr>
          <w:rStyle w:val="Emphasis"/>
          <w:highlight w:val="green"/>
        </w:rPr>
        <w:t>by a responsible, authorizing government</w:t>
      </w:r>
      <w:r w:rsidRPr="004073DE">
        <w:rPr>
          <w:sz w:val="16"/>
        </w:rPr>
        <w:t>.</w:t>
      </w:r>
    </w:p>
    <w:p w14:paraId="64D5E59D" w14:textId="77777777" w:rsidR="00F43249" w:rsidRPr="004073DE" w:rsidRDefault="00F43249" w:rsidP="00F43249"/>
    <w:p w14:paraId="7CD6A49A" w14:textId="77777777" w:rsidR="00F43249" w:rsidRPr="004073DE" w:rsidRDefault="00F43249" w:rsidP="00F43249">
      <w:pPr>
        <w:pStyle w:val="Heading4"/>
        <w:rPr>
          <w:rFonts w:cs="Calibri"/>
        </w:rPr>
      </w:pPr>
      <w:r w:rsidRPr="004073DE">
        <w:rPr>
          <w:rFonts w:cs="Calibri"/>
        </w:rPr>
        <w:lastRenderedPageBreak/>
        <w:t xml:space="preserve">No circumvention. </w:t>
      </w:r>
      <w:r w:rsidRPr="004073DE">
        <w:rPr>
          <w:rFonts w:cs="Calibri"/>
          <w:u w:val="single"/>
        </w:rPr>
        <w:t>Authorization</w:t>
      </w:r>
      <w:r w:rsidRPr="004073DE">
        <w:rPr>
          <w:rFonts w:cs="Calibri"/>
        </w:rPr>
        <w:t xml:space="preserve">, </w:t>
      </w:r>
      <w:r w:rsidRPr="004073DE">
        <w:rPr>
          <w:rFonts w:cs="Calibri"/>
          <w:u w:val="single"/>
        </w:rPr>
        <w:t>supervision</w:t>
      </w:r>
      <w:r w:rsidRPr="004073DE">
        <w:rPr>
          <w:rFonts w:cs="Calibri"/>
        </w:rPr>
        <w:t xml:space="preserve">, and </w:t>
      </w:r>
      <w:r w:rsidRPr="004073DE">
        <w:rPr>
          <w:rFonts w:cs="Calibri"/>
          <w:u w:val="single"/>
        </w:rPr>
        <w:t>liability</w:t>
      </w:r>
      <w:r w:rsidRPr="004073DE">
        <w:rPr>
          <w:rFonts w:cs="Calibri"/>
        </w:rPr>
        <w:t xml:space="preserve"> ensure compliance -- </w:t>
      </w:r>
      <w:r w:rsidRPr="004073DE">
        <w:rPr>
          <w:rFonts w:cs="Calibri"/>
          <w:u w:val="single"/>
        </w:rPr>
        <w:t>potential</w:t>
      </w:r>
      <w:r w:rsidRPr="004073DE">
        <w:rPr>
          <w:rFonts w:cs="Calibri"/>
        </w:rPr>
        <w:t xml:space="preserve"> for liability causes </w:t>
      </w:r>
      <w:r w:rsidRPr="004073DE">
        <w:rPr>
          <w:rFonts w:cs="Calibri"/>
          <w:u w:val="single"/>
        </w:rPr>
        <w:t>self-regulation</w:t>
      </w:r>
      <w:r w:rsidRPr="004073DE">
        <w:rPr>
          <w:rFonts w:cs="Calibri"/>
        </w:rPr>
        <w:t>.</w:t>
      </w:r>
    </w:p>
    <w:p w14:paraId="5175AFB7" w14:textId="77777777" w:rsidR="00F43249" w:rsidRPr="004073DE" w:rsidRDefault="00F43249" w:rsidP="00F4324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w:t>
      </w:r>
      <w:proofErr w:type="spellStart"/>
      <w:r w:rsidRPr="004073DE">
        <w:t>MegaLEO</w:t>
      </w:r>
      <w:proofErr w:type="spellEnd"/>
      <w:r w:rsidRPr="004073DE">
        <w:t xml:space="preserve"> Constellations and Concerns About Appropriation of Large Swaths of Earth Orbit,” </w:t>
      </w:r>
      <w:hyperlink r:id="rId39" w:history="1">
        <w:r w:rsidRPr="004073DE">
          <w:rPr>
            <w:rStyle w:val="Hyperlink"/>
          </w:rPr>
          <w:t>https://swfound.org/media/206951/johnson2020_referenceworkentry_thelegalstatusofmegaleoconstel.pdf</w:t>
        </w:r>
      </w:hyperlink>
      <w:r w:rsidRPr="004073DE">
        <w:t xml:space="preserve">] </w:t>
      </w:r>
      <w:proofErr w:type="spellStart"/>
      <w:r w:rsidRPr="004073DE">
        <w:t>brett</w:t>
      </w:r>
      <w:proofErr w:type="spellEnd"/>
    </w:p>
    <w:p w14:paraId="2AE2DE6B" w14:textId="77777777" w:rsidR="00F43249" w:rsidRPr="004073DE" w:rsidRDefault="00F43249" w:rsidP="00F43249">
      <w:pPr>
        <w:rPr>
          <w:rStyle w:val="Emphasis"/>
        </w:rPr>
      </w:pPr>
      <w:r w:rsidRPr="004073DE">
        <w:rPr>
          <w:rStyle w:val="Emphasis"/>
        </w:rPr>
        <w:t>Authorization and Continuing Supervision</w:t>
      </w:r>
    </w:p>
    <w:p w14:paraId="5C7B67AA" w14:textId="77777777" w:rsidR="00F43249" w:rsidRPr="004073DE" w:rsidRDefault="00F43249" w:rsidP="00F43249">
      <w:pPr>
        <w:rPr>
          <w:sz w:val="16"/>
        </w:rPr>
      </w:pPr>
      <w:r w:rsidRPr="004073DE">
        <w:rPr>
          <w:sz w:val="16"/>
        </w:rPr>
        <w:t xml:space="preserve">The second sentence of </w:t>
      </w:r>
      <w:r w:rsidRPr="004073DE">
        <w:rPr>
          <w:rStyle w:val="Emphasis"/>
        </w:rPr>
        <w:t>Article VI</w:t>
      </w:r>
      <w:r w:rsidRPr="004073DE">
        <w:rPr>
          <w:sz w:val="16"/>
        </w:rPr>
        <w:t xml:space="preserve"> then </w:t>
      </w:r>
      <w:r w:rsidRPr="004073DE">
        <w:rPr>
          <w:rStyle w:val="StyleUnderline"/>
        </w:rPr>
        <w:t xml:space="preserve">gives States a </w:t>
      </w:r>
      <w:r w:rsidRPr="004073DE">
        <w:rPr>
          <w:rStyle w:val="Emphasis"/>
        </w:rPr>
        <w:t>positive obligation</w:t>
      </w:r>
      <w:r w:rsidRPr="004073DE">
        <w:rPr>
          <w:rStyle w:val="StyleUnderline"/>
        </w:rPr>
        <w:t xml:space="preserve"> to undertake </w:t>
      </w:r>
      <w:r w:rsidRPr="004073DE">
        <w:rPr>
          <w:rStyle w:val="Emphasis"/>
        </w:rPr>
        <w:t>authorization</w:t>
      </w:r>
      <w:r w:rsidRPr="004073DE">
        <w:rPr>
          <w:rStyle w:val="StyleUnderline"/>
        </w:rPr>
        <w:t xml:space="preserve"> and continuing </w:t>
      </w:r>
      <w:r w:rsidRPr="004073DE">
        <w:rPr>
          <w:rStyle w:val="Emphasis"/>
        </w:rPr>
        <w:t>supervision</w:t>
      </w:r>
      <w:r w:rsidRPr="004073DE">
        <w:rPr>
          <w:rStyle w:val="StyleUnderline"/>
        </w:rPr>
        <w:t xml:space="preserve"> of nongovernmental entities</w:t>
      </w:r>
      <w:r w:rsidRPr="004073DE">
        <w:rPr>
          <w:sz w:val="16"/>
        </w:rPr>
        <w:t>.</w:t>
      </w:r>
    </w:p>
    <w:p w14:paraId="0544D8D3" w14:textId="77777777" w:rsidR="00F43249" w:rsidRPr="004073DE" w:rsidRDefault="00F43249" w:rsidP="00F43249">
      <w:pPr>
        <w:ind w:left="720"/>
        <w:rPr>
          <w:sz w:val="16"/>
        </w:rPr>
      </w:pPr>
      <w:r w:rsidRPr="004073DE">
        <w:rPr>
          <w:sz w:val="16"/>
        </w:rPr>
        <w:t xml:space="preserve">The </w:t>
      </w:r>
      <w:r w:rsidRPr="004073DE">
        <w:rPr>
          <w:rStyle w:val="StyleUnderline"/>
        </w:rPr>
        <w:t>activities of non-governmental entities in outer space</w:t>
      </w:r>
      <w:r w:rsidRPr="004073DE">
        <w:rPr>
          <w:sz w:val="16"/>
        </w:rPr>
        <w:t xml:space="preserve">, including the Moon and other celestial bodies, </w:t>
      </w:r>
      <w:r w:rsidRPr="004073DE">
        <w:rPr>
          <w:rStyle w:val="StyleUnderline"/>
        </w:rPr>
        <w:t>shall require authorization and continuing supervision by the appropriate State Party to the Treaty</w:t>
      </w:r>
      <w:r w:rsidRPr="004073DE">
        <w:rPr>
          <w:sz w:val="16"/>
        </w:rPr>
        <w:t>.</w:t>
      </w:r>
    </w:p>
    <w:p w14:paraId="3D3ED7FE" w14:textId="77777777" w:rsidR="00F43249" w:rsidRPr="004073DE" w:rsidRDefault="00F43249" w:rsidP="00F43249">
      <w:pPr>
        <w:rPr>
          <w:sz w:val="16"/>
        </w:rPr>
      </w:pPr>
      <w:r w:rsidRPr="004073DE">
        <w:rPr>
          <w:sz w:val="16"/>
        </w:rPr>
        <w:t xml:space="preserve">Consequently, </w:t>
      </w:r>
      <w:r w:rsidRPr="004073DE">
        <w:rPr>
          <w:rStyle w:val="StyleUnderline"/>
        </w:rPr>
        <w:t>it is not merely sufficient that governments allow private actors to access and explore space</w:t>
      </w:r>
      <w:r w:rsidRPr="004073DE">
        <w:rPr>
          <w:sz w:val="16"/>
        </w:rPr>
        <w:t xml:space="preserve">. </w:t>
      </w:r>
      <w:r w:rsidRPr="004073DE">
        <w:rPr>
          <w:rStyle w:val="StyleUnderline"/>
        </w:rPr>
        <w:t>States have a duty to authorize and supervise them</w:t>
      </w:r>
      <w:r w:rsidRPr="004073DE">
        <w:rPr>
          <w:sz w:val="16"/>
        </w:rPr>
        <w:t xml:space="preserve">. </w:t>
      </w:r>
      <w:r w:rsidRPr="004073DE">
        <w:rPr>
          <w:rStyle w:val="StyleUnderline"/>
        </w:rPr>
        <w:t>Looking</w:t>
      </w:r>
      <w:r w:rsidRPr="004073DE">
        <w:rPr>
          <w:sz w:val="16"/>
        </w:rPr>
        <w:t xml:space="preserve"> again </w:t>
      </w:r>
      <w:r w:rsidRPr="004073DE">
        <w:rPr>
          <w:rStyle w:val="StyleUnderline"/>
        </w:rPr>
        <w:t>at the first sentence</w:t>
      </w:r>
      <w:r w:rsidRPr="004073DE">
        <w:rPr>
          <w:sz w:val="16"/>
        </w:rPr>
        <w:t xml:space="preserve"> of </w:t>
      </w:r>
      <w:r w:rsidRPr="004073DE">
        <w:rPr>
          <w:rStyle w:val="Emphasis"/>
          <w:highlight w:val="green"/>
        </w:rPr>
        <w:t>Article VI</w:t>
      </w:r>
      <w:r w:rsidRPr="004073DE">
        <w:rPr>
          <w:sz w:val="16"/>
        </w:rPr>
        <w:t xml:space="preserve">, above, </w:t>
      </w:r>
      <w:r w:rsidRPr="004073DE">
        <w:rPr>
          <w:rStyle w:val="StyleUnderline"/>
          <w:highlight w:val="green"/>
        </w:rPr>
        <w:t>gives</w:t>
      </w:r>
      <w:r w:rsidRPr="004073DE">
        <w:rPr>
          <w:sz w:val="16"/>
        </w:rPr>
        <w:t xml:space="preserve"> some </w:t>
      </w:r>
      <w:r w:rsidRPr="004073DE">
        <w:rPr>
          <w:rStyle w:val="StyleUnderline"/>
          <w:highlight w:val="green"/>
        </w:rPr>
        <w:t>indication as to what standard</w:t>
      </w:r>
      <w:r w:rsidRPr="004073DE">
        <w:rPr>
          <w:rStyle w:val="StyleUnderline"/>
        </w:rPr>
        <w:t xml:space="preserve"> this </w:t>
      </w:r>
      <w:r w:rsidRPr="004073DE">
        <w:rPr>
          <w:rStyle w:val="Emphasis"/>
          <w:highlight w:val="green"/>
        </w:rPr>
        <w:t>supervision</w:t>
      </w:r>
      <w:r w:rsidRPr="004073DE">
        <w:rPr>
          <w:rStyle w:val="StyleUnderline"/>
          <w:highlight w:val="green"/>
        </w:rPr>
        <w:t xml:space="preserve"> must meet</w:t>
      </w:r>
      <w:r w:rsidRPr="004073DE">
        <w:rPr>
          <w:sz w:val="16"/>
        </w:rPr>
        <w:t xml:space="preserve">. The first sentence of </w:t>
      </w:r>
      <w:r w:rsidRPr="004073DE">
        <w:rPr>
          <w:rStyle w:val="Emphasis"/>
        </w:rPr>
        <w:t>Article VI</w:t>
      </w:r>
      <w:r w:rsidRPr="004073DE">
        <w:rPr>
          <w:sz w:val="16"/>
        </w:rPr>
        <w:t xml:space="preserve"> </w:t>
      </w:r>
      <w:r w:rsidRPr="004073DE">
        <w:rPr>
          <w:rStyle w:val="StyleUnderline"/>
        </w:rPr>
        <w:t>ends with</w:t>
      </w:r>
      <w:r w:rsidRPr="004073DE">
        <w:rPr>
          <w:sz w:val="16"/>
        </w:rPr>
        <w:t xml:space="preserve"> </w:t>
      </w:r>
      <w:r w:rsidRPr="004073DE">
        <w:rPr>
          <w:rStyle w:val="StyleUnderline"/>
        </w:rPr>
        <w:t xml:space="preserve">“... </w:t>
      </w:r>
      <w:r w:rsidRPr="004073DE">
        <w:rPr>
          <w:rStyle w:val="Emphasis"/>
        </w:rPr>
        <w:t>and for assuring that national activities are carried out in conformity with the provisions set forth in the present Treaty</w:t>
      </w:r>
      <w:r w:rsidRPr="004073DE">
        <w:rPr>
          <w:sz w:val="16"/>
        </w:rPr>
        <w:t xml:space="preserve">.” Consequently, </w:t>
      </w:r>
      <w:r w:rsidRPr="004073DE">
        <w:rPr>
          <w:rStyle w:val="Emphasis"/>
          <w:highlight w:val="green"/>
        </w:rPr>
        <w:t>States must authorize</w:t>
      </w:r>
      <w:r w:rsidRPr="004073DE">
        <w:rPr>
          <w:rStyle w:val="StyleUnderline"/>
        </w:rPr>
        <w:t xml:space="preserve"> </w:t>
      </w:r>
      <w:r w:rsidRPr="004073DE">
        <w:rPr>
          <w:rStyle w:val="StyleUnderline"/>
          <w:highlight w:val="green"/>
        </w:rPr>
        <w:t xml:space="preserve">and </w:t>
      </w:r>
      <w:r w:rsidRPr="004073DE">
        <w:rPr>
          <w:rStyle w:val="Emphasis"/>
          <w:highlight w:val="green"/>
        </w:rPr>
        <w:t>supervise</w:t>
      </w:r>
      <w:r w:rsidRPr="004073DE">
        <w:rPr>
          <w:rStyle w:val="StyleUnderline"/>
          <w:highlight w:val="green"/>
        </w:rPr>
        <w:t xml:space="preserve"> </w:t>
      </w:r>
      <w:r w:rsidRPr="004073DE">
        <w:rPr>
          <w:rStyle w:val="Emphasis"/>
          <w:highlight w:val="green"/>
        </w:rPr>
        <w:t>private entities</w:t>
      </w:r>
      <w:r w:rsidRPr="004073DE">
        <w:rPr>
          <w:rStyle w:val="StyleUnderline"/>
        </w:rPr>
        <w:t xml:space="preserve"> </w:t>
      </w:r>
      <w:r w:rsidRPr="004073DE">
        <w:rPr>
          <w:rStyle w:val="StyleUnderline"/>
          <w:highlight w:val="green"/>
        </w:rPr>
        <w:t>to make sure</w:t>
      </w:r>
      <w:r w:rsidRPr="004073DE">
        <w:rPr>
          <w:rStyle w:val="StyleUnderline"/>
        </w:rPr>
        <w:t xml:space="preserve"> that these </w:t>
      </w:r>
      <w:r w:rsidRPr="004073DE">
        <w:rPr>
          <w:rStyle w:val="StyleUnderline"/>
          <w:highlight w:val="green"/>
        </w:rPr>
        <w:t>private entities conform with the</w:t>
      </w:r>
      <w:r w:rsidRPr="004073DE">
        <w:rPr>
          <w:rStyle w:val="StyleUnderline"/>
        </w:rPr>
        <w:t xml:space="preserve"> </w:t>
      </w:r>
      <w:r w:rsidRPr="004073DE">
        <w:rPr>
          <w:rStyle w:val="Emphasis"/>
          <w:highlight w:val="green"/>
        </w:rPr>
        <w:t>O</w:t>
      </w:r>
      <w:r w:rsidRPr="004073DE">
        <w:rPr>
          <w:rStyle w:val="StyleUnderline"/>
        </w:rPr>
        <w:t xml:space="preserve">uter </w:t>
      </w:r>
      <w:r w:rsidRPr="004073DE">
        <w:rPr>
          <w:rStyle w:val="Emphasis"/>
          <w:highlight w:val="green"/>
        </w:rPr>
        <w:t>S</w:t>
      </w:r>
      <w:r w:rsidRPr="004073DE">
        <w:rPr>
          <w:rStyle w:val="StyleUnderline"/>
        </w:rPr>
        <w:t xml:space="preserve">pace </w:t>
      </w:r>
      <w:r w:rsidRPr="004073DE">
        <w:rPr>
          <w:rStyle w:val="Emphasis"/>
          <w:highlight w:val="green"/>
        </w:rPr>
        <w:t>T</w:t>
      </w:r>
      <w:r w:rsidRPr="004073DE">
        <w:rPr>
          <w:rStyle w:val="StyleUnderline"/>
        </w:rPr>
        <w:t>reaty</w:t>
      </w:r>
      <w:r w:rsidRPr="004073DE">
        <w:rPr>
          <w:sz w:val="16"/>
        </w:rPr>
        <w:t>.</w:t>
      </w:r>
    </w:p>
    <w:p w14:paraId="2EF0EDBC" w14:textId="77777777" w:rsidR="00F43249" w:rsidRPr="004073DE" w:rsidRDefault="00F43249" w:rsidP="00F43249">
      <w:pPr>
        <w:rPr>
          <w:sz w:val="16"/>
        </w:rPr>
      </w:pPr>
      <w:r w:rsidRPr="004073DE">
        <w:rPr>
          <w:sz w:val="16"/>
        </w:rPr>
        <w:t xml:space="preserve">Additionally, Article III of the Outer Space Treaty creates a link between the treaty and the rest of international law, including the UN Charter. Therefore, and to the extent that other sources of </w:t>
      </w:r>
      <w:r w:rsidRPr="004073DE">
        <w:rPr>
          <w:rStyle w:val="Emphasis"/>
        </w:rPr>
        <w:t>international law create norms applicable</w:t>
      </w:r>
      <w:r w:rsidRPr="004073DE">
        <w:rPr>
          <w:rStyle w:val="StyleUnderline"/>
        </w:rPr>
        <w:t xml:space="preserve"> for private entities in outer space</w:t>
      </w:r>
      <w:r w:rsidRPr="004073DE">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4073DE">
        <w:rPr>
          <w:sz w:val="16"/>
        </w:rPr>
        <w:t>enviromental</w:t>
      </w:r>
      <w:proofErr w:type="spellEnd"/>
      <w:r w:rsidRPr="004073DE">
        <w:rPr>
          <w:sz w:val="16"/>
        </w:rPr>
        <w:t xml:space="preserve"> law, international </w:t>
      </w:r>
      <w:proofErr w:type="spellStart"/>
      <w:r w:rsidRPr="004073DE">
        <w:rPr>
          <w:sz w:val="16"/>
        </w:rPr>
        <w:t>humanitiarian</w:t>
      </w:r>
      <w:proofErr w:type="spellEnd"/>
      <w:r w:rsidRPr="004073DE">
        <w:rPr>
          <w:sz w:val="16"/>
        </w:rPr>
        <w:t xml:space="preserve"> law, and other special regimes also form the rest of the normative order for outer space.</w:t>
      </w:r>
    </w:p>
    <w:p w14:paraId="6BDD238E" w14:textId="77777777" w:rsidR="00F43249" w:rsidRPr="004073DE" w:rsidRDefault="00F43249" w:rsidP="00F43249">
      <w:pPr>
        <w:rPr>
          <w:rStyle w:val="Emphasis"/>
        </w:rPr>
      </w:pPr>
      <w:r w:rsidRPr="004073DE">
        <w:rPr>
          <w:rStyle w:val="Emphasis"/>
        </w:rPr>
        <w:t>Potential Liability</w:t>
      </w:r>
    </w:p>
    <w:p w14:paraId="1DA9EBC2" w14:textId="77777777" w:rsidR="00F43249" w:rsidRPr="004073DE" w:rsidRDefault="00F43249" w:rsidP="00F43249">
      <w:pPr>
        <w:rPr>
          <w:sz w:val="16"/>
        </w:rPr>
      </w:pPr>
      <w:r w:rsidRPr="004073DE">
        <w:rPr>
          <w:rStyle w:val="Emphasis"/>
        </w:rPr>
        <w:t>Supplemental to international responsibility</w:t>
      </w:r>
      <w:r w:rsidRPr="004073DE">
        <w:rPr>
          <w:rStyle w:val="StyleUnderline"/>
        </w:rPr>
        <w:t xml:space="preserve"> for acts in space </w:t>
      </w:r>
      <w:r w:rsidRPr="004073DE">
        <w:rPr>
          <w:rStyle w:val="Emphasis"/>
        </w:rPr>
        <w:t>committed by private entities</w:t>
      </w:r>
      <w:r w:rsidRPr="004073DE">
        <w:rPr>
          <w:rStyle w:val="StyleUnderline"/>
        </w:rPr>
        <w:t xml:space="preserve"> is the potential for liability for damage resulting from their activities</w:t>
      </w:r>
      <w:r w:rsidRPr="004073DE">
        <w:rPr>
          <w:sz w:val="16"/>
        </w:rPr>
        <w:t xml:space="preserve">. </w:t>
      </w:r>
      <w:r w:rsidRPr="004073DE">
        <w:rPr>
          <w:rStyle w:val="Emphasis"/>
        </w:rPr>
        <w:t>Article VIII</w:t>
      </w:r>
      <w:r w:rsidRPr="004073DE">
        <w:rPr>
          <w:sz w:val="16"/>
        </w:rPr>
        <w:t xml:space="preserve"> </w:t>
      </w:r>
      <w:r w:rsidRPr="004073DE">
        <w:rPr>
          <w:rStyle w:val="StyleUnderline"/>
        </w:rPr>
        <w:t xml:space="preserve">of </w:t>
      </w:r>
      <w:r w:rsidRPr="004073DE">
        <w:rPr>
          <w:rStyle w:val="StyleUnderline"/>
          <w:highlight w:val="green"/>
        </w:rPr>
        <w:t>the</w:t>
      </w:r>
      <w:r w:rsidRPr="004073DE">
        <w:rPr>
          <w:sz w:val="16"/>
        </w:rPr>
        <w:t xml:space="preserve"> </w:t>
      </w:r>
      <w:r w:rsidRPr="004073DE">
        <w:rPr>
          <w:rStyle w:val="Emphasis"/>
          <w:highlight w:val="green"/>
        </w:rPr>
        <w:t>O</w:t>
      </w:r>
      <w:r w:rsidRPr="004073DE">
        <w:rPr>
          <w:sz w:val="16"/>
        </w:rPr>
        <w:t xml:space="preserve">uter </w:t>
      </w:r>
      <w:r w:rsidRPr="004073DE">
        <w:rPr>
          <w:rStyle w:val="Emphasis"/>
          <w:highlight w:val="green"/>
        </w:rPr>
        <w:t>S</w:t>
      </w:r>
      <w:r w:rsidRPr="004073DE">
        <w:rPr>
          <w:sz w:val="16"/>
        </w:rPr>
        <w:t xml:space="preserve">pace </w:t>
      </w:r>
      <w:r w:rsidRPr="004073DE">
        <w:rPr>
          <w:rStyle w:val="Emphasis"/>
          <w:highlight w:val="green"/>
        </w:rPr>
        <w:t>T</w:t>
      </w:r>
      <w:r w:rsidRPr="004073DE">
        <w:rPr>
          <w:sz w:val="16"/>
        </w:rPr>
        <w:t xml:space="preserve">reaty </w:t>
      </w:r>
      <w:r w:rsidRPr="004073DE">
        <w:rPr>
          <w:rStyle w:val="StyleUnderline"/>
          <w:highlight w:val="green"/>
        </w:rPr>
        <w:t xml:space="preserve">establishes a </w:t>
      </w:r>
      <w:r w:rsidRPr="004073DE">
        <w:rPr>
          <w:rStyle w:val="Emphasis"/>
          <w:highlight w:val="green"/>
        </w:rPr>
        <w:t>liability provision</w:t>
      </w:r>
      <w:r w:rsidRPr="004073DE">
        <w:rPr>
          <w:rStyle w:val="StyleUnderline"/>
        </w:rPr>
        <w:t>,</w:t>
      </w:r>
      <w:r w:rsidRPr="004073DE">
        <w:rPr>
          <w:sz w:val="16"/>
        </w:rPr>
        <w:t xml:space="preserve"> </w:t>
      </w:r>
      <w:r w:rsidRPr="004073DE">
        <w:rPr>
          <w:rStyle w:val="StyleUnderline"/>
        </w:rPr>
        <w:t>and the 1972 Liability Convention expands the mechanisms for dealing with liability claims</w:t>
      </w:r>
      <w:r w:rsidRPr="004073DE">
        <w:rPr>
          <w:sz w:val="16"/>
        </w:rPr>
        <w:t xml:space="preserve">. </w:t>
      </w:r>
      <w:r w:rsidRPr="004073DE">
        <w:rPr>
          <w:rStyle w:val="StyleUnderline"/>
        </w:rPr>
        <w:t xml:space="preserve">Liability is a </w:t>
      </w:r>
      <w:r w:rsidRPr="004073DE">
        <w:rPr>
          <w:rStyle w:val="Emphasis"/>
          <w:highlight w:val="green"/>
        </w:rPr>
        <w:t>requirement to pay</w:t>
      </w:r>
      <w:r w:rsidRPr="004073DE">
        <w:rPr>
          <w:rStyle w:val="Emphasis"/>
        </w:rPr>
        <w:t xml:space="preserve"> compensation</w:t>
      </w:r>
      <w:r w:rsidRPr="004073DE">
        <w:rPr>
          <w:rStyle w:val="StyleUnderline"/>
        </w:rPr>
        <w:t xml:space="preserve"> to </w:t>
      </w:r>
      <w:r w:rsidRPr="004073DE">
        <w:rPr>
          <w:rStyle w:val="StyleUnderline"/>
          <w:highlight w:val="green"/>
        </w:rPr>
        <w:t>an injured party</w:t>
      </w:r>
      <w:r w:rsidRPr="004073DE">
        <w:rPr>
          <w:rStyle w:val="StyleUnderline"/>
        </w:rPr>
        <w:t xml:space="preserve"> for the damage or suffering that has been caused to them</w:t>
      </w:r>
      <w:r w:rsidRPr="004073DE">
        <w:rPr>
          <w:sz w:val="16"/>
        </w:rPr>
        <w:t xml:space="preserve">. In space law, </w:t>
      </w:r>
      <w:r w:rsidRPr="004073DE">
        <w:rPr>
          <w:rStyle w:val="StyleUnderline"/>
        </w:rPr>
        <w:t xml:space="preserve">liability is </w:t>
      </w:r>
      <w:r w:rsidRPr="004073DE">
        <w:rPr>
          <w:rStyle w:val="StyleUnderline"/>
          <w:highlight w:val="green"/>
        </w:rPr>
        <w:t>for</w:t>
      </w:r>
      <w:r w:rsidRPr="004073DE">
        <w:rPr>
          <w:rStyle w:val="StyleUnderline"/>
        </w:rPr>
        <w:t xml:space="preserve"> </w:t>
      </w:r>
      <w:r w:rsidRPr="004073DE">
        <w:rPr>
          <w:rStyle w:val="Emphasis"/>
        </w:rPr>
        <w:t xml:space="preserve">physical </w:t>
      </w:r>
      <w:r w:rsidRPr="004073DE">
        <w:rPr>
          <w:rStyle w:val="Emphasis"/>
          <w:highlight w:val="green"/>
        </w:rPr>
        <w:t>damage</w:t>
      </w:r>
      <w:r w:rsidRPr="004073DE">
        <w:rPr>
          <w:rStyle w:val="StyleUnderline"/>
        </w:rPr>
        <w:t xml:space="preserve"> to a </w:t>
      </w:r>
      <w:r w:rsidRPr="004073DE">
        <w:rPr>
          <w:rStyle w:val="Emphasis"/>
        </w:rPr>
        <w:t>space object</w:t>
      </w:r>
      <w:r w:rsidRPr="004073DE">
        <w:rPr>
          <w:rStyle w:val="StyleUnderline"/>
        </w:rPr>
        <w:t xml:space="preserve"> by another space object</w:t>
      </w:r>
      <w:r w:rsidRPr="004073DE">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073DE">
        <w:rPr>
          <w:rStyle w:val="Emphasis"/>
          <w:highlight w:val="green"/>
        </w:rPr>
        <w:t>potential for liability</w:t>
      </w:r>
      <w:r w:rsidRPr="004073DE">
        <w:rPr>
          <w:rStyle w:val="StyleUnderline"/>
        </w:rPr>
        <w:t xml:space="preserve"> </w:t>
      </w:r>
      <w:r w:rsidRPr="004073DE">
        <w:rPr>
          <w:rStyle w:val="StyleUnderline"/>
          <w:highlight w:val="green"/>
        </w:rPr>
        <w:lastRenderedPageBreak/>
        <w:t>serves</w:t>
      </w:r>
      <w:r w:rsidRPr="004073DE">
        <w:rPr>
          <w:rStyle w:val="StyleUnderline"/>
        </w:rPr>
        <w:t xml:space="preserve"> as </w:t>
      </w:r>
      <w:r w:rsidRPr="004073DE">
        <w:rPr>
          <w:rStyle w:val="StyleUnderline"/>
          <w:highlight w:val="green"/>
        </w:rPr>
        <w:t>a strong motivator</w:t>
      </w:r>
      <w:r w:rsidRPr="004073DE">
        <w:rPr>
          <w:rStyle w:val="StyleUnderline"/>
        </w:rPr>
        <w:t xml:space="preserve"> and incentive for States </w:t>
      </w:r>
      <w:r w:rsidRPr="004073DE">
        <w:rPr>
          <w:rStyle w:val="StyleUnderline"/>
          <w:highlight w:val="green"/>
        </w:rPr>
        <w:t xml:space="preserve">to </w:t>
      </w:r>
      <w:r w:rsidRPr="004073DE">
        <w:rPr>
          <w:rStyle w:val="Emphasis"/>
        </w:rPr>
        <w:t>oversee</w:t>
      </w:r>
      <w:r w:rsidRPr="004073DE">
        <w:rPr>
          <w:rStyle w:val="StyleUnderline"/>
        </w:rPr>
        <w:t xml:space="preserve">, </w:t>
      </w:r>
      <w:r w:rsidRPr="004073DE">
        <w:rPr>
          <w:rStyle w:val="Emphasis"/>
          <w:highlight w:val="green"/>
        </w:rPr>
        <w:t>monitor</w:t>
      </w:r>
      <w:r w:rsidRPr="004073DE">
        <w:rPr>
          <w:rStyle w:val="StyleUnderline"/>
        </w:rPr>
        <w:t xml:space="preserve">, and </w:t>
      </w:r>
      <w:r w:rsidRPr="004073DE">
        <w:rPr>
          <w:rStyle w:val="Emphasis"/>
        </w:rPr>
        <w:t>regulate</w:t>
      </w:r>
      <w:r w:rsidRPr="004073DE">
        <w:rPr>
          <w:rStyle w:val="StyleUnderline"/>
        </w:rPr>
        <w:t xml:space="preserve"> what </w:t>
      </w:r>
      <w:r w:rsidRPr="004073DE">
        <w:rPr>
          <w:rStyle w:val="Emphasis"/>
          <w:highlight w:val="green"/>
        </w:rPr>
        <w:t>private actors</w:t>
      </w:r>
      <w:r w:rsidRPr="004073DE">
        <w:rPr>
          <w:rStyle w:val="StyleUnderline"/>
        </w:rPr>
        <w:t xml:space="preserve"> are doing in space</w:t>
      </w:r>
      <w:r w:rsidRPr="004073DE">
        <w:rPr>
          <w:sz w:val="16"/>
        </w:rPr>
        <w:t>.</w:t>
      </w:r>
    </w:p>
    <w:p w14:paraId="1AC63DFB" w14:textId="77777777" w:rsidR="00F43249" w:rsidRPr="004073DE" w:rsidRDefault="00F43249" w:rsidP="00F43249">
      <w:pPr>
        <w:rPr>
          <w:sz w:val="16"/>
        </w:rPr>
      </w:pPr>
    </w:p>
    <w:p w14:paraId="3132A5A6" w14:textId="77777777" w:rsidR="00F43249" w:rsidRPr="004073DE" w:rsidRDefault="00F43249" w:rsidP="00F43249">
      <w:pPr>
        <w:rPr>
          <w:sz w:val="16"/>
        </w:rPr>
      </w:pPr>
    </w:p>
    <w:p w14:paraId="7F0997A9" w14:textId="77777777" w:rsidR="00F43249" w:rsidRPr="004073DE" w:rsidRDefault="00F43249" w:rsidP="00F43249"/>
    <w:p w14:paraId="588EF197" w14:textId="77777777" w:rsidR="00F43249" w:rsidRPr="004073DE" w:rsidRDefault="00F43249" w:rsidP="00F43249">
      <w:pPr>
        <w:rPr>
          <w:color w:val="FF0000"/>
        </w:rPr>
      </w:pPr>
    </w:p>
    <w:p w14:paraId="7ED707B1" w14:textId="77777777" w:rsidR="00F43249" w:rsidRPr="004073DE" w:rsidRDefault="00F43249" w:rsidP="00F43249">
      <w:pPr>
        <w:pStyle w:val="Heading3"/>
        <w:rPr>
          <w:rFonts w:cs="Calibri"/>
        </w:rPr>
      </w:pPr>
      <w:proofErr w:type="spellStart"/>
      <w:r w:rsidRPr="004073DE">
        <w:rPr>
          <w:rFonts w:cs="Calibri"/>
        </w:rPr>
        <w:lastRenderedPageBreak/>
        <w:t>Underview</w:t>
      </w:r>
      <w:proofErr w:type="spellEnd"/>
    </w:p>
    <w:p w14:paraId="1A4F0957" w14:textId="77777777" w:rsidR="00F43249" w:rsidRDefault="00F43249" w:rsidP="00F43249">
      <w:pPr>
        <w:pStyle w:val="Heading4"/>
        <w:rPr>
          <w:rFonts w:cs="Calibri"/>
        </w:rPr>
      </w:pPr>
      <w:r w:rsidRPr="004073DE">
        <w:rPr>
          <w:rFonts w:cs="Calibri"/>
        </w:rPr>
        <w:t xml:space="preserve">[1] Use reasonability on the </w:t>
      </w:r>
      <w:proofErr w:type="spellStart"/>
      <w:r w:rsidRPr="004073DE">
        <w:rPr>
          <w:rFonts w:cs="Calibri"/>
        </w:rPr>
        <w:t>brightline</w:t>
      </w:r>
      <w:proofErr w:type="spellEnd"/>
      <w:r w:rsidRPr="004073DE">
        <w:rPr>
          <w:rFonts w:cs="Calibri"/>
        </w:rPr>
        <w:t xml:space="preserve"> of in-round abuse -- Competing </w:t>
      </w:r>
      <w:proofErr w:type="spellStart"/>
      <w:r w:rsidRPr="004073DE">
        <w:rPr>
          <w:rFonts w:cs="Calibri"/>
        </w:rPr>
        <w:t>interps</w:t>
      </w:r>
      <w:proofErr w:type="spellEnd"/>
      <w:r w:rsidRPr="004073DE">
        <w:rPr>
          <w:rFonts w:cs="Calibri"/>
        </w:rPr>
        <w:t xml:space="preserve"> ensures endless theory debates -- </w:t>
      </w:r>
      <w:r w:rsidRPr="004073DE">
        <w:rPr>
          <w:rFonts w:cs="Calibri"/>
          <w:u w:val="single"/>
        </w:rPr>
        <w:t>empirically proven</w:t>
      </w:r>
      <w:r w:rsidRPr="004073DE">
        <w:rPr>
          <w:rFonts w:cs="Calibri"/>
        </w:rPr>
        <w:t xml:space="preserve"> by the overwhelming norm of competing </w:t>
      </w:r>
      <w:proofErr w:type="spellStart"/>
      <w:r w:rsidRPr="004073DE">
        <w:rPr>
          <w:rFonts w:cs="Calibri"/>
        </w:rPr>
        <w:t>interps</w:t>
      </w:r>
      <w:proofErr w:type="spellEnd"/>
      <w:r w:rsidRPr="004073DE">
        <w:rPr>
          <w:rFonts w:cs="Calibri"/>
        </w:rPr>
        <w:t xml:space="preserve"> and the strategic value it gives theory in LD. Reasonability is </w:t>
      </w:r>
      <w:r w:rsidRPr="004073DE">
        <w:rPr>
          <w:rFonts w:cs="Calibri"/>
          <w:u w:val="single"/>
        </w:rPr>
        <w:t>critical</w:t>
      </w:r>
      <w:r w:rsidRPr="004073DE">
        <w:rPr>
          <w:rFonts w:cs="Calibri"/>
        </w:rPr>
        <w:t xml:space="preserve"> to ensure theory checks abusive practices that </w:t>
      </w:r>
      <w:r w:rsidRPr="004073DE">
        <w:rPr>
          <w:rFonts w:cs="Calibri"/>
          <w:u w:val="single"/>
        </w:rPr>
        <w:t>tangibly impact</w:t>
      </w:r>
      <w:r w:rsidRPr="004073DE">
        <w:rPr>
          <w:rFonts w:cs="Calibri"/>
        </w:rPr>
        <w:t xml:space="preserve"> the debate rather than a </w:t>
      </w:r>
      <w:r w:rsidRPr="004073DE">
        <w:rPr>
          <w:rFonts w:cs="Calibri"/>
          <w:u w:val="single"/>
        </w:rPr>
        <w:t>strategic device</w:t>
      </w:r>
      <w:r w:rsidRPr="004073DE">
        <w:rPr>
          <w:rFonts w:cs="Calibri"/>
        </w:rPr>
        <w:t xml:space="preserve"> to run from substance.</w:t>
      </w:r>
    </w:p>
    <w:p w14:paraId="652601C8" w14:textId="77777777" w:rsidR="00F43249" w:rsidRDefault="00F43249" w:rsidP="00F43249"/>
    <w:p w14:paraId="561C9BE1" w14:textId="77777777" w:rsidR="00F43249" w:rsidRDefault="00F43249" w:rsidP="00F43249">
      <w:pPr>
        <w:rPr>
          <w:rFonts w:asciiTheme="majorHAnsi" w:eastAsia="Cambria" w:hAnsiTheme="majorHAnsi" w:cstheme="majorHAnsi"/>
          <w:sz w:val="16"/>
        </w:rPr>
      </w:pPr>
    </w:p>
    <w:p w14:paraId="2294F7F5" w14:textId="77777777" w:rsidR="00F43249" w:rsidRPr="00414C51" w:rsidRDefault="00F43249" w:rsidP="00F43249">
      <w:pPr>
        <w:pStyle w:val="Heading4"/>
        <w:rPr>
          <w:rFonts w:cs="Calibri"/>
        </w:rPr>
      </w:pPr>
      <w:r w:rsidRPr="00414C51">
        <w:rPr>
          <w:rFonts w:cs="Calibri"/>
        </w:rPr>
        <w:t xml:space="preserve">Only </w:t>
      </w:r>
      <w:r w:rsidRPr="00414C51">
        <w:rPr>
          <w:rFonts w:cs="Calibri"/>
          <w:u w:val="single"/>
        </w:rPr>
        <w:t>constructive policy debates</w:t>
      </w:r>
      <w:r w:rsidRPr="00414C51">
        <w:rPr>
          <w:rFonts w:cs="Calibri"/>
        </w:rPr>
        <w:t xml:space="preserve"> nurture </w:t>
      </w:r>
      <w:r w:rsidRPr="00414C51">
        <w:rPr>
          <w:rFonts w:cs="Calibri"/>
          <w:u w:val="single"/>
        </w:rPr>
        <w:t>information literacy</w:t>
      </w:r>
      <w:r w:rsidRPr="00414C51">
        <w:rPr>
          <w:rFonts w:cs="Calibri"/>
        </w:rPr>
        <w:t xml:space="preserve"> necessary for </w:t>
      </w:r>
      <w:r w:rsidRPr="00414C51">
        <w:rPr>
          <w:rFonts w:cs="Calibri"/>
          <w:u w:val="single"/>
        </w:rPr>
        <w:t>every model</w:t>
      </w:r>
      <w:r w:rsidRPr="00414C51">
        <w:rPr>
          <w:rFonts w:cs="Calibri"/>
        </w:rPr>
        <w:t xml:space="preserve"> of politics – the </w:t>
      </w:r>
      <w:r w:rsidRPr="00414C51">
        <w:rPr>
          <w:rFonts w:cs="Calibri"/>
          <w:u w:val="single"/>
        </w:rPr>
        <w:t>process</w:t>
      </w:r>
      <w:r w:rsidRPr="00414C51">
        <w:rPr>
          <w:rFonts w:cs="Calibri"/>
        </w:rPr>
        <w:t xml:space="preserve"> of sifting through </w:t>
      </w:r>
      <w:r w:rsidRPr="00414C51">
        <w:rPr>
          <w:rFonts w:cs="Calibri"/>
          <w:u w:val="single"/>
        </w:rPr>
        <w:t>evidence</w:t>
      </w:r>
      <w:r w:rsidRPr="00414C51">
        <w:rPr>
          <w:rFonts w:cs="Calibri"/>
        </w:rPr>
        <w:t xml:space="preserve"> and </w:t>
      </w:r>
      <w:r w:rsidRPr="00414C51">
        <w:rPr>
          <w:rFonts w:cs="Calibri"/>
          <w:u w:val="single"/>
        </w:rPr>
        <w:t>subjecting positions</w:t>
      </w:r>
      <w:r w:rsidRPr="00414C51">
        <w:rPr>
          <w:rFonts w:cs="Calibri"/>
        </w:rPr>
        <w:t xml:space="preserve"> to researched scrutiny is </w:t>
      </w:r>
      <w:r w:rsidRPr="00414C51">
        <w:rPr>
          <w:rFonts w:cs="Calibri"/>
          <w:u w:val="single"/>
        </w:rPr>
        <w:t>essential</w:t>
      </w:r>
      <w:r w:rsidRPr="00414C51">
        <w:rPr>
          <w:rFonts w:cs="Calibri"/>
        </w:rPr>
        <w:t xml:space="preserve"> to managing </w:t>
      </w:r>
      <w:r w:rsidRPr="00414C51">
        <w:rPr>
          <w:rFonts w:cs="Calibri"/>
          <w:u w:val="single"/>
        </w:rPr>
        <w:t>emerging crises</w:t>
      </w:r>
      <w:r w:rsidRPr="00414C51">
        <w:rPr>
          <w:rFonts w:cs="Calibri"/>
        </w:rPr>
        <w:t xml:space="preserve"> and </w:t>
      </w:r>
      <w:r w:rsidRPr="00414C51">
        <w:rPr>
          <w:rFonts w:cs="Calibri"/>
          <w:u w:val="single"/>
        </w:rPr>
        <w:t>information overload</w:t>
      </w:r>
      <w:r w:rsidRPr="00414C51">
        <w:rPr>
          <w:rFonts w:cs="Calibri"/>
        </w:rPr>
        <w:t xml:space="preserve"> </w:t>
      </w:r>
    </w:p>
    <w:p w14:paraId="47F93716" w14:textId="77777777" w:rsidR="00F43249" w:rsidRPr="00414C51" w:rsidRDefault="00F43249" w:rsidP="00F43249">
      <w:r w:rsidRPr="00414C51">
        <w:rPr>
          <w:rStyle w:val="Style13ptBold"/>
        </w:rPr>
        <w:t xml:space="preserve">Leek 16 </w:t>
      </w:r>
      <w:r w:rsidRPr="00414C51">
        <w:t>[Danielle R. Leek, professor of communications at Grand Valley State University, “Policy debate pedagogy: a complementary strategy for civic and political engagement through service-learning,” Communication Education, 65:4, 399-405]</w:t>
      </w:r>
    </w:p>
    <w:p w14:paraId="3EC332F7" w14:textId="77777777" w:rsidR="00F43249" w:rsidRPr="00225CA1" w:rsidRDefault="00F43249" w:rsidP="00F43249">
      <w:pPr>
        <w:rPr>
          <w:color w:val="FF0000"/>
          <w:sz w:val="16"/>
        </w:rPr>
      </w:pPr>
      <w:r w:rsidRPr="00414C51">
        <w:rPr>
          <w:rStyle w:val="Emphasis"/>
        </w:rPr>
        <w:t>Through policy debate</w:t>
      </w:r>
      <w:r w:rsidRPr="00414C51">
        <w:rPr>
          <w:rStyle w:val="StyleUnderline"/>
        </w:rPr>
        <w:t xml:space="preserve">, </w:t>
      </w:r>
      <w:r w:rsidRPr="00414C51">
        <w:rPr>
          <w:rStyle w:val="StyleUnderline"/>
          <w:highlight w:val="green"/>
        </w:rPr>
        <w:t xml:space="preserve">students </w:t>
      </w:r>
      <w:r w:rsidRPr="00414C51">
        <w:rPr>
          <w:rStyle w:val="StyleUnderline"/>
        </w:rPr>
        <w:t xml:space="preserve">can </w:t>
      </w:r>
      <w:r w:rsidRPr="00414C51">
        <w:rPr>
          <w:rStyle w:val="StyleUnderline"/>
          <w:highlight w:val="green"/>
        </w:rPr>
        <w:t xml:space="preserve">develop </w:t>
      </w:r>
      <w:r w:rsidRPr="00414C51">
        <w:rPr>
          <w:rStyle w:val="Emphasis"/>
          <w:highlight w:val="green"/>
        </w:rPr>
        <w:t>info</w:t>
      </w:r>
      <w:r w:rsidRPr="00414C51">
        <w:rPr>
          <w:rStyle w:val="Emphasis"/>
        </w:rPr>
        <w:t xml:space="preserve">rmation </w:t>
      </w:r>
      <w:r w:rsidRPr="00414C51">
        <w:rPr>
          <w:rStyle w:val="Emphasis"/>
          <w:highlight w:val="green"/>
        </w:rPr>
        <w:t>literacy</w:t>
      </w:r>
      <w:r w:rsidRPr="00414C51">
        <w:rPr>
          <w:rStyle w:val="StyleUnderline"/>
          <w:highlight w:val="green"/>
        </w:rPr>
        <w:t xml:space="preserve"> and</w:t>
      </w:r>
      <w:r w:rsidRPr="00414C51">
        <w:rPr>
          <w:rStyle w:val="StyleUnderline"/>
        </w:rPr>
        <w:t xml:space="preserve"> learn how to </w:t>
      </w:r>
      <w:r w:rsidRPr="00414C51">
        <w:rPr>
          <w:rStyle w:val="StyleUnderline"/>
          <w:highlight w:val="green"/>
        </w:rPr>
        <w:t xml:space="preserve">make </w:t>
      </w:r>
      <w:r w:rsidRPr="00414C51">
        <w:rPr>
          <w:rStyle w:val="StyleUnderline"/>
        </w:rPr>
        <w:t xml:space="preserve">critical </w:t>
      </w:r>
      <w:r w:rsidRPr="00414C51">
        <w:rPr>
          <w:rStyle w:val="Emphasis"/>
          <w:highlight w:val="green"/>
        </w:rPr>
        <w:t>arguments</w:t>
      </w:r>
      <w:r w:rsidRPr="00414C51">
        <w:rPr>
          <w:rStyle w:val="StyleUnderline"/>
        </w:rPr>
        <w:t xml:space="preserve"> of fact. </w:t>
      </w:r>
      <w:r w:rsidRPr="00414C51">
        <w:rPr>
          <w:rStyle w:val="StyleUnderline"/>
          <w:highlight w:val="green"/>
        </w:rPr>
        <w:t xml:space="preserve">This </w:t>
      </w:r>
      <w:r w:rsidRPr="00414C51">
        <w:rPr>
          <w:rStyle w:val="StyleUnderline"/>
        </w:rPr>
        <w:t xml:space="preserve">experience </w:t>
      </w:r>
      <w:r w:rsidRPr="00414C51">
        <w:rPr>
          <w:rStyle w:val="StyleUnderline"/>
          <w:highlight w:val="green"/>
        </w:rPr>
        <w:t>is</w:t>
      </w:r>
      <w:r w:rsidRPr="00414C51">
        <w:rPr>
          <w:rStyle w:val="StyleUnderline"/>
        </w:rPr>
        <w:t xml:space="preserve"> politically </w:t>
      </w:r>
      <w:r w:rsidRPr="00414C51">
        <w:rPr>
          <w:rStyle w:val="Emphasis"/>
          <w:highlight w:val="green"/>
        </w:rPr>
        <w:t>empowering</w:t>
      </w:r>
      <w:r w:rsidRPr="00414C51">
        <w:rPr>
          <w:rStyle w:val="StyleUnderline"/>
          <w:highlight w:val="green"/>
        </w:rPr>
        <w:t xml:space="preserve"> for</w:t>
      </w:r>
      <w:r w:rsidRPr="00414C51">
        <w:rPr>
          <w:rStyle w:val="StyleUnderline"/>
        </w:rPr>
        <w:t xml:space="preserve"> students who will also build confidence for political engagement. </w:t>
      </w:r>
      <w:r w:rsidRPr="00414C51">
        <w:rPr>
          <w:sz w:val="16"/>
        </w:rPr>
        <w:t xml:space="preserve">Information literacy </w:t>
      </w:r>
      <w:r w:rsidRPr="00414C51">
        <w:rPr>
          <w:rStyle w:val="Emphasis"/>
        </w:rPr>
        <w:t xml:space="preserve">While there are many definitions of information literacy, the term generally is understood to mean that </w:t>
      </w:r>
      <w:r w:rsidRPr="00414C51">
        <w:rPr>
          <w:rStyle w:val="Emphasis"/>
          <w:highlight w:val="green"/>
        </w:rPr>
        <w:t>a student</w:t>
      </w:r>
      <w:r w:rsidRPr="00414C51">
        <w:rPr>
          <w:rStyle w:val="Emphasis"/>
        </w:rPr>
        <w:t xml:space="preserve"> is “able </w:t>
      </w:r>
      <w:r w:rsidRPr="00414C51">
        <w:rPr>
          <w:rStyle w:val="Emphasis"/>
          <w:highlight w:val="green"/>
        </w:rPr>
        <w:t>to recognize when</w:t>
      </w:r>
      <w:r w:rsidRPr="00414C51">
        <w:rPr>
          <w:rStyle w:val="StyleUnderline"/>
        </w:rPr>
        <w:t xml:space="preserve"> </w:t>
      </w:r>
      <w:r w:rsidRPr="00414C51">
        <w:rPr>
          <w:rStyle w:val="StyleUnderline"/>
          <w:highlight w:val="green"/>
        </w:rPr>
        <w:t>info</w:t>
      </w:r>
      <w:r w:rsidRPr="00414C51">
        <w:rPr>
          <w:rStyle w:val="StyleUnderline"/>
          <w:sz w:val="16"/>
          <w:szCs w:val="16"/>
        </w:rPr>
        <w:t xml:space="preserve">rmation </w:t>
      </w:r>
      <w:r w:rsidRPr="00414C51">
        <w:rPr>
          <w:rStyle w:val="StyleUnderline"/>
          <w:highlight w:val="green"/>
        </w:rPr>
        <w:t>is needed</w:t>
      </w:r>
      <w:r w:rsidRPr="00414C51">
        <w:rPr>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414C51">
        <w:rPr>
          <w:sz w:val="16"/>
        </w:rPr>
        <w:t>knowl</w:t>
      </w:r>
      <w:proofErr w:type="spellEnd"/>
      <w:r w:rsidRPr="00414C51">
        <w:rPr>
          <w:sz w:val="16"/>
        </w:rPr>
        <w:t xml:space="preserve">- edge-building power, such as those articulated by </w:t>
      </w:r>
      <w:proofErr w:type="spellStart"/>
      <w:r w:rsidRPr="00414C51">
        <w:rPr>
          <w:sz w:val="16"/>
        </w:rPr>
        <w:t>Eby</w:t>
      </w:r>
      <w:proofErr w:type="spellEnd"/>
      <w:r w:rsidRPr="00414C51">
        <w:rPr>
          <w:sz w:val="16"/>
        </w:rPr>
        <w:t xml:space="preserve"> (1998) and Colby (2008), are </w:t>
      </w:r>
      <w:proofErr w:type="spellStart"/>
      <w:r w:rsidRPr="00414C51">
        <w:rPr>
          <w:sz w:val="16"/>
        </w:rPr>
        <w:t>chal</w:t>
      </w:r>
      <w:proofErr w:type="spellEnd"/>
      <w:r w:rsidRPr="00414C51">
        <w:rPr>
          <w:sz w:val="16"/>
        </w:rPr>
        <w:t xml:space="preserve">- </w:t>
      </w:r>
      <w:proofErr w:type="spellStart"/>
      <w:r w:rsidRPr="00414C51">
        <w:rPr>
          <w:sz w:val="16"/>
        </w:rPr>
        <w:t>lenging</w:t>
      </w:r>
      <w:proofErr w:type="spellEnd"/>
      <w:r w:rsidRPr="00414C51">
        <w:rPr>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w:t>
      </w:r>
      <w:proofErr w:type="spellStart"/>
      <w:r w:rsidRPr="00414C51">
        <w:rPr>
          <w:sz w:val="16"/>
        </w:rPr>
        <w:t>Schnurer</w:t>
      </w:r>
      <w:proofErr w:type="spellEnd"/>
      <w:r w:rsidRPr="00414C51">
        <w:rPr>
          <w:sz w:val="16"/>
        </w:rPr>
        <w:t xml:space="preserve"> (2002) identify policy debate as an </w:t>
      </w:r>
      <w:proofErr w:type="gramStart"/>
      <w:r w:rsidRPr="00414C51">
        <w:rPr>
          <w:sz w:val="16"/>
        </w:rPr>
        <w:t>especially</w:t>
      </w:r>
      <w:proofErr w:type="gramEnd"/>
      <w:r w:rsidRPr="00414C51">
        <w:rPr>
          <w:sz w:val="16"/>
        </w:rPr>
        <w:t xml:space="preserve"> research intensive form of oral discussion which requires extensive time and commitment to learn the dimensions of a topic. </w:t>
      </w:r>
      <w:r w:rsidRPr="00414C51">
        <w:rPr>
          <w:rStyle w:val="StyleUnderline"/>
        </w:rPr>
        <w:t>Understanding policy issues calls for contemplating a range of materials, from traditional news media publications to court proceedings, research data, and institutional propaganda. Moreover, the nature of</w:t>
      </w:r>
      <w:r w:rsidRPr="00414C51">
        <w:rPr>
          <w:rStyle w:val="Emphasis"/>
        </w:rPr>
        <w:t xml:space="preserve"> </w:t>
      </w:r>
      <w:r w:rsidRPr="00414C51">
        <w:rPr>
          <w:rStyle w:val="Emphasis"/>
          <w:highlight w:val="green"/>
        </w:rPr>
        <w:t>policy debate</w:t>
      </w:r>
      <w:r w:rsidRPr="00414C51">
        <w:rPr>
          <w:rStyle w:val="StyleUnderline"/>
        </w:rPr>
        <w:t xml:space="preserve">, which involves public presentation of arguments on two competing sides of a question, </w:t>
      </w:r>
      <w:r w:rsidRPr="00414C51">
        <w:rPr>
          <w:rStyle w:val="StyleUnderline"/>
          <w:highlight w:val="green"/>
        </w:rPr>
        <w:t>motivates students to</w:t>
      </w:r>
      <w:r w:rsidRPr="00414C51">
        <w:rPr>
          <w:rStyle w:val="StyleUnderline"/>
        </w:rPr>
        <w:t xml:space="preserve"> go beyond basic </w:t>
      </w:r>
      <w:r w:rsidRPr="00414C51">
        <w:rPr>
          <w:rStyle w:val="Emphasis"/>
        </w:rPr>
        <w:t>info</w:t>
      </w:r>
      <w:r w:rsidRPr="00414C51">
        <w:rPr>
          <w:rStyle w:val="StyleUnderline"/>
        </w:rPr>
        <w:t xml:space="preserve">rmation to </w:t>
      </w:r>
      <w:r w:rsidRPr="00414C51">
        <w:rPr>
          <w:rStyle w:val="StyleUnderline"/>
          <w:highlight w:val="green"/>
        </w:rPr>
        <w:t>achieve</w:t>
      </w:r>
      <w:r w:rsidRPr="00414C51">
        <w:rPr>
          <w:rStyle w:val="StyleUnderline"/>
        </w:rPr>
        <w:t xml:space="preserve"> a more advanced level of </w:t>
      </w:r>
      <w:r w:rsidRPr="00414C51">
        <w:rPr>
          <w:rStyle w:val="StyleUnderline"/>
          <w:highlight w:val="green"/>
        </w:rPr>
        <w:t>expertise and credibility</w:t>
      </w:r>
      <w:r w:rsidRPr="00414C51">
        <w:rPr>
          <w:rStyle w:val="StyleUnderline"/>
        </w:rPr>
        <w:t xml:space="preserve"> on a topic</w:t>
      </w:r>
      <w:r w:rsidRPr="00414C51">
        <w:rPr>
          <w:sz w:val="16"/>
        </w:rPr>
        <w:t xml:space="preserve"> (</w:t>
      </w:r>
      <w:proofErr w:type="spellStart"/>
      <w:r w:rsidRPr="00414C51">
        <w:rPr>
          <w:sz w:val="16"/>
        </w:rPr>
        <w:t>Dybvig</w:t>
      </w:r>
      <w:proofErr w:type="spellEnd"/>
      <w:r w:rsidRPr="00414C51">
        <w:rPr>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w:t>
      </w:r>
      <w:proofErr w:type="spellStart"/>
      <w:r w:rsidRPr="00414C51">
        <w:rPr>
          <w:sz w:val="16"/>
        </w:rPr>
        <w:t>Schnurer</w:t>
      </w:r>
      <w:proofErr w:type="spellEnd"/>
      <w:r w:rsidRPr="00414C51">
        <w:rPr>
          <w:sz w:val="16"/>
        </w:rPr>
        <w:t xml:space="preserve">, 2002, p. 32). </w:t>
      </w:r>
      <w:r w:rsidRPr="00414C51">
        <w:rPr>
          <w:rStyle w:val="StyleUnderline"/>
        </w:rPr>
        <w:t xml:space="preserve">In today’s attention economy, cultivating a sensibility for </w:t>
      </w:r>
      <w:r w:rsidRPr="00414C51">
        <w:rPr>
          <w:rStyle w:val="Emphasis"/>
        </w:rPr>
        <w:t>well- rounded</w:t>
      </w:r>
      <w:r w:rsidRPr="00414C51">
        <w:rPr>
          <w:rStyle w:val="StyleUnderline"/>
        </w:rPr>
        <w:t xml:space="preserve"> information gathering </w:t>
      </w:r>
      <w:r w:rsidRPr="00414C51">
        <w:rPr>
          <w:rStyle w:val="StyleUnderline"/>
          <w:highlight w:val="green"/>
        </w:rPr>
        <w:t>can</w:t>
      </w:r>
      <w:r w:rsidRPr="00414C51">
        <w:rPr>
          <w:rStyle w:val="StyleUnderline"/>
        </w:rPr>
        <w:t xml:space="preserve"> also </w:t>
      </w:r>
      <w:r w:rsidRPr="00414C51">
        <w:rPr>
          <w:rStyle w:val="StyleUnderline"/>
          <w:highlight w:val="green"/>
        </w:rPr>
        <w:t>aid students in recognizing</w:t>
      </w:r>
      <w:r w:rsidRPr="00414C51">
        <w:rPr>
          <w:rStyle w:val="StyleUnderline"/>
        </w:rPr>
        <w:t xml:space="preserve"> when and </w:t>
      </w:r>
      <w:r w:rsidRPr="00414C51">
        <w:rPr>
          <w:rStyle w:val="StyleUnderline"/>
          <w:highlight w:val="green"/>
        </w:rPr>
        <w:t>how</w:t>
      </w:r>
      <w:r w:rsidRPr="00414C51">
        <w:rPr>
          <w:rStyle w:val="StyleUnderline"/>
        </w:rPr>
        <w:t xml:space="preserve"> the </w:t>
      </w:r>
      <w:r w:rsidRPr="00414C51">
        <w:rPr>
          <w:rStyle w:val="StyleUnderline"/>
          <w:highlight w:val="green"/>
        </w:rPr>
        <w:t>knowledge</w:t>
      </w:r>
      <w:r w:rsidRPr="00414C51">
        <w:rPr>
          <w:rStyle w:val="StyleUnderline"/>
        </w:rPr>
        <w:t xml:space="preserve"> produced in their social environments </w:t>
      </w:r>
      <w:r w:rsidRPr="00414C51">
        <w:rPr>
          <w:rStyle w:val="StyleUnderline"/>
          <w:highlight w:val="green"/>
        </w:rPr>
        <w:t xml:space="preserve">can be </w:t>
      </w:r>
      <w:r w:rsidRPr="00414C51">
        <w:rPr>
          <w:rStyle w:val="Emphasis"/>
          <w:highlight w:val="green"/>
        </w:rPr>
        <w:t>effectively translated</w:t>
      </w:r>
      <w:r w:rsidRPr="00414C51">
        <w:rPr>
          <w:rStyle w:val="StyleUnderline"/>
        </w:rPr>
        <w:t xml:space="preserve"> to specific contexts</w:t>
      </w:r>
      <w:r w:rsidRPr="00414C51">
        <w:rPr>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414C51">
        <w:rPr>
          <w:sz w:val="16"/>
        </w:rPr>
        <w:t>Scoble</w:t>
      </w:r>
      <w:proofErr w:type="spellEnd"/>
      <w:r w:rsidRPr="00414C51">
        <w:rPr>
          <w:sz w:val="16"/>
        </w:rPr>
        <w:t xml:space="preserve">, 2011). Coupling service- learning with policy debate calls on students to apply information across registers of public engagement, </w:t>
      </w:r>
      <w:r w:rsidRPr="00414C51">
        <w:rPr>
          <w:sz w:val="16"/>
        </w:rPr>
        <w:lastRenderedPageBreak/>
        <w:t xml:space="preserve">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414C51">
        <w:rPr>
          <w:sz w:val="16"/>
        </w:rPr>
        <w:t>ment</w:t>
      </w:r>
      <w:proofErr w:type="spellEnd"/>
      <w:r w:rsidRPr="00414C51">
        <w:rPr>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414C51">
        <w:rPr>
          <w:sz w:val="16"/>
        </w:rPr>
        <w:t>policy-making</w:t>
      </w:r>
      <w:proofErr w:type="gramEnd"/>
      <w:r w:rsidRPr="00414C51">
        <w:rPr>
          <w:sz w:val="16"/>
        </w:rPr>
        <w:t xml:space="preserve">, especially as younger generations continue to revise their notions of citizenship away from institutional politics towards more social forms of activism (Bennett, Wells, &amp; </w:t>
      </w:r>
      <w:proofErr w:type="spellStart"/>
      <w:r w:rsidRPr="00414C51">
        <w:rPr>
          <w:sz w:val="16"/>
        </w:rPr>
        <w:t>Freelon</w:t>
      </w:r>
      <w:proofErr w:type="spellEnd"/>
      <w:r w:rsidRPr="00414C51">
        <w:rPr>
          <w:sz w:val="16"/>
        </w:rPr>
        <w:t xml:space="preserve">, 2011). For </w:t>
      </w:r>
      <w:proofErr w:type="spellStart"/>
      <w:r w:rsidRPr="00414C51">
        <w:rPr>
          <w:sz w:val="16"/>
        </w:rPr>
        <w:t>stu</w:t>
      </w:r>
      <w:proofErr w:type="spellEnd"/>
      <w:r w:rsidRPr="00414C51">
        <w:rPr>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414C51">
        <w:rPr>
          <w:sz w:val="16"/>
        </w:rPr>
        <w:t>motiv</w:t>
      </w:r>
      <w:proofErr w:type="spellEnd"/>
      <w:r w:rsidRPr="00414C51">
        <w:rPr>
          <w:sz w:val="16"/>
        </w:rPr>
        <w:t xml:space="preserve">- </w:t>
      </w:r>
      <w:proofErr w:type="spellStart"/>
      <w:r w:rsidRPr="00414C51">
        <w:rPr>
          <w:sz w:val="16"/>
        </w:rPr>
        <w:t>ation</w:t>
      </w:r>
      <w:proofErr w:type="spellEnd"/>
      <w:r w:rsidRPr="00414C51">
        <w:rPr>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414C51">
        <w:rPr>
          <w:sz w:val="16"/>
        </w:rPr>
        <w:t>In</w:t>
      </w:r>
      <w:proofErr w:type="gramEnd"/>
      <w:r w:rsidRPr="00414C51">
        <w:rPr>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414C51">
        <w:rPr>
          <w:sz w:val="16"/>
        </w:rPr>
        <w:t>Klumpp</w:t>
      </w:r>
      <w:proofErr w:type="spellEnd"/>
      <w:r w:rsidRPr="00414C51">
        <w:rPr>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414C51">
        <w:rPr>
          <w:sz w:val="16"/>
        </w:rPr>
        <w:t>Klumpp</w:t>
      </w:r>
      <w:proofErr w:type="spellEnd"/>
      <w:r w:rsidRPr="00414C51">
        <w:rPr>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14C51">
        <w:rPr>
          <w:rStyle w:val="StyleUnderline"/>
        </w:rPr>
        <w:t xml:space="preserve">while shared values are often quickly agreed upon, differences over fact are more </w:t>
      </w:r>
      <w:r w:rsidRPr="00414C51">
        <w:rPr>
          <w:rStyle w:val="Emphasis"/>
        </w:rPr>
        <w:t>difficult</w:t>
      </w:r>
      <w:r w:rsidRPr="00414C51">
        <w:rPr>
          <w:rStyle w:val="StyleUnderline"/>
        </w:rPr>
        <w:t xml:space="preserve"> to resolve. </w:t>
      </w:r>
      <w:r w:rsidRPr="00414C51">
        <w:rPr>
          <w:rStyle w:val="StyleUnderline"/>
          <w:highlight w:val="green"/>
        </w:rPr>
        <w:t>Without</w:t>
      </w:r>
      <w:r w:rsidRPr="00414C51">
        <w:rPr>
          <w:rStyle w:val="StyleUnderline"/>
        </w:rPr>
        <w:t xml:space="preserve"> </w:t>
      </w:r>
      <w:r w:rsidRPr="00414C51">
        <w:rPr>
          <w:rStyle w:val="Emphasis"/>
        </w:rPr>
        <w:t xml:space="preserve">credible </w:t>
      </w:r>
      <w:r w:rsidRPr="00414C51">
        <w:rPr>
          <w:rStyle w:val="Emphasis"/>
          <w:highlight w:val="green"/>
        </w:rPr>
        <w:t>institutions</w:t>
      </w:r>
      <w:r w:rsidRPr="00414C51">
        <w:rPr>
          <w:rStyle w:val="StyleUnderline"/>
        </w:rPr>
        <w:t xml:space="preserve"> of authority </w:t>
      </w:r>
      <w:r w:rsidRPr="00414C51">
        <w:rPr>
          <w:rStyle w:val="StyleUnderline"/>
          <w:highlight w:val="green"/>
        </w:rPr>
        <w:t>that can disseminate facts</w:t>
      </w:r>
      <w:r w:rsidRPr="00414C51">
        <w:rPr>
          <w:rStyle w:val="StyleUnderline"/>
        </w:rPr>
        <w:t xml:space="preserve">, public </w:t>
      </w:r>
      <w:r w:rsidRPr="00414C51">
        <w:rPr>
          <w:rStyle w:val="StyleUnderline"/>
          <w:highlight w:val="green"/>
        </w:rPr>
        <w:t xml:space="preserve">deliberation requires more </w:t>
      </w:r>
      <w:r w:rsidRPr="00414C51">
        <w:rPr>
          <w:rStyle w:val="Emphasis"/>
          <w:highlight w:val="green"/>
        </w:rPr>
        <w:t>time</w:t>
      </w:r>
      <w:r w:rsidRPr="00414C51">
        <w:rPr>
          <w:rStyle w:val="StyleUnderline"/>
          <w:highlight w:val="green"/>
        </w:rPr>
        <w:t>,</w:t>
      </w:r>
      <w:r w:rsidRPr="00414C51">
        <w:rPr>
          <w:rStyle w:val="StyleUnderline"/>
        </w:rPr>
        <w:t xml:space="preserve"> information-gathering, evaluation, </w:t>
      </w:r>
      <w:r w:rsidRPr="00414C51">
        <w:rPr>
          <w:rStyle w:val="StyleUnderline"/>
          <w:highlight w:val="green"/>
        </w:rPr>
        <w:t>and reasoning</w:t>
      </w:r>
      <w:r w:rsidRPr="00414C51">
        <w:rPr>
          <w:rStyle w:val="StyleUnderline"/>
        </w:rPr>
        <w:t xml:space="preserve">. The Bush administration’s decision to take military action in </w:t>
      </w:r>
      <w:r w:rsidRPr="00414C51">
        <w:rPr>
          <w:rStyle w:val="Emphasis"/>
          <w:highlight w:val="green"/>
        </w:rPr>
        <w:t>Iraq</w:t>
      </w:r>
      <w:r w:rsidRPr="00414C51">
        <w:rPr>
          <w:rStyle w:val="StyleUnderline"/>
        </w:rPr>
        <w:t xml:space="preserve">, for example, </w:t>
      </w:r>
      <w:r w:rsidRPr="00414C51">
        <w:rPr>
          <w:rStyle w:val="StyleUnderline"/>
          <w:highlight w:val="green"/>
        </w:rPr>
        <w:t>was</w:t>
      </w:r>
      <w:r w:rsidRPr="00414C51">
        <w:rPr>
          <w:rStyle w:val="StyleUnderline"/>
        </w:rPr>
        <w:t xml:space="preserve"> presumably </w:t>
      </w:r>
      <w:r w:rsidRPr="00414C51">
        <w:rPr>
          <w:rStyle w:val="StyleUnderline"/>
          <w:highlight w:val="green"/>
        </w:rPr>
        <w:t>based on the “</w:t>
      </w:r>
      <w:r w:rsidRPr="00414C51">
        <w:rPr>
          <w:rStyle w:val="Emphasis"/>
          <w:highlight w:val="green"/>
        </w:rPr>
        <w:t>fact</w:t>
      </w:r>
      <w:r w:rsidRPr="00414C51">
        <w:rPr>
          <w:rStyle w:val="StyleUnderline"/>
          <w:highlight w:val="green"/>
        </w:rPr>
        <w:t xml:space="preserve">” </w:t>
      </w:r>
      <w:r w:rsidRPr="00414C51">
        <w:rPr>
          <w:rStyle w:val="StyleUnderline"/>
        </w:rPr>
        <w:t xml:space="preserve">that </w:t>
      </w:r>
      <w:r w:rsidRPr="00414C51">
        <w:rPr>
          <w:rStyle w:val="StyleUnderline"/>
          <w:highlight w:val="green"/>
        </w:rPr>
        <w:t>Saddam</w:t>
      </w:r>
      <w:r w:rsidRPr="00414C51">
        <w:rPr>
          <w:rStyle w:val="StyleUnderline"/>
        </w:rPr>
        <w:t xml:space="preserve"> Hussein </w:t>
      </w:r>
      <w:r w:rsidRPr="00414C51">
        <w:rPr>
          <w:rStyle w:val="StyleUnderline"/>
          <w:highlight w:val="green"/>
        </w:rPr>
        <w:t xml:space="preserve">had </w:t>
      </w:r>
      <w:r w:rsidRPr="00414C51">
        <w:rPr>
          <w:rStyle w:val="StyleUnderline"/>
        </w:rPr>
        <w:t xml:space="preserve">acquired </w:t>
      </w:r>
      <w:r w:rsidRPr="00414C51">
        <w:rPr>
          <w:rStyle w:val="StyleUnderline"/>
          <w:highlight w:val="green"/>
        </w:rPr>
        <w:t xml:space="preserve">weapons </w:t>
      </w:r>
      <w:r w:rsidRPr="00414C51">
        <w:rPr>
          <w:sz w:val="16"/>
        </w:rPr>
        <w:t xml:space="preserve">of mass destruction. This has now become a classic example of poor </w:t>
      </w:r>
      <w:proofErr w:type="gramStart"/>
      <w:r w:rsidRPr="00414C51">
        <w:rPr>
          <w:sz w:val="16"/>
        </w:rPr>
        <w:t>policy-making</w:t>
      </w:r>
      <w:proofErr w:type="gramEnd"/>
      <w:r w:rsidRPr="00414C51">
        <w:rPr>
          <w:sz w:val="16"/>
        </w:rPr>
        <w:t xml:space="preserve"> grounded in faulty factual evidence.</w:t>
      </w:r>
      <w:r w:rsidRPr="00414C51">
        <w:rPr>
          <w:rStyle w:val="StyleUnderline"/>
        </w:rPr>
        <w:t xml:space="preserve"> </w:t>
      </w:r>
      <w:r w:rsidRPr="00414C51">
        <w:rPr>
          <w:rStyle w:val="StyleUnderline"/>
          <w:highlight w:val="green"/>
        </w:rPr>
        <w:t xml:space="preserve">This </w:t>
      </w:r>
      <w:r w:rsidRPr="00414C51">
        <w:rPr>
          <w:rStyle w:val="StyleUnderline"/>
        </w:rPr>
        <w:t xml:space="preserve">shortcoming </w:t>
      </w:r>
      <w:r w:rsidRPr="00414C51">
        <w:rPr>
          <w:rStyle w:val="StyleUnderline"/>
          <w:highlight w:val="green"/>
        </w:rPr>
        <w:t xml:space="preserve">is </w:t>
      </w:r>
      <w:r w:rsidRPr="00414C51">
        <w:rPr>
          <w:rStyle w:val="Emphasis"/>
          <w:highlight w:val="green"/>
        </w:rPr>
        <w:t>precisely</w:t>
      </w:r>
      <w:r w:rsidRPr="00414C51">
        <w:rPr>
          <w:rStyle w:val="StyleUnderline"/>
          <w:highlight w:val="green"/>
        </w:rPr>
        <w:t xml:space="preserve"> why </w:t>
      </w:r>
      <w:r w:rsidRPr="00414C51">
        <w:rPr>
          <w:rStyle w:val="Emphasis"/>
          <w:highlight w:val="green"/>
        </w:rPr>
        <w:t>policy debate is a valuable complement</w:t>
      </w:r>
      <w:r w:rsidRPr="00F43249">
        <w:rPr>
          <w:rStyle w:val="StyleUnderline"/>
          <w:color w:val="000000" w:themeColor="text1"/>
        </w:rPr>
        <w:t xml:space="preserve"> to service- learning activities. Not only can </w:t>
      </w:r>
      <w:r w:rsidRPr="00F43249">
        <w:rPr>
          <w:rStyle w:val="Emphasis"/>
          <w:color w:val="000000" w:themeColor="text1"/>
          <w:highlight w:val="green"/>
        </w:rPr>
        <w:t>students</w:t>
      </w:r>
      <w:r w:rsidRPr="00F43249">
        <w:rPr>
          <w:rStyle w:val="StyleUnderline"/>
          <w:color w:val="000000" w:themeColor="text1"/>
        </w:rPr>
        <w:t xml:space="preserve"> use their developing literacies to better understand social problems, they </w:t>
      </w:r>
      <w:r w:rsidRPr="00F43249">
        <w:rPr>
          <w:rStyle w:val="StyleUnderline"/>
          <w:color w:val="000000" w:themeColor="text1"/>
          <w:highlight w:val="green"/>
        </w:rPr>
        <w:t>can</w:t>
      </w:r>
      <w:r w:rsidRPr="00F43249">
        <w:rPr>
          <w:rStyle w:val="StyleUnderline"/>
          <w:color w:val="000000" w:themeColor="text1"/>
        </w:rPr>
        <w:t xml:space="preserve"> also </w:t>
      </w:r>
      <w:r w:rsidRPr="00F43249">
        <w:rPr>
          <w:rStyle w:val="StyleUnderline"/>
          <w:color w:val="000000" w:themeColor="text1"/>
          <w:highlight w:val="green"/>
        </w:rPr>
        <w:t xml:space="preserve">learn to access </w:t>
      </w:r>
      <w:r w:rsidRPr="00F43249">
        <w:rPr>
          <w:rStyle w:val="StyleUnderline"/>
          <w:color w:val="000000" w:themeColor="text1"/>
        </w:rPr>
        <w:t xml:space="preserve">a </w:t>
      </w:r>
      <w:r w:rsidRPr="00F43249">
        <w:rPr>
          <w:rStyle w:val="Emphasis"/>
          <w:color w:val="000000" w:themeColor="text1"/>
        </w:rPr>
        <w:t xml:space="preserve">broader range of </w:t>
      </w:r>
      <w:r w:rsidRPr="00F43249">
        <w:rPr>
          <w:rStyle w:val="Emphasis"/>
          <w:color w:val="000000" w:themeColor="text1"/>
          <w:highlight w:val="green"/>
        </w:rPr>
        <w:t>knowledge sources</w:t>
      </w:r>
      <w:r w:rsidRPr="00F43249">
        <w:rPr>
          <w:rStyle w:val="StyleUnderline"/>
          <w:color w:val="000000" w:themeColor="text1"/>
          <w:highlight w:val="green"/>
        </w:rPr>
        <w:t xml:space="preserve">, </w:t>
      </w:r>
      <w:r w:rsidRPr="00F43249">
        <w:rPr>
          <w:rStyle w:val="StyleUnderline"/>
          <w:color w:val="000000" w:themeColor="text1"/>
        </w:rPr>
        <w:t xml:space="preserve">thereby </w:t>
      </w:r>
      <w:r w:rsidRPr="00F43249">
        <w:rPr>
          <w:rStyle w:val="Emphasis"/>
          <w:color w:val="000000" w:themeColor="text1"/>
        </w:rPr>
        <w:t>mitigating</w:t>
      </w:r>
      <w:r w:rsidRPr="00F43249">
        <w:rPr>
          <w:rStyle w:val="StyleUnderline"/>
          <w:color w:val="000000" w:themeColor="text1"/>
        </w:rPr>
        <w:t xml:space="preserve"> the absence of </w:t>
      </w:r>
      <w:r w:rsidRPr="00F43249">
        <w:rPr>
          <w:rStyle w:val="Emphasis"/>
          <w:color w:val="000000" w:themeColor="text1"/>
        </w:rPr>
        <w:t>fact-finding</w:t>
      </w:r>
      <w:r w:rsidRPr="00F43249">
        <w:rPr>
          <w:rStyle w:val="StyleUnderline"/>
          <w:color w:val="000000" w:themeColor="text1"/>
        </w:rPr>
        <w:t xml:space="preserve"> </w:t>
      </w:r>
      <w:r w:rsidRPr="00F43249">
        <w:rPr>
          <w:color w:val="000000" w:themeColor="text1"/>
          <w:sz w:val="16"/>
        </w:rPr>
        <w:t xml:space="preserve">from traditional institutions. Fur- </w:t>
      </w:r>
      <w:proofErr w:type="spellStart"/>
      <w:r w:rsidRPr="00F43249">
        <w:rPr>
          <w:color w:val="000000" w:themeColor="text1"/>
          <w:sz w:val="16"/>
        </w:rPr>
        <w:t>thermore</w:t>
      </w:r>
      <w:proofErr w:type="spellEnd"/>
      <w:r w:rsidRPr="00F43249">
        <w:rPr>
          <w:color w:val="000000" w:themeColor="text1"/>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w:t>
      </w:r>
      <w:proofErr w:type="gramStart"/>
      <w:r w:rsidRPr="00F43249">
        <w:rPr>
          <w:color w:val="000000" w:themeColor="text1"/>
          <w:sz w:val="16"/>
        </w:rPr>
        <w:t>others</w:t>
      </w:r>
      <w:proofErr w:type="gramEnd"/>
      <w:r w:rsidRPr="00F43249">
        <w:rPr>
          <w:color w:val="000000" w:themeColor="text1"/>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F43249">
        <w:rPr>
          <w:color w:val="000000" w:themeColor="text1"/>
          <w:sz w:val="16"/>
        </w:rPr>
        <w:t>Zwarensteyn’s</w:t>
      </w:r>
      <w:proofErr w:type="spellEnd"/>
      <w:r w:rsidRPr="00F43249">
        <w:rPr>
          <w:color w:val="000000" w:themeColor="text1"/>
          <w:sz w:val="16"/>
        </w:rPr>
        <w:t xml:space="preserve"> (2012) research high- lights these sorts of effects in high school students who engage in competitive policy debate. </w:t>
      </w:r>
      <w:proofErr w:type="spellStart"/>
      <w:r w:rsidRPr="00F43249">
        <w:rPr>
          <w:color w:val="000000" w:themeColor="text1"/>
          <w:sz w:val="16"/>
        </w:rPr>
        <w:t>Zwarensteyn</w:t>
      </w:r>
      <w:proofErr w:type="spellEnd"/>
      <w:r w:rsidRPr="00F43249">
        <w:rPr>
          <w:color w:val="000000" w:themeColor="text1"/>
          <w:sz w:val="16"/>
        </w:rPr>
        <w:t xml:space="preserve"> theorizes that </w:t>
      </w:r>
      <w:r w:rsidRPr="00F43249">
        <w:rPr>
          <w:rStyle w:val="Emphasis"/>
          <w:color w:val="000000" w:themeColor="text1"/>
          <w:highlight w:val="green"/>
        </w:rPr>
        <w:t xml:space="preserve">even minimal </w:t>
      </w:r>
      <w:r w:rsidRPr="00F43249">
        <w:rPr>
          <w:rStyle w:val="StyleUnderline"/>
          <w:color w:val="000000" w:themeColor="text1"/>
          <w:highlight w:val="green"/>
        </w:rPr>
        <w:t>increases in technical knowledge</w:t>
      </w:r>
      <w:r w:rsidRPr="00F43249">
        <w:rPr>
          <w:rStyle w:val="StyleUnderline"/>
          <w:color w:val="000000" w:themeColor="text1"/>
        </w:rPr>
        <w:t xml:space="preserve"> about politics can </w:t>
      </w:r>
      <w:r w:rsidRPr="00F43249">
        <w:rPr>
          <w:rStyle w:val="StyleUnderline"/>
          <w:color w:val="000000" w:themeColor="text1"/>
          <w:highlight w:val="green"/>
        </w:rPr>
        <w:t>translate to significant increases in a</w:t>
      </w:r>
      <w:r w:rsidRPr="00F43249">
        <w:rPr>
          <w:rStyle w:val="StyleUnderline"/>
          <w:color w:val="000000" w:themeColor="text1"/>
        </w:rPr>
        <w:t xml:space="preserve"> student’s sense of </w:t>
      </w:r>
      <w:r w:rsidRPr="00F43249">
        <w:rPr>
          <w:rStyle w:val="StyleUnderline"/>
          <w:color w:val="000000" w:themeColor="text1"/>
          <w:highlight w:val="green"/>
        </w:rPr>
        <w:t>self-efficacy</w:t>
      </w:r>
      <w:r w:rsidRPr="00225CA1">
        <w:rPr>
          <w:color w:val="FF0000"/>
          <w:sz w:val="16"/>
        </w:rPr>
        <w:t xml:space="preserve">. Many students start off feeling very insecure when it comes to their mastery of </w:t>
      </w:r>
      <w:proofErr w:type="spellStart"/>
      <w:r w:rsidRPr="00225CA1">
        <w:rPr>
          <w:color w:val="FF0000"/>
          <w:sz w:val="16"/>
        </w:rPr>
        <w:t>insti</w:t>
      </w:r>
      <w:proofErr w:type="spellEnd"/>
      <w:r w:rsidRPr="00225CA1">
        <w:rPr>
          <w:color w:val="FF0000"/>
          <w:sz w:val="16"/>
        </w:rPr>
        <w:t xml:space="preserve">- </w:t>
      </w:r>
      <w:proofErr w:type="spellStart"/>
      <w:r w:rsidRPr="00225CA1">
        <w:rPr>
          <w:color w:val="FF0000"/>
          <w:sz w:val="16"/>
        </w:rPr>
        <w:t>tutional</w:t>
      </w:r>
      <w:proofErr w:type="spellEnd"/>
      <w:r w:rsidRPr="00225CA1">
        <w:rPr>
          <w:color w:val="FF0000"/>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225CA1">
        <w:rPr>
          <w:color w:val="FF0000"/>
          <w:sz w:val="16"/>
        </w:rPr>
        <w:t>policy-making</w:t>
      </w:r>
      <w:proofErr w:type="gramEnd"/>
      <w:r w:rsidRPr="00225CA1">
        <w:rPr>
          <w:color w:val="FF0000"/>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225CA1">
        <w:rPr>
          <w:color w:val="FF0000"/>
          <w:sz w:val="16"/>
        </w:rPr>
        <w:t>experi</w:t>
      </w:r>
      <w:proofErr w:type="spellEnd"/>
      <w:r w:rsidRPr="00225CA1">
        <w:rPr>
          <w:color w:val="FF0000"/>
          <w:sz w:val="16"/>
        </w:rPr>
        <w:t xml:space="preserve">- </w:t>
      </w:r>
      <w:proofErr w:type="spellStart"/>
      <w:r w:rsidRPr="00225CA1">
        <w:rPr>
          <w:color w:val="FF0000"/>
          <w:sz w:val="16"/>
        </w:rPr>
        <w:t>ences</w:t>
      </w:r>
      <w:proofErr w:type="spellEnd"/>
      <w:r w:rsidRPr="00225CA1">
        <w:rPr>
          <w:color w:val="FF0000"/>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w:t>
      </w:r>
      <w:r w:rsidRPr="00225CA1">
        <w:rPr>
          <w:color w:val="FF0000"/>
          <w:sz w:val="16"/>
        </w:rPr>
        <w:lastRenderedPageBreak/>
        <w:t xml:space="preserve">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225CA1">
        <w:rPr>
          <w:rStyle w:val="StyleUnderline"/>
          <w:color w:val="FF0000"/>
        </w:rPr>
        <w:t xml:space="preserve">A </w:t>
      </w:r>
      <w:r w:rsidRPr="00225CA1">
        <w:rPr>
          <w:rStyle w:val="Emphasis"/>
          <w:color w:val="FF0000"/>
        </w:rPr>
        <w:t>pedagogy</w:t>
      </w:r>
      <w:r w:rsidRPr="00225CA1">
        <w:rPr>
          <w:rStyle w:val="StyleUnderline"/>
          <w:color w:val="FF0000"/>
        </w:rPr>
        <w:t xml:space="preserve"> is a praxis for cultivating learning in others</w:t>
      </w:r>
      <w:r w:rsidRPr="00225CA1">
        <w:rPr>
          <w:color w:val="FF0000"/>
          <w:sz w:val="16"/>
        </w:rPr>
        <w:t xml:space="preserve">. The pedagogy of service-learning helps students to know and engage social conditions through physical engagement with their environments and communities. </w:t>
      </w:r>
      <w:r w:rsidRPr="00225CA1">
        <w:rPr>
          <w:rStyle w:val="StyleUnderline"/>
          <w:color w:val="FF0000"/>
          <w:highlight w:val="green"/>
        </w:rPr>
        <w:t xml:space="preserve">Policy </w:t>
      </w:r>
      <w:r w:rsidRPr="00225CA1">
        <w:rPr>
          <w:rStyle w:val="Emphasis"/>
          <w:color w:val="FF0000"/>
          <w:highlight w:val="green"/>
        </w:rPr>
        <w:t>debate</w:t>
      </w:r>
      <w:r w:rsidRPr="00225CA1">
        <w:rPr>
          <w:rStyle w:val="StyleUnderline"/>
          <w:color w:val="FF0000"/>
          <w:highlight w:val="green"/>
        </w:rPr>
        <w:t xml:space="preserve"> </w:t>
      </w:r>
      <w:r w:rsidRPr="00225CA1">
        <w:rPr>
          <w:rStyle w:val="StyleUnderline"/>
          <w:color w:val="FF0000"/>
        </w:rPr>
        <w:t xml:space="preserve">pedagogy </w:t>
      </w:r>
      <w:r w:rsidRPr="00225CA1">
        <w:rPr>
          <w:rStyle w:val="StyleUnderline"/>
          <w:color w:val="FF0000"/>
          <w:highlight w:val="green"/>
        </w:rPr>
        <w:t xml:space="preserve">leads students to </w:t>
      </w:r>
      <w:r w:rsidRPr="00225CA1">
        <w:rPr>
          <w:rStyle w:val="Emphasis"/>
          <w:color w:val="FF0000"/>
          <w:highlight w:val="green"/>
        </w:rPr>
        <w:t>know</w:t>
      </w:r>
      <w:r w:rsidRPr="00225CA1">
        <w:rPr>
          <w:rStyle w:val="StyleUnderline"/>
          <w:color w:val="FF0000"/>
          <w:highlight w:val="green"/>
        </w:rPr>
        <w:t xml:space="preserve"> and </w:t>
      </w:r>
      <w:r w:rsidRPr="00225CA1">
        <w:rPr>
          <w:rStyle w:val="Emphasis"/>
          <w:color w:val="FF0000"/>
          <w:highlight w:val="green"/>
        </w:rPr>
        <w:t>engage</w:t>
      </w:r>
      <w:r w:rsidRPr="00225CA1">
        <w:rPr>
          <w:rStyle w:val="StyleUnderline"/>
          <w:color w:val="FF0000"/>
        </w:rPr>
        <w:t xml:space="preserve"> these same </w:t>
      </w:r>
      <w:r w:rsidRPr="00225CA1">
        <w:rPr>
          <w:rStyle w:val="Emphasis"/>
          <w:color w:val="FF0000"/>
          <w:highlight w:val="green"/>
        </w:rPr>
        <w:t>social conditions</w:t>
      </w:r>
      <w:r w:rsidRPr="00225CA1">
        <w:rPr>
          <w:rStyle w:val="StyleUnderline"/>
          <w:color w:val="FF0000"/>
          <w:highlight w:val="green"/>
        </w:rPr>
        <w:t xml:space="preserve"> while </w:t>
      </w:r>
      <w:r w:rsidRPr="00225CA1">
        <w:rPr>
          <w:rStyle w:val="StyleUnderline"/>
          <w:color w:val="FF0000"/>
        </w:rPr>
        <w:t xml:space="preserve">also </w:t>
      </w:r>
      <w:r w:rsidRPr="00225CA1">
        <w:rPr>
          <w:rStyle w:val="StyleUnderline"/>
          <w:color w:val="FF0000"/>
          <w:highlight w:val="green"/>
        </w:rPr>
        <w:t xml:space="preserve">challenging them to apply </w:t>
      </w:r>
      <w:r w:rsidRPr="00225CA1">
        <w:rPr>
          <w:rStyle w:val="StyleUnderline"/>
          <w:color w:val="FF0000"/>
        </w:rPr>
        <w:t xml:space="preserve">their </w:t>
      </w:r>
      <w:r w:rsidRPr="00225CA1">
        <w:rPr>
          <w:rStyle w:val="Emphasis"/>
          <w:color w:val="FF0000"/>
          <w:highlight w:val="green"/>
        </w:rPr>
        <w:t>knowledge</w:t>
      </w:r>
      <w:r w:rsidRPr="00225CA1">
        <w:rPr>
          <w:rStyle w:val="StyleUnderline"/>
          <w:color w:val="FF0000"/>
          <w:highlight w:val="green"/>
        </w:rPr>
        <w:t xml:space="preserve"> for </w:t>
      </w:r>
      <w:r w:rsidRPr="00225CA1">
        <w:rPr>
          <w:rStyle w:val="StyleUnderline"/>
          <w:color w:val="FF0000"/>
        </w:rPr>
        <w:t xml:space="preserve">the purpose of </w:t>
      </w:r>
      <w:r w:rsidRPr="00225CA1">
        <w:rPr>
          <w:rStyle w:val="Emphasis"/>
          <w:color w:val="FF0000"/>
          <w:highlight w:val="green"/>
        </w:rPr>
        <w:t>political advocacy</w:t>
      </w:r>
      <w:r w:rsidRPr="00225CA1">
        <w:rPr>
          <w:rStyle w:val="StyleUnderline"/>
          <w:color w:val="FF0000"/>
        </w:rPr>
        <w:t>.</w:t>
      </w:r>
      <w:r w:rsidRPr="00225CA1">
        <w:rPr>
          <w:color w:val="FF0000"/>
          <w:sz w:val="16"/>
        </w:rPr>
        <w:t xml:space="preserve"> These pedagogies are natural compliments for </w:t>
      </w:r>
      <w:proofErr w:type="spellStart"/>
      <w:r w:rsidRPr="00225CA1">
        <w:rPr>
          <w:color w:val="FF0000"/>
          <w:sz w:val="16"/>
        </w:rPr>
        <w:t>cul</w:t>
      </w:r>
      <w:proofErr w:type="spellEnd"/>
      <w:r w:rsidRPr="00225CA1">
        <w:rPr>
          <w:color w:val="FF0000"/>
          <w:sz w:val="16"/>
        </w:rPr>
        <w:t xml:space="preserve">- </w:t>
      </w:r>
      <w:proofErr w:type="spellStart"/>
      <w:r w:rsidRPr="00225CA1">
        <w:rPr>
          <w:color w:val="FF0000"/>
          <w:sz w:val="16"/>
        </w:rPr>
        <w:t>tivating</w:t>
      </w:r>
      <w:proofErr w:type="spellEnd"/>
      <w:r w:rsidRPr="00225CA1">
        <w:rPr>
          <w:color w:val="FF0000"/>
          <w:sz w:val="16"/>
        </w:rPr>
        <w:t xml:space="preserve"> student learning. Therefore, future studies should explore how well service-learn- </w:t>
      </w:r>
      <w:proofErr w:type="spellStart"/>
      <w:r w:rsidRPr="00225CA1">
        <w:rPr>
          <w:color w:val="FF0000"/>
          <w:sz w:val="16"/>
        </w:rPr>
        <w:t>ing</w:t>
      </w:r>
      <w:proofErr w:type="spellEnd"/>
      <w:r w:rsidRPr="00225CA1">
        <w:rPr>
          <w:color w:val="FF0000"/>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225CA1">
        <w:rPr>
          <w:color w:val="FF0000"/>
          <w:sz w:val="16"/>
        </w:rPr>
        <w:t>sion</w:t>
      </w:r>
      <w:proofErr w:type="spellEnd"/>
      <w:r w:rsidRPr="00225CA1">
        <w:rPr>
          <w:color w:val="FF0000"/>
          <w:sz w:val="16"/>
        </w:rPr>
        <w:t xml:space="preserve"> about the service work students do (Levesque-Bristol, Knapp, &amp; Fisher, 2010). </w:t>
      </w:r>
      <w:r w:rsidRPr="00225CA1">
        <w:rPr>
          <w:rStyle w:val="StyleUnderline"/>
          <w:color w:val="FF0000"/>
        </w:rPr>
        <w:t>Policy debates related to students’ service can accomplish this goal and more</w:t>
      </w:r>
      <w:r w:rsidRPr="00225CA1">
        <w:rPr>
          <w:color w:val="FF0000"/>
          <w:sz w:val="16"/>
        </w:rPr>
        <w:t xml:space="preserve">. </w:t>
      </w:r>
      <w:r w:rsidRPr="00225CA1">
        <w:rPr>
          <w:rStyle w:val="StyleUnderline"/>
          <w:color w:val="FF0000"/>
        </w:rPr>
        <w:t xml:space="preserve">Policy </w:t>
      </w:r>
      <w:r w:rsidRPr="00225CA1">
        <w:rPr>
          <w:rStyle w:val="StyleUnderline"/>
          <w:color w:val="FF0000"/>
          <w:highlight w:val="green"/>
        </w:rPr>
        <w:t xml:space="preserve">debates </w:t>
      </w:r>
      <w:r w:rsidRPr="00225CA1">
        <w:rPr>
          <w:rStyle w:val="StyleUnderline"/>
          <w:color w:val="FF0000"/>
        </w:rPr>
        <w:t xml:space="preserve">can also </w:t>
      </w:r>
      <w:r w:rsidRPr="00225CA1">
        <w:rPr>
          <w:rStyle w:val="StyleUnderline"/>
          <w:color w:val="FF0000"/>
          <w:highlight w:val="green"/>
        </w:rPr>
        <w:t xml:space="preserve">facilitate the </w:t>
      </w:r>
      <w:r w:rsidRPr="00225CA1">
        <w:rPr>
          <w:rStyle w:val="Emphasis"/>
          <w:color w:val="FF0000"/>
          <w:highlight w:val="green"/>
        </w:rPr>
        <w:t>political learning</w:t>
      </w:r>
      <w:r w:rsidRPr="00225CA1">
        <w:rPr>
          <w:rStyle w:val="StyleUnderline"/>
          <w:color w:val="FF0000"/>
          <w:highlight w:val="green"/>
        </w:rPr>
        <w:t xml:space="preserve"> </w:t>
      </w:r>
      <w:r w:rsidRPr="00225CA1">
        <w:rPr>
          <w:rStyle w:val="StyleUnderline"/>
          <w:color w:val="FF0000"/>
        </w:rPr>
        <w:t xml:space="preserve">students need </w:t>
      </w:r>
      <w:r w:rsidRPr="00225CA1">
        <w:rPr>
          <w:rStyle w:val="StyleUnderline"/>
          <w:color w:val="FF0000"/>
          <w:highlight w:val="green"/>
        </w:rPr>
        <w:t xml:space="preserve">to build </w:t>
      </w:r>
      <w:r w:rsidRPr="00225CA1">
        <w:rPr>
          <w:rStyle w:val="StyleUnderline"/>
          <w:color w:val="FF0000"/>
        </w:rPr>
        <w:t xml:space="preserve">their political </w:t>
      </w:r>
      <w:r w:rsidRPr="00225CA1">
        <w:rPr>
          <w:rStyle w:val="Emphasis"/>
          <w:color w:val="FF0000"/>
        </w:rPr>
        <w:t>efficacy</w:t>
      </w:r>
      <w:r w:rsidRPr="00225CA1">
        <w:rPr>
          <w:rStyle w:val="StyleUnderline"/>
          <w:color w:val="FF0000"/>
        </w:rPr>
        <w:t xml:space="preserve"> and capacity for political </w:t>
      </w:r>
      <w:r w:rsidRPr="00225CA1">
        <w:rPr>
          <w:rStyle w:val="StyleUnderline"/>
          <w:color w:val="FF0000"/>
          <w:highlight w:val="green"/>
        </w:rPr>
        <w:t>engagement</w:t>
      </w:r>
      <w:r w:rsidRPr="00225CA1">
        <w:rPr>
          <w:rStyle w:val="StyleUnderline"/>
          <w:color w:val="FF0000"/>
        </w:rPr>
        <w:t xml:space="preserve">. Through informed learning about the political process—especially in the context of service practice—students develop literacies that will extend beyond the classroom. </w:t>
      </w:r>
      <w:r w:rsidRPr="00225CA1">
        <w:rPr>
          <w:rStyle w:val="StyleUnderline"/>
          <w:color w:val="FF0000"/>
          <w:highlight w:val="green"/>
        </w:rPr>
        <w:t xml:space="preserve">Using this </w:t>
      </w:r>
      <w:r w:rsidRPr="00225CA1">
        <w:rPr>
          <w:rStyle w:val="Emphasis"/>
          <w:color w:val="FF0000"/>
          <w:highlight w:val="green"/>
        </w:rPr>
        <w:t>knowledge</w:t>
      </w:r>
      <w:r w:rsidRPr="00225CA1">
        <w:rPr>
          <w:rStyle w:val="StyleUnderline"/>
          <w:color w:val="FF0000"/>
          <w:highlight w:val="green"/>
        </w:rPr>
        <w:t xml:space="preserve"> in </w:t>
      </w:r>
      <w:r w:rsidRPr="00225CA1">
        <w:rPr>
          <w:rStyle w:val="StyleUnderline"/>
          <w:color w:val="FF0000"/>
        </w:rPr>
        <w:t xml:space="preserve">reasoned </w:t>
      </w:r>
      <w:r w:rsidRPr="00225CA1">
        <w:rPr>
          <w:rStyle w:val="Emphasis"/>
          <w:color w:val="FF0000"/>
          <w:highlight w:val="green"/>
        </w:rPr>
        <w:t>public argument</w:t>
      </w:r>
      <w:r w:rsidRPr="00225CA1">
        <w:rPr>
          <w:rStyle w:val="StyleUnderline"/>
          <w:color w:val="FF0000"/>
          <w:highlight w:val="green"/>
        </w:rPr>
        <w:t xml:space="preserve"> about </w:t>
      </w:r>
      <w:r w:rsidRPr="00225CA1">
        <w:rPr>
          <w:rStyle w:val="StyleUnderline"/>
          <w:color w:val="FF0000"/>
        </w:rPr>
        <w:t xml:space="preserve">policy challenges </w:t>
      </w:r>
      <w:r w:rsidRPr="00225CA1">
        <w:rPr>
          <w:rStyle w:val="StyleUnderline"/>
          <w:color w:val="FF0000"/>
          <w:highlight w:val="green"/>
        </w:rPr>
        <w:t xml:space="preserve">invites students to move beyond </w:t>
      </w:r>
      <w:r w:rsidRPr="00225CA1">
        <w:rPr>
          <w:rStyle w:val="Emphasis"/>
          <w:color w:val="FF0000"/>
          <w:highlight w:val="green"/>
        </w:rPr>
        <w:t>cynical disengagement</w:t>
      </w:r>
      <w:r w:rsidRPr="00225CA1">
        <w:rPr>
          <w:rStyle w:val="Emphasis"/>
          <w:color w:val="FF0000"/>
        </w:rPr>
        <w:t xml:space="preserve"> </w:t>
      </w:r>
      <w:r w:rsidRPr="00225CA1">
        <w:rPr>
          <w:color w:val="FF0000"/>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225CA1">
        <w:rPr>
          <w:color w:val="FF0000"/>
          <w:sz w:val="16"/>
        </w:rPr>
        <w:t>policy-making</w:t>
      </w:r>
      <w:proofErr w:type="gramEnd"/>
      <w:r w:rsidRPr="00225CA1">
        <w:rPr>
          <w:color w:val="FF0000"/>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225CA1">
        <w:rPr>
          <w:color w:val="FF0000"/>
          <w:sz w:val="16"/>
        </w:rPr>
        <w:t>communicare</w:t>
      </w:r>
      <w:proofErr w:type="spellEnd"/>
      <w:r w:rsidRPr="00225CA1">
        <w:rPr>
          <w:color w:val="FF0000"/>
          <w:sz w:val="16"/>
        </w:rPr>
        <w:t xml:space="preserve">, situ- </w:t>
      </w:r>
      <w:proofErr w:type="spellStart"/>
      <w:r w:rsidRPr="00225CA1">
        <w:rPr>
          <w:color w:val="FF0000"/>
          <w:sz w:val="16"/>
        </w:rPr>
        <w:t>ates</w:t>
      </w:r>
      <w:proofErr w:type="spellEnd"/>
      <w:r w:rsidRPr="00225CA1">
        <w:rPr>
          <w:color w:val="FF0000"/>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6186FDC1" w14:textId="77777777" w:rsidR="00F43249" w:rsidRPr="00225CA1" w:rsidRDefault="00F43249" w:rsidP="00F43249">
      <w:pPr>
        <w:rPr>
          <w:rFonts w:asciiTheme="majorHAnsi" w:eastAsia="Cambria" w:hAnsiTheme="majorHAnsi" w:cstheme="majorHAnsi"/>
          <w:color w:val="FF0000"/>
          <w:sz w:val="16"/>
        </w:rPr>
      </w:pPr>
    </w:p>
    <w:p w14:paraId="12C1AEA8" w14:textId="77777777" w:rsidR="00F43249" w:rsidRPr="00C13142" w:rsidRDefault="00F43249" w:rsidP="00F43249">
      <w:pPr>
        <w:rPr>
          <w:color w:val="FF0000"/>
        </w:rPr>
      </w:pPr>
      <w:bookmarkStart w:id="3" w:name="_GoBack"/>
      <w:bookmarkEnd w:id="3"/>
    </w:p>
    <w:p w14:paraId="2B5618D5" w14:textId="77777777" w:rsidR="00F43249" w:rsidRPr="00C13142" w:rsidRDefault="00F43249" w:rsidP="00F43249">
      <w:pPr>
        <w:rPr>
          <w:color w:val="FF0000"/>
        </w:rPr>
      </w:pPr>
    </w:p>
    <w:p w14:paraId="210366E4" w14:textId="77777777" w:rsidR="00F43249" w:rsidRPr="00C13142" w:rsidRDefault="00F43249" w:rsidP="00F43249">
      <w:pPr>
        <w:rPr>
          <w:color w:val="FF0000"/>
        </w:rPr>
      </w:pPr>
    </w:p>
    <w:p w14:paraId="1A8F058F" w14:textId="77777777" w:rsidR="00F43249" w:rsidRPr="00C13142" w:rsidRDefault="00F43249" w:rsidP="00F43249">
      <w:pPr>
        <w:rPr>
          <w:color w:val="FF0000"/>
        </w:rPr>
      </w:pPr>
    </w:p>
    <w:p w14:paraId="7BD4F26C" w14:textId="77777777" w:rsidR="00F43249" w:rsidRPr="00C13142" w:rsidRDefault="00F43249" w:rsidP="00F43249">
      <w:pPr>
        <w:rPr>
          <w:color w:val="FF0000"/>
        </w:rPr>
      </w:pPr>
    </w:p>
    <w:p w14:paraId="33651145" w14:textId="77777777" w:rsidR="00F43249" w:rsidRPr="00C13142" w:rsidRDefault="00F43249" w:rsidP="00F43249">
      <w:pPr>
        <w:rPr>
          <w:color w:val="FF0000"/>
        </w:rPr>
      </w:pPr>
    </w:p>
    <w:p w14:paraId="2B35F1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29B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29B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CA1"/>
    <w:rsid w:val="002343FE"/>
    <w:rsid w:val="00235F7B"/>
    <w:rsid w:val="002502CF"/>
    <w:rsid w:val="00267EBB"/>
    <w:rsid w:val="0027023B"/>
    <w:rsid w:val="00272F3F"/>
    <w:rsid w:val="00274EDB"/>
    <w:rsid w:val="0027729E"/>
    <w:rsid w:val="002843B2"/>
    <w:rsid w:val="00284ED6"/>
    <w:rsid w:val="002861E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9B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93C"/>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E0D"/>
    <w:rsid w:val="00A776BA"/>
    <w:rsid w:val="00A81FD2"/>
    <w:rsid w:val="00A820D7"/>
    <w:rsid w:val="00A8441A"/>
    <w:rsid w:val="00A8674A"/>
    <w:rsid w:val="00A96E24"/>
    <w:rsid w:val="00AA6F6E"/>
    <w:rsid w:val="00AB122B"/>
    <w:rsid w:val="00AB21B0"/>
    <w:rsid w:val="00AB48D3"/>
    <w:rsid w:val="00AD7B6E"/>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24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CA6F1"/>
  <w14:defaultImageDpi w14:val="300"/>
  <w15:docId w15:val="{4C35D88B-ECC7-2242-B915-011266EB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324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129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29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1129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129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29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9B1"/>
  </w:style>
  <w:style w:type="character" w:customStyle="1" w:styleId="Heading1Char">
    <w:name w:val="Heading 1 Char"/>
    <w:aliases w:val="Pocket Char"/>
    <w:basedOn w:val="DefaultParagraphFont"/>
    <w:link w:val="Heading1"/>
    <w:uiPriority w:val="9"/>
    <w:rsid w:val="001129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29B1"/>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1129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129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29B1"/>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1129B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1129B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129B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1129B1"/>
    <w:rPr>
      <w:color w:val="auto"/>
      <w:u w:val="none"/>
    </w:rPr>
  </w:style>
  <w:style w:type="paragraph" w:styleId="DocumentMap">
    <w:name w:val="Document Map"/>
    <w:basedOn w:val="Normal"/>
    <w:link w:val="DocumentMapChar"/>
    <w:uiPriority w:val="99"/>
    <w:semiHidden/>
    <w:unhideWhenUsed/>
    <w:rsid w:val="001129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29B1"/>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F432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F43249"/>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cloummlevelone">
    <w:name w:val="cloumm_level_one"/>
    <w:basedOn w:val="DefaultParagraphFont"/>
    <w:rsid w:val="00F43249"/>
  </w:style>
  <w:style w:type="character" w:customStyle="1" w:styleId="cloummleveltwo">
    <w:name w:val="cloumm_level_two"/>
    <w:basedOn w:val="DefaultParagraphFont"/>
    <w:rsid w:val="00F43249"/>
  </w:style>
  <w:style w:type="character" w:customStyle="1" w:styleId="byline">
    <w:name w:val="byline"/>
    <w:basedOn w:val="DefaultParagraphFont"/>
    <w:rsid w:val="00F43249"/>
  </w:style>
  <w:style w:type="character" w:customStyle="1" w:styleId="pubtime">
    <w:name w:val="pub_time"/>
    <w:basedOn w:val="DefaultParagraphFont"/>
    <w:rsid w:val="00F43249"/>
  </w:style>
  <w:style w:type="character" w:customStyle="1" w:styleId="articletopshare">
    <w:name w:val="article_top_share"/>
    <w:basedOn w:val="DefaultParagraphFont"/>
    <w:rsid w:val="00F43249"/>
  </w:style>
  <w:style w:type="character" w:styleId="Strong">
    <w:name w:val="Strong"/>
    <w:basedOn w:val="DefaultParagraphFont"/>
    <w:uiPriority w:val="22"/>
    <w:qFormat/>
    <w:rsid w:val="00F43249"/>
    <w:rPr>
      <w:b/>
      <w:bCs/>
    </w:rPr>
  </w:style>
  <w:style w:type="character" w:styleId="UnresolvedMention">
    <w:name w:val="Unresolved Mention"/>
    <w:basedOn w:val="DefaultParagraphFont"/>
    <w:uiPriority w:val="99"/>
    <w:semiHidden/>
    <w:unhideWhenUsed/>
    <w:rsid w:val="00F43249"/>
    <w:rPr>
      <w:color w:val="605E5C"/>
      <w:shd w:val="clear" w:color="auto" w:fill="E1DFDD"/>
    </w:rPr>
  </w:style>
  <w:style w:type="character" w:styleId="SubtleEmphasis">
    <w:name w:val="Subtle Emphasis"/>
    <w:basedOn w:val="DefaultParagraphFont"/>
    <w:uiPriority w:val="19"/>
    <w:qFormat/>
    <w:rsid w:val="00F43249"/>
    <w:rPr>
      <w:i/>
      <w:iCs/>
      <w:color w:val="404040" w:themeColor="text1" w:themeTint="BF"/>
    </w:rPr>
  </w:style>
  <w:style w:type="paragraph" w:styleId="ListParagraph">
    <w:name w:val="List Paragraph"/>
    <w:aliases w:val="6 font"/>
    <w:basedOn w:val="Normal"/>
    <w:uiPriority w:val="34"/>
    <w:unhideWhenUsed/>
    <w:qFormat/>
    <w:rsid w:val="00F43249"/>
    <w:pPr>
      <w:ind w:left="720"/>
      <w:contextualSpacing/>
    </w:pPr>
    <w:rPr>
      <w:rFonts w:eastAsiaTheme="minorHAnsi" w:cstheme="minorBidi"/>
      <w:szCs w:val="22"/>
    </w:rPr>
  </w:style>
  <w:style w:type="paragraph" w:customStyle="1" w:styleId="textbold">
    <w:name w:val="text bold"/>
    <w:basedOn w:val="Normal"/>
    <w:autoRedefine/>
    <w:uiPriority w:val="7"/>
    <w:qFormat/>
    <w:rsid w:val="00F43249"/>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 w:type="character" w:customStyle="1" w:styleId="underline">
    <w:name w:val="underline"/>
    <w:basedOn w:val="DefaultParagraphFont"/>
    <w:qFormat/>
    <w:rsid w:val="00F43249"/>
    <w:rPr>
      <w:u w:val="single"/>
    </w:rPr>
  </w:style>
  <w:style w:type="character" w:customStyle="1" w:styleId="namedate">
    <w:name w:val="name+date"/>
    <w:basedOn w:val="DefaultParagraphFont"/>
    <w:uiPriority w:val="1"/>
    <w:qFormat/>
    <w:rsid w:val="00F43249"/>
    <w:rPr>
      <w:b/>
      <w:sz w:val="26"/>
      <w:u w:val="none"/>
    </w:rPr>
  </w:style>
  <w:style w:type="paragraph" w:customStyle="1" w:styleId="analytics">
    <w:name w:val="analytics"/>
    <w:basedOn w:val="Normal"/>
    <w:next w:val="Normal"/>
    <w:qFormat/>
    <w:rsid w:val="00F43249"/>
    <w:rPr>
      <w:b/>
      <w:color w:val="000000" w:themeColor="text1"/>
      <w:sz w:val="26"/>
    </w:rPr>
  </w:style>
  <w:style w:type="paragraph" w:styleId="BlockText">
    <w:name w:val="Block Text"/>
    <w:basedOn w:val="Normal"/>
    <w:uiPriority w:val="99"/>
    <w:semiHidden/>
    <w:unhideWhenUsed/>
    <w:rsid w:val="00F432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customStyle="1" w:styleId="Analytics0">
    <w:name w:val="Analytics"/>
    <w:next w:val="NormalWeb"/>
    <w:link w:val="AnalyticsChar"/>
    <w:uiPriority w:val="4"/>
    <w:qFormat/>
    <w:rsid w:val="00F4324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43249"/>
    <w:rPr>
      <w:rFonts w:ascii="Calibri" w:eastAsiaTheme="majorEastAsia" w:hAnsi="Calibri" w:cstheme="majorBidi"/>
      <w:b/>
      <w:iCs/>
      <w:sz w:val="26"/>
      <w:szCs w:val="28"/>
    </w:rPr>
  </w:style>
  <w:style w:type="paragraph" w:styleId="NormalWeb">
    <w:name w:val="Normal (Web)"/>
    <w:basedOn w:val="Normal"/>
    <w:uiPriority w:val="99"/>
    <w:semiHidden/>
    <w:unhideWhenUsed/>
    <w:rsid w:val="00F43249"/>
    <w:rPr>
      <w:rFonts w:ascii="Times New Roman" w:hAnsi="Times New Roman" w:cs="Times New Roman"/>
      <w:sz w:val="24"/>
    </w:rPr>
  </w:style>
  <w:style w:type="character" w:customStyle="1" w:styleId="m5577519854659992616gmail-styleunderline">
    <w:name w:val="m_5577519854659992616gmail-styleunderline"/>
    <w:basedOn w:val="DefaultParagraphFont"/>
    <w:rsid w:val="00F43249"/>
  </w:style>
  <w:style w:type="character" w:customStyle="1" w:styleId="link">
    <w:name w:val="link"/>
    <w:basedOn w:val="DefaultParagraphFont"/>
    <w:rsid w:val="00F43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en.com/living_without_satellites"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futureoflife.org/background/us-nuclear-targets/?cn-reloaded=1"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s://en.wikipedia.org/wiki/List_of_nuclear_weapons_tests_of_India" TargetMode="External"/><Relationship Id="rId34" Type="http://schemas.openxmlformats.org/officeDocument/2006/relationships/hyperlink" Target="https://public.wmo.int/en/media/news/ozone-layer-recovery-environmental-success-stor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s://en.wikipedia.org/wiki/Little_Boy" TargetMode="External"/><Relationship Id="rId29" Type="http://schemas.openxmlformats.org/officeDocument/2006/relationships/hyperlink" Target="https://en.wikipedia.org/wiki/Chernobyl_Exclusion_Zon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bitaldebris.jsc.nasa.gov/quarterly-news/pdfs/odqnv22i3.pdf" TargetMode="External"/><Relationship Id="rId24" Type="http://schemas.openxmlformats.org/officeDocument/2006/relationships/hyperlink" Target="https://en.wikipedia.org/wiki/Nuclear_winter" TargetMode="External"/><Relationship Id="rId32" Type="http://schemas.openxmlformats.org/officeDocument/2006/relationships/hyperlink" Target="http://thedrive.com/the-war-zone/26642/pakistan-promises-retaliation-makes-nuclear-threats-after-indian-jets-bomb-its-territory"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thedrive.com/the-war-zone/26013/russia-says-its-own-new-weapons-are-exempt-after-accusing-u-s-of-violating-nuclear-arms-deal" TargetMode="External"/><Relationship Id="rId23" Type="http://schemas.openxmlformats.org/officeDocument/2006/relationships/hyperlink" Target="https://web.archive.org/web/20140308191334/http:/acd.ucar.edu/~mmills/pubs/2014_EarthsFuture_Mills_et_al.pdf" TargetMode="External"/><Relationship Id="rId28" Type="http://schemas.openxmlformats.org/officeDocument/2006/relationships/hyperlink" Target="https://en.wikipedia.org/wiki/Chernobyl_disaster"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Ice_Age" TargetMode="External"/><Relationship Id="rId31" Type="http://schemas.openxmlformats.org/officeDocument/2006/relationships/hyperlink" Target="https://www.cnbc.com/2019/02/27/indian-air-force-plane-crashes-in-kashmir-says-indian-police-official.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thedrive.com/the-war-zone/26674/yes-india-and-pakistan-could-end-the-world-as-we-know-it-through-a-nuclear-exchange" TargetMode="External"/><Relationship Id="rId22" Type="http://schemas.openxmlformats.org/officeDocument/2006/relationships/hyperlink" Target="http://www.nucleardarkness.org/warconsequences/fivemilliontonsofsmoke/" TargetMode="External"/><Relationship Id="rId27" Type="http://schemas.openxmlformats.org/officeDocument/2006/relationships/hyperlink" Target="https://nuclearsecrecy.com/nukemap/" TargetMode="External"/><Relationship Id="rId30" Type="http://schemas.openxmlformats.org/officeDocument/2006/relationships/hyperlink" Target="https://www.nytimes.com/2019/02/21/world/asia/india-pakistan-water-kashmir.html"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s://en.wikipedia.org/wiki/Nuclear_winter" TargetMode="External"/><Relationship Id="rId25" Type="http://schemas.openxmlformats.org/officeDocument/2006/relationships/hyperlink" Target="http://thedrive.com/the-war-zone/19450/u-s-training-for-arctic-nuclear-satellite-disaster-amid-russian-weapons-developments" TargetMode="External"/><Relationship Id="rId33" Type="http://schemas.openxmlformats.org/officeDocument/2006/relationships/hyperlink" Target="https://www.cfr.org/event/promoting-us-pakistan-relations-future-challenges-and-opportunities"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92792C-0E18-DC4E-B98F-39BDB170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27</Pages>
  <Words>15602</Words>
  <Characters>88932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2022-02-13T15:37:00Z</dcterms:created>
  <dcterms:modified xsi:type="dcterms:W3CDTF">2022-02-13T16:06:00Z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