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971D2C" w14:textId="77777777" w:rsidR="00E9457B" w:rsidRPr="007875CF" w:rsidRDefault="00E9457B" w:rsidP="00E9457B">
      <w:pPr>
        <w:pStyle w:val="Heading3"/>
        <w:rPr>
          <w:rFonts w:cs="Calibri"/>
        </w:rPr>
      </w:pPr>
      <w:r w:rsidRPr="007875CF">
        <w:rPr>
          <w:rFonts w:cs="Calibri"/>
        </w:rPr>
        <w:t>1AC---Debris</w:t>
      </w:r>
    </w:p>
    <w:p w14:paraId="124710EE" w14:textId="77777777" w:rsidR="00E9457B" w:rsidRPr="007875CF" w:rsidRDefault="00E9457B" w:rsidP="00E9457B">
      <w:pPr>
        <w:pStyle w:val="Heading4"/>
        <w:rPr>
          <w:rFonts w:cs="Calibri"/>
        </w:rPr>
      </w:pPr>
      <w:r w:rsidRPr="007875CF">
        <w:rPr>
          <w:rFonts w:cs="Calibri"/>
        </w:rPr>
        <w:t xml:space="preserve">Incoming </w:t>
      </w:r>
      <w:r w:rsidRPr="007875CF">
        <w:rPr>
          <w:rFonts w:cs="Calibri"/>
          <w:u w:val="single"/>
        </w:rPr>
        <w:t>mega-constellations</w:t>
      </w:r>
      <w:r w:rsidRPr="007875CF">
        <w:rPr>
          <w:rFonts w:cs="Calibri"/>
        </w:rPr>
        <w:t xml:space="preserve"> of satellites ensure </w:t>
      </w:r>
      <w:r w:rsidRPr="007875CF">
        <w:rPr>
          <w:rFonts w:cs="Calibri"/>
          <w:u w:val="single"/>
        </w:rPr>
        <w:t>unmanageable</w:t>
      </w:r>
      <w:r w:rsidRPr="007875CF">
        <w:rPr>
          <w:rFonts w:cs="Calibri"/>
        </w:rPr>
        <w:t xml:space="preserve"> space debris, triggering the </w:t>
      </w:r>
      <w:r w:rsidRPr="007875CF">
        <w:rPr>
          <w:rFonts w:cs="Calibri"/>
          <w:u w:val="single"/>
        </w:rPr>
        <w:t>Kessler Syndrome</w:t>
      </w:r>
      <w:r w:rsidRPr="007875CF">
        <w:rPr>
          <w:rFonts w:cs="Calibri"/>
        </w:rPr>
        <w:t>.</w:t>
      </w:r>
    </w:p>
    <w:p w14:paraId="4B613C53" w14:textId="77777777" w:rsidR="00E9457B" w:rsidRPr="007875CF" w:rsidRDefault="00E9457B" w:rsidP="00E9457B">
      <w:proofErr w:type="spellStart"/>
      <w:r w:rsidRPr="007875CF">
        <w:rPr>
          <w:rStyle w:val="Style13ptBold"/>
        </w:rPr>
        <w:t>Boley</w:t>
      </w:r>
      <w:proofErr w:type="spellEnd"/>
      <w:r w:rsidRPr="007875CF">
        <w:rPr>
          <w:rStyle w:val="Style13ptBold"/>
        </w:rPr>
        <w:t xml:space="preserve"> &amp; Byers 21</w:t>
      </w:r>
      <w:r w:rsidRPr="007875C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7875CF">
          <w:rPr>
            <w:rStyle w:val="Hyperlink"/>
          </w:rPr>
          <w:t>https://www.nature.com/articles/s41598-021-89909-7</w:t>
        </w:r>
      </w:hyperlink>
      <w:r w:rsidRPr="007875CF">
        <w:t xml:space="preserve">] </w:t>
      </w:r>
      <w:proofErr w:type="spellStart"/>
      <w:r w:rsidRPr="007875CF">
        <w:t>brett</w:t>
      </w:r>
      <w:proofErr w:type="spellEnd"/>
    </w:p>
    <w:p w14:paraId="6C540907" w14:textId="77777777" w:rsidR="00E9457B" w:rsidRPr="007875CF" w:rsidRDefault="00E9457B" w:rsidP="00E9457B">
      <w:pPr>
        <w:rPr>
          <w:sz w:val="16"/>
        </w:rPr>
      </w:pPr>
      <w:r w:rsidRPr="007875CF">
        <w:rPr>
          <w:rStyle w:val="StyleUnderline"/>
          <w:highlight w:val="green"/>
        </w:rPr>
        <w:t>Companies</w:t>
      </w:r>
      <w:r w:rsidRPr="007875CF">
        <w:rPr>
          <w:rStyle w:val="StyleUnderline"/>
        </w:rPr>
        <w:t xml:space="preserve"> are placing satellites into orbit at an unprecedented frequency to </w:t>
      </w:r>
      <w:r w:rsidRPr="007875CF">
        <w:rPr>
          <w:rStyle w:val="StyleUnderline"/>
          <w:highlight w:val="green"/>
        </w:rPr>
        <w:t xml:space="preserve">build </w:t>
      </w:r>
      <w:r w:rsidRPr="007875CF">
        <w:rPr>
          <w:rStyle w:val="Emphasis"/>
          <w:highlight w:val="green"/>
        </w:rPr>
        <w:t>‘mega-constellations’</w:t>
      </w:r>
      <w:r w:rsidRPr="007875CF">
        <w:rPr>
          <w:rStyle w:val="StyleUnderline"/>
          <w:highlight w:val="green"/>
        </w:rPr>
        <w:t xml:space="preserve"> of</w:t>
      </w:r>
      <w:r w:rsidRPr="007875CF">
        <w:rPr>
          <w:rStyle w:val="StyleUnderline"/>
        </w:rPr>
        <w:t xml:space="preserve"> communications </w:t>
      </w:r>
      <w:r w:rsidRPr="007875CF">
        <w:rPr>
          <w:rStyle w:val="StyleUnderline"/>
          <w:highlight w:val="green"/>
        </w:rPr>
        <w:t xml:space="preserve">satellites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7875CF">
        <w:rPr>
          <w:rStyle w:val="StyleUnderline"/>
          <w:highlight w:val="green"/>
        </w:rPr>
        <w:t>the number</w:t>
      </w:r>
      <w:r w:rsidRPr="007875CF">
        <w:rPr>
          <w:rStyle w:val="StyleUnderline"/>
        </w:rPr>
        <w:t xml:space="preserve"> of</w:t>
      </w:r>
      <w:r w:rsidRPr="007875CF">
        <w:rPr>
          <w:sz w:val="16"/>
        </w:rPr>
        <w:t xml:space="preserve"> active and defunct </w:t>
      </w:r>
      <w:r w:rsidRPr="007875CF">
        <w:rPr>
          <w:rStyle w:val="StyleUnderline"/>
        </w:rPr>
        <w:t xml:space="preserve">satellites </w:t>
      </w:r>
      <w:r w:rsidRPr="007875CF">
        <w:rPr>
          <w:rStyle w:val="StyleUnderline"/>
          <w:highlight w:val="green"/>
        </w:rPr>
        <w:t xml:space="preserve">in </w:t>
      </w:r>
      <w:r w:rsidRPr="007875CF">
        <w:rPr>
          <w:rStyle w:val="Emphasis"/>
          <w:highlight w:val="green"/>
        </w:rPr>
        <w:t>LEO</w:t>
      </w:r>
      <w:r w:rsidRPr="007875CF">
        <w:rPr>
          <w:rStyle w:val="StyleUnderline"/>
          <w:highlight w:val="green"/>
        </w:rPr>
        <w:t xml:space="preserve"> has increased by</w:t>
      </w:r>
      <w:r w:rsidRPr="007875CF">
        <w:rPr>
          <w:rStyle w:val="StyleUnderline"/>
        </w:rPr>
        <w:t xml:space="preserve"> over </w:t>
      </w:r>
      <w:r w:rsidRPr="007875CF">
        <w:rPr>
          <w:rStyle w:val="StyleUnderline"/>
          <w:highlight w:val="green"/>
        </w:rPr>
        <w:t>50%</w:t>
      </w:r>
      <w:r w:rsidRPr="007875CF">
        <w:rPr>
          <w:sz w:val="16"/>
          <w:highlight w:val="gree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7875CF">
        <w:rPr>
          <w:rStyle w:val="Emphasis"/>
          <w:highlight w:val="green"/>
        </w:rPr>
        <w:t>SpaceX</w:t>
      </w:r>
      <w:r w:rsidRPr="007875CF">
        <w:rPr>
          <w:sz w:val="16"/>
        </w:rPr>
        <w:t xml:space="preserve"> </w:t>
      </w:r>
      <w:r w:rsidRPr="007875CF">
        <w:rPr>
          <w:rStyle w:val="Emphasis"/>
        </w:rPr>
        <w:t>alone</w:t>
      </w:r>
      <w:r w:rsidRPr="007875CF">
        <w:rPr>
          <w:sz w:val="16"/>
        </w:rPr>
        <w:t xml:space="preserve"> </w:t>
      </w:r>
      <w:r w:rsidRPr="007875CF">
        <w:rPr>
          <w:rStyle w:val="StyleUnderline"/>
        </w:rPr>
        <w:t xml:space="preserve">is on track to </w:t>
      </w:r>
      <w:r w:rsidRPr="007875CF">
        <w:rPr>
          <w:rStyle w:val="StyleUnderline"/>
          <w:highlight w:val="green"/>
        </w:rPr>
        <w:t>add 11,000</w:t>
      </w:r>
      <w:r w:rsidRPr="007875CF">
        <w:rPr>
          <w:sz w:val="16"/>
        </w:rPr>
        <w:t xml:space="preserve"> more as it builds its </w:t>
      </w:r>
      <w:proofErr w:type="spellStart"/>
      <w:r w:rsidRPr="007875CF">
        <w:rPr>
          <w:sz w:val="16"/>
        </w:rPr>
        <w:t>Starlink</w:t>
      </w:r>
      <w:proofErr w:type="spellEnd"/>
      <w:r w:rsidRPr="007875CF">
        <w:rPr>
          <w:sz w:val="16"/>
        </w:rPr>
        <w:t xml:space="preserve"> mega-constellation </w:t>
      </w:r>
      <w:r w:rsidRPr="007875CF">
        <w:rPr>
          <w:rStyle w:val="StyleUnderline"/>
          <w:highlight w:val="green"/>
        </w:rPr>
        <w:t>and</w:t>
      </w:r>
      <w:r w:rsidRPr="007875CF">
        <w:rPr>
          <w:rStyle w:val="StyleUnderline"/>
        </w:rPr>
        <w:t xml:space="preserve"> has</w:t>
      </w:r>
      <w:r w:rsidRPr="007875CF">
        <w:rPr>
          <w:sz w:val="16"/>
        </w:rPr>
        <w:t xml:space="preserve"> already </w:t>
      </w:r>
      <w:r w:rsidRPr="007875CF">
        <w:rPr>
          <w:rStyle w:val="StyleUnderline"/>
          <w:highlight w:val="green"/>
        </w:rPr>
        <w:t>filed for</w:t>
      </w:r>
      <w:r w:rsidRPr="007875CF">
        <w:rPr>
          <w:rStyle w:val="StyleUnderline"/>
        </w:rPr>
        <w:t xml:space="preserve"> permission for </w:t>
      </w:r>
      <w:r w:rsidRPr="007875CF">
        <w:rPr>
          <w:rStyle w:val="StyleUnderline"/>
          <w:highlight w:val="green"/>
        </w:rPr>
        <w:t>another 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r w:rsidRPr="007875CF">
        <w:rPr>
          <w:sz w:val="16"/>
        </w:rPr>
        <w:t xml:space="preserve">)1. Others have similar plans, including </w:t>
      </w:r>
      <w:proofErr w:type="spellStart"/>
      <w:r w:rsidRPr="007875CF">
        <w:rPr>
          <w:rStyle w:val="Emphasis"/>
        </w:rPr>
        <w:t>OneWeb</w:t>
      </w:r>
      <w:proofErr w:type="spellEnd"/>
      <w:r w:rsidRPr="007875CF">
        <w:rPr>
          <w:rStyle w:val="Emphasis"/>
        </w:rPr>
        <w:t xml:space="preserve">, Amazon, </w:t>
      </w:r>
      <w:proofErr w:type="spellStart"/>
      <w:r w:rsidRPr="007875CF">
        <w:rPr>
          <w:rStyle w:val="Emphasis"/>
        </w:rPr>
        <w:t>Telesat</w:t>
      </w:r>
      <w:proofErr w:type="spellEnd"/>
      <w:r w:rsidRPr="007875CF">
        <w:rPr>
          <w:rStyle w:val="Emphasis"/>
        </w:rPr>
        <w: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7875CF">
        <w:rPr>
          <w:rStyle w:val="Emphasis"/>
          <w:highlight w:val="gree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7875CF">
        <w:rPr>
          <w:rStyle w:val="StyleUnderline"/>
          <w:highlight w:val="green"/>
        </w:rPr>
        <w:t xml:space="preserve">increased risk of </w:t>
      </w:r>
      <w:r w:rsidRPr="007875CF">
        <w:rPr>
          <w:rStyle w:val="Emphasis"/>
          <w:highlight w:val="gree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 xml:space="preserve">uter </w:t>
      </w: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875CF">
        <w:rPr>
          <w:rStyle w:val="Emphasis"/>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p>
    <w:p w14:paraId="6EEB3951" w14:textId="77777777" w:rsidR="00E9457B" w:rsidRPr="007875CF" w:rsidRDefault="00E9457B" w:rsidP="00E9457B">
      <w:pPr>
        <w:rPr>
          <w:sz w:val="16"/>
        </w:rPr>
      </w:pPr>
      <w:r w:rsidRPr="007875CF">
        <w:rPr>
          <w:rStyle w:val="StyleUnderline"/>
          <w:highlight w:val="green"/>
        </w:rPr>
        <w:t>Thousands</w:t>
      </w:r>
      <w:r w:rsidRPr="007875CF">
        <w:rPr>
          <w:rStyle w:val="StyleUnderline"/>
        </w:rPr>
        <w:t xml:space="preserve"> of </w:t>
      </w:r>
      <w:r w:rsidRPr="007875CF">
        <w:rPr>
          <w:rStyle w:val="Emphasis"/>
        </w:rPr>
        <w:t>satellites</w:t>
      </w:r>
      <w:r w:rsidRPr="007875CF">
        <w:rPr>
          <w:sz w:val="16"/>
        </w:rPr>
        <w:t xml:space="preserve"> and 1500 rocket bodies </w:t>
      </w:r>
      <w:r w:rsidRPr="007875CF">
        <w:rPr>
          <w:rStyle w:val="StyleUnderline"/>
          <w:highlight w:val="green"/>
        </w:rPr>
        <w:t xml:space="preserve">provide </w:t>
      </w:r>
      <w:r w:rsidRPr="007875CF">
        <w:rPr>
          <w:rStyle w:val="Emphasis"/>
          <w:highlight w:val="green"/>
        </w:rPr>
        <w:t>considerable mass</w:t>
      </w:r>
      <w:r w:rsidRPr="007875CF">
        <w:rPr>
          <w:rStyle w:val="StyleUnderline"/>
        </w:rPr>
        <w:t xml:space="preserve"> in LEO</w:t>
      </w:r>
      <w:r w:rsidRPr="007875CF">
        <w:rPr>
          <w:sz w:val="16"/>
        </w:rPr>
        <w:t xml:space="preserve">, </w:t>
      </w:r>
      <w:r w:rsidRPr="007875CF">
        <w:rPr>
          <w:rStyle w:val="StyleUnderline"/>
          <w:highlight w:val="green"/>
        </w:rPr>
        <w:t>which</w:t>
      </w:r>
      <w:r w:rsidRPr="007875CF">
        <w:rPr>
          <w:rStyle w:val="StyleUnderline"/>
        </w:rPr>
        <w:t xml:space="preserve"> can </w:t>
      </w:r>
      <w:r w:rsidRPr="007875CF">
        <w:rPr>
          <w:rStyle w:val="StyleUnderline"/>
          <w:highlight w:val="green"/>
        </w:rPr>
        <w:t xml:space="preserve">break </w:t>
      </w:r>
      <w:r w:rsidRPr="007875CF">
        <w:rPr>
          <w:rStyle w:val="StyleUnderline"/>
        </w:rPr>
        <w:t xml:space="preserve">into debris </w:t>
      </w:r>
      <w:r w:rsidRPr="007875CF">
        <w:rPr>
          <w:rStyle w:val="StyleUnderline"/>
          <w:highlight w:val="green"/>
        </w:rPr>
        <w:t>upon</w:t>
      </w:r>
      <w:r w:rsidRPr="007875CF">
        <w:rPr>
          <w:rStyle w:val="StyleUnderline"/>
        </w:rPr>
        <w:t xml:space="preserve"> </w:t>
      </w:r>
      <w:r w:rsidRPr="007875CF">
        <w:rPr>
          <w:rStyle w:val="Emphasis"/>
          <w:highlight w:val="green"/>
        </w:rPr>
        <w:t>collisions</w:t>
      </w:r>
      <w:r w:rsidRPr="007875CF">
        <w:rPr>
          <w:rStyle w:val="StyleUnderline"/>
        </w:rPr>
        <w:t xml:space="preserve">, explosions, </w:t>
      </w:r>
      <w:r w:rsidRPr="007875CF">
        <w:rPr>
          <w:rStyle w:val="StyleUnderline"/>
          <w:highlight w:val="green"/>
        </w:rPr>
        <w:t>or</w:t>
      </w:r>
      <w:r w:rsidRPr="007875CF">
        <w:rPr>
          <w:rStyle w:val="StyleUnderline"/>
        </w:rPr>
        <w:t xml:space="preserve"> </w:t>
      </w:r>
      <w:r w:rsidRPr="007875CF">
        <w:rPr>
          <w:rStyle w:val="Emphasis"/>
          <w:highlight w:val="green"/>
        </w:rPr>
        <w:t>degradation</w:t>
      </w:r>
      <w:r w:rsidRPr="007875CF">
        <w:rPr>
          <w:rStyle w:val="StyleUnderline"/>
        </w:rPr>
        <w:t xml:space="preserve"> in the </w:t>
      </w:r>
      <w:r w:rsidRPr="007875CF">
        <w:rPr>
          <w:rStyle w:val="Emphasis"/>
        </w:rPr>
        <w:t>harsh space environment</w:t>
      </w:r>
      <w:r w:rsidRPr="007875CF">
        <w:rPr>
          <w:sz w:val="16"/>
        </w:rPr>
        <w:t xml:space="preserve">. </w:t>
      </w:r>
      <w:r w:rsidRPr="007875CF">
        <w:rPr>
          <w:rStyle w:val="Emphasis"/>
          <w:highlight w:val="green"/>
        </w:rPr>
        <w:t>Fragmentations</w:t>
      </w:r>
      <w:r w:rsidRPr="007875CF">
        <w:rPr>
          <w:rStyle w:val="StyleUnderline"/>
          <w:highlight w:val="green"/>
        </w:rPr>
        <w:t xml:space="preserve"> 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7875CF">
        <w:rPr>
          <w:rStyle w:val="Emphasis"/>
          <w:highlight w:val="green"/>
        </w:rPr>
        <w:t>collision probability</w:t>
      </w:r>
      <w:r w:rsidRPr="007875CF">
        <w:rPr>
          <w:rStyle w:val="StyleUnderline"/>
          <w:highlight w:val="green"/>
        </w:rPr>
        <w:t xml:space="preserve"> per time</w:t>
      </w:r>
      <w:r w:rsidRPr="007875CF">
        <w:rPr>
          <w:sz w:val="16"/>
        </w:rPr>
        <w:t xml:space="preserve">. </w:t>
      </w:r>
      <w:r w:rsidRPr="007875CF">
        <w:rPr>
          <w:rStyle w:val="StyleUnderline"/>
        </w:rPr>
        <w:t xml:space="preserve">Eventually, </w:t>
      </w:r>
      <w:r w:rsidRPr="007875CF">
        <w:rPr>
          <w:rStyle w:val="StyleUnderline"/>
          <w:highlight w:val="green"/>
        </w:rPr>
        <w:t>collisions could dominate</w:t>
      </w:r>
      <w:r w:rsidRPr="007875CF">
        <w:rPr>
          <w:rStyle w:val="StyleUnderline"/>
        </w:rPr>
        <w:t xml:space="preserve"> on-orbit evolution, </w:t>
      </w:r>
      <w:r w:rsidRPr="007875CF">
        <w:rPr>
          <w:rStyle w:val="StyleUnderline"/>
          <w:highlight w:val="green"/>
        </w:rPr>
        <w:t xml:space="preserve">a situation called the </w:t>
      </w:r>
      <w:r w:rsidRPr="007875CF">
        <w:rPr>
          <w:rStyle w:val="Emphasis"/>
          <w:highlight w:val="gree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7875CF">
        <w:rPr>
          <w:rStyle w:val="StyleUnderline"/>
          <w:highlight w:val="green"/>
        </w:rPr>
        <w:t>Simulations of</w:t>
      </w:r>
      <w:r w:rsidRPr="007875CF">
        <w:rPr>
          <w:rStyle w:val="StyleUnderline"/>
        </w:rPr>
        <w:t xml:space="preserve"> the </w:t>
      </w:r>
      <w:r w:rsidRPr="007875CF">
        <w:rPr>
          <w:rStyle w:val="Emphasis"/>
          <w:highlight w:val="green"/>
        </w:rPr>
        <w:t>long-term evolution</w:t>
      </w:r>
      <w:r w:rsidRPr="007875CF">
        <w:rPr>
          <w:rStyle w:val="StyleUnderline"/>
        </w:rPr>
        <w:t xml:space="preserve"> </w:t>
      </w:r>
      <w:r w:rsidRPr="007875CF">
        <w:rPr>
          <w:rStyle w:val="StyleUnderline"/>
          <w:highlight w:val="green"/>
        </w:rPr>
        <w:t>of debris suggest</w:t>
      </w:r>
      <w:r w:rsidRPr="007875CF">
        <w:rPr>
          <w:rStyle w:val="StyleUnderline"/>
        </w:rPr>
        <w:t xml:space="preserve"> that LEO is already in the</w:t>
      </w:r>
      <w:r w:rsidRPr="007875CF">
        <w:rPr>
          <w:sz w:val="16"/>
        </w:rPr>
        <w:t xml:space="preserve"> protracted </w:t>
      </w:r>
      <w:r w:rsidRPr="007875CF">
        <w:rPr>
          <w:rStyle w:val="Emphasis"/>
          <w:highlight w:val="green"/>
        </w:rPr>
        <w:t xml:space="preserve">initial stages </w:t>
      </w:r>
      <w:r w:rsidRPr="007875CF">
        <w:rPr>
          <w:rStyle w:val="Emphasis"/>
        </w:rPr>
        <w:t>of the Kessler Syndrome</w:t>
      </w:r>
      <w:r w:rsidRPr="007875CF">
        <w:rPr>
          <w:sz w:val="16"/>
        </w:rPr>
        <w:t xml:space="preserve">, </w:t>
      </w:r>
      <w:r w:rsidRPr="007875CF">
        <w:rPr>
          <w:rStyle w:val="StyleUnderline"/>
          <w:highlight w:val="green"/>
        </w:rPr>
        <w:t>but that 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7875CF">
        <w:rPr>
          <w:rStyle w:val="StyleUnderline"/>
          <w:highlight w:val="green"/>
        </w:rPr>
        <w:t>addition of</w:t>
      </w:r>
      <w:r w:rsidRPr="007875CF">
        <w:rPr>
          <w:rStyle w:val="StyleUnderline"/>
        </w:rPr>
        <w:t xml:space="preserve"> satellite </w:t>
      </w:r>
      <w:r w:rsidRPr="007875CF">
        <w:rPr>
          <w:rStyle w:val="Emphasis"/>
          <w:highlight w:val="green"/>
        </w:rPr>
        <w:t>mega-constellations</w:t>
      </w:r>
      <w:r w:rsidRPr="007875CF">
        <w:rPr>
          <w:rStyle w:val="StyleUnderline"/>
        </w:rPr>
        <w:t xml:space="preserve"> and the general proliferation of low-cost satellites </w:t>
      </w:r>
      <w:r w:rsidRPr="007875CF">
        <w:rPr>
          <w:rStyle w:val="StyleUnderline"/>
          <w:highlight w:val="green"/>
        </w:rPr>
        <w:t xml:space="preserve">in LEO </w:t>
      </w:r>
      <w:r w:rsidRPr="007875CF">
        <w:rPr>
          <w:rStyle w:val="Emphasis"/>
          <w:highlight w:val="green"/>
        </w:rPr>
        <w:t>stresses the environment further</w:t>
      </w:r>
      <w:r w:rsidRPr="007875CF">
        <w:rPr>
          <w:sz w:val="16"/>
        </w:rPr>
        <w:t>5,6,7,8.</w:t>
      </w:r>
    </w:p>
    <w:p w14:paraId="5102C84B" w14:textId="77777777" w:rsidR="00E9457B" w:rsidRPr="007875CF" w:rsidRDefault="00E9457B" w:rsidP="00E9457B">
      <w:pPr>
        <w:rPr>
          <w:sz w:val="8"/>
          <w:szCs w:val="8"/>
        </w:rPr>
      </w:pPr>
      <w:r w:rsidRPr="007875CF">
        <w:rPr>
          <w:sz w:val="8"/>
          <w:szCs w:val="8"/>
        </w:rPr>
        <w:t>Results</w:t>
      </w:r>
    </w:p>
    <w:p w14:paraId="72CAC66D" w14:textId="77777777" w:rsidR="00E9457B" w:rsidRPr="007875CF" w:rsidRDefault="00E9457B" w:rsidP="00E9457B">
      <w:pPr>
        <w:rPr>
          <w:sz w:val="8"/>
          <w:szCs w:val="8"/>
        </w:rPr>
      </w:pPr>
      <w:r w:rsidRPr="007875CF">
        <w:rPr>
          <w:sz w:val="8"/>
          <w:szCs w:val="8"/>
        </w:rPr>
        <w:t>The overall setting</w:t>
      </w:r>
    </w:p>
    <w:p w14:paraId="682B33FD" w14:textId="77777777" w:rsidR="00E9457B" w:rsidRPr="007875CF" w:rsidRDefault="00E9457B" w:rsidP="00E9457B">
      <w:pPr>
        <w:rPr>
          <w:sz w:val="8"/>
          <w:szCs w:val="8"/>
        </w:rPr>
      </w:pPr>
      <w:r w:rsidRPr="007875CF">
        <w:rPr>
          <w:sz w:val="8"/>
          <w:szCs w:val="8"/>
        </w:rPr>
        <w:lastRenderedPageBreak/>
        <w:t xml:space="preserve">The rapid development of the space environment through mega-constellations, predominately by the ongoing construction of </w:t>
      </w:r>
      <w:proofErr w:type="spellStart"/>
      <w:r w:rsidRPr="007875CF">
        <w:rPr>
          <w:sz w:val="8"/>
          <w:szCs w:val="8"/>
        </w:rPr>
        <w:t>Starlink</w:t>
      </w:r>
      <w:proofErr w:type="spellEnd"/>
      <w:r w:rsidRPr="007875CF">
        <w:rPr>
          <w:sz w:val="8"/>
          <w:szCs w:val="8"/>
        </w:rPr>
        <w:t xml:space="preserve">, is shown by the cumulative payload distribution function (Fig. 1). From an environmental perspective, the slope change in the distribution function defines </w:t>
      </w:r>
      <w:proofErr w:type="spellStart"/>
      <w:r w:rsidRPr="007875CF">
        <w:rPr>
          <w:sz w:val="8"/>
          <w:szCs w:val="8"/>
        </w:rPr>
        <w:t>NewSpace</w:t>
      </w:r>
      <w:proofErr w:type="spellEnd"/>
      <w:r w:rsidRPr="007875CF">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5C765C6E" w14:textId="77777777" w:rsidR="00E9457B" w:rsidRPr="007875CF" w:rsidRDefault="00E9457B" w:rsidP="00E9457B">
      <w:pPr>
        <w:rPr>
          <w:sz w:val="8"/>
          <w:szCs w:val="8"/>
        </w:rPr>
      </w:pPr>
      <w:r w:rsidRPr="007875CF">
        <w:rPr>
          <w:sz w:val="8"/>
          <w:szCs w:val="8"/>
        </w:rPr>
        <w:t>Figure 1</w:t>
      </w:r>
    </w:p>
    <w:p w14:paraId="43C4DAE7" w14:textId="77777777" w:rsidR="00E9457B" w:rsidRPr="007875CF" w:rsidRDefault="00E9457B" w:rsidP="00E9457B">
      <w:pPr>
        <w:rPr>
          <w:sz w:val="8"/>
          <w:szCs w:val="8"/>
        </w:rPr>
      </w:pPr>
      <w:r w:rsidRPr="007875CF">
        <w:rPr>
          <w:sz w:val="8"/>
          <w:szCs w:val="8"/>
        </w:rPr>
        <w:t>[Figure 1 omitted]</w:t>
      </w:r>
      <w:r w:rsidRPr="007875CF">
        <w:rPr>
          <w:sz w:val="8"/>
          <w:szCs w:val="8"/>
        </w:rPr>
        <w:tab/>
      </w:r>
    </w:p>
    <w:p w14:paraId="720E9BD1" w14:textId="77777777" w:rsidR="00E9457B" w:rsidRPr="007875CF" w:rsidRDefault="00E9457B" w:rsidP="00E9457B">
      <w:pPr>
        <w:rPr>
          <w:sz w:val="8"/>
          <w:szCs w:val="8"/>
        </w:rPr>
      </w:pPr>
      <w:r w:rsidRPr="007875CF">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875CF">
        <w:rPr>
          <w:sz w:val="8"/>
          <w:szCs w:val="8"/>
        </w:rPr>
        <w:t>NewSpace</w:t>
      </w:r>
      <w:proofErr w:type="spellEnd"/>
      <w:r w:rsidRPr="007875CF">
        <w:rPr>
          <w:sz w:val="8"/>
          <w:szCs w:val="8"/>
        </w:rPr>
        <w:t xml:space="preserve"> (see "Methods").</w:t>
      </w:r>
    </w:p>
    <w:p w14:paraId="357CA134" w14:textId="77777777" w:rsidR="00E9457B" w:rsidRPr="007875CF" w:rsidRDefault="00E9457B" w:rsidP="00E9457B">
      <w:pPr>
        <w:rPr>
          <w:sz w:val="8"/>
          <w:szCs w:val="8"/>
        </w:rPr>
      </w:pPr>
      <w:r w:rsidRPr="007875CF">
        <w:rPr>
          <w:sz w:val="8"/>
          <w:szCs w:val="8"/>
        </w:rPr>
        <w:t>Full size image</w:t>
      </w:r>
    </w:p>
    <w:p w14:paraId="09412089" w14:textId="77777777" w:rsidR="00E9457B" w:rsidRPr="007875CF" w:rsidRDefault="00E9457B" w:rsidP="00E9457B">
      <w:pPr>
        <w:rPr>
          <w:sz w:val="8"/>
          <w:szCs w:val="8"/>
        </w:rPr>
      </w:pPr>
      <w:r w:rsidRPr="007875CF">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875CF">
        <w:rPr>
          <w:sz w:val="8"/>
          <w:szCs w:val="8"/>
        </w:rPr>
        <w:t>Starlink</w:t>
      </w:r>
      <w:proofErr w:type="spellEnd"/>
      <w:r w:rsidRPr="007875CF">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289D6AD" w14:textId="77777777" w:rsidR="00E9457B" w:rsidRPr="007875CF" w:rsidRDefault="00E9457B" w:rsidP="00E9457B">
      <w:pPr>
        <w:rPr>
          <w:sz w:val="8"/>
          <w:szCs w:val="8"/>
        </w:rPr>
      </w:pPr>
      <w:r w:rsidRPr="007875CF">
        <w:rPr>
          <w:sz w:val="8"/>
          <w:szCs w:val="8"/>
        </w:rPr>
        <w:t>Figure 2</w:t>
      </w:r>
    </w:p>
    <w:p w14:paraId="1CFD7973" w14:textId="77777777" w:rsidR="00E9457B" w:rsidRPr="007875CF" w:rsidRDefault="00E9457B" w:rsidP="00E9457B">
      <w:pPr>
        <w:rPr>
          <w:sz w:val="8"/>
          <w:szCs w:val="8"/>
        </w:rPr>
      </w:pPr>
      <w:r w:rsidRPr="007875CF">
        <w:rPr>
          <w:sz w:val="8"/>
          <w:szCs w:val="8"/>
        </w:rPr>
        <w:t>[Figure 2 omitted]</w:t>
      </w:r>
    </w:p>
    <w:p w14:paraId="4328F902" w14:textId="77777777" w:rsidR="00E9457B" w:rsidRPr="007875CF" w:rsidRDefault="00E9457B" w:rsidP="00E9457B">
      <w:pPr>
        <w:rPr>
          <w:sz w:val="8"/>
          <w:szCs w:val="8"/>
        </w:rPr>
      </w:pPr>
      <w:r w:rsidRPr="007875CF">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875CF">
        <w:rPr>
          <w:sz w:val="8"/>
          <w:szCs w:val="8"/>
        </w:rPr>
        <w:t>centre</w:t>
      </w:r>
      <w:proofErr w:type="spellEnd"/>
      <w:r w:rsidRPr="007875CF">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875CF">
        <w:rPr>
          <w:sz w:val="8"/>
          <w:szCs w:val="8"/>
        </w:rPr>
        <w:t>Starlink</w:t>
      </w:r>
      <w:proofErr w:type="spellEnd"/>
      <w:r w:rsidRPr="007875CF">
        <w:rPr>
          <w:sz w:val="8"/>
          <w:szCs w:val="8"/>
        </w:rPr>
        <w:t xml:space="preserve"> cluster at 550 km and 55° inclination is already evident in both plots (Left and Right).</w:t>
      </w:r>
    </w:p>
    <w:p w14:paraId="15E59F77" w14:textId="77777777" w:rsidR="00E9457B" w:rsidRPr="007875CF" w:rsidRDefault="00E9457B" w:rsidP="00E9457B">
      <w:pPr>
        <w:rPr>
          <w:sz w:val="8"/>
          <w:szCs w:val="8"/>
        </w:rPr>
      </w:pPr>
      <w:r w:rsidRPr="007875CF">
        <w:rPr>
          <w:sz w:val="8"/>
          <w:szCs w:val="8"/>
        </w:rPr>
        <w:t>Full size image</w:t>
      </w:r>
    </w:p>
    <w:p w14:paraId="252354A0" w14:textId="77777777" w:rsidR="00E9457B" w:rsidRPr="007875CF" w:rsidRDefault="00E9457B" w:rsidP="00E9457B">
      <w:pPr>
        <w:rPr>
          <w:sz w:val="16"/>
        </w:rPr>
      </w:pPr>
      <w:r w:rsidRPr="007875CF">
        <w:rPr>
          <w:sz w:val="16"/>
        </w:rPr>
        <w:t xml:space="preserve">When completed, </w:t>
      </w:r>
      <w:proofErr w:type="spellStart"/>
      <w:r w:rsidRPr="007875CF">
        <w:rPr>
          <w:rStyle w:val="Emphasis"/>
          <w:highlight w:val="green"/>
        </w:rPr>
        <w:t>Starlink</w:t>
      </w:r>
      <w:proofErr w:type="spellEnd"/>
      <w:r w:rsidRPr="007875CF">
        <w:rPr>
          <w:rStyle w:val="StyleUnderline"/>
        </w:rPr>
        <w:t xml:space="preserve"> will include about as many satellites as there are trackable debris pieces</w:t>
      </w:r>
      <w:r w:rsidRPr="007875CF">
        <w:rPr>
          <w:sz w:val="16"/>
        </w:rPr>
        <w:t xml:space="preserve"> today, </w:t>
      </w:r>
      <w:r w:rsidRPr="007875CF">
        <w:rPr>
          <w:rStyle w:val="StyleUnderline"/>
        </w:rPr>
        <w:t xml:space="preserve">while its </w:t>
      </w:r>
      <w:r w:rsidRPr="007875CF">
        <w:rPr>
          <w:rStyle w:val="Emphasis"/>
          <w:highlight w:val="green"/>
        </w:rPr>
        <w:t>total mass</w:t>
      </w:r>
      <w:r w:rsidRPr="007875CF">
        <w:rPr>
          <w:rStyle w:val="Emphasis"/>
        </w:rPr>
        <w:t xml:space="preserve"> </w:t>
      </w:r>
      <w:r w:rsidRPr="007875CF">
        <w:rPr>
          <w:rStyle w:val="Emphasis"/>
          <w:highlight w:val="green"/>
        </w:rPr>
        <w:t>will equal all</w:t>
      </w:r>
      <w:r w:rsidRPr="007875CF">
        <w:rPr>
          <w:rStyle w:val="Emphasis"/>
        </w:rPr>
        <w:t xml:space="preserve"> the </w:t>
      </w:r>
      <w:r w:rsidRPr="007875CF">
        <w:rPr>
          <w:rStyle w:val="Emphasis"/>
          <w:highlight w:val="green"/>
        </w:rPr>
        <w:t>mass currently in LEO</w:t>
      </w:r>
      <w:r w:rsidRPr="007875CF">
        <w:rPr>
          <w:rStyle w:val="StyleUnderline"/>
        </w:rPr>
        <w:t xml:space="preserve">—over 3000 </w:t>
      </w:r>
      <w:proofErr w:type="spellStart"/>
      <w:r w:rsidRPr="007875CF">
        <w:rPr>
          <w:rStyle w:val="StyleUnderline"/>
        </w:rPr>
        <w:t>tonnes</w:t>
      </w:r>
      <w:proofErr w:type="spellEnd"/>
      <w:r w:rsidRPr="007875CF">
        <w:rPr>
          <w:sz w:val="16"/>
        </w:rPr>
        <w:t xml:space="preserve">. </w:t>
      </w:r>
      <w:r w:rsidRPr="007875CF">
        <w:rPr>
          <w:rStyle w:val="StyleUnderline"/>
        </w:rPr>
        <w:t>The satellites will be</w:t>
      </w:r>
      <w:r w:rsidRPr="007875CF">
        <w:rPr>
          <w:sz w:val="16"/>
        </w:rPr>
        <w:t xml:space="preserve"> placed </w:t>
      </w:r>
      <w:r w:rsidRPr="007875CF">
        <w:rPr>
          <w:rStyle w:val="StyleUnderline"/>
        </w:rPr>
        <w:t xml:space="preserve">in narrow orbital shells, </w:t>
      </w:r>
      <w:r w:rsidRPr="007875CF">
        <w:rPr>
          <w:rStyle w:val="StyleUnderline"/>
          <w:highlight w:val="green"/>
        </w:rPr>
        <w:t xml:space="preserve">creating </w:t>
      </w:r>
      <w:r w:rsidRPr="007875CF">
        <w:rPr>
          <w:rStyle w:val="Emphasis"/>
          <w:highlight w:val="green"/>
        </w:rPr>
        <w:t>unprecedented congestion</w:t>
      </w:r>
      <w:r w:rsidRPr="007875CF">
        <w:rPr>
          <w:sz w:val="16"/>
        </w:rPr>
        <w:t xml:space="preserve">, with 1258 already in orbit (as of 30 March 2021). </w:t>
      </w:r>
      <w:proofErr w:type="spellStart"/>
      <w:r w:rsidRPr="007875CF">
        <w:rPr>
          <w:rStyle w:val="Emphasis"/>
        </w:rPr>
        <w:t>OneWeb</w:t>
      </w:r>
      <w:proofErr w:type="spellEnd"/>
      <w:r w:rsidRPr="007875CF">
        <w:rPr>
          <w:sz w:val="16"/>
        </w:rPr>
        <w:t xml:space="preserve"> </w:t>
      </w:r>
      <w:r w:rsidRPr="007875CF">
        <w:rPr>
          <w:rStyle w:val="StyleUnderline"/>
        </w:rPr>
        <w:t>has already placed an initial 146 satellites</w:t>
      </w:r>
      <w:r w:rsidRPr="007875CF">
        <w:rPr>
          <w:sz w:val="16"/>
        </w:rPr>
        <w:t xml:space="preserve">, </w:t>
      </w:r>
      <w:r w:rsidRPr="007875CF">
        <w:rPr>
          <w:rStyle w:val="StyleUnderline"/>
        </w:rPr>
        <w:t>and</w:t>
      </w:r>
      <w:r w:rsidRPr="007875CF">
        <w:rPr>
          <w:sz w:val="16"/>
        </w:rPr>
        <w:t xml:space="preserve"> </w:t>
      </w:r>
      <w:r w:rsidRPr="007875CF">
        <w:rPr>
          <w:rStyle w:val="Emphasis"/>
        </w:rPr>
        <w:t>Amazon,</w:t>
      </w:r>
      <w:r w:rsidRPr="007875CF">
        <w:rPr>
          <w:sz w:val="16"/>
        </w:rPr>
        <w:t xml:space="preserve"> </w:t>
      </w:r>
      <w:proofErr w:type="spellStart"/>
      <w:r w:rsidRPr="007875CF">
        <w:rPr>
          <w:rStyle w:val="Emphasis"/>
        </w:rPr>
        <w:t>Telesat</w:t>
      </w:r>
      <w:proofErr w:type="spellEnd"/>
      <w:r w:rsidRPr="007875CF">
        <w:rPr>
          <w:rStyle w:val="Emphasis"/>
        </w:rPr>
        <w:t>,</w:t>
      </w:r>
      <w:r w:rsidRPr="007875CF">
        <w:rPr>
          <w:sz w:val="16"/>
        </w:rPr>
        <w:t xml:space="preserve"> </w:t>
      </w:r>
      <w:r w:rsidRPr="007875CF">
        <w:rPr>
          <w:rStyle w:val="Emphasis"/>
        </w:rPr>
        <w:t>GW</w:t>
      </w:r>
      <w:r w:rsidRPr="007875CF">
        <w:rPr>
          <w:sz w:val="16"/>
        </w:rPr>
        <w:t xml:space="preserve"> </w:t>
      </w:r>
      <w:r w:rsidRPr="007875CF">
        <w:rPr>
          <w:rStyle w:val="StyleUnderline"/>
        </w:rPr>
        <w:t xml:space="preserve">and </w:t>
      </w:r>
      <w:r w:rsidRPr="007875CF">
        <w:rPr>
          <w:rStyle w:val="Emphasis"/>
          <w:highlight w:val="green"/>
        </w:rPr>
        <w:t>other companies</w:t>
      </w:r>
      <w:r w:rsidRPr="007875CF">
        <w:rPr>
          <w:rStyle w:val="Emphasis"/>
        </w:rPr>
        <w:t>,</w:t>
      </w:r>
      <w:r w:rsidRPr="007875CF">
        <w:rPr>
          <w:sz w:val="16"/>
        </w:rPr>
        <w:t xml:space="preserve"> operating under different national regulatory regimes, </w:t>
      </w:r>
      <w:r w:rsidRPr="007875CF">
        <w:rPr>
          <w:rStyle w:val="StyleUnderline"/>
          <w:highlight w:val="green"/>
        </w:rPr>
        <w:t>are soon</w:t>
      </w:r>
      <w:r w:rsidRPr="007875CF">
        <w:rPr>
          <w:sz w:val="16"/>
        </w:rPr>
        <w:t xml:space="preserve"> likely </w:t>
      </w:r>
      <w:r w:rsidRPr="007875CF">
        <w:rPr>
          <w:rStyle w:val="StyleUnderline"/>
          <w:highlight w:val="green"/>
        </w:rPr>
        <w:t>to follow</w:t>
      </w:r>
      <w:r w:rsidRPr="007875CF">
        <w:rPr>
          <w:sz w:val="16"/>
        </w:rPr>
        <w:t>.</w:t>
      </w:r>
    </w:p>
    <w:p w14:paraId="57724109" w14:textId="77777777" w:rsidR="00E9457B" w:rsidRPr="007875CF" w:rsidRDefault="00E9457B" w:rsidP="00E9457B">
      <w:pPr>
        <w:rPr>
          <w:rStyle w:val="Emphasis"/>
        </w:rPr>
      </w:pPr>
      <w:r w:rsidRPr="007875CF">
        <w:rPr>
          <w:rStyle w:val="Emphasis"/>
        </w:rPr>
        <w:t>Enhanced collision risk</w:t>
      </w:r>
    </w:p>
    <w:p w14:paraId="5535D7FA" w14:textId="77777777" w:rsidR="00E9457B" w:rsidRPr="007875CF" w:rsidRDefault="00E9457B" w:rsidP="00E9457B">
      <w:pPr>
        <w:rPr>
          <w:sz w:val="16"/>
        </w:rPr>
      </w:pPr>
      <w:r w:rsidRPr="007875CF">
        <w:rPr>
          <w:rStyle w:val="StyleUnderline"/>
          <w:highlight w:val="green"/>
        </w:rPr>
        <w:t>Mega-constellations are</w:t>
      </w:r>
      <w:r w:rsidRPr="007875CF">
        <w:rPr>
          <w:rStyle w:val="StyleUnderline"/>
        </w:rPr>
        <w:t xml:space="preserve"> composed of </w:t>
      </w:r>
      <w:r w:rsidRPr="007875CF">
        <w:rPr>
          <w:rStyle w:val="Emphasis"/>
          <w:highlight w:val="green"/>
        </w:rPr>
        <w:t>mass-produced</w:t>
      </w:r>
      <w:r w:rsidRPr="007875CF">
        <w:rPr>
          <w:rStyle w:val="Emphasis"/>
        </w:rPr>
        <w:t xml:space="preserve"> satellites</w:t>
      </w:r>
      <w:r w:rsidRPr="007875CF">
        <w:rPr>
          <w:rStyle w:val="StyleUnderline"/>
        </w:rPr>
        <w:t xml:space="preserve"> </w:t>
      </w:r>
      <w:r w:rsidRPr="007875CF">
        <w:rPr>
          <w:rStyle w:val="StyleUnderline"/>
          <w:highlight w:val="green"/>
        </w:rPr>
        <w:t xml:space="preserve">with </w:t>
      </w:r>
      <w:r w:rsidRPr="007875CF">
        <w:rPr>
          <w:rStyle w:val="Emphasis"/>
          <w:highlight w:val="green"/>
        </w:rPr>
        <w:t>few backup systems</w:t>
      </w:r>
      <w:r w:rsidRPr="007875CF">
        <w:rPr>
          <w:sz w:val="16"/>
        </w:rPr>
        <w:t xml:space="preserve">. </w:t>
      </w:r>
      <w:r w:rsidRPr="007875CF">
        <w:rPr>
          <w:rStyle w:val="StyleUnderline"/>
          <w:highlight w:val="green"/>
        </w:rPr>
        <w:t>This</w:t>
      </w:r>
      <w:r w:rsidRPr="007875CF">
        <w:rPr>
          <w:sz w:val="16"/>
        </w:rPr>
        <w:t xml:space="preserve"> consumer electronic model </w:t>
      </w:r>
      <w:r w:rsidRPr="007875CF">
        <w:rPr>
          <w:rStyle w:val="StyleUnderline"/>
          <w:highlight w:val="green"/>
        </w:rPr>
        <w:t>allows for</w:t>
      </w:r>
      <w:r w:rsidRPr="007875CF">
        <w:rPr>
          <w:rStyle w:val="StyleUnderline"/>
        </w:rPr>
        <w:t xml:space="preserve"> short upgrade cycles and rapid expansions of capabilities, but also </w:t>
      </w:r>
      <w:r w:rsidRPr="007875CF">
        <w:rPr>
          <w:rStyle w:val="Emphasis"/>
          <w:highlight w:val="green"/>
        </w:rPr>
        <w:t>considerable discarded equipment</w:t>
      </w:r>
      <w:r w:rsidRPr="007875CF">
        <w:rPr>
          <w:sz w:val="16"/>
        </w:rPr>
        <w:t xml:space="preserve">. SpaceX will actively de-orbit its satellites at the end of their 5–6-year operational lives. However, this process takes 6 months, so roughly </w:t>
      </w:r>
      <w:r w:rsidRPr="007875CF">
        <w:rPr>
          <w:rStyle w:val="StyleUnderline"/>
        </w:rPr>
        <w:t>10% will be de-orbiting at any time</w:t>
      </w:r>
      <w:r w:rsidRPr="007875CF">
        <w:rPr>
          <w:sz w:val="16"/>
        </w:rPr>
        <w:t xml:space="preserve">. </w:t>
      </w:r>
      <w:r w:rsidRPr="007875CF">
        <w:rPr>
          <w:rStyle w:val="StyleUnderline"/>
        </w:rPr>
        <w:t>If other companies do likewise, thousands</w:t>
      </w:r>
      <w:r w:rsidRPr="007875CF">
        <w:rPr>
          <w:sz w:val="16"/>
        </w:rPr>
        <w:t xml:space="preserve"> of </w:t>
      </w:r>
      <w:r w:rsidRPr="007875CF">
        <w:rPr>
          <w:rStyle w:val="Emphasis"/>
        </w:rPr>
        <w:t>de-orbiting satellites</w:t>
      </w:r>
      <w:r w:rsidRPr="007875CF">
        <w:rPr>
          <w:sz w:val="16"/>
        </w:rPr>
        <w:t xml:space="preserve"> </w:t>
      </w:r>
      <w:r w:rsidRPr="007875CF">
        <w:rPr>
          <w:rStyle w:val="StyleUnderline"/>
        </w:rPr>
        <w:t xml:space="preserve">will be slowly passing through the same congested space, </w:t>
      </w:r>
      <w:r w:rsidRPr="007875CF">
        <w:rPr>
          <w:rStyle w:val="StyleUnderline"/>
          <w:highlight w:val="green"/>
        </w:rPr>
        <w:t>posing collision risks</w:t>
      </w:r>
      <w:r w:rsidRPr="007875CF">
        <w:rPr>
          <w:sz w:val="16"/>
        </w:rPr>
        <w:t xml:space="preserve">. </w:t>
      </w:r>
      <w:r w:rsidRPr="007875CF">
        <w:rPr>
          <w:rStyle w:val="StyleUnderline"/>
        </w:rPr>
        <w:t>Failures will increase these numbers, although the long-term failure rate is difficult to project</w:t>
      </w:r>
      <w:r w:rsidRPr="007875CF">
        <w:rPr>
          <w:sz w:val="16"/>
        </w:rPr>
        <w:t xml:space="preserve">. Figure 3 is similar to the righthand portion of Fig. 2 but includes the </w:t>
      </w:r>
      <w:proofErr w:type="spellStart"/>
      <w:r w:rsidRPr="007875CF">
        <w:rPr>
          <w:sz w:val="16"/>
        </w:rPr>
        <w:t>Starlink</w:t>
      </w:r>
      <w:proofErr w:type="spellEnd"/>
      <w:r w:rsidRPr="007875CF">
        <w:rPr>
          <w:sz w:val="16"/>
        </w:rPr>
        <w:t xml:space="preserve"> and </w:t>
      </w:r>
      <w:proofErr w:type="spellStart"/>
      <w:r w:rsidRPr="007875CF">
        <w:rPr>
          <w:sz w:val="16"/>
        </w:rPr>
        <w:t>OneWeb</w:t>
      </w:r>
      <w:proofErr w:type="spellEnd"/>
      <w:r w:rsidRPr="007875CF">
        <w:rPr>
          <w:sz w:val="16"/>
        </w:rPr>
        <w:t xml:space="preserve"> mega-constellations as filed (and amended) with the FCC (see “Methods”). The large density spikes show that some shells will have satellite number densities in excess of n=10−6 km−3.</w:t>
      </w:r>
    </w:p>
    <w:p w14:paraId="0DAB6645" w14:textId="77777777" w:rsidR="00E9457B" w:rsidRPr="007875CF" w:rsidRDefault="00E9457B" w:rsidP="00E9457B">
      <w:pPr>
        <w:rPr>
          <w:sz w:val="8"/>
          <w:szCs w:val="8"/>
        </w:rPr>
      </w:pPr>
      <w:r w:rsidRPr="007875CF">
        <w:rPr>
          <w:sz w:val="8"/>
          <w:szCs w:val="8"/>
        </w:rPr>
        <w:t>Figure 3</w:t>
      </w:r>
    </w:p>
    <w:p w14:paraId="037F0D62" w14:textId="77777777" w:rsidR="00E9457B" w:rsidRPr="007875CF" w:rsidRDefault="00E9457B" w:rsidP="00E9457B">
      <w:pPr>
        <w:rPr>
          <w:sz w:val="8"/>
          <w:szCs w:val="8"/>
        </w:rPr>
      </w:pPr>
      <w:r w:rsidRPr="007875CF">
        <w:rPr>
          <w:sz w:val="8"/>
          <w:szCs w:val="8"/>
        </w:rPr>
        <w:t>[Figure 3 omitted]</w:t>
      </w:r>
    </w:p>
    <w:p w14:paraId="3C311170" w14:textId="77777777" w:rsidR="00E9457B" w:rsidRPr="007875CF" w:rsidRDefault="00E9457B" w:rsidP="00E9457B">
      <w:pPr>
        <w:rPr>
          <w:sz w:val="8"/>
          <w:szCs w:val="8"/>
        </w:rPr>
      </w:pPr>
      <w:r w:rsidRPr="007875CF">
        <w:rPr>
          <w:sz w:val="8"/>
          <w:szCs w:val="8"/>
        </w:rPr>
        <w:t xml:space="preserve">Satellite density distribution in LEO with the </w:t>
      </w:r>
      <w:proofErr w:type="spellStart"/>
      <w:r w:rsidRPr="007875CF">
        <w:rPr>
          <w:sz w:val="8"/>
          <w:szCs w:val="8"/>
        </w:rPr>
        <w:t>Starlink</w:t>
      </w:r>
      <w:proofErr w:type="spellEnd"/>
      <w:r w:rsidRPr="007875CF">
        <w:rPr>
          <w:sz w:val="8"/>
          <w:szCs w:val="8"/>
        </w:rPr>
        <w:t xml:space="preserve"> and </w:t>
      </w:r>
      <w:proofErr w:type="spellStart"/>
      <w:r w:rsidRPr="007875CF">
        <w:rPr>
          <w:sz w:val="8"/>
          <w:szCs w:val="8"/>
        </w:rPr>
        <w:t>OneWeb</w:t>
      </w:r>
      <w:proofErr w:type="spellEnd"/>
      <w:r w:rsidRPr="007875CF">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7875CF">
        <w:rPr>
          <w:sz w:val="8"/>
          <w:szCs w:val="8"/>
        </w:rPr>
        <w:t>manoeuvres</w:t>
      </w:r>
      <w:proofErr w:type="spellEnd"/>
      <w:r w:rsidRPr="007875CF">
        <w:rPr>
          <w:sz w:val="8"/>
          <w:szCs w:val="8"/>
        </w:rPr>
        <w:t xml:space="preserve"> are impossible for other reasons.</w:t>
      </w:r>
    </w:p>
    <w:p w14:paraId="4176CF4D" w14:textId="77777777" w:rsidR="00E9457B" w:rsidRPr="007875CF" w:rsidRDefault="00E9457B" w:rsidP="00E9457B">
      <w:pPr>
        <w:rPr>
          <w:sz w:val="8"/>
          <w:szCs w:val="8"/>
        </w:rPr>
      </w:pPr>
      <w:r w:rsidRPr="007875CF">
        <w:rPr>
          <w:sz w:val="8"/>
          <w:szCs w:val="8"/>
        </w:rPr>
        <w:t>Full size image</w:t>
      </w:r>
    </w:p>
    <w:p w14:paraId="05FBA01B" w14:textId="77777777" w:rsidR="00E9457B" w:rsidRPr="007875CF" w:rsidRDefault="00E9457B" w:rsidP="00E9457B">
      <w:pPr>
        <w:rPr>
          <w:sz w:val="16"/>
        </w:rPr>
      </w:pPr>
      <w:r w:rsidRPr="007875CF">
        <w:rPr>
          <w:sz w:val="16"/>
        </w:rPr>
        <w:t xml:space="preserve">Deorbiting satellites will be </w:t>
      </w:r>
      <w:proofErr w:type="gramStart"/>
      <w:r w:rsidRPr="007875CF">
        <w:rPr>
          <w:sz w:val="16"/>
        </w:rPr>
        <w:t>tracked</w:t>
      </w:r>
      <w:proofErr w:type="gramEnd"/>
      <w:r w:rsidRPr="007875CF">
        <w:rPr>
          <w:sz w:val="16"/>
        </w:rPr>
        <w:t xml:space="preserve"> and operational satellites can </w:t>
      </w:r>
      <w:proofErr w:type="spellStart"/>
      <w:r w:rsidRPr="007875CF">
        <w:rPr>
          <w:sz w:val="16"/>
        </w:rPr>
        <w:t>manoeuvre</w:t>
      </w:r>
      <w:proofErr w:type="spellEnd"/>
      <w:r w:rsidRPr="007875CF">
        <w:rPr>
          <w:sz w:val="16"/>
        </w:rPr>
        <w:t xml:space="preserve"> to avoid close conjunctions. However, this depends on ongoing </w:t>
      </w:r>
      <w:r w:rsidRPr="007875CF">
        <w:rPr>
          <w:rStyle w:val="StyleUnderline"/>
        </w:rPr>
        <w:t>communication and cooperation between operators</w:t>
      </w:r>
      <w:r w:rsidRPr="007875CF">
        <w:rPr>
          <w:sz w:val="16"/>
        </w:rPr>
        <w:t xml:space="preserve">, which at present </w:t>
      </w:r>
      <w:r w:rsidRPr="007875CF">
        <w:rPr>
          <w:rStyle w:val="StyleUnderline"/>
        </w:rPr>
        <w:t>is ad hoc and voluntary</w:t>
      </w:r>
      <w:r w:rsidRPr="007875CF">
        <w:rPr>
          <w:sz w:val="16"/>
        </w:rPr>
        <w:t xml:space="preserve">. A recent letter12 to the FCC from SpaceX suggests that some </w:t>
      </w:r>
      <w:r w:rsidRPr="007875CF">
        <w:rPr>
          <w:rStyle w:val="Emphasis"/>
        </w:rPr>
        <w:t>companies might be less-than-fully transparent</w:t>
      </w:r>
      <w:r w:rsidRPr="007875CF">
        <w:rPr>
          <w:rStyle w:val="StyleUnderline"/>
        </w:rPr>
        <w:t xml:space="preserve"> about events</w:t>
      </w:r>
      <w:r w:rsidRPr="007875CF">
        <w:rPr>
          <w:sz w:val="16"/>
        </w:rPr>
        <w:t xml:space="preserve">13 </w:t>
      </w:r>
      <w:r w:rsidRPr="007875CF">
        <w:rPr>
          <w:rStyle w:val="StyleUnderline"/>
        </w:rPr>
        <w:t>in LEO</w:t>
      </w:r>
      <w:r w:rsidRPr="007875CF">
        <w:rPr>
          <w:sz w:val="16"/>
        </w:rPr>
        <w:t>.</w:t>
      </w:r>
    </w:p>
    <w:p w14:paraId="2139EB33" w14:textId="77777777" w:rsidR="00E9457B" w:rsidRPr="007875CF" w:rsidRDefault="00E9457B" w:rsidP="00E9457B">
      <w:pPr>
        <w:rPr>
          <w:sz w:val="16"/>
        </w:rPr>
      </w:pPr>
      <w:r w:rsidRPr="007875CF">
        <w:rPr>
          <w:sz w:val="16"/>
        </w:rPr>
        <w:t xml:space="preserve">Despite the congestion and traffic management challenges, FCC filings by </w:t>
      </w:r>
      <w:r w:rsidRPr="007875CF">
        <w:rPr>
          <w:rStyle w:val="Emphasis"/>
        </w:rPr>
        <w:t>SpaceX</w:t>
      </w:r>
      <w:r w:rsidRPr="007875CF">
        <w:rPr>
          <w:sz w:val="16"/>
        </w:rPr>
        <w:t xml:space="preserve"> suggest that collision avoidance </w:t>
      </w:r>
      <w:proofErr w:type="spellStart"/>
      <w:r w:rsidRPr="007875CF">
        <w:rPr>
          <w:sz w:val="16"/>
        </w:rPr>
        <w:t>manoeuvres</w:t>
      </w:r>
      <w:proofErr w:type="spellEnd"/>
      <w:r w:rsidRPr="007875CF">
        <w:rPr>
          <w:sz w:val="16"/>
        </w:rPr>
        <w:t xml:space="preserve"> can in fact maintain collision-free operations in orbital shells and that the probability of a collision between a non-responsive satellite and tracked debris is negligible. However, the </w:t>
      </w:r>
      <w:r w:rsidRPr="007875CF">
        <w:rPr>
          <w:rStyle w:val="Emphasis"/>
        </w:rPr>
        <w:t>filings do not account for untracked debris</w:t>
      </w:r>
      <w:r w:rsidRPr="007875CF">
        <w:rPr>
          <w:sz w:val="16"/>
        </w:rPr>
        <w:t xml:space="preserve">6, including untracked debris decaying through the shells used by </w:t>
      </w:r>
      <w:proofErr w:type="spellStart"/>
      <w:r w:rsidRPr="007875CF">
        <w:rPr>
          <w:sz w:val="16"/>
        </w:rPr>
        <w:t>Starlink</w:t>
      </w:r>
      <w:proofErr w:type="spellEnd"/>
      <w:r w:rsidRPr="007875CF">
        <w:rPr>
          <w:sz w:val="16"/>
        </w:rPr>
        <w:t xml:space="preserve">. Using simple estimates (see “Methods”), the </w:t>
      </w:r>
      <w:r w:rsidRPr="007875CF">
        <w:rPr>
          <w:rStyle w:val="StyleUnderline"/>
        </w:rPr>
        <w:t xml:space="preserve">probability </w:t>
      </w:r>
      <w:r w:rsidRPr="007875CF">
        <w:rPr>
          <w:rStyle w:val="StyleUnderline"/>
        </w:rPr>
        <w:lastRenderedPageBreak/>
        <w:t xml:space="preserve">that a single piece of untracked debris will hit any satellite in the </w:t>
      </w:r>
      <w:proofErr w:type="spellStart"/>
      <w:r w:rsidRPr="007875CF">
        <w:rPr>
          <w:rStyle w:val="StyleUnderline"/>
        </w:rPr>
        <w:t>Starlink</w:t>
      </w:r>
      <w:proofErr w:type="spellEnd"/>
      <w:r w:rsidRPr="007875CF">
        <w:rPr>
          <w:rStyle w:val="StyleUnderline"/>
        </w:rPr>
        <w:t xml:space="preserve"> 550 km shell is about 0.003 after one year</w:t>
      </w:r>
      <w:r w:rsidRPr="007875CF">
        <w:rPr>
          <w:sz w:val="16"/>
        </w:rPr>
        <w:t xml:space="preserve">. Thus, </w:t>
      </w:r>
      <w:r w:rsidRPr="007875CF">
        <w:rPr>
          <w:rStyle w:val="StyleUnderline"/>
        </w:rPr>
        <w:t xml:space="preserve">if at any time there are 230 pieces of </w:t>
      </w:r>
      <w:r w:rsidRPr="007875CF">
        <w:rPr>
          <w:rStyle w:val="Emphasis"/>
        </w:rPr>
        <w:t>untracked debris</w:t>
      </w:r>
      <w:r w:rsidRPr="007875CF">
        <w:rPr>
          <w:rStyle w:val="StyleUnderline"/>
        </w:rPr>
        <w:t xml:space="preserve"> decaying through the 550 km orbital shell, there is a </w:t>
      </w:r>
      <w:r w:rsidRPr="007875CF">
        <w:rPr>
          <w:rStyle w:val="Emphasis"/>
        </w:rPr>
        <w:t>50% chance</w:t>
      </w:r>
      <w:r w:rsidRPr="007875CF">
        <w:rPr>
          <w:rStyle w:val="StyleUnderline"/>
        </w:rPr>
        <w:t xml:space="preserve"> that there will be one or more collisions between satellites in the shell and the debris</w:t>
      </w:r>
      <w:r w:rsidRPr="007875CF">
        <w:rPr>
          <w:sz w:val="16"/>
        </w:rPr>
        <w:t xml:space="preserve">. As discussed further in “Methods”, </w:t>
      </w:r>
      <w:r w:rsidRPr="007875CF">
        <w:rPr>
          <w:rStyle w:val="StyleUnderline"/>
        </w:rPr>
        <w:t>such a situation is plausible</w:t>
      </w:r>
      <w:r w:rsidRPr="007875CF">
        <w:rPr>
          <w:sz w:val="16"/>
        </w:rPr>
        <w:t xml:space="preserve">. </w:t>
      </w:r>
      <w:r w:rsidRPr="007875CF">
        <w:rPr>
          <w:rStyle w:val="StyleUnderline"/>
        </w:rPr>
        <w:t>Depending on</w:t>
      </w:r>
      <w:r w:rsidRPr="007875CF">
        <w:rPr>
          <w:sz w:val="16"/>
        </w:rPr>
        <w:t xml:space="preserve"> the </w:t>
      </w:r>
      <w:r w:rsidRPr="007875CF">
        <w:rPr>
          <w:rStyle w:val="StyleUnderline"/>
        </w:rPr>
        <w:t>balance between the de-orbit and the collision rates</w:t>
      </w:r>
      <w:r w:rsidRPr="007875CF">
        <w:rPr>
          <w:sz w:val="16"/>
        </w:rPr>
        <w:t xml:space="preserve">, </w:t>
      </w:r>
      <w:r w:rsidRPr="007875CF">
        <w:rPr>
          <w:rStyle w:val="StyleUnderline"/>
        </w:rPr>
        <w:t xml:space="preserve">if </w:t>
      </w:r>
      <w:r w:rsidRPr="007875CF">
        <w:rPr>
          <w:rStyle w:val="Emphasis"/>
        </w:rPr>
        <w:t>subsequent fragmentation</w:t>
      </w:r>
      <w:r w:rsidRPr="007875CF">
        <w:rPr>
          <w:rStyle w:val="StyleUnderline"/>
        </w:rPr>
        <w:t xml:space="preserve"> events lead to </w:t>
      </w:r>
      <w:r w:rsidRPr="007875CF">
        <w:rPr>
          <w:rStyle w:val="Emphasis"/>
        </w:rPr>
        <w:t>similar amounts of debris within that orbital shell</w:t>
      </w:r>
      <w:r w:rsidRPr="007875CF">
        <w:rPr>
          <w:sz w:val="16"/>
        </w:rPr>
        <w:t xml:space="preserve">, </w:t>
      </w:r>
      <w:r w:rsidRPr="007875CF">
        <w:rPr>
          <w:rStyle w:val="Emphasis"/>
        </w:rPr>
        <w:t xml:space="preserve">a </w:t>
      </w:r>
      <w:r w:rsidRPr="007875CF">
        <w:rPr>
          <w:rStyle w:val="Emphasis"/>
          <w:highlight w:val="green"/>
        </w:rPr>
        <w:t>runaway cascade</w:t>
      </w:r>
      <w:r w:rsidRPr="007875CF">
        <w:rPr>
          <w:rStyle w:val="Emphasis"/>
        </w:rPr>
        <w:t xml:space="preserve"> of collisions </w:t>
      </w:r>
      <w:r w:rsidRPr="007875CF">
        <w:rPr>
          <w:rStyle w:val="Emphasis"/>
          <w:highlight w:val="green"/>
        </w:rPr>
        <w:t>could occur</w:t>
      </w:r>
      <w:r w:rsidRPr="007875CF">
        <w:rPr>
          <w:sz w:val="16"/>
        </w:rPr>
        <w:t>.</w:t>
      </w:r>
    </w:p>
    <w:p w14:paraId="4600D0A1" w14:textId="77777777" w:rsidR="00E9457B" w:rsidRPr="007875CF" w:rsidRDefault="00E9457B" w:rsidP="00E9457B">
      <w:pPr>
        <w:rPr>
          <w:sz w:val="16"/>
        </w:rPr>
      </w:pPr>
      <w:r w:rsidRPr="007875CF">
        <w:rPr>
          <w:rStyle w:val="StyleUnderline"/>
        </w:rPr>
        <w:t>Fragmentation events are not confined to</w:t>
      </w:r>
      <w:r w:rsidRPr="007875CF">
        <w:rPr>
          <w:sz w:val="16"/>
        </w:rPr>
        <w:t xml:space="preserve"> their </w:t>
      </w:r>
      <w:r w:rsidRPr="007875CF">
        <w:rPr>
          <w:rStyle w:val="StyleUnderline"/>
        </w:rPr>
        <w:t>local orbits</w:t>
      </w:r>
      <w:r w:rsidRPr="007875CF">
        <w:rPr>
          <w:sz w:val="16"/>
        </w:rPr>
        <w:t xml:space="preserve">, either. The </w:t>
      </w:r>
      <w:r w:rsidRPr="007875CF">
        <w:rPr>
          <w:rStyle w:val="StyleUnderline"/>
        </w:rPr>
        <w:t>India</w:t>
      </w:r>
      <w:r w:rsidRPr="007875CF">
        <w:rPr>
          <w:sz w:val="16"/>
        </w:rPr>
        <w:t xml:space="preserve"> 2019 </w:t>
      </w:r>
      <w:r w:rsidRPr="007875CF">
        <w:rPr>
          <w:rStyle w:val="StyleUnderline"/>
        </w:rPr>
        <w:t>ASAT test</w:t>
      </w:r>
      <w:r w:rsidRPr="007875CF">
        <w:rPr>
          <w:sz w:val="16"/>
        </w:rPr>
        <w:t xml:space="preserve"> was conducted at an altitude below 300 km in an effort to minimize long-lived debris. Nevertheless, </w:t>
      </w:r>
      <w:r w:rsidRPr="007875CF">
        <w:rPr>
          <w:rStyle w:val="StyleUnderline"/>
        </w:rPr>
        <w:t>debris was placed on orbits with apogees in excess of 1000 km</w:t>
      </w:r>
      <w:r w:rsidRPr="007875CF">
        <w:rPr>
          <w:sz w:val="16"/>
        </w:rPr>
        <w:t xml:space="preserve">. As of 30 March 2021, </w:t>
      </w:r>
      <w:r w:rsidRPr="007875CF">
        <w:rPr>
          <w:rStyle w:val="StyleUnderline"/>
        </w:rPr>
        <w:t>three tracked debris</w:t>
      </w:r>
      <w:r w:rsidRPr="007875CF">
        <w:rPr>
          <w:sz w:val="16"/>
        </w:rPr>
        <w:t xml:space="preserve"> pieces </w:t>
      </w:r>
      <w:r w:rsidRPr="007875CF">
        <w:rPr>
          <w:rStyle w:val="StyleUnderline"/>
        </w:rPr>
        <w:t>remain</w:t>
      </w:r>
      <w:r w:rsidRPr="007875CF">
        <w:rPr>
          <w:sz w:val="16"/>
        </w:rPr>
        <w:t xml:space="preserve"> in orbit14. Such </w:t>
      </w:r>
      <w:r w:rsidRPr="007875CF">
        <w:rPr>
          <w:rStyle w:val="StyleUnderline"/>
        </w:rPr>
        <w:t>long-lived debris has high eccentricities, and</w:t>
      </w:r>
      <w:r w:rsidRPr="007875CF">
        <w:rPr>
          <w:sz w:val="16"/>
        </w:rPr>
        <w:t xml:space="preserve"> thus </w:t>
      </w:r>
      <w:r w:rsidRPr="007875CF">
        <w:rPr>
          <w:rStyle w:val="StyleUnderline"/>
        </w:rPr>
        <w:t>can cross multiple orbital shells twice per orbit</w:t>
      </w:r>
      <w:r w:rsidRPr="007875CF">
        <w:rPr>
          <w:sz w:val="16"/>
        </w:rPr>
        <w:t xml:space="preserve">. </w:t>
      </w:r>
      <w:r w:rsidRPr="007875CF">
        <w:rPr>
          <w:rStyle w:val="Emphasis"/>
        </w:rPr>
        <w:t xml:space="preserve">A </w:t>
      </w:r>
      <w:r w:rsidRPr="007875CF">
        <w:rPr>
          <w:rStyle w:val="Emphasis"/>
          <w:highlight w:val="green"/>
        </w:rPr>
        <w:t>major fragmentation</w:t>
      </w:r>
      <w:r w:rsidRPr="007875CF">
        <w:rPr>
          <w:rStyle w:val="Emphasis"/>
        </w:rPr>
        <w:t xml:space="preserve"> event from a single satellite </w:t>
      </w:r>
      <w:r w:rsidRPr="007875CF">
        <w:rPr>
          <w:rStyle w:val="Emphasis"/>
          <w:highlight w:val="green"/>
        </w:rPr>
        <w:t>could affect all operators in LEO</w:t>
      </w:r>
      <w:r w:rsidRPr="007875CF">
        <w:rPr>
          <w:sz w:val="16"/>
        </w:rPr>
        <w:t>.</w:t>
      </w:r>
    </w:p>
    <w:p w14:paraId="285086CF" w14:textId="77777777" w:rsidR="00E9457B" w:rsidRPr="007875CF" w:rsidRDefault="00E9457B" w:rsidP="00E9457B">
      <w:pPr>
        <w:rPr>
          <w:sz w:val="16"/>
          <w:szCs w:val="16"/>
        </w:rPr>
      </w:pPr>
      <w:r w:rsidRPr="007875CF">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7875CF">
        <w:rPr>
          <w:sz w:val="16"/>
          <w:szCs w:val="16"/>
        </w:rPr>
        <w:t>Starlink</w:t>
      </w:r>
      <w:proofErr w:type="spellEnd"/>
      <w:r w:rsidRPr="007875CF">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34507044" w14:textId="77777777" w:rsidR="00E9457B" w:rsidRPr="007875CF" w:rsidRDefault="00E9457B" w:rsidP="00E9457B">
      <w:pPr>
        <w:rPr>
          <w:sz w:val="16"/>
          <w:szCs w:val="16"/>
        </w:rPr>
      </w:pP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0CEFBBF8" w14:textId="77777777" w:rsidR="00E9457B" w:rsidRPr="007875CF" w:rsidRDefault="00E9457B" w:rsidP="00E9457B">
      <w:pPr>
        <w:rPr>
          <w:sz w:val="16"/>
          <w:szCs w:val="16"/>
        </w:rPr>
      </w:pPr>
    </w:p>
    <w:p w14:paraId="640AD5B5" w14:textId="77777777" w:rsidR="00E9457B" w:rsidRPr="007875CF" w:rsidRDefault="00E9457B" w:rsidP="00E9457B">
      <w:pPr>
        <w:pStyle w:val="Heading4"/>
        <w:rPr>
          <w:rFonts w:cs="Calibri"/>
        </w:rPr>
      </w:pPr>
      <w:bookmarkStart w:id="0" w:name="_Hlk89888149"/>
      <w:r w:rsidRPr="007875CF">
        <w:rPr>
          <w:rFonts w:cs="Calibri"/>
        </w:rPr>
        <w:t xml:space="preserve">Debris triggers </w:t>
      </w:r>
      <w:r w:rsidRPr="007875CF">
        <w:rPr>
          <w:rFonts w:cs="Calibri"/>
          <w:u w:val="single"/>
        </w:rPr>
        <w:t>miscalculated war</w:t>
      </w:r>
      <w:r w:rsidRPr="007875CF">
        <w:rPr>
          <w:rFonts w:cs="Calibri"/>
        </w:rPr>
        <w:t>.</w:t>
      </w:r>
    </w:p>
    <w:p w14:paraId="0EB57EF0" w14:textId="77777777" w:rsidR="00E9457B" w:rsidRPr="007875CF" w:rsidRDefault="00E9457B" w:rsidP="00E9457B">
      <w:proofErr w:type="spellStart"/>
      <w:r w:rsidRPr="007875CF">
        <w:rPr>
          <w:rStyle w:val="Style13ptBold"/>
        </w:rPr>
        <w:t>Dockrill</w:t>
      </w:r>
      <w:proofErr w:type="spellEnd"/>
      <w:r w:rsidRPr="007875CF">
        <w:rPr>
          <w:rStyle w:val="Style13ptBold"/>
        </w:rPr>
        <w:t xml:space="preserve"> 16</w:t>
      </w:r>
      <w:r w:rsidRPr="007875CF">
        <w:t xml:space="preserve"> [Peter; 2016; Award-winning science &amp; technology journalist. “Space Junk Accidents Could Trigger Armed Conflict, Study Finds.” </w:t>
      </w:r>
      <w:hyperlink r:id="rId10" w:history="1">
        <w:r w:rsidRPr="007875CF">
          <w:rPr>
            <w:rStyle w:val="Hyperlink"/>
          </w:rPr>
          <w:t>https://www.sciencealert.com/space-junk-accidents-could-trigger-armed-conflict-expert-warns</w:t>
        </w:r>
      </w:hyperlink>
      <w:r w:rsidRPr="007875CF">
        <w:t xml:space="preserve">] </w:t>
      </w:r>
      <w:proofErr w:type="spellStart"/>
      <w:r w:rsidRPr="007875CF">
        <w:t>brett</w:t>
      </w:r>
      <w:proofErr w:type="spellEnd"/>
    </w:p>
    <w:p w14:paraId="63D36C2A" w14:textId="77777777" w:rsidR="00E9457B" w:rsidRPr="007875CF" w:rsidRDefault="00E9457B" w:rsidP="00E9457B">
      <w:pPr>
        <w:rPr>
          <w:rStyle w:val="StyleUnderline"/>
        </w:rPr>
      </w:pPr>
      <w:r w:rsidRPr="007875CF">
        <w:rPr>
          <w:rStyle w:val="StyleUnderline"/>
        </w:rPr>
        <w:t xml:space="preserve">The increasingly </w:t>
      </w:r>
      <w:r w:rsidRPr="007875CF">
        <w:rPr>
          <w:rStyle w:val="StyleUnderline"/>
          <w:highlight w:val="green"/>
        </w:rPr>
        <w:t>crowded space in</w:t>
      </w:r>
      <w:r w:rsidRPr="007875CF">
        <w:rPr>
          <w:rStyle w:val="StyleUnderline"/>
        </w:rPr>
        <w:t xml:space="preserve"> Earth's </w:t>
      </w:r>
      <w:r w:rsidRPr="007875CF">
        <w:rPr>
          <w:rStyle w:val="StyleUnderline"/>
          <w:highlight w:val="green"/>
        </w:rPr>
        <w:t>low orbit</w:t>
      </w:r>
      <w:r w:rsidRPr="007875CF">
        <w:rPr>
          <w:rStyle w:val="StyleUnderline"/>
        </w:rPr>
        <w:t xml:space="preserve"> could </w:t>
      </w:r>
      <w:r w:rsidRPr="007875CF">
        <w:rPr>
          <w:rStyle w:val="StyleUnderline"/>
          <w:highlight w:val="green"/>
        </w:rPr>
        <w:t xml:space="preserve">set the stage for an </w:t>
      </w:r>
      <w:r w:rsidRPr="007875CF">
        <w:rPr>
          <w:rStyle w:val="Emphasis"/>
          <w:highlight w:val="green"/>
        </w:rPr>
        <w:t>international armed conflict</w:t>
      </w:r>
      <w:r w:rsidRPr="007875CF">
        <w:rPr>
          <w:sz w:val="14"/>
        </w:rPr>
        <w:t xml:space="preserve">, says a new study. Researchers from the Russian Academy of Sciences warn </w:t>
      </w:r>
      <w:r w:rsidRPr="007875CF">
        <w:rPr>
          <w:rStyle w:val="StyleUnderline"/>
        </w:rPr>
        <w:t xml:space="preserve">that </w:t>
      </w:r>
      <w:r w:rsidRPr="007875CF">
        <w:rPr>
          <w:rStyle w:val="StyleUnderline"/>
          <w:highlight w:val="green"/>
        </w:rPr>
        <w:t>accidents</w:t>
      </w:r>
      <w:r w:rsidRPr="007875CF">
        <w:rPr>
          <w:rStyle w:val="StyleUnderline"/>
        </w:rPr>
        <w:t xml:space="preserve"> stemming </w:t>
      </w:r>
      <w:r w:rsidRPr="007875CF">
        <w:rPr>
          <w:rStyle w:val="StyleUnderline"/>
          <w:highlight w:val="green"/>
        </w:rPr>
        <w:t>from</w:t>
      </w:r>
      <w:r w:rsidRPr="007875CF">
        <w:rPr>
          <w:rStyle w:val="StyleUnderline"/>
        </w:rPr>
        <w:t xml:space="preserve"> the steady rise in </w:t>
      </w:r>
      <w:r w:rsidRPr="007875CF">
        <w:rPr>
          <w:rStyle w:val="StyleUnderline"/>
          <w:highlight w:val="green"/>
        </w:rPr>
        <w:t>space junk</w:t>
      </w:r>
      <w:r w:rsidRPr="007875CF">
        <w:rPr>
          <w:rStyle w:val="StyleUnderline"/>
        </w:rPr>
        <w:t xml:space="preserve"> floating around the planet could </w:t>
      </w:r>
      <w:r w:rsidRPr="007875CF">
        <w:rPr>
          <w:rStyle w:val="StyleUnderline"/>
          <w:highlight w:val="green"/>
        </w:rPr>
        <w:t>incite</w:t>
      </w:r>
      <w:r w:rsidRPr="007875CF">
        <w:rPr>
          <w:rStyle w:val="StyleUnderline"/>
        </w:rPr>
        <w:t xml:space="preserve"> </w:t>
      </w:r>
      <w:r w:rsidRPr="007875CF">
        <w:rPr>
          <w:rStyle w:val="Emphasis"/>
        </w:rPr>
        <w:t>political rows</w:t>
      </w:r>
      <w:r w:rsidRPr="007875CF">
        <w:rPr>
          <w:rStyle w:val="StyleUnderline"/>
        </w:rPr>
        <w:t xml:space="preserve"> and even </w:t>
      </w:r>
      <w:r w:rsidRPr="007875CF">
        <w:rPr>
          <w:rStyle w:val="Emphasis"/>
          <w:highlight w:val="green"/>
        </w:rPr>
        <w:t>war</w:t>
      </w:r>
      <w:r w:rsidRPr="007875CF">
        <w:rPr>
          <w:sz w:val="16"/>
          <w:szCs w:val="16"/>
        </w:rPr>
        <w:t xml:space="preserve">fare, </w:t>
      </w:r>
      <w:r w:rsidRPr="007875CF">
        <w:rPr>
          <w:rStyle w:val="StyleUnderline"/>
          <w:highlight w:val="green"/>
        </w:rPr>
        <w:t>with nations</w:t>
      </w:r>
      <w:r w:rsidRPr="007875CF">
        <w:rPr>
          <w:rStyle w:val="StyleUnderline"/>
        </w:rPr>
        <w:t xml:space="preserve"> potentially </w:t>
      </w:r>
      <w:r w:rsidRPr="007875CF">
        <w:rPr>
          <w:rStyle w:val="Emphasis"/>
          <w:highlight w:val="green"/>
        </w:rPr>
        <w:t>mistaking debris</w:t>
      </w:r>
      <w:r w:rsidRPr="007875CF">
        <w:rPr>
          <w:rStyle w:val="StyleUnderline"/>
        </w:rPr>
        <w:t xml:space="preserve">-caused incidents </w:t>
      </w:r>
      <w:r w:rsidRPr="007875CF">
        <w:rPr>
          <w:rStyle w:val="StyleUnderline"/>
          <w:highlight w:val="green"/>
        </w:rPr>
        <w:t>as</w:t>
      </w:r>
      <w:r w:rsidRPr="007875CF">
        <w:rPr>
          <w:rStyle w:val="StyleUnderline"/>
        </w:rPr>
        <w:t xml:space="preserve"> the results of </w:t>
      </w:r>
      <w:r w:rsidRPr="007875CF">
        <w:rPr>
          <w:rStyle w:val="Emphasis"/>
          <w:highlight w:val="green"/>
        </w:rPr>
        <w:t>intentional aggressive acts</w:t>
      </w:r>
      <w:r w:rsidRPr="007875CF">
        <w:rPr>
          <w:rStyle w:val="Emphasis"/>
        </w:rPr>
        <w:t xml:space="preserve"> </w:t>
      </w:r>
      <w:r w:rsidRPr="007875CF">
        <w:rPr>
          <w:rStyle w:val="StyleUnderline"/>
        </w:rPr>
        <w:t xml:space="preserve">by others. </w:t>
      </w:r>
      <w:r w:rsidRPr="007875CF">
        <w:rPr>
          <w:sz w:val="14"/>
        </w:rPr>
        <w:t xml:space="preserve">In a paper published in Acta </w:t>
      </w:r>
      <w:proofErr w:type="spellStart"/>
      <w:r w:rsidRPr="007875CF">
        <w:rPr>
          <w:sz w:val="14"/>
        </w:rPr>
        <w:t>Astronautica</w:t>
      </w:r>
      <w:proofErr w:type="spellEnd"/>
      <w:r w:rsidRPr="007875CF">
        <w:rPr>
          <w:sz w:val="14"/>
        </w:rPr>
        <w:t xml:space="preserve">, the </w:t>
      </w:r>
      <w:r w:rsidRPr="007875CF">
        <w:rPr>
          <w:rStyle w:val="StyleUnderline"/>
        </w:rPr>
        <w:t>team suggests that space debris in the form of spent rocket parts and other fragments of hardware hurtling at high speed pose a "</w:t>
      </w:r>
      <w:r w:rsidRPr="007875CF">
        <w:rPr>
          <w:rStyle w:val="Emphasis"/>
        </w:rPr>
        <w:t>special political danger</w:t>
      </w:r>
      <w:r w:rsidRPr="007875CF">
        <w:rPr>
          <w:rStyle w:val="StyleUnderline"/>
        </w:rPr>
        <w:t xml:space="preserve">" </w:t>
      </w:r>
      <w:r w:rsidRPr="007875CF">
        <w:rPr>
          <w:rStyle w:val="StyleUnderline"/>
          <w:highlight w:val="green"/>
        </w:rPr>
        <w:t>that could</w:t>
      </w:r>
      <w:r w:rsidRPr="007875CF">
        <w:rPr>
          <w:rStyle w:val="StyleUnderline"/>
        </w:rPr>
        <w:t xml:space="preserve"> </w:t>
      </w:r>
      <w:r w:rsidRPr="007875CF">
        <w:rPr>
          <w:rStyle w:val="Emphasis"/>
        </w:rPr>
        <w:t xml:space="preserve">dangerously </w:t>
      </w:r>
      <w:r w:rsidRPr="007875CF">
        <w:rPr>
          <w:rStyle w:val="Emphasis"/>
          <w:highlight w:val="green"/>
        </w:rPr>
        <w:t>escalate</w:t>
      </w:r>
      <w:r w:rsidRPr="007875CF">
        <w:rPr>
          <w:rStyle w:val="StyleUnderline"/>
        </w:rPr>
        <w:t xml:space="preserve"> </w:t>
      </w:r>
      <w:r w:rsidRPr="007875CF">
        <w:rPr>
          <w:rStyle w:val="StyleUnderline"/>
          <w:highlight w:val="green"/>
        </w:rPr>
        <w:t>tensions</w:t>
      </w:r>
      <w:r w:rsidRPr="007875CF">
        <w:rPr>
          <w:rStyle w:val="StyleUnderline"/>
        </w:rPr>
        <w:t xml:space="preserve"> between nations. </w:t>
      </w:r>
      <w:r w:rsidRPr="007875CF">
        <w:rPr>
          <w:sz w:val="14"/>
        </w:rPr>
        <w:t xml:space="preserve">According to the study, </w:t>
      </w:r>
      <w:r w:rsidRPr="007875CF">
        <w:rPr>
          <w:rStyle w:val="StyleUnderline"/>
        </w:rPr>
        <w:t xml:space="preserve">destructive </w:t>
      </w:r>
      <w:r w:rsidRPr="007875CF">
        <w:rPr>
          <w:rStyle w:val="StyleUnderline"/>
          <w:highlight w:val="green"/>
        </w:rPr>
        <w:t>impacts</w:t>
      </w:r>
      <w:r w:rsidRPr="007875CF">
        <w:rPr>
          <w:rStyle w:val="StyleUnderline"/>
        </w:rPr>
        <w:t xml:space="preserve"> caused by random space junk </w:t>
      </w:r>
      <w:r w:rsidRPr="007875CF">
        <w:rPr>
          <w:rStyle w:val="StyleUnderline"/>
          <w:highlight w:val="green"/>
        </w:rPr>
        <w:t>cannot</w:t>
      </w:r>
      <w:r w:rsidRPr="007875CF">
        <w:rPr>
          <w:rStyle w:val="StyleUnderline"/>
        </w:rPr>
        <w:t xml:space="preserve"> easily </w:t>
      </w:r>
      <w:r w:rsidRPr="007875CF">
        <w:rPr>
          <w:rStyle w:val="StyleUnderline"/>
          <w:highlight w:val="green"/>
        </w:rPr>
        <w:t>be told apart from military attacks.</w:t>
      </w:r>
      <w:r w:rsidRPr="007875CF">
        <w:rPr>
          <w:sz w:val="14"/>
        </w:rPr>
        <w:t xml:space="preserve"> "</w:t>
      </w:r>
      <w:r w:rsidRPr="007875CF">
        <w:rPr>
          <w:rStyle w:val="StyleUnderline"/>
        </w:rPr>
        <w:t>The owner of the impacted and destroyed satellite can hardly quickly determine the real cause of the accident</w:t>
      </w:r>
      <w:r w:rsidRPr="007875CF">
        <w:rPr>
          <w:sz w:val="14"/>
        </w:rPr>
        <w:t xml:space="preserve">," the authors write. </w:t>
      </w:r>
      <w:r w:rsidRPr="007875CF">
        <w:rPr>
          <w:rStyle w:val="StyleUnderline"/>
        </w:rPr>
        <w:t xml:space="preserve">The </w:t>
      </w:r>
      <w:r w:rsidRPr="007875CF">
        <w:rPr>
          <w:rStyle w:val="StyleUnderline"/>
          <w:highlight w:val="green"/>
        </w:rPr>
        <w:t>risks</w:t>
      </w:r>
      <w:r w:rsidRPr="007875CF">
        <w:rPr>
          <w:rStyle w:val="StyleUnderline"/>
        </w:rPr>
        <w:t xml:space="preserve"> of such an event occurring </w:t>
      </w:r>
      <w:r w:rsidRPr="007875CF">
        <w:rPr>
          <w:rStyle w:val="StyleUnderline"/>
          <w:highlight w:val="green"/>
        </w:rPr>
        <w:t xml:space="preserve">are compounded by the </w:t>
      </w:r>
      <w:r w:rsidRPr="007875CF">
        <w:rPr>
          <w:rStyle w:val="Emphasis"/>
          <w:highlight w:val="green"/>
        </w:rPr>
        <w:t>sheer volume</w:t>
      </w:r>
      <w:r w:rsidRPr="007875CF">
        <w:rPr>
          <w:rStyle w:val="StyleUnderline"/>
          <w:highlight w:val="green"/>
        </w:rPr>
        <w:t xml:space="preserve"> of debris</w:t>
      </w:r>
      <w:r w:rsidRPr="007875CF">
        <w:rPr>
          <w:rStyle w:val="StyleUnderline"/>
        </w:rPr>
        <w:t xml:space="preserve"> now orbiting Earth. Recent figures from NASA indicate that there are more than 500,000 pieces of space junk currently being tracked in orbit, travelling at speeds up to 28,160 km/h</w:t>
      </w:r>
      <w:r w:rsidRPr="007875CF">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7875CF">
        <w:rPr>
          <w:rStyle w:val="StyleUnderline"/>
        </w:rPr>
        <w:t xml:space="preserve">NASA estimates that there are millions of undetectable pieces of debris in </w:t>
      </w:r>
      <w:r w:rsidRPr="007875CF">
        <w:rPr>
          <w:rStyle w:val="StyleUnderline"/>
        </w:rPr>
        <w:lastRenderedPageBreak/>
        <w:t xml:space="preserve">orbit that are too small to be monitored. But even </w:t>
      </w:r>
      <w:r w:rsidRPr="007875CF">
        <w:rPr>
          <w:rStyle w:val="StyleUnderline"/>
          <w:highlight w:val="green"/>
        </w:rPr>
        <w:t>extremely small fragments</w:t>
      </w:r>
      <w:r w:rsidRPr="007875CF">
        <w:rPr>
          <w:rStyle w:val="StyleUnderline"/>
        </w:rPr>
        <w:t xml:space="preserve"> such as these pose a threat – in fact, they're considered a </w:t>
      </w:r>
      <w:r w:rsidRPr="007875CF">
        <w:rPr>
          <w:rStyle w:val="StyleUnderline"/>
          <w:highlight w:val="green"/>
        </w:rPr>
        <w:t xml:space="preserve">greater risk </w:t>
      </w:r>
      <w:r w:rsidRPr="007875CF">
        <w:rPr>
          <w:rStyle w:val="StyleUnderline"/>
        </w:rPr>
        <w:t xml:space="preserve">than trackable debris, </w:t>
      </w:r>
      <w:r w:rsidRPr="007875CF">
        <w:rPr>
          <w:rStyle w:val="StyleUnderline"/>
          <w:highlight w:val="green"/>
        </w:rPr>
        <w:t xml:space="preserve">as their </w:t>
      </w:r>
      <w:r w:rsidRPr="007875CF">
        <w:rPr>
          <w:rStyle w:val="Emphasis"/>
          <w:highlight w:val="green"/>
        </w:rPr>
        <w:t>invisible status</w:t>
      </w:r>
      <w:r w:rsidRPr="007875CF">
        <w:rPr>
          <w:rStyle w:val="StyleUnderline"/>
          <w:highlight w:val="green"/>
        </w:rPr>
        <w:t xml:space="preserve"> means</w:t>
      </w:r>
      <w:r w:rsidRPr="007875CF">
        <w:rPr>
          <w:rStyle w:val="StyleUnderline"/>
        </w:rPr>
        <w:t xml:space="preserve"> spacecraft and </w:t>
      </w:r>
      <w:r w:rsidRPr="007875CF">
        <w:rPr>
          <w:rStyle w:val="StyleUnderline"/>
          <w:highlight w:val="green"/>
        </w:rPr>
        <w:t>satellites can't</w:t>
      </w:r>
      <w:r w:rsidRPr="007875CF">
        <w:rPr>
          <w:rStyle w:val="StyleUnderline"/>
        </w:rPr>
        <w:t xml:space="preserve"> do anything to </w:t>
      </w:r>
      <w:r w:rsidRPr="007875CF">
        <w:rPr>
          <w:rStyle w:val="StyleUnderline"/>
          <w:highlight w:val="green"/>
        </w:rPr>
        <w:t xml:space="preserve">avoid them </w:t>
      </w:r>
      <w:r w:rsidRPr="007875CF">
        <w:rPr>
          <w:rStyle w:val="Emphasis"/>
        </w:rPr>
        <w:t>until it's too late.</w:t>
      </w:r>
      <w:r w:rsidRPr="007875CF">
        <w:rPr>
          <w:sz w:val="14"/>
        </w:rPr>
        <w:t xml:space="preserve"> As NASA observed in 2013:</w:t>
      </w:r>
      <w:r w:rsidRPr="007875CF">
        <w:rPr>
          <w:rStyle w:val="StyleUnderline"/>
        </w:rPr>
        <w:t xml:space="preserve"> </w:t>
      </w:r>
      <w:r w:rsidRPr="007875CF">
        <w:rPr>
          <w:sz w:val="14"/>
        </w:rPr>
        <w:t>"</w:t>
      </w:r>
      <w:r w:rsidRPr="007875CF">
        <w:rPr>
          <w:rStyle w:val="StyleUnderline"/>
        </w:rPr>
        <w:t>Even tiny paint flecks can damage a spacecraft when travelling at these velocities</w:t>
      </w:r>
      <w:r w:rsidRPr="007875CF">
        <w:rPr>
          <w:sz w:val="14"/>
        </w:rPr>
        <w:t xml:space="preserve">. In </w:t>
      </w:r>
      <w:proofErr w:type="gramStart"/>
      <w:r w:rsidRPr="007875CF">
        <w:rPr>
          <w:sz w:val="14"/>
        </w:rPr>
        <w:t>fact</w:t>
      </w:r>
      <w:proofErr w:type="gramEnd"/>
      <w:r w:rsidRPr="007875CF">
        <w:rPr>
          <w:sz w:val="14"/>
        </w:rPr>
        <w:t xml:space="preserve"> a number of space shuttle windows have been replaced because of damage caused by material that was </w:t>
      </w:r>
      <w:proofErr w:type="spellStart"/>
      <w:r w:rsidRPr="007875CF">
        <w:rPr>
          <w:sz w:val="14"/>
        </w:rPr>
        <w:t>analysed</w:t>
      </w:r>
      <w:proofErr w:type="spellEnd"/>
      <w:r w:rsidRPr="007875CF">
        <w:rPr>
          <w:sz w:val="14"/>
        </w:rPr>
        <w:t xml:space="preserve"> and shown to be paint flecks… With so much orbital debris, there have been surprisingly few disastrous collisions." </w:t>
      </w:r>
      <w:r w:rsidRPr="007875CF">
        <w:rPr>
          <w:rStyle w:val="StyleUnderline"/>
        </w:rPr>
        <w:t xml:space="preserve">While </w:t>
      </w:r>
      <w:r w:rsidRPr="007875CF">
        <w:rPr>
          <w:rStyle w:val="StyleUnderline"/>
          <w:highlight w:val="green"/>
        </w:rPr>
        <w:t>we</w:t>
      </w:r>
      <w:r w:rsidRPr="007875CF">
        <w:rPr>
          <w:rStyle w:val="StyleUnderline"/>
        </w:rPr>
        <w:t xml:space="preserve"> may </w:t>
      </w:r>
      <w:r w:rsidRPr="007875CF">
        <w:rPr>
          <w:rStyle w:val="StyleUnderline"/>
          <w:highlight w:val="green"/>
        </w:rPr>
        <w:t>have been lucky</w:t>
      </w:r>
      <w:r w:rsidRPr="007875CF">
        <w:rPr>
          <w:rStyle w:val="StyleUnderline"/>
        </w:rPr>
        <w:t xml:space="preserve"> in the past, </w:t>
      </w:r>
      <w:r w:rsidRPr="007875CF">
        <w:rPr>
          <w:rStyle w:val="Emphasis"/>
          <w:highlight w:val="green"/>
        </w:rPr>
        <w:t>we can't rely on that</w:t>
      </w:r>
      <w:r w:rsidRPr="007875CF">
        <w:rPr>
          <w:rStyle w:val="Emphasis"/>
        </w:rPr>
        <w:t xml:space="preserve"> to continue</w:t>
      </w:r>
      <w:r w:rsidRPr="007875CF">
        <w:rPr>
          <w:sz w:val="14"/>
        </w:rPr>
        <w:t xml:space="preserve">. The study by the Russian team </w:t>
      </w:r>
      <w:r w:rsidRPr="007875CF">
        <w:rPr>
          <w:rStyle w:val="StyleUnderline"/>
        </w:rPr>
        <w:t xml:space="preserve">cites the repeated sudden failures of </w:t>
      </w:r>
      <w:proofErr w:type="spellStart"/>
      <w:r w:rsidRPr="007875CF">
        <w:rPr>
          <w:rStyle w:val="StyleUnderline"/>
        </w:rPr>
        <w:t>defence</w:t>
      </w:r>
      <w:proofErr w:type="spellEnd"/>
      <w:r w:rsidRPr="007875CF">
        <w:rPr>
          <w:rStyle w:val="StyleUnderline"/>
        </w:rPr>
        <w:t xml:space="preserve"> satellites in past decades that were never explained. The researchers attribute two possible causes: either unrecorded collisions with space junk, or aggressive actions from adversaries. "This is a </w:t>
      </w:r>
      <w:r w:rsidRPr="007875CF">
        <w:rPr>
          <w:rStyle w:val="Emphasis"/>
        </w:rPr>
        <w:t>politically dangerous dilemma</w:t>
      </w:r>
      <w:r w:rsidRPr="007875CF">
        <w:rPr>
          <w:rStyle w:val="StyleUnderline"/>
        </w:rPr>
        <w:t>," the authors write.</w:t>
      </w:r>
    </w:p>
    <w:bookmarkEnd w:id="0"/>
    <w:p w14:paraId="40E98331" w14:textId="77777777" w:rsidR="00E9457B" w:rsidRPr="007875CF" w:rsidRDefault="00E9457B" w:rsidP="00E9457B">
      <w:pPr>
        <w:pStyle w:val="Heading4"/>
        <w:rPr>
          <w:rStyle w:val="Style13ptBold"/>
          <w:rFonts w:cs="Calibri"/>
          <w:b/>
          <w:bCs w:val="0"/>
        </w:rPr>
      </w:pPr>
      <w:r w:rsidRPr="007875CF">
        <w:rPr>
          <w:rStyle w:val="Style13ptBold"/>
          <w:rFonts w:cs="Calibri"/>
          <w:b/>
          <w:bCs w:val="0"/>
        </w:rPr>
        <w:t>It goes nuclear.</w:t>
      </w:r>
    </w:p>
    <w:p w14:paraId="595AB2E9" w14:textId="77777777" w:rsidR="00E9457B" w:rsidRPr="007875CF" w:rsidRDefault="00E9457B" w:rsidP="00E9457B">
      <w:r w:rsidRPr="007875CF">
        <w:rPr>
          <w:rStyle w:val="Style13ptBold"/>
        </w:rPr>
        <w:t>Johnson 14</w:t>
      </w:r>
      <w:r w:rsidRPr="007875CF">
        <w:t xml:space="preserve"> [Les, </w:t>
      </w:r>
      <w:proofErr w:type="spellStart"/>
      <w:r w:rsidRPr="007875CF">
        <w:t>Baen</w:t>
      </w:r>
      <w:proofErr w:type="spellEnd"/>
      <w:r w:rsidRPr="007875CF">
        <w:t xml:space="preserve"> science fiction author, popular science writer, and NASA technologist. “Living without satellites”. </w:t>
      </w:r>
      <w:hyperlink r:id="rId11" w:history="1">
        <w:r w:rsidRPr="007875CF">
          <w:rPr>
            <w:rStyle w:val="Hyperlink"/>
          </w:rPr>
          <w:t>https://www.baen.com/living_without_satellites</w:t>
        </w:r>
      </w:hyperlink>
      <w:r w:rsidRPr="007875CF">
        <w:t xml:space="preserve">.] </w:t>
      </w:r>
      <w:proofErr w:type="spellStart"/>
      <w:r w:rsidRPr="007875CF">
        <w:t>brett</w:t>
      </w:r>
      <w:proofErr w:type="spellEnd"/>
    </w:p>
    <w:p w14:paraId="078E72C2" w14:textId="77777777" w:rsidR="00E9457B" w:rsidRPr="007875CF" w:rsidRDefault="00E9457B" w:rsidP="00E9457B">
      <w:pPr>
        <w:rPr>
          <w:u w:val="single"/>
        </w:rPr>
      </w:pPr>
      <w:r w:rsidRPr="007875CF">
        <w:rPr>
          <w:rStyle w:val="StyleUnderline"/>
          <w:highlight w:val="green"/>
        </w:rPr>
        <w:t>Satellite</w:t>
      </w:r>
      <w:r w:rsidRPr="007875CF">
        <w:rPr>
          <w:rStyle w:val="StyleUnderline"/>
        </w:rPr>
        <w:t xml:space="preserve"> imagery is used by the military and</w:t>
      </w:r>
      <w:r w:rsidRPr="007875CF">
        <w:rPr>
          <w:sz w:val="14"/>
        </w:rPr>
        <w:t xml:space="preserve"> our </w:t>
      </w:r>
      <w:r w:rsidRPr="007875CF">
        <w:rPr>
          <w:rStyle w:val="StyleUnderline"/>
        </w:rPr>
        <w:t xml:space="preserve">political leaders to </w:t>
      </w:r>
      <w:r w:rsidRPr="007875CF">
        <w:rPr>
          <w:rStyle w:val="Emphasis"/>
          <w:highlight w:val="green"/>
        </w:rPr>
        <w:t>maintain</w:t>
      </w:r>
      <w:r w:rsidRPr="007875CF">
        <w:rPr>
          <w:rStyle w:val="Emphasis"/>
        </w:rPr>
        <w:t xml:space="preserve"> the </w:t>
      </w:r>
      <w:r w:rsidRPr="007875CF">
        <w:rPr>
          <w:rStyle w:val="Emphasis"/>
          <w:highlight w:val="green"/>
        </w:rPr>
        <w:t>peace</w:t>
      </w:r>
      <w:r w:rsidRPr="007875CF">
        <w:rPr>
          <w:sz w:val="14"/>
        </w:rPr>
        <w:t xml:space="preserve">. </w:t>
      </w:r>
      <w:r w:rsidRPr="007875CF">
        <w:rPr>
          <w:rStyle w:val="StyleUnderline"/>
          <w:highlight w:val="green"/>
        </w:rPr>
        <w:t>When</w:t>
      </w:r>
      <w:r w:rsidRPr="007875CF">
        <w:rPr>
          <w:sz w:val="14"/>
        </w:rPr>
        <w:t xml:space="preserve"> your </w:t>
      </w:r>
      <w:r w:rsidRPr="007875CF">
        <w:rPr>
          <w:rStyle w:val="StyleUnderline"/>
        </w:rPr>
        <w:t xml:space="preserve">potential </w:t>
      </w:r>
      <w:r w:rsidRPr="007875CF">
        <w:rPr>
          <w:rStyle w:val="StyleUnderline"/>
          <w:highlight w:val="green"/>
        </w:rPr>
        <w:t>adversaries</w:t>
      </w:r>
      <w:r w:rsidRPr="007875CF">
        <w:rPr>
          <w:rStyle w:val="StyleUnderline"/>
        </w:rPr>
        <w:t xml:space="preserve"> </w:t>
      </w:r>
      <w:r w:rsidRPr="007875CF">
        <w:rPr>
          <w:rStyle w:val="StyleUnderline"/>
          <w:highlight w:val="green"/>
        </w:rPr>
        <w:t>can’t hide what they’re doing</w:t>
      </w:r>
      <w:r w:rsidRPr="007875CF">
        <w:rPr>
          <w:rStyle w:val="StyleUnderline"/>
        </w:rPr>
        <w:t xml:space="preserve">, where their armies are moving and what they are doing with their civilian and military infrastructure, then the </w:t>
      </w:r>
      <w:r w:rsidRPr="007875CF">
        <w:rPr>
          <w:rStyle w:val="StyleUnderline"/>
          <w:highlight w:val="green"/>
        </w:rPr>
        <w:t>danger of</w:t>
      </w:r>
      <w:r w:rsidRPr="007875CF">
        <w:rPr>
          <w:rStyle w:val="StyleUnderline"/>
        </w:rPr>
        <w:t xml:space="preserve"> surprise </w:t>
      </w:r>
      <w:r w:rsidRPr="007875CF">
        <w:rPr>
          <w:rStyle w:val="StyleUnderline"/>
          <w:highlight w:val="green"/>
        </w:rPr>
        <w:t>attack is diminished</w:t>
      </w:r>
      <w:r w:rsidRPr="007875CF">
        <w:rPr>
          <w:sz w:val="14"/>
        </w:rPr>
        <w:t xml:space="preserve">. </w:t>
      </w:r>
      <w:r w:rsidRPr="007875CF">
        <w:rPr>
          <w:rStyle w:val="StyleUnderline"/>
        </w:rPr>
        <w:t>In</w:t>
      </w:r>
      <w:r w:rsidRPr="007875CF">
        <w:rPr>
          <w:sz w:val="14"/>
        </w:rPr>
        <w:t xml:space="preserve"> our </w:t>
      </w:r>
      <w:r w:rsidRPr="007875CF">
        <w:rPr>
          <w:rStyle w:val="StyleUnderline"/>
        </w:rPr>
        <w:t>nuclear age with instant death only minutes away by missile attack</w:t>
      </w:r>
      <w:r w:rsidRPr="007875CF">
        <w:rPr>
          <w:sz w:val="14"/>
        </w:rPr>
        <w:t xml:space="preserve">, the doctrine of Mutual Assured Destruction </w:t>
      </w:r>
      <w:r w:rsidRPr="007875CF">
        <w:rPr>
          <w:rStyle w:val="Emphasis"/>
          <w:highlight w:val="green"/>
        </w:rPr>
        <w:t>(MAD)</w:t>
      </w:r>
      <w:r w:rsidRPr="007875CF">
        <w:rPr>
          <w:rStyle w:val="Emphasis"/>
        </w:rPr>
        <w:t xml:space="preserve"> </w:t>
      </w:r>
      <w:r w:rsidRPr="007875CF">
        <w:rPr>
          <w:rStyle w:val="Emphasis"/>
          <w:highlight w:val="green"/>
        </w:rPr>
        <w:t>only works if</w:t>
      </w:r>
      <w:r w:rsidRPr="007875CF">
        <w:rPr>
          <w:rStyle w:val="Emphasis"/>
        </w:rPr>
        <w:t xml:space="preserve"> </w:t>
      </w:r>
      <w:r w:rsidRPr="007875CF">
        <w:rPr>
          <w:rStyle w:val="Emphasis"/>
          <w:highlight w:val="green"/>
        </w:rPr>
        <w:t>both sides</w:t>
      </w:r>
      <w:r w:rsidRPr="007875CF">
        <w:rPr>
          <w:rStyle w:val="Emphasis"/>
        </w:rPr>
        <w:t xml:space="preserve"> </w:t>
      </w:r>
      <w:r w:rsidRPr="007875CF">
        <w:rPr>
          <w:rStyle w:val="Emphasis"/>
          <w:highlight w:val="green"/>
        </w:rPr>
        <w:t>know</w:t>
      </w:r>
      <w:r w:rsidRPr="007875CF">
        <w:rPr>
          <w:rStyle w:val="Emphasis"/>
        </w:rPr>
        <w:t xml:space="preserve"> </w:t>
      </w:r>
      <w:r w:rsidRPr="007875CF">
        <w:rPr>
          <w:rStyle w:val="Emphasis"/>
          <w:highlight w:val="green"/>
        </w:rPr>
        <w:t>whether</w:t>
      </w:r>
      <w:r w:rsidRPr="007875CF">
        <w:rPr>
          <w:rStyle w:val="Emphasis"/>
        </w:rPr>
        <w:t xml:space="preserve"> or not </w:t>
      </w:r>
      <w:r w:rsidRPr="007875CF">
        <w:rPr>
          <w:rStyle w:val="Emphasis"/>
          <w:highlight w:val="green"/>
        </w:rPr>
        <w:t>they are being attacked</w:t>
      </w:r>
      <w:r w:rsidRPr="007875CF">
        <w:rPr>
          <w:rStyle w:val="Emphasis"/>
        </w:rPr>
        <w:t>.</w:t>
      </w:r>
      <w:r w:rsidRPr="007875CF">
        <w:rPr>
          <w:sz w:val="14"/>
        </w:rPr>
        <w:t xml:space="preserve"> The launch of missiles or a bomber fleet </w:t>
      </w:r>
      <w:r w:rsidRPr="007875CF">
        <w:rPr>
          <w:rStyle w:val="StyleUnderline"/>
        </w:rPr>
        <w:t>can easily be seen from space far in advance of either reaching their potential targets halfway around the globe</w:t>
      </w:r>
      <w:r w:rsidRPr="007875CF">
        <w:rPr>
          <w:sz w:val="14"/>
        </w:rPr>
        <w:t xml:space="preserve">. The </w:t>
      </w:r>
      <w:r w:rsidRPr="007875CF">
        <w:rPr>
          <w:rStyle w:val="StyleUnderline"/>
        </w:rPr>
        <w:t xml:space="preserve">danger of surprise attack is therefore small, </w:t>
      </w:r>
      <w:r w:rsidRPr="007875CF">
        <w:rPr>
          <w:rStyle w:val="StyleUnderline"/>
          <w:highlight w:val="green"/>
        </w:rPr>
        <w:t>making</w:t>
      </w:r>
      <w:r w:rsidRPr="007875CF">
        <w:rPr>
          <w:rStyle w:val="StyleUnderline"/>
        </w:rPr>
        <w:t xml:space="preserve"> an </w:t>
      </w:r>
      <w:r w:rsidRPr="007875CF">
        <w:rPr>
          <w:rStyle w:val="Emphasis"/>
          <w:highlight w:val="green"/>
        </w:rPr>
        <w:t>accidental war</w:t>
      </w:r>
      <w:r w:rsidRPr="007875CF">
        <w:rPr>
          <w:rStyle w:val="StyleUnderline"/>
          <w:highlight w:val="green"/>
        </w:rPr>
        <w:t xml:space="preserve"> far less likely</w:t>
      </w:r>
      <w:r w:rsidRPr="007875CF">
        <w:rPr>
          <w:rStyle w:val="StyleUnderline"/>
        </w:rPr>
        <w:t>.</w:t>
      </w:r>
      <w:r w:rsidRPr="007875CF">
        <w:t xml:space="preserve"> </w:t>
      </w:r>
      <w:proofErr w:type="gramStart"/>
      <w:r w:rsidRPr="007875CF">
        <w:rPr>
          <w:sz w:val="14"/>
        </w:rPr>
        <w:t>So</w:t>
      </w:r>
      <w:proofErr w:type="gramEnd"/>
      <w:r w:rsidRPr="007875C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7875CF">
        <w:rPr>
          <w:rStyle w:val="Emphasis"/>
          <w:highlight w:val="green"/>
        </w:rPr>
        <w:t>security of countries</w:t>
      </w:r>
      <w:r w:rsidRPr="007875CF">
        <w:rPr>
          <w:rStyle w:val="Emphasis"/>
        </w:rPr>
        <w:t xml:space="preserve"> </w:t>
      </w:r>
      <w:r w:rsidRPr="007875CF">
        <w:rPr>
          <w:sz w:val="14"/>
        </w:rPr>
        <w:t>in the developed world</w:t>
      </w:r>
      <w:r w:rsidRPr="007875CF">
        <w:rPr>
          <w:rStyle w:val="Emphasis"/>
        </w:rPr>
        <w:t xml:space="preserve"> are now </w:t>
      </w:r>
      <w:r w:rsidRPr="007875CF">
        <w:rPr>
          <w:rStyle w:val="Emphasis"/>
          <w:highlight w:val="green"/>
        </w:rPr>
        <w:t>dependent on space</w:t>
      </w:r>
      <w:r w:rsidRPr="007875CF">
        <w:rPr>
          <w:rStyle w:val="Emphasis"/>
        </w:rPr>
        <w:t xml:space="preserve"> </w:t>
      </w:r>
      <w:r w:rsidRPr="007875CF">
        <w:rPr>
          <w:rStyle w:val="Emphasis"/>
          <w:highlight w:val="green"/>
        </w:rPr>
        <w:t>satellites</w:t>
      </w:r>
      <w:r w:rsidRPr="007875CF">
        <w:rPr>
          <w:sz w:val="14"/>
        </w:rPr>
        <w:t xml:space="preserve">. We space advocates should celebrate our success and be terrified of it at the same time. </w:t>
      </w:r>
      <w:r w:rsidRPr="007875CF">
        <w:rPr>
          <w:rStyle w:val="StyleUnderline"/>
          <w:highlight w:val="green"/>
        </w:rPr>
        <w:t>Should we lose</w:t>
      </w:r>
      <w:r w:rsidRPr="007875CF">
        <w:rPr>
          <w:rStyle w:val="StyleUnderline"/>
        </w:rPr>
        <w:t xml:space="preserve"> these fragile </w:t>
      </w:r>
      <w:r w:rsidRPr="007875CF">
        <w:rPr>
          <w:rStyle w:val="StyleUnderline"/>
          <w:highlight w:val="green"/>
        </w:rPr>
        <w:t>assets in space</w:t>
      </w:r>
      <w:r w:rsidRPr="007875CF">
        <w:rPr>
          <w:rStyle w:val="StyleUnderline"/>
        </w:rPr>
        <w:t>,</w:t>
      </w:r>
      <w:r w:rsidRPr="007875CF">
        <w:rPr>
          <w:sz w:val="14"/>
        </w:rPr>
        <w:t xml:space="preserve"> our </w:t>
      </w:r>
      <w:r w:rsidRPr="007875CF">
        <w:rPr>
          <w:rStyle w:val="StyleUnderline"/>
        </w:rPr>
        <w:t>economy would experience a disruption like no other: ship, air and train travel would stop and only restart/operate in a much-reduced capacity for years (GPS loss)</w:t>
      </w:r>
      <w:r w:rsidRPr="007875CF">
        <w:rPr>
          <w:sz w:val="14"/>
        </w:rPr>
        <w:t xml:space="preserve">. Many banking and retail transactions would cease (VSAT loss). Distribution of news and vital national information would be crippled (communications satellite loss). </w:t>
      </w:r>
      <w:r w:rsidRPr="007875CF">
        <w:rPr>
          <w:rStyle w:val="Emphasis"/>
          <w:highlight w:val="green"/>
        </w:rPr>
        <w:t>Lives would be</w:t>
      </w:r>
      <w:r w:rsidRPr="007875CF">
        <w:rPr>
          <w:rStyle w:val="Emphasis"/>
        </w:rPr>
        <w:t xml:space="preserve"> put </w:t>
      </w:r>
      <w:r w:rsidRPr="007875CF">
        <w:rPr>
          <w:rStyle w:val="Emphasis"/>
          <w:highlight w:val="green"/>
        </w:rPr>
        <w:t>at risk</w:t>
      </w:r>
      <w:r w:rsidRPr="007875CF">
        <w:rPr>
          <w:rStyle w:val="StyleUnderline"/>
        </w:rPr>
        <w:t xml:space="preserve"> and the productivity of our farming would dramatically decrease (weather satellite loss). The </w:t>
      </w:r>
      <w:r w:rsidRPr="007875CF">
        <w:rPr>
          <w:rStyle w:val="StyleUnderline"/>
          <w:highlight w:val="green"/>
        </w:rPr>
        <w:t>risk of</w:t>
      </w:r>
      <w:r w:rsidRPr="007875CF">
        <w:rPr>
          <w:rStyle w:val="StyleUnderline"/>
        </w:rPr>
        <w:t xml:space="preserve"> war, including </w:t>
      </w:r>
      <w:r w:rsidRPr="007875CF">
        <w:rPr>
          <w:rStyle w:val="Emphasis"/>
          <w:highlight w:val="green"/>
        </w:rPr>
        <w:t>nuclear war, would increase</w:t>
      </w:r>
      <w:r w:rsidRPr="007875CF">
        <w:rPr>
          <w:rStyle w:val="StyleUnderline"/>
        </w:rPr>
        <w:t xml:space="preserve"> (</w:t>
      </w:r>
      <w:r w:rsidRPr="007875CF">
        <w:rPr>
          <w:rStyle w:val="Emphasis"/>
        </w:rPr>
        <w:t>loss of spy satellites</w:t>
      </w:r>
      <w:r w:rsidRPr="007875CF">
        <w:rPr>
          <w:rStyle w:val="StyleUnderline"/>
        </w:rPr>
        <w:t xml:space="preserve">) </w:t>
      </w:r>
      <w:r w:rsidRPr="007875CF">
        <w:rPr>
          <w:rStyle w:val="StyleUnderline"/>
          <w:highlight w:val="green"/>
        </w:rPr>
        <w:t>and</w:t>
      </w:r>
      <w:r w:rsidRPr="007875CF">
        <w:rPr>
          <w:rStyle w:val="StyleUnderline"/>
        </w:rPr>
        <w:t xml:space="preserve"> our </w:t>
      </w:r>
      <w:r w:rsidRPr="007875CF">
        <w:rPr>
          <w:rStyle w:val="StyleUnderline"/>
          <w:highlight w:val="green"/>
        </w:rPr>
        <w:t>military’s ability to react</w:t>
      </w:r>
      <w:r w:rsidRPr="007875CF">
        <w:rPr>
          <w:rStyle w:val="StyleUnderline"/>
        </w:rPr>
        <w:t xml:space="preserve"> to crises </w:t>
      </w:r>
      <w:r w:rsidRPr="007875CF">
        <w:rPr>
          <w:rStyle w:val="StyleUnderline"/>
          <w:highlight w:val="green"/>
        </w:rPr>
        <w:t>would be</w:t>
      </w:r>
      <w:r w:rsidRPr="007875CF">
        <w:rPr>
          <w:rStyle w:val="StyleUnderline"/>
        </w:rPr>
        <w:t xml:space="preserve"> significantly </w:t>
      </w:r>
      <w:r w:rsidRPr="007875CF">
        <w:rPr>
          <w:rStyle w:val="StyleUnderline"/>
          <w:highlight w:val="green"/>
        </w:rPr>
        <w:t>reduced</w:t>
      </w:r>
      <w:r w:rsidRPr="007875CF">
        <w:rPr>
          <w:rStyle w:val="StyleUnderline"/>
        </w:rPr>
        <w:t xml:space="preserve"> (</w:t>
      </w:r>
      <w:r w:rsidRPr="007875CF">
        <w:rPr>
          <w:rStyle w:val="Emphasis"/>
        </w:rPr>
        <w:t>loss of military logistics</w:t>
      </w:r>
      <w:r w:rsidRPr="007875CF">
        <w:rPr>
          <w:rStyle w:val="StyleUnderline"/>
        </w:rPr>
        <w:t xml:space="preserve"> and </w:t>
      </w:r>
      <w:r w:rsidRPr="007875CF">
        <w:rPr>
          <w:rStyle w:val="Emphasis"/>
        </w:rPr>
        <w:t>intelligence gathering satellites</w:t>
      </w:r>
      <w:r w:rsidRPr="007875CF">
        <w:rPr>
          <w:rStyle w:val="StyleUnderline"/>
        </w:rPr>
        <w:t>).</w:t>
      </w:r>
    </w:p>
    <w:p w14:paraId="7ED53558" w14:textId="77777777" w:rsidR="00E9457B" w:rsidRPr="007875CF" w:rsidRDefault="00E9457B" w:rsidP="00E9457B">
      <w:pPr>
        <w:rPr>
          <w:rStyle w:val="Emphasis"/>
        </w:rPr>
      </w:pPr>
    </w:p>
    <w:p w14:paraId="546C6C00" w14:textId="77777777" w:rsidR="00E9457B" w:rsidRPr="007875CF" w:rsidRDefault="00E9457B" w:rsidP="00E9457B">
      <w:pPr>
        <w:pStyle w:val="Heading4"/>
        <w:rPr>
          <w:rFonts w:cs="Calibri"/>
        </w:rPr>
      </w:pPr>
      <w:bookmarkStart w:id="1" w:name="_Hlk73826158"/>
      <w:r w:rsidRPr="007875CF">
        <w:rPr>
          <w:rFonts w:cs="Calibri"/>
        </w:rPr>
        <w:t xml:space="preserve">Nuclear war causes </w:t>
      </w:r>
      <w:r w:rsidRPr="007875CF">
        <w:rPr>
          <w:rFonts w:cs="Calibri"/>
          <w:u w:val="single"/>
        </w:rPr>
        <w:t>extinction</w:t>
      </w:r>
      <w:r w:rsidRPr="007875CF">
        <w:rPr>
          <w:rFonts w:cs="Calibri"/>
        </w:rPr>
        <w:t>.</w:t>
      </w:r>
    </w:p>
    <w:p w14:paraId="5E781FBA" w14:textId="77777777" w:rsidR="00E9457B" w:rsidRPr="007875CF" w:rsidRDefault="00E9457B" w:rsidP="00E9457B">
      <w:r w:rsidRPr="007875CF">
        <w:rPr>
          <w:rStyle w:val="Style13ptBold"/>
        </w:rPr>
        <w:t xml:space="preserve">Trevithick and </w:t>
      </w:r>
      <w:proofErr w:type="spellStart"/>
      <w:r w:rsidRPr="007875CF">
        <w:rPr>
          <w:rStyle w:val="Style13ptBold"/>
        </w:rPr>
        <w:t>Rogoway</w:t>
      </w:r>
      <w:proofErr w:type="spellEnd"/>
      <w:r w:rsidRPr="007875CF">
        <w:rPr>
          <w:rStyle w:val="Style13ptBold"/>
        </w:rPr>
        <w:t xml:space="preserve"> ’19 </w:t>
      </w:r>
      <w:r w:rsidRPr="007875CF">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2" w:history="1">
        <w:r w:rsidRPr="007875CF">
          <w:rPr>
            <w:rStyle w:val="Hyperlink"/>
          </w:rPr>
          <w:t>https://www.thedrive.com/the-war-zone/26674/yes-india-and-pakistan-could-end-the-world-as-we-know-it-through-a-nuclear-exchange</w:t>
        </w:r>
      </w:hyperlink>
      <w:r w:rsidRPr="007875CF">
        <w:t xml:space="preserve">] </w:t>
      </w:r>
      <w:proofErr w:type="spellStart"/>
      <w:r w:rsidRPr="007875CF">
        <w:t>brett</w:t>
      </w:r>
      <w:proofErr w:type="spellEnd"/>
    </w:p>
    <w:p w14:paraId="416619B5" w14:textId="77777777" w:rsidR="00E9457B" w:rsidRPr="007875CF" w:rsidRDefault="00E9457B" w:rsidP="00E9457B">
      <w:pPr>
        <w:rPr>
          <w:sz w:val="16"/>
        </w:rPr>
      </w:pPr>
      <w:r w:rsidRPr="007875CF">
        <w:rPr>
          <w:sz w:val="16"/>
        </w:rPr>
        <w:lastRenderedPageBreak/>
        <w:t>A global threat</w:t>
      </w:r>
    </w:p>
    <w:p w14:paraId="04F50741" w14:textId="77777777" w:rsidR="00E9457B" w:rsidRPr="007875CF" w:rsidRDefault="00E9457B" w:rsidP="00E9457B">
      <w:pPr>
        <w:rPr>
          <w:sz w:val="16"/>
        </w:rPr>
      </w:pPr>
      <w:r w:rsidRPr="007875CF">
        <w:rPr>
          <w:rStyle w:val="StyleUnderline"/>
        </w:rPr>
        <w:t>India and Pakistan's nuclear arsenals are tiny</w:t>
      </w:r>
      <w:r w:rsidRPr="007875CF">
        <w:rPr>
          <w:sz w:val="16"/>
        </w:rPr>
        <w:t xml:space="preserve"> compared to those of the </w:t>
      </w:r>
      <w:hyperlink r:id="rId13" w:tgtFrame="_blank" w:history="1">
        <w:r w:rsidRPr="007875CF">
          <w:rPr>
            <w:rStyle w:val="Hyperlink"/>
            <w:color w:val="000000"/>
            <w:sz w:val="16"/>
            <w:u w:val="single"/>
          </w:rPr>
          <w:t>United States and Russia</w:t>
        </w:r>
      </w:hyperlink>
      <w:r w:rsidRPr="007875CF">
        <w:rPr>
          <w:sz w:val="16"/>
        </w:rPr>
        <w:t xml:space="preserve">, and these weapons are focused primarily on deterring each other, </w:t>
      </w:r>
      <w:r w:rsidRPr="007875CF">
        <w:rPr>
          <w:rStyle w:val="StyleUnderline"/>
        </w:rPr>
        <w:t xml:space="preserve">but that does </w:t>
      </w:r>
      <w:r w:rsidRPr="007875CF">
        <w:rPr>
          <w:rStyle w:val="Emphasis"/>
        </w:rPr>
        <w:t>not mean</w:t>
      </w:r>
      <w:r w:rsidRPr="007875CF">
        <w:rPr>
          <w:rStyle w:val="StyleUnderline"/>
        </w:rPr>
        <w:t xml:space="preserve"> they're </w:t>
      </w:r>
      <w:r w:rsidRPr="007875CF">
        <w:rPr>
          <w:rStyle w:val="Emphasis"/>
        </w:rPr>
        <w:t>purely regional</w:t>
      </w:r>
      <w:r w:rsidRPr="007875CF">
        <w:rPr>
          <w:rStyle w:val="StyleUnderline"/>
        </w:rPr>
        <w:t xml:space="preserve"> threats</w:t>
      </w:r>
      <w:r w:rsidRPr="007875CF">
        <w:rPr>
          <w:sz w:val="16"/>
        </w:rPr>
        <w:t xml:space="preserve">. Unlike conventional weapons, </w:t>
      </w:r>
      <w:r w:rsidRPr="007875CF">
        <w:rPr>
          <w:rStyle w:val="StyleUnderline"/>
          <w:highlight w:val="green"/>
        </w:rPr>
        <w:t xml:space="preserve">nuclear weapons </w:t>
      </w:r>
      <w:r w:rsidRPr="007875CF">
        <w:rPr>
          <w:rStyle w:val="StyleUnderline"/>
        </w:rPr>
        <w:t xml:space="preserve">create </w:t>
      </w:r>
      <w:r w:rsidRPr="007875CF">
        <w:rPr>
          <w:rStyle w:val="Emphasis"/>
        </w:rPr>
        <w:t>lasting</w:t>
      </w:r>
      <w:r w:rsidRPr="007875CF">
        <w:rPr>
          <w:rStyle w:val="StyleUnderline"/>
        </w:rPr>
        <w:t xml:space="preserve"> and </w:t>
      </w:r>
      <w:r w:rsidRPr="007875CF">
        <w:rPr>
          <w:rStyle w:val="Emphasis"/>
        </w:rPr>
        <w:t>far-reaching</w:t>
      </w:r>
      <w:r w:rsidRPr="007875CF">
        <w:rPr>
          <w:rStyle w:val="StyleUnderline"/>
        </w:rPr>
        <w:t xml:space="preserve"> effects that</w:t>
      </w:r>
      <w:r w:rsidRPr="007875CF">
        <w:rPr>
          <w:sz w:val="16"/>
        </w:rPr>
        <w:t xml:space="preserve"> scientists have posited </w:t>
      </w:r>
      <w:r w:rsidRPr="007875CF">
        <w:rPr>
          <w:rStyle w:val="StyleUnderline"/>
        </w:rPr>
        <w:t xml:space="preserve">could </w:t>
      </w:r>
      <w:r w:rsidRPr="007875CF">
        <w:rPr>
          <w:rStyle w:val="Emphasis"/>
        </w:rPr>
        <w:t>upend life on Earth</w:t>
      </w:r>
      <w:r w:rsidRPr="007875CF">
        <w:rPr>
          <w:rStyle w:val="StyleUnderline"/>
        </w:rPr>
        <w:t xml:space="preserve"> if</w:t>
      </w:r>
      <w:r w:rsidRPr="007875CF">
        <w:rPr>
          <w:sz w:val="16"/>
        </w:rPr>
        <w:t xml:space="preserve"> warring </w:t>
      </w:r>
      <w:r w:rsidRPr="007875CF">
        <w:rPr>
          <w:rStyle w:val="StyleUnderline"/>
        </w:rPr>
        <w:t>parties</w:t>
      </w:r>
      <w:r w:rsidRPr="007875CF">
        <w:rPr>
          <w:sz w:val="16"/>
        </w:rPr>
        <w:t xml:space="preserve"> were to </w:t>
      </w:r>
      <w:r w:rsidRPr="007875CF">
        <w:rPr>
          <w:rStyle w:val="StyleUnderline"/>
        </w:rPr>
        <w:t>use them in sufficient numbers.</w:t>
      </w:r>
    </w:p>
    <w:p w14:paraId="4723FB90" w14:textId="77777777" w:rsidR="00E9457B" w:rsidRPr="007875CF" w:rsidRDefault="00E9457B" w:rsidP="00E9457B">
      <w:pPr>
        <w:rPr>
          <w:sz w:val="16"/>
        </w:rPr>
      </w:pPr>
      <w:hyperlink r:id="rId14" w:tgtFrame="_blank" w:history="1">
        <w:r w:rsidRPr="007875CF">
          <w:rPr>
            <w:rStyle w:val="Hyperlink"/>
            <w:color w:val="000000"/>
            <w:sz w:val="16"/>
            <w:u w:val="single"/>
          </w:rPr>
          <w:t>In 2012</w:t>
        </w:r>
      </w:hyperlink>
      <w:r w:rsidRPr="007875CF">
        <w:rPr>
          <w:sz w:val="16"/>
        </w:rPr>
        <w:t xml:space="preserve">, Alan </w:t>
      </w:r>
      <w:proofErr w:type="spellStart"/>
      <w:r w:rsidRPr="007875CF">
        <w:rPr>
          <w:sz w:val="16"/>
        </w:rPr>
        <w:t>Robock</w:t>
      </w:r>
      <w:proofErr w:type="spellEnd"/>
      <w:r w:rsidRPr="007875CF">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7875CF">
        <w:rPr>
          <w:rStyle w:val="StyleUnderline"/>
        </w:rPr>
        <w:t xml:space="preserve">it might not take a </w:t>
      </w:r>
      <w:r w:rsidRPr="007875CF">
        <w:rPr>
          <w:rStyle w:val="Emphasis"/>
        </w:rPr>
        <w:t>large amount</w:t>
      </w:r>
      <w:r w:rsidRPr="007875CF">
        <w:rPr>
          <w:rStyle w:val="StyleUnderline"/>
        </w:rPr>
        <w:t xml:space="preserve"> of nuclear weapons to </w:t>
      </w:r>
      <w:r w:rsidRPr="007875CF">
        <w:rPr>
          <w:rStyle w:val="StyleUnderline"/>
          <w:highlight w:val="green"/>
        </w:rPr>
        <w:t>create</w:t>
      </w:r>
      <w:r w:rsidRPr="007875CF">
        <w:rPr>
          <w:sz w:val="16"/>
        </w:rPr>
        <w:t xml:space="preserve"> a scenario commonly known as </w:t>
      </w:r>
      <w:r w:rsidRPr="007875CF">
        <w:rPr>
          <w:rStyle w:val="StyleUnderline"/>
          <w:highlight w:val="green"/>
        </w:rPr>
        <w:t>"</w:t>
      </w:r>
      <w:hyperlink r:id="rId15" w:tgtFrame="_blank" w:history="1">
        <w:r w:rsidRPr="007875CF">
          <w:rPr>
            <w:rStyle w:val="Emphasis"/>
            <w:color w:val="000000"/>
            <w:highlight w:val="green"/>
          </w:rPr>
          <w:t>Nuclear Winter</w:t>
        </w:r>
      </w:hyperlink>
      <w:r w:rsidRPr="007875CF">
        <w:rPr>
          <w:rStyle w:val="StyleUnderline"/>
          <w:highlight w:val="green"/>
        </w:rPr>
        <w:t>."</w:t>
      </w:r>
      <w:r w:rsidRPr="007875CF">
        <w:rPr>
          <w:sz w:val="16"/>
        </w:rPr>
        <w:t> </w:t>
      </w:r>
    </w:p>
    <w:p w14:paraId="4A76B0EF" w14:textId="77777777" w:rsidR="00E9457B" w:rsidRPr="007875CF" w:rsidRDefault="00E9457B" w:rsidP="00E9457B">
      <w:pPr>
        <w:rPr>
          <w:sz w:val="16"/>
        </w:rPr>
      </w:pPr>
      <w:r w:rsidRPr="007875CF">
        <w:rPr>
          <w:sz w:val="16"/>
        </w:rPr>
        <w:t xml:space="preserve">In general, </w:t>
      </w:r>
      <w:r w:rsidRPr="007875CF">
        <w:rPr>
          <w:rStyle w:val="StyleUnderline"/>
        </w:rPr>
        <w:t>this</w:t>
      </w:r>
      <w:r w:rsidRPr="007875CF">
        <w:rPr>
          <w:sz w:val="16"/>
        </w:rPr>
        <w:t xml:space="preserve"> hypothesized event </w:t>
      </w:r>
      <w:r w:rsidRPr="007875CF">
        <w:rPr>
          <w:rStyle w:val="StyleUnderline"/>
        </w:rPr>
        <w:t>occurs when</w:t>
      </w:r>
      <w:r w:rsidRPr="007875CF">
        <w:rPr>
          <w:sz w:val="16"/>
        </w:rPr>
        <w:t xml:space="preserve"> smoke and </w:t>
      </w:r>
      <w:r w:rsidRPr="007875CF">
        <w:rPr>
          <w:rStyle w:val="StyleUnderline"/>
        </w:rPr>
        <w:t xml:space="preserve">soot from nuclear </w:t>
      </w:r>
      <w:r w:rsidRPr="007875CF">
        <w:rPr>
          <w:rStyle w:val="StyleUnderline"/>
          <w:highlight w:val="green"/>
        </w:rPr>
        <w:t>explosions block</w:t>
      </w:r>
      <w:r w:rsidRPr="007875CF">
        <w:rPr>
          <w:sz w:val="16"/>
        </w:rPr>
        <w:t xml:space="preserve"> significant amounts of </w:t>
      </w:r>
      <w:r w:rsidRPr="007875CF">
        <w:rPr>
          <w:rStyle w:val="StyleUnderline"/>
          <w:highlight w:val="green"/>
        </w:rPr>
        <w:t>sunlight</w:t>
      </w:r>
      <w:r w:rsidRPr="007875CF">
        <w:rPr>
          <w:rStyle w:val="StyleUnderline"/>
        </w:rPr>
        <w:t xml:space="preserve"> from</w:t>
      </w:r>
      <w:r w:rsidRPr="007875CF">
        <w:rPr>
          <w:sz w:val="16"/>
        </w:rPr>
        <w:t xml:space="preserve"> reaching the </w:t>
      </w:r>
      <w:r w:rsidRPr="007875CF">
        <w:rPr>
          <w:rStyle w:val="StyleUnderline"/>
        </w:rPr>
        <w:t>earth's surface, leading to a</w:t>
      </w:r>
      <w:r w:rsidRPr="007875CF">
        <w:rPr>
          <w:sz w:val="16"/>
        </w:rPr>
        <w:t xml:space="preserve"> precipitous </w:t>
      </w:r>
      <w:r w:rsidRPr="007875CF">
        <w:rPr>
          <w:rStyle w:val="StyleUnderline"/>
        </w:rPr>
        <w:t xml:space="preserve">drop in temperatures that </w:t>
      </w:r>
      <w:r w:rsidRPr="007875CF">
        <w:rPr>
          <w:rStyle w:val="StyleUnderline"/>
          <w:highlight w:val="green"/>
        </w:rPr>
        <w:t>results in</w:t>
      </w:r>
      <w:r w:rsidRPr="007875CF">
        <w:rPr>
          <w:sz w:val="16"/>
        </w:rPr>
        <w:t xml:space="preserve"> mass </w:t>
      </w:r>
      <w:r w:rsidRPr="007875CF">
        <w:rPr>
          <w:rStyle w:val="Emphasis"/>
          <w:highlight w:val="green"/>
        </w:rPr>
        <w:t>crop failure</w:t>
      </w:r>
      <w:r w:rsidRPr="007875CF">
        <w:rPr>
          <w:rStyle w:val="StyleUnderline"/>
          <w:highlight w:val="green"/>
        </w:rPr>
        <w:t xml:space="preserve"> and</w:t>
      </w:r>
      <w:r w:rsidRPr="007875CF">
        <w:rPr>
          <w:rStyle w:val="StyleUnderline"/>
        </w:rPr>
        <w:t xml:space="preserve"> </w:t>
      </w:r>
      <w:r w:rsidRPr="007875CF">
        <w:rPr>
          <w:rStyle w:val="Emphasis"/>
        </w:rPr>
        <w:t xml:space="preserve">widespread </w:t>
      </w:r>
      <w:r w:rsidRPr="007875CF">
        <w:rPr>
          <w:rStyle w:val="Emphasis"/>
          <w:highlight w:val="green"/>
        </w:rPr>
        <w:t>famine</w:t>
      </w:r>
      <w:r w:rsidRPr="007875CF">
        <w:rPr>
          <w:sz w:val="16"/>
        </w:rPr>
        <w:t>.</w:t>
      </w:r>
    </w:p>
    <w:p w14:paraId="466E90B3" w14:textId="77777777" w:rsidR="00E9457B" w:rsidRPr="007875CF" w:rsidRDefault="00E9457B" w:rsidP="00E9457B">
      <w:pPr>
        <w:rPr>
          <w:sz w:val="16"/>
        </w:rPr>
      </w:pPr>
      <w:proofErr w:type="spellStart"/>
      <w:r w:rsidRPr="007875CF">
        <w:rPr>
          <w:sz w:val="16"/>
        </w:rPr>
        <w:t>Robcock</w:t>
      </w:r>
      <w:proofErr w:type="spellEnd"/>
      <w:r w:rsidRPr="007875CF">
        <w:rPr>
          <w:sz w:val="16"/>
        </w:rPr>
        <w:t xml:space="preserve"> and Toon summarized their findings, which were based in part on their previous work, in an article in the Bulletin of The Atomic Scientists, </w:t>
      </w:r>
      <w:hyperlink r:id="rId16" w:tgtFrame="_blank" w:history="1">
        <w:r w:rsidRPr="007875CF">
          <w:rPr>
            <w:rStyle w:val="Hyperlink"/>
            <w:color w:val="000000"/>
            <w:sz w:val="16"/>
            <w:u w:val="single"/>
          </w:rPr>
          <w:t>writing</w:t>
        </w:r>
      </w:hyperlink>
      <w:r w:rsidRPr="007875CF">
        <w:rPr>
          <w:sz w:val="16"/>
        </w:rPr>
        <w:t>:</w:t>
      </w:r>
    </w:p>
    <w:p w14:paraId="1AB1EEA2" w14:textId="77777777" w:rsidR="00E9457B" w:rsidRPr="007875CF" w:rsidRDefault="00E9457B" w:rsidP="00E9457B">
      <w:pPr>
        <w:ind w:left="720"/>
        <w:rPr>
          <w:sz w:val="16"/>
        </w:rPr>
      </w:pPr>
      <w:r w:rsidRPr="007875CF">
        <w:rPr>
          <w:rStyle w:val="StyleUnderline"/>
        </w:rPr>
        <w:t>"Even a '</w:t>
      </w:r>
      <w:r w:rsidRPr="007875CF">
        <w:rPr>
          <w:rStyle w:val="Emphasis"/>
        </w:rPr>
        <w:t>small</w:t>
      </w:r>
      <w:r w:rsidRPr="007875CF">
        <w:rPr>
          <w:rStyle w:val="StyleUnderline"/>
        </w:rPr>
        <w:t xml:space="preserve">' nuclear war between </w:t>
      </w:r>
      <w:r w:rsidRPr="007875CF">
        <w:rPr>
          <w:rStyle w:val="Emphasis"/>
        </w:rPr>
        <w:t>India</w:t>
      </w:r>
      <w:r w:rsidRPr="007875CF">
        <w:rPr>
          <w:rStyle w:val="StyleUnderline"/>
        </w:rPr>
        <w:t xml:space="preserve"> and </w:t>
      </w:r>
      <w:r w:rsidRPr="007875CF">
        <w:rPr>
          <w:rStyle w:val="Emphasis"/>
        </w:rPr>
        <w:t>Pakistan</w:t>
      </w:r>
      <w:r w:rsidRPr="007875CF">
        <w:rPr>
          <w:rStyle w:val="StyleUnderline"/>
        </w:rPr>
        <w:t xml:space="preserve">, with each country detonating </w:t>
      </w:r>
      <w:r w:rsidRPr="007875CF">
        <w:rPr>
          <w:rStyle w:val="Emphasis"/>
          <w:highlight w:val="green"/>
        </w:rPr>
        <w:t>50</w:t>
      </w:r>
      <w:r w:rsidRPr="007875CF">
        <w:rPr>
          <w:rStyle w:val="Emphasis"/>
        </w:rPr>
        <w:t xml:space="preserve"> Hiroshima-size</w:t>
      </w:r>
      <w:r w:rsidRPr="007875CF">
        <w:rPr>
          <w:sz w:val="16"/>
        </w:rPr>
        <w:t xml:space="preserve"> atom </w:t>
      </w:r>
      <w:r w:rsidRPr="007875CF">
        <w:rPr>
          <w:rStyle w:val="StyleUnderline"/>
          <w:highlight w:val="green"/>
        </w:rPr>
        <w:t>bombs</w:t>
      </w:r>
      <w:r w:rsidRPr="007875CF">
        <w:rPr>
          <w:rStyle w:val="StyleUnderline"/>
        </w:rPr>
        <w:t xml:space="preserve"> – only about </w:t>
      </w:r>
      <w:r w:rsidRPr="007875CF">
        <w:rPr>
          <w:rStyle w:val="Emphasis"/>
        </w:rPr>
        <w:t>0.03 percent</w:t>
      </w:r>
      <w:r w:rsidRPr="007875CF">
        <w:rPr>
          <w:rStyle w:val="StyleUnderline"/>
        </w:rPr>
        <w:t xml:space="preserve"> of the global</w:t>
      </w:r>
      <w:r w:rsidRPr="007875CF">
        <w:rPr>
          <w:sz w:val="16"/>
        </w:rPr>
        <w:t xml:space="preserve"> nuclear </w:t>
      </w:r>
      <w:r w:rsidRPr="007875CF">
        <w:rPr>
          <w:rStyle w:val="StyleUnderline"/>
        </w:rPr>
        <w:t>arsenal's</w:t>
      </w:r>
      <w:r w:rsidRPr="007875CF">
        <w:rPr>
          <w:sz w:val="16"/>
        </w:rPr>
        <w:t xml:space="preserve"> explosive </w:t>
      </w:r>
      <w:r w:rsidRPr="007875CF">
        <w:rPr>
          <w:rStyle w:val="StyleUnderline"/>
        </w:rPr>
        <w:t>power</w:t>
      </w:r>
      <w:r w:rsidRPr="007875CF">
        <w:rPr>
          <w:sz w:val="16"/>
        </w:rPr>
        <w:t xml:space="preserve"> – as airbursts in urban areas, </w:t>
      </w:r>
      <w:r w:rsidRPr="007875CF">
        <w:rPr>
          <w:rStyle w:val="StyleUnderline"/>
        </w:rPr>
        <w:t xml:space="preserve">could </w:t>
      </w:r>
      <w:r w:rsidRPr="007875CF">
        <w:rPr>
          <w:rStyle w:val="StyleUnderline"/>
          <w:highlight w:val="green"/>
        </w:rPr>
        <w:t>produce</w:t>
      </w:r>
      <w:r w:rsidRPr="007875CF">
        <w:rPr>
          <w:sz w:val="16"/>
        </w:rPr>
        <w:t xml:space="preserve"> so much </w:t>
      </w:r>
      <w:r w:rsidRPr="007875CF">
        <w:rPr>
          <w:rStyle w:val="StyleUnderline"/>
        </w:rPr>
        <w:t xml:space="preserve">smoke that temperatures would fall below </w:t>
      </w:r>
      <w:r w:rsidRPr="007875CF">
        <w:rPr>
          <w:sz w:val="16"/>
        </w:rPr>
        <w:t xml:space="preserve">those of </w:t>
      </w:r>
      <w:r w:rsidRPr="007875CF">
        <w:rPr>
          <w:rStyle w:val="StyleUnderline"/>
        </w:rPr>
        <w:t>the</w:t>
      </w:r>
      <w:r w:rsidRPr="007875CF">
        <w:rPr>
          <w:sz w:val="16"/>
        </w:rPr>
        <w:t> </w:t>
      </w:r>
      <w:hyperlink r:id="rId17" w:tgtFrame="_blank" w:history="1">
        <w:r w:rsidRPr="007875CF">
          <w:rPr>
            <w:rStyle w:val="Hyperlink"/>
            <w:color w:val="000000"/>
            <w:sz w:val="16"/>
            <w:u w:val="single"/>
          </w:rPr>
          <w:t xml:space="preserve">Little </w:t>
        </w:r>
        <w:r w:rsidRPr="007875CF">
          <w:rPr>
            <w:rStyle w:val="Emphasis"/>
            <w:color w:val="000000"/>
            <w:highlight w:val="green"/>
          </w:rPr>
          <w:t>Ice Age</w:t>
        </w:r>
      </w:hyperlink>
      <w:r w:rsidRPr="007875CF">
        <w:rPr>
          <w:sz w:val="16"/>
        </w:rPr>
        <w:t xml:space="preserve"> of the fourteenth to nineteenth centuries, shortening the growing season around the world and </w:t>
      </w:r>
      <w:r w:rsidRPr="007875CF">
        <w:rPr>
          <w:rStyle w:val="StyleUnderline"/>
        </w:rPr>
        <w:t>threatening the global food supply</w:t>
      </w:r>
      <w:r w:rsidRPr="007875CF">
        <w:rPr>
          <w:sz w:val="16"/>
        </w:rPr>
        <w:t xml:space="preserve">. Furthermore, </w:t>
      </w:r>
      <w:r w:rsidRPr="007875CF">
        <w:rPr>
          <w:rStyle w:val="StyleUnderline"/>
        </w:rPr>
        <w:t xml:space="preserve">there would be massive </w:t>
      </w:r>
      <w:r w:rsidRPr="007875CF">
        <w:rPr>
          <w:rStyle w:val="Emphasis"/>
          <w:highlight w:val="green"/>
        </w:rPr>
        <w:t>ozone depletion</w:t>
      </w:r>
      <w:r w:rsidRPr="007875CF">
        <w:rPr>
          <w:sz w:val="16"/>
        </w:rPr>
        <w:t>, allowing more ultraviolet radiation to reach Earth's surface. Recent studies predict that agricultural production in parts of the United States and China would decline by about 20 percent for four years, and by 10 percent for a decade.</w:t>
      </w:r>
    </w:p>
    <w:p w14:paraId="371C7AE5" w14:textId="77777777" w:rsidR="00E9457B" w:rsidRPr="007875CF" w:rsidRDefault="00E9457B" w:rsidP="00E9457B">
      <w:pPr>
        <w:rPr>
          <w:sz w:val="16"/>
        </w:rPr>
      </w:pPr>
      <w:r w:rsidRPr="007875CF">
        <w:rPr>
          <w:sz w:val="16"/>
        </w:rPr>
        <w:t>The bomb the United States dropped on Hiroshima Japan, known as </w:t>
      </w:r>
      <w:hyperlink r:id="rId18" w:tgtFrame="_blank" w:history="1">
        <w:r w:rsidRPr="007875CF">
          <w:rPr>
            <w:rStyle w:val="Hyperlink"/>
            <w:color w:val="000000"/>
            <w:sz w:val="16"/>
            <w:u w:val="single"/>
          </w:rPr>
          <w:t>Little Boy</w:t>
        </w:r>
      </w:hyperlink>
      <w:r w:rsidRPr="007875CF">
        <w:rPr>
          <w:sz w:val="16"/>
        </w:rPr>
        <w:t xml:space="preserve">, was an inefficient and essentially experimental design with a yield of around 15 kilotons. The reported </w:t>
      </w:r>
      <w:r w:rsidRPr="007875CF">
        <w:rPr>
          <w:rStyle w:val="StyleUnderline"/>
        </w:rPr>
        <w:t>results from </w:t>
      </w:r>
      <w:hyperlink r:id="rId19" w:tgtFrame="_blank" w:history="1">
        <w:r w:rsidRPr="007875CF">
          <w:rPr>
            <w:rStyle w:val="StyleUnderline"/>
            <w:color w:val="000000"/>
          </w:rPr>
          <w:t>Indian</w:t>
        </w:r>
      </w:hyperlink>
      <w:r w:rsidRPr="007875CF">
        <w:rPr>
          <w:rStyle w:val="StyleUnderline"/>
        </w:rPr>
        <w:t xml:space="preserve"> and Pakistani </w:t>
      </w:r>
      <w:r w:rsidRPr="007875CF">
        <w:rPr>
          <w:rStyle w:val="Emphasis"/>
        </w:rPr>
        <w:t>nuclear testing</w:t>
      </w:r>
      <w:r w:rsidRPr="007875CF">
        <w:rPr>
          <w:rStyle w:val="StyleUnderline"/>
        </w:rPr>
        <w:t> indicate</w:t>
      </w:r>
      <w:r w:rsidRPr="007875CF">
        <w:rPr>
          <w:sz w:val="16"/>
        </w:rPr>
        <w:t xml:space="preserve"> that </w:t>
      </w:r>
      <w:r w:rsidRPr="007875CF">
        <w:rPr>
          <w:rStyle w:val="StyleUnderline"/>
        </w:rPr>
        <w:t>both countries</w:t>
      </w:r>
      <w:r w:rsidRPr="007875CF">
        <w:rPr>
          <w:sz w:val="16"/>
        </w:rPr>
        <w:t xml:space="preserve"> can </w:t>
      </w:r>
      <w:r w:rsidRPr="007875CF">
        <w:rPr>
          <w:rStyle w:val="Emphasis"/>
        </w:rPr>
        <w:t>meet this threshold</w:t>
      </w:r>
      <w:r w:rsidRPr="007875CF">
        <w:rPr>
          <w:rStyle w:val="StyleUnderline"/>
        </w:rPr>
        <w:t xml:space="preserve"> and</w:t>
      </w:r>
      <w:r w:rsidRPr="007875CF">
        <w:rPr>
          <w:sz w:val="16"/>
        </w:rPr>
        <w:t xml:space="preserve"> both countries' </w:t>
      </w:r>
      <w:r w:rsidRPr="007875CF">
        <w:rPr>
          <w:rStyle w:val="StyleUnderline"/>
        </w:rPr>
        <w:t>weapons programs</w:t>
      </w:r>
      <w:r w:rsidRPr="007875CF">
        <w:rPr>
          <w:sz w:val="16"/>
        </w:rPr>
        <w:t xml:space="preserve"> have almost certainly </w:t>
      </w:r>
      <w:r w:rsidRPr="007875CF">
        <w:rPr>
          <w:rStyle w:val="StyleUnderline"/>
        </w:rPr>
        <w:t>matured in</w:t>
      </w:r>
      <w:r w:rsidRPr="007875CF">
        <w:rPr>
          <w:sz w:val="16"/>
        </w:rPr>
        <w:t xml:space="preserve"> the </w:t>
      </w:r>
      <w:r w:rsidRPr="007875CF">
        <w:rPr>
          <w:rStyle w:val="StyleUnderline"/>
        </w:rPr>
        <w:t>decades</w:t>
      </w:r>
      <w:r w:rsidRPr="007875CF">
        <w:rPr>
          <w:sz w:val="16"/>
        </w:rPr>
        <w:t xml:space="preserve"> since.</w:t>
      </w:r>
    </w:p>
    <w:p w14:paraId="5AA365F4" w14:textId="77777777" w:rsidR="00E9457B" w:rsidRPr="007875CF" w:rsidRDefault="00E9457B" w:rsidP="00E9457B">
      <w:pPr>
        <w:rPr>
          <w:sz w:val="16"/>
        </w:rPr>
      </w:pPr>
      <w:r w:rsidRPr="007875CF">
        <w:rPr>
          <w:sz w:val="16"/>
        </w:rPr>
        <w:t xml:space="preserve">In previous studies, </w:t>
      </w:r>
      <w:proofErr w:type="spellStart"/>
      <w:r w:rsidRPr="007875CF">
        <w:rPr>
          <w:sz w:val="16"/>
        </w:rPr>
        <w:t>Robcock</w:t>
      </w:r>
      <w:proofErr w:type="spellEnd"/>
      <w:r w:rsidRPr="007875CF">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sidRPr="007875CF">
          <w:rPr>
            <w:rStyle w:val="Hyperlink"/>
            <w:color w:val="000000"/>
            <w:sz w:val="16"/>
            <w:u w:val="single"/>
          </w:rPr>
          <w:t>at least 20 million people</w:t>
        </w:r>
      </w:hyperlink>
      <w:r w:rsidRPr="007875CF">
        <w:rPr>
          <w:sz w:val="16"/>
        </w:rPr>
        <w:t xml:space="preserve">. The </w:t>
      </w:r>
      <w:r w:rsidRPr="007875CF">
        <w:rPr>
          <w:rStyle w:val="Emphasis"/>
        </w:rPr>
        <w:t>second order</w:t>
      </w:r>
      <w:r w:rsidRPr="007875CF">
        <w:rPr>
          <w:rStyle w:val="StyleUnderline"/>
        </w:rPr>
        <w:t xml:space="preserve"> impacts would be even worse</w:t>
      </w:r>
      <w:r w:rsidRPr="007875CF">
        <w:rPr>
          <w:sz w:val="16"/>
        </w:rPr>
        <w:t xml:space="preserve"> in the years that followed. </w:t>
      </w:r>
    </w:p>
    <w:p w14:paraId="498B1569" w14:textId="77777777" w:rsidR="00E9457B" w:rsidRPr="007875CF" w:rsidRDefault="00E9457B" w:rsidP="00E9457B">
      <w:pPr>
        <w:rPr>
          <w:sz w:val="16"/>
        </w:rPr>
      </w:pPr>
      <w:r w:rsidRPr="007875CF">
        <w:rPr>
          <w:sz w:val="16"/>
        </w:rPr>
        <w:t xml:space="preserve">In 2014, Michael Mills and Julia Lee-Taylor, both then working at the </w:t>
      </w:r>
      <w:proofErr w:type="gramStart"/>
      <w:r w:rsidRPr="007875CF">
        <w:rPr>
          <w:sz w:val="16"/>
        </w:rPr>
        <w:t>federally-funded</w:t>
      </w:r>
      <w:proofErr w:type="gramEnd"/>
      <w:r w:rsidRPr="007875CF">
        <w:rPr>
          <w:sz w:val="16"/>
        </w:rPr>
        <w:t xml:space="preserve"> National Center for Atmospheric Research's (NCAR) Earth System Laboratory, authored another paper with </w:t>
      </w:r>
      <w:proofErr w:type="spellStart"/>
      <w:r w:rsidRPr="007875CF">
        <w:rPr>
          <w:sz w:val="16"/>
        </w:rPr>
        <w:t>Robcock</w:t>
      </w:r>
      <w:proofErr w:type="spellEnd"/>
      <w:r w:rsidRPr="007875CF">
        <w:rPr>
          <w:sz w:val="16"/>
        </w:rPr>
        <w:t xml:space="preserve"> and Toon. </w:t>
      </w:r>
      <w:r w:rsidRPr="007875CF">
        <w:rPr>
          <w:rStyle w:val="StyleUnderline"/>
        </w:rPr>
        <w:t>This </w:t>
      </w:r>
      <w:hyperlink r:id="rId21" w:tgtFrame="_blank" w:history="1">
        <w:r w:rsidRPr="007875CF">
          <w:rPr>
            <w:rStyle w:val="StyleUnderline"/>
            <w:color w:val="000000"/>
          </w:rPr>
          <w:t>study concluded</w:t>
        </w:r>
      </w:hyperlink>
      <w:r w:rsidRPr="007875CF">
        <w:rPr>
          <w:sz w:val="16"/>
        </w:rPr>
        <w:t xml:space="preserve"> again that </w:t>
      </w:r>
      <w:r w:rsidRPr="007875CF">
        <w:rPr>
          <w:rStyle w:val="StyleUnderline"/>
        </w:rPr>
        <w:t>detonation of 100</w:t>
      </w:r>
      <w:r w:rsidRPr="007875CF">
        <w:rPr>
          <w:sz w:val="16"/>
        </w:rPr>
        <w:t xml:space="preserve"> 15-kiloton yield </w:t>
      </w:r>
      <w:r w:rsidRPr="007875CF">
        <w:rPr>
          <w:rStyle w:val="StyleUnderline"/>
        </w:rPr>
        <w:t xml:space="preserve">bombs in a </w:t>
      </w:r>
      <w:r w:rsidRPr="007875CF">
        <w:rPr>
          <w:rStyle w:val="Emphasis"/>
          <w:highlight w:val="green"/>
        </w:rPr>
        <w:t>purely regional</w:t>
      </w:r>
      <w:r w:rsidRPr="007875CF">
        <w:rPr>
          <w:rStyle w:val="StyleUnderline"/>
          <w:highlight w:val="green"/>
        </w:rPr>
        <w:t xml:space="preserve"> conflict</w:t>
      </w:r>
      <w:r w:rsidRPr="007875CF">
        <w:rPr>
          <w:rStyle w:val="StyleUnderline"/>
        </w:rPr>
        <w:t xml:space="preserve"> would </w:t>
      </w:r>
      <w:r w:rsidRPr="007875CF">
        <w:rPr>
          <w:rStyle w:val="StyleUnderline"/>
          <w:highlight w:val="green"/>
        </w:rPr>
        <w:t>result in</w:t>
      </w:r>
      <w:r w:rsidRPr="007875CF">
        <w:rPr>
          <w:rStyle w:val="StyleUnderline"/>
        </w:rPr>
        <w:t xml:space="preserve"> "multi-decadal </w:t>
      </w:r>
      <w:r w:rsidRPr="007875CF">
        <w:rPr>
          <w:rStyle w:val="Emphasis"/>
          <w:highlight w:val="green"/>
        </w:rPr>
        <w:t>global cooling</w:t>
      </w:r>
      <w:r w:rsidRPr="007875CF">
        <w:rPr>
          <w:rStyle w:val="StyleUnderline"/>
          <w:highlight w:val="green"/>
        </w:rPr>
        <w:t>" and</w:t>
      </w:r>
      <w:r w:rsidRPr="007875CF">
        <w:rPr>
          <w:rStyle w:val="StyleUnderline"/>
        </w:rPr>
        <w:t xml:space="preserve"> "would</w:t>
      </w:r>
      <w:r w:rsidRPr="007875CF">
        <w:rPr>
          <w:sz w:val="16"/>
        </w:rPr>
        <w:t xml:space="preserve"> put significant pressures on global food supplies and could </w:t>
      </w:r>
      <w:r w:rsidRPr="007875CF">
        <w:rPr>
          <w:rStyle w:val="StyleUnderline"/>
        </w:rPr>
        <w:t xml:space="preserve">trigger a global </w:t>
      </w:r>
      <w:r w:rsidRPr="007875CF">
        <w:rPr>
          <w:rStyle w:val="Emphasis"/>
          <w:highlight w:val="green"/>
        </w:rPr>
        <w:t>nuclear famine</w:t>
      </w:r>
      <w:r w:rsidRPr="007875CF">
        <w:rPr>
          <w:rStyle w:val="StyleUnderline"/>
          <w:highlight w:val="green"/>
        </w:rPr>
        <w:t>."</w:t>
      </w:r>
    </w:p>
    <w:p w14:paraId="77C139D4" w14:textId="77777777" w:rsidR="00E9457B" w:rsidRPr="007875CF" w:rsidRDefault="00E9457B" w:rsidP="00E9457B">
      <w:pPr>
        <w:rPr>
          <w:sz w:val="16"/>
        </w:rPr>
      </w:pPr>
      <w:r w:rsidRPr="007875CF">
        <w:rPr>
          <w:sz w:val="16"/>
        </w:rPr>
        <w:t>It is important to note that</w:t>
      </w:r>
      <w:hyperlink r:id="rId22" w:anchor="Critical_response_to_the_more_modern_papers" w:tgtFrame="_blank" w:history="1">
        <w:r w:rsidRPr="007875CF">
          <w:rPr>
            <w:rStyle w:val="Hyperlink"/>
            <w:color w:val="000000"/>
            <w:sz w:val="16"/>
            <w:u w:val="single"/>
          </w:rPr>
          <w:t> critics have questioned</w:t>
        </w:r>
      </w:hyperlink>
      <w:r w:rsidRPr="007875CF">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4AD46E4E" w14:textId="77777777" w:rsidR="00E9457B" w:rsidRPr="007875CF" w:rsidRDefault="00E9457B" w:rsidP="00E9457B">
      <w:pPr>
        <w:rPr>
          <w:sz w:val="16"/>
        </w:rPr>
      </w:pPr>
      <w:r w:rsidRPr="007875CF">
        <w:rPr>
          <w:sz w:val="16"/>
        </w:rPr>
        <w:lastRenderedPageBreak/>
        <w:t xml:space="preserve">The studies here do indicate significant impacts based on a relatively limited number of nuclear detonations of smaller yield devices, though. But even if </w:t>
      </w:r>
      <w:r w:rsidRPr="007875CF">
        <w:rPr>
          <w:rStyle w:val="StyleUnderline"/>
        </w:rPr>
        <w:t>the impacts</w:t>
      </w:r>
      <w:r w:rsidRPr="007875CF">
        <w:rPr>
          <w:sz w:val="16"/>
        </w:rPr>
        <w:t xml:space="preserve"> are less pronounced than projected in this particular scenario, they </w:t>
      </w:r>
      <w:r w:rsidRPr="007875CF">
        <w:rPr>
          <w:rStyle w:val="StyleUnderline"/>
        </w:rPr>
        <w:t>could be</w:t>
      </w:r>
      <w:r w:rsidRPr="007875CF">
        <w:rPr>
          <w:sz w:val="16"/>
        </w:rPr>
        <w:t xml:space="preserve"> far </w:t>
      </w:r>
      <w:r w:rsidRPr="007875CF">
        <w:rPr>
          <w:rStyle w:val="StyleUnderline"/>
        </w:rPr>
        <w:t>more severe if India and Pakistan</w:t>
      </w:r>
      <w:r w:rsidRPr="007875CF">
        <w:rPr>
          <w:sz w:val="16"/>
        </w:rPr>
        <w:t xml:space="preserve"> were to </w:t>
      </w:r>
      <w:r w:rsidRPr="007875CF">
        <w:rPr>
          <w:rStyle w:val="StyleUnderline"/>
        </w:rPr>
        <w:t xml:space="preserve">use a </w:t>
      </w:r>
      <w:proofErr w:type="gramStart"/>
      <w:r w:rsidRPr="007875CF">
        <w:rPr>
          <w:rStyle w:val="StyleUnderline"/>
        </w:rPr>
        <w:t>larger number</w:t>
      </w:r>
      <w:proofErr w:type="gramEnd"/>
      <w:r w:rsidRPr="007875CF">
        <w:rPr>
          <w:rStyle w:val="StyleUnderline"/>
        </w:rPr>
        <w:t xml:space="preserve"> weapons</w:t>
      </w:r>
      <w:r w:rsidRPr="007875CF">
        <w:rPr>
          <w:sz w:val="16"/>
        </w:rPr>
        <w:t xml:space="preserve"> and/</w:t>
      </w:r>
      <w:r w:rsidRPr="007875CF">
        <w:rPr>
          <w:rStyle w:val="StyleUnderline"/>
        </w:rPr>
        <w:t>or</w:t>
      </w:r>
      <w:r w:rsidRPr="007875CF">
        <w:rPr>
          <w:sz w:val="16"/>
        </w:rPr>
        <w:t xml:space="preserve"> ones of </w:t>
      </w:r>
      <w:r w:rsidRPr="007875CF">
        <w:rPr>
          <w:rStyle w:val="Emphasis"/>
        </w:rPr>
        <w:t>higher yields</w:t>
      </w:r>
      <w:r w:rsidRPr="007875CF">
        <w:rPr>
          <w:rStyle w:val="StyleUnderline"/>
        </w:rPr>
        <w:t>, which both belligerents readily have</w:t>
      </w:r>
      <w:r w:rsidRPr="007875CF">
        <w:rPr>
          <w:sz w:val="16"/>
        </w:rPr>
        <w:t>. </w:t>
      </w:r>
    </w:p>
    <w:p w14:paraId="52987C94" w14:textId="77777777" w:rsidR="00E9457B" w:rsidRPr="007875CF" w:rsidRDefault="00E9457B" w:rsidP="00E9457B">
      <w:pPr>
        <w:rPr>
          <w:sz w:val="16"/>
        </w:rPr>
      </w:pPr>
      <w:r w:rsidRPr="007875CF">
        <w:rPr>
          <w:sz w:val="16"/>
        </w:rPr>
        <w:t xml:space="preserve">In addition, </w:t>
      </w:r>
      <w:r w:rsidRPr="007875CF">
        <w:rPr>
          <w:rStyle w:val="StyleUnderline"/>
        </w:rPr>
        <w:t xml:space="preserve">Nuclear Winter is just </w:t>
      </w:r>
      <w:r w:rsidRPr="007875CF">
        <w:rPr>
          <w:rStyle w:val="Emphasis"/>
        </w:rPr>
        <w:t>one</w:t>
      </w:r>
      <w:r w:rsidRPr="007875CF">
        <w:rPr>
          <w:rStyle w:val="StyleUnderline"/>
        </w:rPr>
        <w:t xml:space="preserve"> of the</w:t>
      </w:r>
      <w:r w:rsidRPr="007875CF">
        <w:rPr>
          <w:sz w:val="16"/>
        </w:rPr>
        <w:t xml:space="preserve"> potential </w:t>
      </w:r>
      <w:r w:rsidRPr="007875CF">
        <w:rPr>
          <w:rStyle w:val="StyleUnderline"/>
        </w:rPr>
        <w:t>things that might happen following a nuclear exchange</w:t>
      </w:r>
      <w:r w:rsidRPr="007875CF">
        <w:rPr>
          <w:sz w:val="16"/>
        </w:rPr>
        <w:t xml:space="preserve"> between the longtime foes. </w:t>
      </w:r>
      <w:r w:rsidRPr="007875CF">
        <w:rPr>
          <w:rStyle w:val="StyleUnderline"/>
        </w:rPr>
        <w:t xml:space="preserve">A </w:t>
      </w:r>
      <w:r w:rsidRPr="007875CF">
        <w:rPr>
          <w:rStyle w:val="StyleUnderline"/>
          <w:highlight w:val="green"/>
        </w:rPr>
        <w:t>detonation</w:t>
      </w:r>
      <w:r w:rsidRPr="007875CF">
        <w:rPr>
          <w:rStyle w:val="StyleUnderline"/>
        </w:rPr>
        <w:t xml:space="preserve"> of </w:t>
      </w:r>
      <w:r w:rsidRPr="007875CF">
        <w:rPr>
          <w:rStyle w:val="Emphasis"/>
        </w:rPr>
        <w:t>dozens</w:t>
      </w:r>
      <w:r w:rsidRPr="007875CF">
        <w:rPr>
          <w:rStyle w:val="StyleUnderline"/>
        </w:rPr>
        <w:t xml:space="preserve"> of nuclear weapons, </w:t>
      </w:r>
      <w:r w:rsidRPr="007875CF">
        <w:rPr>
          <w:rStyle w:val="Emphasis"/>
        </w:rPr>
        <w:t>even small ones</w:t>
      </w:r>
      <w:r w:rsidRPr="007875CF">
        <w:rPr>
          <w:rStyle w:val="StyleUnderline"/>
        </w:rPr>
        <w:t xml:space="preserve">, would </w:t>
      </w:r>
      <w:r w:rsidRPr="007875CF">
        <w:rPr>
          <w:rStyle w:val="StyleUnderline"/>
          <w:highlight w:val="green"/>
        </w:rPr>
        <w:t>throw</w:t>
      </w:r>
      <w:r w:rsidRPr="007875CF">
        <w:rPr>
          <w:sz w:val="16"/>
        </w:rPr>
        <w:t xml:space="preserve"> hazardous nuclear </w:t>
      </w:r>
      <w:r w:rsidRPr="007875CF">
        <w:rPr>
          <w:rStyle w:val="StyleUnderline"/>
          <w:highlight w:val="green"/>
        </w:rPr>
        <w:t>fallout </w:t>
      </w:r>
      <w:hyperlink r:id="rId23" w:tgtFrame="_blank" w:history="1">
        <w:r w:rsidRPr="007875CF">
          <w:rPr>
            <w:rStyle w:val="Emphasis"/>
            <w:color w:val="000000"/>
            <w:highlight w:val="green"/>
          </w:rPr>
          <w:t>into the air</w:t>
        </w:r>
      </w:hyperlink>
      <w:r w:rsidRPr="007875CF">
        <w:rPr>
          <w:rStyle w:val="StyleUnderline"/>
        </w:rPr>
        <w:t> that</w:t>
      </w:r>
      <w:r w:rsidRPr="007875CF">
        <w:rPr>
          <w:sz w:val="16"/>
        </w:rPr>
        <w:t xml:space="preserve">, depending on the weather pattern, </w:t>
      </w:r>
      <w:r w:rsidRPr="007875CF">
        <w:rPr>
          <w:rStyle w:val="StyleUnderline"/>
        </w:rPr>
        <w:t xml:space="preserve">could </w:t>
      </w:r>
      <w:r w:rsidRPr="007875CF">
        <w:rPr>
          <w:rStyle w:val="Emphasis"/>
        </w:rPr>
        <w:t>carry</w:t>
      </w:r>
      <w:r w:rsidRPr="007875CF">
        <w:rPr>
          <w:sz w:val="16"/>
        </w:rPr>
        <w:t xml:space="preserve"> that </w:t>
      </w:r>
      <w:r w:rsidRPr="007875CF">
        <w:rPr>
          <w:rStyle w:val="Emphasis"/>
        </w:rPr>
        <w:t>material</w:t>
      </w:r>
      <w:r w:rsidRPr="007875CF">
        <w:rPr>
          <w:sz w:val="16"/>
        </w:rPr>
        <w:t> </w:t>
      </w:r>
      <w:hyperlink r:id="rId24" w:anchor="nukemap" w:tgtFrame="_blank" w:history="1">
        <w:r w:rsidRPr="007875CF">
          <w:rPr>
            <w:rStyle w:val="Hyperlink"/>
            <w:color w:val="000000"/>
            <w:sz w:val="16"/>
            <w:u w:val="single"/>
          </w:rPr>
          <w:t>far and wide</w:t>
        </w:r>
      </w:hyperlink>
      <w:r w:rsidRPr="007875CF">
        <w:rPr>
          <w:sz w:val="16"/>
        </w:rPr>
        <w:t>, causing both near- and short-term health impacts. The various </w:t>
      </w:r>
      <w:hyperlink r:id="rId25" w:tgtFrame="_blank" w:history="1">
        <w:r w:rsidRPr="007875CF">
          <w:rPr>
            <w:rStyle w:val="Hyperlink"/>
            <w:color w:val="000000"/>
            <w:sz w:val="16"/>
            <w:u w:val="single"/>
          </w:rPr>
          <w:t>ground zeroes</w:t>
        </w:r>
      </w:hyperlink>
      <w:r w:rsidRPr="007875CF">
        <w:rPr>
          <w:sz w:val="16"/>
        </w:rPr>
        <w:t> themselves would be irritated and potentially hazardous for many years to come.</w:t>
      </w:r>
    </w:p>
    <w:p w14:paraId="3EF0163A" w14:textId="77777777" w:rsidR="00E9457B" w:rsidRPr="007875CF" w:rsidRDefault="00E9457B" w:rsidP="00E9457B">
      <w:pPr>
        <w:rPr>
          <w:sz w:val="16"/>
        </w:rPr>
      </w:pPr>
      <w:r w:rsidRPr="007875CF">
        <w:rPr>
          <w:sz w:val="16"/>
        </w:rPr>
        <w:t xml:space="preserve">Depending on where the detonations occur, </w:t>
      </w:r>
      <w:r w:rsidRPr="007875CF">
        <w:rPr>
          <w:rStyle w:val="StyleUnderline"/>
        </w:rPr>
        <w:t>a nuclear exchange could</w:t>
      </w:r>
      <w:r w:rsidRPr="007875CF">
        <w:rPr>
          <w:sz w:val="16"/>
        </w:rPr>
        <w:t xml:space="preserve"> potentially </w:t>
      </w:r>
      <w:r w:rsidRPr="007875CF">
        <w:rPr>
          <w:rStyle w:val="StyleUnderline"/>
        </w:rPr>
        <w:t>cut</w:t>
      </w:r>
      <w:r w:rsidRPr="007875CF">
        <w:rPr>
          <w:sz w:val="16"/>
        </w:rPr>
        <w:t xml:space="preserve"> people </w:t>
      </w:r>
      <w:r w:rsidRPr="007875CF">
        <w:rPr>
          <w:rStyle w:val="StyleUnderline"/>
        </w:rPr>
        <w:t>off</w:t>
      </w:r>
      <w:r w:rsidRPr="007875CF">
        <w:rPr>
          <w:sz w:val="16"/>
        </w:rPr>
        <w:t xml:space="preserve"> from critical </w:t>
      </w:r>
      <w:r w:rsidRPr="007875CF">
        <w:rPr>
          <w:rStyle w:val="Emphasis"/>
        </w:rPr>
        <w:t>water</w:t>
      </w:r>
      <w:r w:rsidRPr="007875CF">
        <w:rPr>
          <w:rStyle w:val="StyleUnderline"/>
        </w:rPr>
        <w:t xml:space="preserve"> and </w:t>
      </w:r>
      <w:r w:rsidRPr="007875CF">
        <w:rPr>
          <w:rStyle w:val="Emphasis"/>
        </w:rPr>
        <w:t>food</w:t>
      </w:r>
      <w:r w:rsidRPr="007875CF">
        <w:rPr>
          <w:rStyle w:val="StyleUnderline"/>
        </w:rPr>
        <w:t xml:space="preserve"> supplies</w:t>
      </w:r>
      <w:r w:rsidRPr="007875CF">
        <w:rPr>
          <w:sz w:val="16"/>
        </w:rPr>
        <w:t>, putting increased and potentially unsustainable strains on uncontaminated areas.  After the Chernobyl nuclear power plant, situated in Ukraine, </w:t>
      </w:r>
      <w:hyperlink r:id="rId26" w:tgtFrame="_blank" w:history="1">
        <w:r w:rsidRPr="007875CF">
          <w:rPr>
            <w:rStyle w:val="Hyperlink"/>
            <w:color w:val="000000"/>
            <w:sz w:val="16"/>
            <w:u w:val="single"/>
          </w:rPr>
          <w:t>melted down and exploded</w:t>
        </w:r>
      </w:hyperlink>
      <w:r w:rsidRPr="007875CF">
        <w:rPr>
          <w:sz w:val="16"/>
        </w:rPr>
        <w:t> in 1986, authorities established a 1,000 square mile restricted access "</w:t>
      </w:r>
      <w:hyperlink r:id="rId27" w:tgtFrame="_blank" w:history="1">
        <w:r w:rsidRPr="007875CF">
          <w:rPr>
            <w:rStyle w:val="Hyperlink"/>
            <w:color w:val="000000"/>
            <w:sz w:val="16"/>
            <w:u w:val="single"/>
          </w:rPr>
          <w:t>exclusion zone</w:t>
        </w:r>
      </w:hyperlink>
      <w:r w:rsidRPr="007875CF">
        <w:rPr>
          <w:sz w:val="16"/>
        </w:rPr>
        <w:t>" that remains in place today. </w:t>
      </w:r>
    </w:p>
    <w:p w14:paraId="1B918E75" w14:textId="77777777" w:rsidR="00E9457B" w:rsidRPr="007875CF" w:rsidRDefault="00E9457B" w:rsidP="00E9457B">
      <w:pPr>
        <w:rPr>
          <w:sz w:val="16"/>
        </w:rPr>
      </w:pPr>
      <w:r w:rsidRPr="007875CF">
        <w:rPr>
          <w:rStyle w:val="StyleUnderline"/>
        </w:rPr>
        <w:t>There would</w:t>
      </w:r>
      <w:r w:rsidRPr="007875CF">
        <w:rPr>
          <w:sz w:val="16"/>
        </w:rPr>
        <w:t xml:space="preserve"> also </w:t>
      </w:r>
      <w:r w:rsidRPr="007875CF">
        <w:rPr>
          <w:rStyle w:val="StyleUnderline"/>
        </w:rPr>
        <w:t>be</w:t>
      </w:r>
      <w:r w:rsidRPr="007875CF">
        <w:rPr>
          <w:sz w:val="16"/>
        </w:rPr>
        <w:t xml:space="preserve"> a </w:t>
      </w:r>
      <w:r w:rsidRPr="007875CF">
        <w:rPr>
          <w:rStyle w:val="StyleUnderline"/>
        </w:rPr>
        <w:t>major</w:t>
      </w:r>
      <w:r w:rsidRPr="007875CF">
        <w:rPr>
          <w:sz w:val="16"/>
        </w:rPr>
        <w:t xml:space="preserve"> danger of </w:t>
      </w:r>
      <w:proofErr w:type="gramStart"/>
      <w:r w:rsidRPr="007875CF">
        <w:rPr>
          <w:rStyle w:val="Emphasis"/>
          <w:highlight w:val="green"/>
        </w:rPr>
        <w:t>second-order</w:t>
      </w:r>
      <w:proofErr w:type="gramEnd"/>
      <w:r w:rsidRPr="007875CF">
        <w:rPr>
          <w:rStyle w:val="StyleUnderline"/>
        </w:rPr>
        <w:t xml:space="preserve"> "spillover" </w:t>
      </w:r>
      <w:r w:rsidRPr="007875CF">
        <w:rPr>
          <w:rStyle w:val="Emphasis"/>
          <w:highlight w:val="green"/>
        </w:rPr>
        <w:t>effects</w:t>
      </w:r>
      <w:r w:rsidRPr="007875CF">
        <w:rPr>
          <w:rStyle w:val="StyleUnderline"/>
        </w:rPr>
        <w:t>, as individuals fled</w:t>
      </w:r>
      <w:r w:rsidRPr="007875CF">
        <w:rPr>
          <w:sz w:val="16"/>
        </w:rPr>
        <w:t xml:space="preserve"> affected </w:t>
      </w:r>
      <w:r w:rsidRPr="007875CF">
        <w:rPr>
          <w:rStyle w:val="StyleUnderline"/>
        </w:rPr>
        <w:t xml:space="preserve">areas, putting </w:t>
      </w:r>
      <w:r w:rsidRPr="007875CF">
        <w:rPr>
          <w:rStyle w:val="Emphasis"/>
        </w:rPr>
        <w:t>economic</w:t>
      </w:r>
      <w:r w:rsidRPr="007875CF">
        <w:rPr>
          <w:rStyle w:val="StyleUnderline"/>
        </w:rPr>
        <w:t xml:space="preserve"> and </w:t>
      </w:r>
      <w:r w:rsidRPr="007875CF">
        <w:rPr>
          <w:rStyle w:val="Emphasis"/>
        </w:rPr>
        <w:t>political strains</w:t>
      </w:r>
      <w:r w:rsidRPr="007875CF">
        <w:rPr>
          <w:rStyle w:val="StyleUnderline"/>
        </w:rPr>
        <w:t xml:space="preserve"> on neighboring regions. This could </w:t>
      </w:r>
      <w:r w:rsidRPr="007875CF">
        <w:rPr>
          <w:rStyle w:val="Emphasis"/>
          <w:highlight w:val="green"/>
        </w:rPr>
        <w:t>inflame</w:t>
      </w:r>
      <w:r w:rsidRPr="007875CF">
        <w:rPr>
          <w:rStyle w:val="StyleUnderline"/>
        </w:rPr>
        <w:t xml:space="preserve"> existing </w:t>
      </w:r>
      <w:r w:rsidRPr="007875CF">
        <w:rPr>
          <w:rStyle w:val="StyleUnderline"/>
          <w:highlight w:val="green"/>
        </w:rPr>
        <w:t>tensions</w:t>
      </w:r>
      <w:r w:rsidRPr="007875CF">
        <w:rPr>
          <w:rStyle w:val="StyleUnderline"/>
        </w:rPr>
        <w:t xml:space="preserve"> </w:t>
      </w:r>
      <w:r w:rsidRPr="007875CF">
        <w:rPr>
          <w:rStyle w:val="Emphasis"/>
        </w:rPr>
        <w:t>not directly related</w:t>
      </w:r>
      <w:r w:rsidRPr="007875CF">
        <w:rPr>
          <w:rStyle w:val="StyleUnderline"/>
        </w:rPr>
        <w:t xml:space="preserve"> to</w:t>
      </w:r>
      <w:r w:rsidRPr="007875CF">
        <w:rPr>
          <w:sz w:val="16"/>
        </w:rPr>
        <w:t xml:space="preserve"> the inter-state </w:t>
      </w:r>
      <w:r w:rsidRPr="007875CF">
        <w:rPr>
          <w:rStyle w:val="StyleUnderline"/>
        </w:rPr>
        <w:t>conflict between India or Pakistan or lead to all new</w:t>
      </w:r>
      <w:r w:rsidRPr="007875CF">
        <w:rPr>
          <w:sz w:val="16"/>
        </w:rPr>
        <w:t xml:space="preserve"> and potentially </w:t>
      </w:r>
      <w:r w:rsidRPr="007875CF">
        <w:rPr>
          <w:rStyle w:val="Emphasis"/>
        </w:rPr>
        <w:t>violent competition</w:t>
      </w:r>
      <w:r w:rsidRPr="007875CF">
        <w:rPr>
          <w:rStyle w:val="StyleUnderline"/>
        </w:rPr>
        <w:t xml:space="preserve"> for</w:t>
      </w:r>
      <w:r w:rsidRPr="007875CF">
        <w:rPr>
          <w:sz w:val="16"/>
        </w:rPr>
        <w:t xml:space="preserve"> what might already be </w:t>
      </w:r>
      <w:r w:rsidRPr="007875CF">
        <w:rPr>
          <w:rStyle w:val="Emphasis"/>
        </w:rPr>
        <w:t>limited resources</w:t>
      </w:r>
      <w:r w:rsidRPr="007875CF">
        <w:rPr>
          <w:rStyle w:val="StyleUnderline"/>
        </w:rPr>
        <w:t>. India</w:t>
      </w:r>
      <w:r w:rsidRPr="007875CF">
        <w:rPr>
          <w:sz w:val="16"/>
        </w:rPr>
        <w:t xml:space="preserve"> has </w:t>
      </w:r>
      <w:r w:rsidRPr="007875CF">
        <w:rPr>
          <w:rStyle w:val="StyleUnderline"/>
        </w:rPr>
        <w:t>already threatened to </w:t>
      </w:r>
      <w:hyperlink r:id="rId28" w:tgtFrame="_blank" w:history="1">
        <w:r w:rsidRPr="007875CF">
          <w:rPr>
            <w:rStyle w:val="Emphasis"/>
            <w:color w:val="000000"/>
          </w:rPr>
          <w:t>weaponize water</w:t>
        </w:r>
        <w:r w:rsidRPr="007875CF">
          <w:rPr>
            <w:rStyle w:val="StyleUnderline"/>
            <w:color w:val="000000"/>
          </w:rPr>
          <w:t xml:space="preserve"> access</w:t>
        </w:r>
      </w:hyperlink>
      <w:r w:rsidRPr="007875CF">
        <w:rPr>
          <w:rStyle w:val="StyleUnderline"/>
        </w:rPr>
        <w:t> in its</w:t>
      </w:r>
      <w:r w:rsidRPr="007875CF">
        <w:rPr>
          <w:sz w:val="16"/>
        </w:rPr>
        <w:t xml:space="preserve"> latest </w:t>
      </w:r>
      <w:r w:rsidRPr="007875CF">
        <w:rPr>
          <w:rStyle w:val="StyleUnderline"/>
        </w:rPr>
        <w:t>spat with the Pakistanis</w:t>
      </w:r>
      <w:r w:rsidRPr="007875CF">
        <w:rPr>
          <w:sz w:val="16"/>
        </w:rPr>
        <w:t>.</w:t>
      </w:r>
    </w:p>
    <w:p w14:paraId="3A12DABF" w14:textId="77777777" w:rsidR="00E9457B" w:rsidRPr="007875CF" w:rsidRDefault="00E9457B" w:rsidP="00E9457B">
      <w:pPr>
        <w:rPr>
          <w:sz w:val="16"/>
        </w:rPr>
      </w:pPr>
      <w:r w:rsidRPr="007875CF">
        <w:rPr>
          <w:rStyle w:val="StyleUnderline"/>
        </w:rPr>
        <w:t>Any</w:t>
      </w:r>
      <w:r w:rsidRPr="007875CF">
        <w:rPr>
          <w:sz w:val="16"/>
        </w:rPr>
        <w:t xml:space="preserve"> serious </w:t>
      </w:r>
      <w:r w:rsidRPr="007875CF">
        <w:rPr>
          <w:rStyle w:val="StyleUnderline"/>
        </w:rPr>
        <w:t>impacts on food and water</w:t>
      </w:r>
      <w:r w:rsidRPr="007875CF">
        <w:rPr>
          <w:sz w:val="16"/>
        </w:rPr>
        <w:t xml:space="preserve"> supplies,</w:t>
      </w:r>
      <w:r w:rsidRPr="007875CF">
        <w:rPr>
          <w:rStyle w:val="StyleUnderline"/>
        </w:rPr>
        <w:t xml:space="preserve"> or</w:t>
      </w:r>
      <w:r w:rsidRPr="007875CF">
        <w:rPr>
          <w:sz w:val="16"/>
        </w:rPr>
        <w:t xml:space="preserve"> other </w:t>
      </w:r>
      <w:r w:rsidRPr="007875CF">
        <w:rPr>
          <w:rStyle w:val="StyleUnderline"/>
        </w:rPr>
        <w:t>economic upheavals</w:t>
      </w:r>
      <w:r w:rsidRPr="007875CF">
        <w:rPr>
          <w:sz w:val="16"/>
        </w:rPr>
        <w:t xml:space="preserve"> as a direct or indirect result of the conflict, </w:t>
      </w:r>
      <w:r w:rsidRPr="007875CF">
        <w:rPr>
          <w:rStyle w:val="StyleUnderline"/>
        </w:rPr>
        <w:t xml:space="preserve">would have </w:t>
      </w:r>
      <w:r w:rsidRPr="007875CF">
        <w:rPr>
          <w:rStyle w:val="Emphasis"/>
          <w:highlight w:val="green"/>
        </w:rPr>
        <w:t>cascading impact</w:t>
      </w:r>
      <w:r w:rsidRPr="007875CF">
        <w:rPr>
          <w:rStyle w:val="StyleUnderline"/>
        </w:rPr>
        <w:t xml:space="preserve"> across </w:t>
      </w:r>
      <w:r w:rsidRPr="007875CF">
        <w:rPr>
          <w:rStyle w:val="Emphasis"/>
        </w:rPr>
        <w:t>South Asia</w:t>
      </w:r>
      <w:r w:rsidRPr="007875CF">
        <w:rPr>
          <w:sz w:val="16"/>
        </w:rPr>
        <w:t xml:space="preserve"> and beyond, as well. The very threat of a potential India-Pakistan war of any kind already caused </w:t>
      </w:r>
      <w:hyperlink r:id="rId29" w:tgtFrame="_blank" w:history="1">
        <w:r w:rsidRPr="007875CF">
          <w:rPr>
            <w:rStyle w:val="Hyperlink"/>
            <w:color w:val="000000"/>
            <w:sz w:val="16"/>
            <w:u w:val="single"/>
          </w:rPr>
          <w:t>some negative reactions</w:t>
        </w:r>
      </w:hyperlink>
      <w:r w:rsidRPr="007875CF">
        <w:rPr>
          <w:sz w:val="16"/>
        </w:rPr>
        <w:t xml:space="preserve"> in regional financial markets. Those </w:t>
      </w:r>
      <w:r w:rsidRPr="007875CF">
        <w:rPr>
          <w:rStyle w:val="StyleUnderline"/>
        </w:rPr>
        <w:t xml:space="preserve">markets would </w:t>
      </w:r>
      <w:r w:rsidRPr="007875CF">
        <w:rPr>
          <w:rStyle w:val="Emphasis"/>
        </w:rPr>
        <w:t>certainly collapse</w:t>
      </w:r>
      <w:r w:rsidRPr="007875CF">
        <w:rPr>
          <w:rStyle w:val="StyleUnderline"/>
        </w:rPr>
        <w:t xml:space="preserve"> after</w:t>
      </w:r>
      <w:r w:rsidRPr="007875CF">
        <w:rPr>
          <w:sz w:val="16"/>
        </w:rPr>
        <w:t xml:space="preserve"> an unprecedented </w:t>
      </w:r>
      <w:r w:rsidRPr="007875CF">
        <w:rPr>
          <w:rStyle w:val="StyleUnderline"/>
        </w:rPr>
        <w:t>nuclear exchange</w:t>
      </w:r>
      <w:r w:rsidRPr="007875CF">
        <w:rPr>
          <w:sz w:val="16"/>
        </w:rPr>
        <w:t xml:space="preserve"> actually occurred, and that is before the long-term physical impacts of such an event would even manifest themselves. </w:t>
      </w:r>
    </w:p>
    <w:p w14:paraId="005EACBB" w14:textId="77777777" w:rsidR="00E9457B" w:rsidRPr="007875CF" w:rsidRDefault="00E9457B" w:rsidP="00E9457B">
      <w:pPr>
        <w:rPr>
          <w:sz w:val="8"/>
          <w:szCs w:val="8"/>
        </w:rPr>
      </w:pPr>
      <w:r w:rsidRPr="007875CF">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4B151F28" w14:textId="77777777" w:rsidR="00E9457B" w:rsidRPr="007875CF" w:rsidRDefault="00E9457B" w:rsidP="00E9457B">
      <w:pPr>
        <w:rPr>
          <w:sz w:val="8"/>
          <w:szCs w:val="8"/>
        </w:rPr>
      </w:pPr>
      <w:r w:rsidRPr="007875CF">
        <w:rPr>
          <w:sz w:val="8"/>
          <w:szCs w:val="8"/>
        </w:rPr>
        <w:t>How great is the risk?</w:t>
      </w:r>
    </w:p>
    <w:p w14:paraId="0459153B" w14:textId="77777777" w:rsidR="00E9457B" w:rsidRPr="007875CF" w:rsidRDefault="00E9457B" w:rsidP="00E9457B">
      <w:pPr>
        <w:rPr>
          <w:sz w:val="8"/>
          <w:szCs w:val="8"/>
        </w:rPr>
      </w:pPr>
      <w:r w:rsidRPr="007875CF">
        <w:rPr>
          <w:sz w:val="8"/>
          <w:szCs w:val="8"/>
        </w:rPr>
        <w:t>So far, India and Pakistan have not made any clear indications that the fighting is close to crossing their nuclear thresholds. Pakistan's warnings about the </w:t>
      </w:r>
      <w:hyperlink r:id="rId30" w:tgtFrame="_blank" w:history="1">
        <w:r w:rsidRPr="007875CF">
          <w:rPr>
            <w:rStyle w:val="Hyperlink"/>
            <w:sz w:val="8"/>
            <w:szCs w:val="8"/>
          </w:rPr>
          <w:t>risks of escalation</w:t>
        </w:r>
      </w:hyperlink>
      <w:r w:rsidRPr="007875CF">
        <w:rPr>
          <w:sz w:val="8"/>
          <w:szCs w:val="8"/>
        </w:rPr>
        <w:t> seem more calculated to try and prompt India to back down.</w:t>
      </w:r>
    </w:p>
    <w:p w14:paraId="6890362C" w14:textId="77777777" w:rsidR="00E9457B" w:rsidRPr="007875CF" w:rsidRDefault="00E9457B" w:rsidP="00E9457B">
      <w:pPr>
        <w:rPr>
          <w:sz w:val="8"/>
          <w:szCs w:val="8"/>
        </w:rPr>
      </w:pPr>
      <w:r w:rsidRPr="007875CF">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7F7B2998" w14:textId="77777777" w:rsidR="00E9457B" w:rsidRPr="007875CF" w:rsidRDefault="00E9457B" w:rsidP="00E9457B">
      <w:pPr>
        <w:rPr>
          <w:sz w:val="8"/>
          <w:szCs w:val="8"/>
        </w:rPr>
      </w:pPr>
      <w:r w:rsidRPr="007875CF">
        <w:rPr>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7875CF">
          <w:rPr>
            <w:rStyle w:val="Hyperlink"/>
            <w:sz w:val="8"/>
            <w:szCs w:val="8"/>
          </w:rPr>
          <w:t>specifically cited this policy</w:t>
        </w:r>
      </w:hyperlink>
      <w:r w:rsidRPr="007875CF">
        <w:rPr>
          <w:sz w:val="8"/>
          <w:szCs w:val="8"/>
        </w:rPr>
        <w:t> as way of deterring India, which has a much larger and in some cases more advanced conventional force, and preventing larger wars.</w:t>
      </w:r>
    </w:p>
    <w:p w14:paraId="32F7B6D6" w14:textId="77777777" w:rsidR="00E9457B" w:rsidRPr="007875CF" w:rsidRDefault="00E9457B" w:rsidP="00E9457B">
      <w:pPr>
        <w:rPr>
          <w:sz w:val="8"/>
          <w:szCs w:val="8"/>
        </w:rPr>
      </w:pPr>
      <w:r w:rsidRPr="007875CF">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642E0B14" w14:textId="77777777" w:rsidR="00E9457B" w:rsidRPr="007875CF" w:rsidRDefault="00E9457B" w:rsidP="00E9457B">
      <w:pPr>
        <w:rPr>
          <w:sz w:val="16"/>
        </w:rPr>
      </w:pPr>
      <w:r w:rsidRPr="007875CF">
        <w:rPr>
          <w:rStyle w:val="StyleUnderline"/>
        </w:rPr>
        <w:t>We can only hope</w:t>
      </w:r>
      <w:r w:rsidRPr="007875CF">
        <w:rPr>
          <w:sz w:val="16"/>
        </w:rPr>
        <w:t xml:space="preserve"> that </w:t>
      </w:r>
      <w:r w:rsidRPr="007875CF">
        <w:rPr>
          <w:rStyle w:val="StyleUnderline"/>
        </w:rPr>
        <w:t>the two countries</w:t>
      </w:r>
      <w:r w:rsidRPr="007875CF">
        <w:rPr>
          <w:sz w:val="16"/>
        </w:rPr>
        <w:t xml:space="preserve"> will </w:t>
      </w:r>
      <w:r w:rsidRPr="007875CF">
        <w:rPr>
          <w:rStyle w:val="StyleUnderline"/>
        </w:rPr>
        <w:t>find a diplomatic solution</w:t>
      </w:r>
      <w:r w:rsidRPr="007875CF">
        <w:rPr>
          <w:sz w:val="16"/>
        </w:rPr>
        <w:t xml:space="preserve"> to this latest conflict </w:t>
      </w:r>
      <w:r w:rsidRPr="007875CF">
        <w:rPr>
          <w:rStyle w:val="StyleUnderline"/>
        </w:rPr>
        <w:t>and avoid any</w:t>
      </w:r>
      <w:r w:rsidRPr="007875CF">
        <w:rPr>
          <w:sz w:val="16"/>
        </w:rPr>
        <w:t xml:space="preserve"> further </w:t>
      </w:r>
      <w:r w:rsidRPr="007875CF">
        <w:rPr>
          <w:rStyle w:val="StyleUnderline"/>
        </w:rPr>
        <w:t>escalation. If things</w:t>
      </w:r>
      <w:r w:rsidRPr="007875CF">
        <w:rPr>
          <w:sz w:val="16"/>
        </w:rPr>
        <w:t xml:space="preserve"> were to </w:t>
      </w:r>
      <w:r w:rsidRPr="007875CF">
        <w:rPr>
          <w:rStyle w:val="Emphasis"/>
        </w:rPr>
        <w:t>spiral out of control</w:t>
      </w:r>
      <w:r w:rsidRPr="007875CF">
        <w:rPr>
          <w:rStyle w:val="StyleUnderline"/>
        </w:rPr>
        <w:t xml:space="preserve"> and lead to</w:t>
      </w:r>
      <w:r w:rsidRPr="007875CF">
        <w:rPr>
          <w:sz w:val="16"/>
        </w:rPr>
        <w:t xml:space="preserve"> the use of </w:t>
      </w:r>
      <w:r w:rsidRPr="007875CF">
        <w:rPr>
          <w:rStyle w:val="Emphasis"/>
        </w:rPr>
        <w:t>nuclear weapons</w:t>
      </w:r>
      <w:r w:rsidRPr="007875CF">
        <w:rPr>
          <w:rStyle w:val="StyleUnderline"/>
        </w:rPr>
        <w:t>, it would</w:t>
      </w:r>
      <w:r w:rsidRPr="007875CF">
        <w:rPr>
          <w:sz w:val="16"/>
        </w:rPr>
        <w:t xml:space="preserve"> be something that would </w:t>
      </w:r>
      <w:r w:rsidRPr="007875CF">
        <w:rPr>
          <w:rStyle w:val="StyleUnderline"/>
          <w:highlight w:val="green"/>
        </w:rPr>
        <w:t xml:space="preserve">threaten </w:t>
      </w:r>
      <w:r w:rsidRPr="007875CF">
        <w:rPr>
          <w:rStyle w:val="Emphasis"/>
          <w:highlight w:val="green"/>
        </w:rPr>
        <w:t>all of humanity</w:t>
      </w:r>
      <w:r w:rsidRPr="007875CF">
        <w:rPr>
          <w:sz w:val="16"/>
        </w:rPr>
        <w:t>.</w:t>
      </w:r>
    </w:p>
    <w:p w14:paraId="556BE837" w14:textId="77777777" w:rsidR="00E9457B" w:rsidRPr="007875CF" w:rsidRDefault="00E9457B" w:rsidP="00E9457B"/>
    <w:bookmarkEnd w:id="1"/>
    <w:p w14:paraId="27B859AD" w14:textId="77777777" w:rsidR="00E9457B" w:rsidRPr="007875CF" w:rsidRDefault="00E9457B" w:rsidP="00E9457B">
      <w:pPr>
        <w:pStyle w:val="Heading4"/>
        <w:rPr>
          <w:rFonts w:cs="Calibri"/>
        </w:rPr>
      </w:pPr>
      <w:r w:rsidRPr="007875CF">
        <w:rPr>
          <w:rFonts w:cs="Calibri"/>
        </w:rPr>
        <w:t xml:space="preserve">Cascading debris </w:t>
      </w:r>
      <w:r w:rsidRPr="007875CF">
        <w:rPr>
          <w:rFonts w:cs="Calibri"/>
          <w:u w:val="single"/>
        </w:rPr>
        <w:t>collapses satellites</w:t>
      </w:r>
      <w:r w:rsidRPr="007875CF">
        <w:rPr>
          <w:rFonts w:cs="Calibri"/>
        </w:rPr>
        <w:t>.</w:t>
      </w:r>
    </w:p>
    <w:p w14:paraId="66551790" w14:textId="77777777" w:rsidR="00E9457B" w:rsidRPr="007875CF" w:rsidRDefault="00E9457B" w:rsidP="00E9457B">
      <w:r w:rsidRPr="007875CF">
        <w:rPr>
          <w:rStyle w:val="Style13ptBold"/>
        </w:rPr>
        <w:t>Kessler et al., 18</w:t>
      </w:r>
      <w:r w:rsidRPr="007875C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u w:val="none"/>
        </w:rPr>
        <w:t xml:space="preserve">Dr. Holder </w:t>
      </w:r>
      <w:proofErr w:type="spellStart"/>
      <w:r w:rsidRPr="007875CF">
        <w:rPr>
          <w:rStyle w:val="StyleUnderline"/>
          <w:u w:val="none"/>
        </w:rPr>
        <w:t>Krag</w:t>
      </w:r>
      <w:proofErr w:type="spellEnd"/>
      <w:r w:rsidRPr="007875CF">
        <w:rPr>
          <w:rStyle w:val="StyleUnderline"/>
          <w:u w:val="none"/>
        </w:rPr>
        <w:t>**</w:t>
      </w:r>
      <w:r w:rsidRPr="007875CF">
        <w:t xml:space="preserve"> Head of the Space Debris Office at the European Space </w:t>
      </w:r>
      <w:r w:rsidRPr="007875CF">
        <w:lastRenderedPageBreak/>
        <w:t xml:space="preserve">Agency and has been a Space Debris Analyst in the Space Debris Office since 2006. </w:t>
      </w:r>
      <w:r w:rsidRPr="007875CF">
        <w:rPr>
          <w:rStyle w:val="StyleUnderline"/>
          <w:u w:val="none"/>
        </w:rPr>
        <w:t xml:space="preserve">Asher </w:t>
      </w:r>
      <w:proofErr w:type="spellStart"/>
      <w:r w:rsidRPr="007875CF">
        <w:rPr>
          <w:rStyle w:val="StyleUnderline"/>
          <w:u w:val="none"/>
        </w:rPr>
        <w:t>Isbrucker</w:t>
      </w:r>
      <w:proofErr w:type="spellEnd"/>
      <w:r w:rsidRPr="007875CF">
        <w:rPr>
          <w:rStyle w:val="StyleUnderline"/>
          <w:u w:val="none"/>
        </w:rPr>
        <w:t>***</w:t>
      </w:r>
      <w:r w:rsidRPr="007875CF">
        <w:t xml:space="preserve">, Writer &amp; Video Producer; 11-2-2018; "Kessler Syndrome: What Happens When Satellites Collide," Medium, </w:t>
      </w:r>
      <w:hyperlink r:id="rId32" w:history="1">
        <w:r w:rsidRPr="007875CF">
          <w:rPr>
            <w:rStyle w:val="Hyperlink"/>
          </w:rPr>
          <w:t>https://asherkaye.medium.com/kessler-syndrome-what-happens-when-satellites-collide-1b571ca3c47e</w:t>
        </w:r>
      </w:hyperlink>
      <w:r w:rsidRPr="007875CF">
        <w:t xml:space="preserve">] </w:t>
      </w:r>
      <w:proofErr w:type="spellStart"/>
      <w:r w:rsidRPr="007875CF">
        <w:t>brett</w:t>
      </w:r>
      <w:proofErr w:type="spellEnd"/>
    </w:p>
    <w:p w14:paraId="6975E7B8" w14:textId="77777777" w:rsidR="00E9457B" w:rsidRPr="007875CF" w:rsidRDefault="00E9457B" w:rsidP="00E9457B">
      <w:pPr>
        <w:rPr>
          <w:rStyle w:val="Emphasis"/>
        </w:rPr>
      </w:pPr>
      <w:r w:rsidRPr="007875CF">
        <w:rPr>
          <w:sz w:val="12"/>
        </w:rPr>
        <w:t xml:space="preserve">Donald Kessler: </w:t>
      </w:r>
      <w:r w:rsidRPr="007875CF">
        <w:rPr>
          <w:rStyle w:val="StyleUnderline"/>
        </w:rPr>
        <w:t xml:space="preserve">The </w:t>
      </w:r>
      <w:proofErr w:type="gramStart"/>
      <w:r w:rsidRPr="007875CF">
        <w:rPr>
          <w:rStyle w:val="StyleUnderline"/>
        </w:rPr>
        <w:t>worst case</w:t>
      </w:r>
      <w:proofErr w:type="gramEnd"/>
      <w:r w:rsidRPr="007875CF">
        <w:rPr>
          <w:rStyle w:val="StyleUnderline"/>
        </w:rPr>
        <w:t xml:space="preserv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7875CF">
        <w:rPr>
          <w:rStyle w:val="Emphasis"/>
          <w:highlight w:val="green"/>
        </w:rPr>
        <w:t>it’s a non-reversible process</w:t>
      </w:r>
      <w:r w:rsidRPr="007875CF">
        <w:rPr>
          <w:sz w:val="12"/>
        </w:rPr>
        <w:t xml:space="preserve">, </w:t>
      </w:r>
      <w:r w:rsidRPr="007875CF">
        <w:rPr>
          <w:rStyle w:val="StyleUnderline"/>
          <w:highlight w:val="green"/>
        </w:rPr>
        <w:t xml:space="preserve">once </w:t>
      </w:r>
      <w:r w:rsidRPr="007875CF">
        <w:rPr>
          <w:rStyle w:val="StyleUnderline"/>
        </w:rPr>
        <w:t xml:space="preserve">you’ve reached a certain threshold where you’re </w:t>
      </w:r>
      <w:r w:rsidRPr="007875CF">
        <w:rPr>
          <w:rStyle w:val="StyleUnderline"/>
          <w:highlight w:val="green"/>
        </w:rPr>
        <w:t>generating debris from</w:t>
      </w:r>
      <w:r w:rsidRPr="007875CF">
        <w:rPr>
          <w:rStyle w:val="StyleUnderline"/>
        </w:rPr>
        <w:t xml:space="preserve"> these </w:t>
      </w:r>
      <w:r w:rsidRPr="007875CF">
        <w:rPr>
          <w:rStyle w:val="StyleUnderline"/>
          <w:highlight w:val="green"/>
        </w:rPr>
        <w:t xml:space="preserve">collisions faster than it can be cleaned </w:t>
      </w:r>
      <w:r w:rsidRPr="007875CF">
        <w:rPr>
          <w:rStyle w:val="StyleUnderline"/>
        </w:rPr>
        <w:t xml:space="preserve">out, it’ll just continually get worse unless you can do something drastic. </w:t>
      </w:r>
      <w:r w:rsidRPr="007875CF">
        <w:rPr>
          <w:sz w:val="12"/>
        </w:rPr>
        <w:t xml:space="preserve">Holger </w:t>
      </w:r>
      <w:proofErr w:type="spellStart"/>
      <w:r w:rsidRPr="007875CF">
        <w:rPr>
          <w:sz w:val="12"/>
        </w:rPr>
        <w:t>Krag</w:t>
      </w:r>
      <w:proofErr w:type="spellEnd"/>
      <w:r w:rsidRPr="007875CF">
        <w:rPr>
          <w:sz w:val="12"/>
        </w:rPr>
        <w:t xml:space="preserve">: </w:t>
      </w:r>
      <w:r w:rsidRPr="007875CF">
        <w:rPr>
          <w:rStyle w:val="StyleUnderline"/>
        </w:rPr>
        <w:t>If we continue operating the way we do today, we will have a disaster in 50 years, in 100 years</w:t>
      </w:r>
      <w:r w:rsidRPr="007875CF">
        <w:rPr>
          <w:sz w:val="12"/>
        </w:rPr>
        <w:t xml:space="preserve">. It compares quite nicely to the CO2 issue, and the climate on ground, so </w:t>
      </w:r>
      <w:r w:rsidRPr="007875CF">
        <w:rPr>
          <w:rStyle w:val="StyleUnderline"/>
        </w:rPr>
        <w:t>it’s not our generation suffering</w:t>
      </w:r>
      <w:r w:rsidRPr="007875CF">
        <w:rPr>
          <w:sz w:val="12"/>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My 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7875CF">
        <w:rPr>
          <w:rStyle w:val="Emphasis"/>
        </w:rPr>
        <w:t>causes more collisions</w:t>
      </w:r>
      <w:r w:rsidRPr="007875CF">
        <w:rPr>
          <w:rStyle w:val="StyleUnderline"/>
        </w:rPr>
        <w:t xml:space="preserve">, creating more debris, and so on. His main point: </w:t>
      </w:r>
      <w:r w:rsidRPr="007875CF">
        <w:rPr>
          <w:rStyle w:val="Emphasis"/>
        </w:rPr>
        <w:t>once the process 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 xml:space="preserve">The event he’s referring to </w:t>
      </w:r>
      <w:proofErr w:type="gramStart"/>
      <w:r w:rsidRPr="007875CF">
        <w:rPr>
          <w:rStyle w:val="StyleUnderline"/>
        </w:rPr>
        <w:t>was</w:t>
      </w:r>
      <w:proofErr w:type="gramEnd"/>
      <w:r w:rsidRPr="007875CF">
        <w:rPr>
          <w:rStyle w:val="StyleUnderline"/>
        </w:rPr>
        <w:t xml:space="preserve"> the first collision between two intact satellites: the Russian satellite </w:t>
      </w:r>
      <w:proofErr w:type="spellStart"/>
      <w:r w:rsidRPr="007875CF">
        <w:rPr>
          <w:rStyle w:val="StyleUnderline"/>
        </w:rPr>
        <w:t>Kosmos</w:t>
      </w:r>
      <w:proofErr w:type="spellEnd"/>
      <w:r w:rsidRPr="007875CF">
        <w:rPr>
          <w:rStyle w:val="StyleUnderline"/>
        </w:rPr>
        <w:t xml:space="preserve">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7875CF">
        <w:rPr>
          <w:sz w:val="12"/>
        </w:rPr>
        <w:t>mess,</w:t>
      </w:r>
      <w:proofErr w:type="gramEnd"/>
      <w:r w:rsidRPr="007875CF">
        <w:rPr>
          <w:sz w:val="12"/>
        </w:rPr>
        <w:t xml:space="preserve"> it was really bad. DK: And </w:t>
      </w:r>
      <w:proofErr w:type="gramStart"/>
      <w:r w:rsidRPr="007875CF">
        <w:rPr>
          <w:sz w:val="12"/>
        </w:rPr>
        <w:t>unfortunately</w:t>
      </w:r>
      <w:proofErr w:type="gramEnd"/>
      <w:r w:rsidRPr="007875CF">
        <w:rPr>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 xml:space="preserve">It accounts for 95% of the objects in Low Earth </w:t>
      </w:r>
      <w:proofErr w:type="gramStart"/>
      <w:r w:rsidRPr="007875CF">
        <w:rPr>
          <w:rStyle w:val="StyleUnderline"/>
        </w:rPr>
        <w:t>orbit, and</w:t>
      </w:r>
      <w:proofErr w:type="gramEnd"/>
      <w:r w:rsidRPr="007875CF">
        <w:rPr>
          <w:rStyle w:val="StyleUnderline"/>
        </w:rPr>
        <w:t xml:space="preserve">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7875CF">
        <w:rPr>
          <w:rStyle w:val="StyleUnderline"/>
          <w:highlight w:val="green"/>
        </w:rPr>
        <w:t>as catastrophic and messy as</w:t>
      </w:r>
      <w:r w:rsidRPr="007875CF">
        <w:rPr>
          <w:rStyle w:val="StyleUnderline"/>
        </w:rPr>
        <w:t xml:space="preserve"> these </w:t>
      </w:r>
      <w:r w:rsidRPr="007875CF">
        <w:rPr>
          <w:rStyle w:val="StyleUnderline"/>
          <w:highlight w:val="green"/>
        </w:rPr>
        <w:t>explosions are</w:t>
      </w:r>
      <w:r w:rsidRPr="007875CF">
        <w:rPr>
          <w:rStyle w:val="StyleUnderline"/>
        </w:rPr>
        <w:t xml:space="preserve">, </w:t>
      </w:r>
      <w:r w:rsidRPr="007875CF">
        <w:rPr>
          <w:rStyle w:val="StyleUnderline"/>
          <w:highlight w:val="green"/>
        </w:rPr>
        <w:t>collisions are</w:t>
      </w:r>
      <w:r w:rsidRPr="007875CF">
        <w:rPr>
          <w:rStyle w:val="StyleUnderline"/>
        </w:rPr>
        <w:t xml:space="preserve"> even </w:t>
      </w:r>
      <w:r w:rsidRPr="007875CF">
        <w:rPr>
          <w:rStyle w:val="StyleUnderline"/>
          <w:highlight w:val="green"/>
        </w:rPr>
        <w:t>worse due to</w:t>
      </w:r>
      <w:r w:rsidRPr="007875CF">
        <w:rPr>
          <w:rStyle w:val="StyleUnderline"/>
        </w:rPr>
        <w:t xml:space="preserve"> the incredible amount of </w:t>
      </w:r>
      <w:r w:rsidRPr="007875CF">
        <w:rPr>
          <w:rStyle w:val="StyleUnderline"/>
          <w:highlight w:val="green"/>
        </w:rPr>
        <w:t>kinetic energy</w:t>
      </w:r>
      <w:r w:rsidRPr="007875CF">
        <w:rPr>
          <w:rStyle w:val="StyleUnderline"/>
        </w:rPr>
        <w:t xml:space="preserve"> involved</w:t>
      </w:r>
      <w:r w:rsidRPr="007875CF">
        <w:rPr>
          <w:sz w:val="12"/>
        </w:rPr>
        <w:t xml:space="preserve">. At the </w:t>
      </w:r>
      <w:proofErr w:type="gramStart"/>
      <w:r w:rsidRPr="007875CF">
        <w:rPr>
          <w:sz w:val="12"/>
        </w:rPr>
        <w:t>velocities</w:t>
      </w:r>
      <w:proofErr w:type="gramEnd"/>
      <w:r w:rsidRPr="007875CF">
        <w:rPr>
          <w:sz w:val="12"/>
        </w:rPr>
        <w:t xml:space="preserve">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 xml:space="preserve">NASA has repeatedly had to replace shuttle windows due to hypervelocity impacts </w:t>
      </w:r>
      <w:r w:rsidRPr="007875CF">
        <w:rPr>
          <w:rStyle w:val="StyleUnderline"/>
        </w:rPr>
        <w:lastRenderedPageBreak/>
        <w:t>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proofErr w:type="gramStart"/>
      <w:r w:rsidRPr="007875CF">
        <w:rPr>
          <w:rStyle w:val="StyleUnderline"/>
        </w:rPr>
        <w:t>So</w:t>
      </w:r>
      <w:proofErr w:type="gramEnd"/>
      <w:r w:rsidRPr="007875CF">
        <w:rPr>
          <w:rStyle w:val="StyleUnderline"/>
        </w:rPr>
        <w:t xml:space="preserve"> the energy involved in these collisions is extremely high. </w:t>
      </w:r>
      <w:r w:rsidRPr="007875CF">
        <w:rPr>
          <w:rStyle w:val="StyleUnderline"/>
          <w:highlight w:val="green"/>
        </w:rPr>
        <w:t>A 1 cm object</w:t>
      </w:r>
      <w:r w:rsidRPr="007875CF">
        <w:rPr>
          <w:rStyle w:val="StyleUnderline"/>
        </w:rPr>
        <w:t xml:space="preserve"> that size like a cherry hitting a satellite with 10 km/s, the energy released by this </w:t>
      </w:r>
      <w:r w:rsidRPr="007875CF">
        <w:rPr>
          <w:rStyle w:val="Emphasis"/>
          <w:highlight w:val="green"/>
        </w:rPr>
        <w:t>corresponds</w:t>
      </w:r>
      <w:r w:rsidRPr="007875CF">
        <w:rPr>
          <w:rStyle w:val="Emphasis"/>
        </w:rPr>
        <w:t xml:space="preserve"> roughly </w:t>
      </w:r>
      <w:r w:rsidRPr="007875CF">
        <w:rPr>
          <w:rStyle w:val="Emphasis"/>
          <w:highlight w:val="green"/>
        </w:rPr>
        <w:t>to a</w:t>
      </w:r>
      <w:r w:rsidRPr="007875CF">
        <w:rPr>
          <w:rStyle w:val="Emphasis"/>
        </w:rPr>
        <w:t xml:space="preserve">n exploding </w:t>
      </w:r>
      <w:r w:rsidRPr="007875CF">
        <w:rPr>
          <w:rStyle w:val="Emphasis"/>
          <w:highlight w:val="gree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7875CF">
        <w:rPr>
          <w:rStyle w:val="StyleUnderline"/>
          <w:highlight w:val="green"/>
        </w:rPr>
        <w:t>Most</w:t>
      </w:r>
      <w:r w:rsidRPr="007875CF">
        <w:rPr>
          <w:rStyle w:val="StyleUnderline"/>
        </w:rPr>
        <w:t xml:space="preserve"> of this is happening </w:t>
      </w:r>
      <w:r w:rsidRPr="007875CF">
        <w:rPr>
          <w:rStyle w:val="StyleUnderline"/>
          <w:highlight w:val="green"/>
        </w:rPr>
        <w:t xml:space="preserve">in </w:t>
      </w:r>
      <w:r w:rsidRPr="007875CF">
        <w:rPr>
          <w:rStyle w:val="Emphasis"/>
          <w:highlight w:val="green"/>
        </w:rPr>
        <w:t>L</w:t>
      </w:r>
      <w:r w:rsidRPr="007875CF">
        <w:rPr>
          <w:rStyle w:val="StyleUnderline"/>
        </w:rPr>
        <w:t xml:space="preserve">ow </w:t>
      </w:r>
      <w:r w:rsidRPr="007875CF">
        <w:rPr>
          <w:rStyle w:val="Emphasis"/>
          <w:highlight w:val="green"/>
        </w:rPr>
        <w:t>E</w:t>
      </w:r>
      <w:r w:rsidRPr="007875CF">
        <w:rPr>
          <w:rStyle w:val="StyleUnderline"/>
        </w:rPr>
        <w:t xml:space="preserve">arth </w:t>
      </w:r>
      <w:r w:rsidRPr="007875CF">
        <w:rPr>
          <w:rStyle w:val="Emphasis"/>
          <w:highlight w:val="green"/>
        </w:rPr>
        <w:t>O</w:t>
      </w:r>
      <w:r w:rsidRPr="007875CF">
        <w:rPr>
          <w:rStyle w:val="StyleUnderline"/>
        </w:rPr>
        <w:t xml:space="preserve">rbit, the 2000 km strip of space above our heads </w:t>
      </w:r>
      <w:r w:rsidRPr="007875CF">
        <w:rPr>
          <w:rStyle w:val="StyleUnderline"/>
          <w:highlight w:val="green"/>
        </w:rPr>
        <w:t>where we’ve packed the</w:t>
      </w:r>
      <w:r w:rsidRPr="007875CF">
        <w:rPr>
          <w:rStyle w:val="StyleUnderline"/>
        </w:rPr>
        <w:t xml:space="preserve"> vast </w:t>
      </w:r>
      <w:r w:rsidRPr="007875CF">
        <w:rPr>
          <w:rStyle w:val="StyleUnderline"/>
          <w:highlight w:val="green"/>
        </w:rPr>
        <w:t>majority of</w:t>
      </w:r>
      <w:r w:rsidRPr="007875CF">
        <w:rPr>
          <w:rStyle w:val="StyleUnderline"/>
        </w:rPr>
        <w:t xml:space="preserve"> our </w:t>
      </w:r>
      <w:r w:rsidRPr="007875CF">
        <w:rPr>
          <w:rStyle w:val="StyleUnderline"/>
          <w:highlight w:val="green"/>
        </w:rPr>
        <w:t>satellites</w:t>
      </w:r>
      <w:r w:rsidRPr="007875CF">
        <w:rPr>
          <w:rStyle w:val="StyleUnderline"/>
        </w:rPr>
        <w:t xml:space="preserve">, </w:t>
      </w:r>
      <w:r w:rsidRPr="007875CF">
        <w:rPr>
          <w:rStyle w:val="StyleUnderline"/>
          <w:highlight w:val="green"/>
        </w:rPr>
        <w:t xml:space="preserve">including the </w:t>
      </w:r>
      <w:r w:rsidRPr="007875CF">
        <w:rPr>
          <w:rStyle w:val="Emphasis"/>
          <w:highlight w:val="green"/>
        </w:rPr>
        <w:t>I</w:t>
      </w:r>
      <w:r w:rsidRPr="007875CF">
        <w:rPr>
          <w:rStyle w:val="StyleUnderline"/>
        </w:rPr>
        <w:t xml:space="preserve">nternational </w:t>
      </w:r>
      <w:r w:rsidRPr="007875CF">
        <w:rPr>
          <w:rStyle w:val="Emphasis"/>
          <w:highlight w:val="green"/>
        </w:rPr>
        <w:t>S</w:t>
      </w:r>
      <w:r w:rsidRPr="007875CF">
        <w:rPr>
          <w:rStyle w:val="StyleUnderline"/>
        </w:rPr>
        <w:t xml:space="preserve">pace </w:t>
      </w:r>
      <w:r w:rsidRPr="007875CF">
        <w:rPr>
          <w:rStyle w:val="Emphasis"/>
          <w:highlight w:val="green"/>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proofErr w:type="gramStart"/>
      <w:r w:rsidRPr="007875CF">
        <w:rPr>
          <w:rStyle w:val="StyleUnderline"/>
        </w:rPr>
        <w:t>So</w:t>
      </w:r>
      <w:proofErr w:type="gramEnd"/>
      <w:r w:rsidRPr="007875CF">
        <w:rPr>
          <w:rStyle w:val="StyleUnderline"/>
        </w:rPr>
        <w:t xml:space="preserve">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you find craters of all sizes. What do we do with this? How do you protect the life of the astronauts? </w:t>
      </w:r>
      <w:r w:rsidRPr="007875CF">
        <w:rPr>
          <w:rStyle w:val="StyleUnderline"/>
        </w:rPr>
        <w:t xml:space="preserve">The only thing you can do is shielding. </w:t>
      </w:r>
      <w:r w:rsidRPr="007875CF">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7875CF">
        <w:rPr>
          <w:sz w:val="12"/>
        </w:rPr>
        <w:t>right]on</w:t>
      </w:r>
      <w:proofErr w:type="gramEnd"/>
      <w:r w:rsidRPr="007875CF">
        <w:rPr>
          <w:sz w:val="12"/>
        </w:rPr>
        <w:t xml:space="preserve"> a surface with a very minor amount of shielding on it. And that’s, it’s almost a liquid splattered onto that. </w:t>
      </w:r>
      <w:r w:rsidRPr="007875CF">
        <w:rPr>
          <w:rStyle w:val="StyleUnderline"/>
        </w:rPr>
        <w:t>Most spacecraft utilize this type of shielding, which can withstand impacts from objects up to about one centimeter. Objects larger than a softball are catalogued and tracked by the US Space Surveillance Network</w:t>
      </w:r>
      <w:r w:rsidRPr="007875CF">
        <w:rPr>
          <w:sz w:val="12"/>
        </w:rPr>
        <w:t xml:space="preserve">. </w:t>
      </w:r>
      <w:r w:rsidRPr="007875CF">
        <w:rPr>
          <w:rStyle w:val="Emphasis"/>
          <w:highlight w:val="green"/>
        </w:rPr>
        <w:t>Tracking</w:t>
      </w:r>
      <w:r w:rsidRPr="007875CF">
        <w:rPr>
          <w:rStyle w:val="Emphasis"/>
        </w:rPr>
        <w:t xml:space="preserve"> is </w:t>
      </w:r>
      <w:proofErr w:type="gramStart"/>
      <w:r w:rsidRPr="007875CF">
        <w:rPr>
          <w:rStyle w:val="Emphasis"/>
        </w:rPr>
        <w:t>imprecise</w:t>
      </w:r>
      <w:r w:rsidRPr="007875CF">
        <w:rPr>
          <w:rStyle w:val="StyleUnderline"/>
        </w:rPr>
        <w:t>, but</w:t>
      </w:r>
      <w:proofErr w:type="gramEnd"/>
      <w:r w:rsidRPr="007875CF">
        <w:rPr>
          <w:rStyle w:val="StyleUnderline"/>
        </w:rPr>
        <w:t xml:space="preserve"> allows spacecraft to dodge some of the debris that comes too close</w:t>
      </w:r>
      <w:r w:rsidRPr="007875CF">
        <w:rPr>
          <w:sz w:val="12"/>
        </w:rPr>
        <w:t xml:space="preserve">. </w:t>
      </w:r>
      <w:r w:rsidRPr="007875CF">
        <w:rPr>
          <w:rStyle w:val="StyleUnderline"/>
        </w:rPr>
        <w:t xml:space="preserve">This </w:t>
      </w:r>
      <w:r w:rsidRPr="007875CF">
        <w:rPr>
          <w:rStyle w:val="StyleUnderline"/>
          <w:highlight w:val="green"/>
        </w:rPr>
        <w:t>only works for objects larger than 10 cm</w:t>
      </w:r>
      <w:r w:rsidRPr="007875CF">
        <w:rPr>
          <w:rStyle w:val="StyleUnderline"/>
        </w:rPr>
        <w:t xml:space="preserve"> or so.</w:t>
      </w:r>
      <w:r w:rsidRPr="007875CF">
        <w:rPr>
          <w:sz w:val="12"/>
        </w:rPr>
        <w:t xml:space="preserve"> </w:t>
      </w:r>
      <w:r w:rsidRPr="007875CF">
        <w:rPr>
          <w:rStyle w:val="Emphasis"/>
          <w:highlight w:val="green"/>
        </w:rPr>
        <w:t>Anything smaller can’t be</w:t>
      </w:r>
      <w:r w:rsidRPr="007875CF">
        <w:rPr>
          <w:rStyle w:val="Emphasis"/>
        </w:rPr>
        <w:t xml:space="preserve"> reliably tracked. </w:t>
      </w:r>
      <w:r w:rsidRPr="007875CF">
        <w:rPr>
          <w:sz w:val="12"/>
        </w:rPr>
        <w:t xml:space="preserve">For that reason, </w:t>
      </w:r>
      <w:r w:rsidRPr="007875CF">
        <w:rPr>
          <w:rStyle w:val="StyleUnderline"/>
        </w:rPr>
        <w:t>the most concerning objects are those between 1 and 10 cm; too large for shielding to withstand and too small to be tracked.</w:t>
      </w:r>
      <w:r w:rsidRPr="007875CF">
        <w:rPr>
          <w:sz w:val="12"/>
        </w:rPr>
        <w:t xml:space="preserve"> </w:t>
      </w:r>
      <w:r w:rsidRPr="007875CF">
        <w:rPr>
          <w:rStyle w:val="Emphasis"/>
        </w:rPr>
        <w:t>These objects could incapacitate any spacecraft in their path, or worse</w:t>
      </w:r>
      <w:r w:rsidRPr="007875CF">
        <w:rPr>
          <w:sz w:val="12"/>
        </w:rPr>
        <w:t xml:space="preserve">. And </w:t>
      </w:r>
      <w:r w:rsidRPr="007875CF">
        <w:rPr>
          <w:rStyle w:val="Emphasis"/>
        </w:rPr>
        <w:t xml:space="preserve">with every future explosion and collision there will be more and more of these invisible projectiles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7875CF">
        <w:rPr>
          <w:sz w:val="12"/>
        </w:rPr>
        <w:t>25 year</w:t>
      </w:r>
      <w:proofErr w:type="gramEnd"/>
      <w:r w:rsidRPr="007875CF">
        <w:rPr>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w:t>
      </w:r>
      <w:proofErr w:type="gramStart"/>
      <w:r w:rsidRPr="007875CF">
        <w:rPr>
          <w:sz w:val="12"/>
        </w:rPr>
        <w:t>are</w:t>
      </w:r>
      <w:proofErr w:type="gramEnd"/>
      <w:r w:rsidRPr="007875CF">
        <w:rPr>
          <w:sz w:val="12"/>
        </w:rPr>
        <w:t xml:space="preserv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875CF">
        <w:rPr>
          <w:sz w:val="12"/>
        </w:rPr>
        <w:t>RemoveDEBRIS</w:t>
      </w:r>
      <w:proofErr w:type="spellEnd"/>
      <w:r w:rsidRPr="007875CF">
        <w:rPr>
          <w:sz w:val="12"/>
        </w:rPr>
        <w:t xml:space="preserve"> which will use a harpoon to grab on to debris, that’s promising. And there’s another single-use option like ESA’s </w:t>
      </w:r>
      <w:proofErr w:type="spellStart"/>
      <w:proofErr w:type="gramStart"/>
      <w:r w:rsidRPr="007875CF">
        <w:rPr>
          <w:sz w:val="12"/>
        </w:rPr>
        <w:t>e.Deorbit</w:t>
      </w:r>
      <w:proofErr w:type="spellEnd"/>
      <w:proofErr w:type="gramEnd"/>
      <w:r w:rsidRPr="007875CF">
        <w:rPr>
          <w:sz w:val="12"/>
        </w:rPr>
        <w:t xml:space="preserve">, currently planned to retrieve and deorbit ENVISAT in 2023. </w:t>
      </w:r>
      <w:r w:rsidRPr="007875CF">
        <w:rPr>
          <w:rStyle w:val="StyleUnderline"/>
        </w:rPr>
        <w:t xml:space="preserve">Many of these ideas aren’t scalable, though, that’s the problem, they’re expensive and complicated, and missions like these are almost completely </w:t>
      </w:r>
      <w:r w:rsidRPr="007875CF">
        <w:rPr>
          <w:rStyle w:val="StyleUnderline"/>
        </w:rPr>
        <w:lastRenderedPageBreak/>
        <w:t xml:space="preserve">unprecedented.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7875CF">
        <w:rPr>
          <w:rStyle w:val="Emphasis"/>
          <w:highlight w:val="gree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w:t>
      </w:r>
      <w:proofErr w:type="gramStart"/>
      <w:r w:rsidRPr="007875CF">
        <w:rPr>
          <w:rStyle w:val="StyleUnderline"/>
        </w:rPr>
        <w:t>can be managed,</w:t>
      </w:r>
      <w:proofErr w:type="gramEnd"/>
      <w:r w:rsidRPr="007875CF">
        <w:rPr>
          <w:rStyle w:val="StyleUnderline"/>
        </w:rPr>
        <w:t xml:space="preserve">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14:paraId="6B477A13" w14:textId="77777777" w:rsidR="00E9457B" w:rsidRPr="007875CF" w:rsidRDefault="00E9457B" w:rsidP="00E9457B">
      <w:pPr>
        <w:rPr>
          <w:rStyle w:val="Emphasis"/>
        </w:rPr>
      </w:pPr>
    </w:p>
    <w:p w14:paraId="30230AE3" w14:textId="77777777" w:rsidR="00E9457B" w:rsidRPr="007875CF" w:rsidRDefault="00E9457B" w:rsidP="00E9457B">
      <w:pPr>
        <w:pStyle w:val="Heading4"/>
        <w:rPr>
          <w:rFonts w:cs="Calibri"/>
        </w:rPr>
      </w:pPr>
      <w:r w:rsidRPr="007875CF">
        <w:rPr>
          <w:rFonts w:cs="Calibri"/>
        </w:rPr>
        <w:t xml:space="preserve">The modern food system relies on </w:t>
      </w:r>
      <w:r w:rsidRPr="007875CF">
        <w:rPr>
          <w:rFonts w:cs="Calibri"/>
          <w:u w:val="single"/>
        </w:rPr>
        <w:t>satellites</w:t>
      </w:r>
      <w:r w:rsidRPr="007875CF">
        <w:rPr>
          <w:rFonts w:cs="Calibri"/>
        </w:rPr>
        <w:t xml:space="preserve">. Collapse triggers </w:t>
      </w:r>
      <w:r w:rsidRPr="007875CF">
        <w:rPr>
          <w:rFonts w:cs="Calibri"/>
          <w:u w:val="single"/>
        </w:rPr>
        <w:t>global shocks</w:t>
      </w:r>
      <w:r w:rsidRPr="007875CF">
        <w:rPr>
          <w:rFonts w:cs="Calibri"/>
        </w:rPr>
        <w:t xml:space="preserve"> to supply.</w:t>
      </w:r>
    </w:p>
    <w:p w14:paraId="4B65742A" w14:textId="77777777" w:rsidR="00E9457B" w:rsidRPr="007875CF" w:rsidRDefault="00E9457B" w:rsidP="00E9457B">
      <w:r w:rsidRPr="007875CF">
        <w:rPr>
          <w:rStyle w:val="Style13ptBold"/>
        </w:rPr>
        <w:t>Tompkins 19</w:t>
      </w:r>
      <w:r w:rsidRPr="007875CF">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3" w:history="1">
        <w:r w:rsidRPr="007875CF">
          <w:rPr>
            <w:rStyle w:val="Hyperlink"/>
          </w:rPr>
          <w:t>https://www.inmarsat.com/blog/enabling-the-connected-farm-the-importance-of-satellite-communications/</w:t>
        </w:r>
      </w:hyperlink>
      <w:r w:rsidRPr="007875CF">
        <w:t xml:space="preserve">] </w:t>
      </w:r>
      <w:proofErr w:type="spellStart"/>
      <w:r w:rsidRPr="007875CF">
        <w:t>brett</w:t>
      </w:r>
      <w:proofErr w:type="spellEnd"/>
    </w:p>
    <w:p w14:paraId="0E2656F6" w14:textId="77777777" w:rsidR="00E9457B" w:rsidRPr="007875CF" w:rsidRDefault="00E9457B" w:rsidP="00E9457B">
      <w:pPr>
        <w:rPr>
          <w:sz w:val="12"/>
        </w:rPr>
      </w:pPr>
      <w:r w:rsidRPr="007875CF">
        <w:rPr>
          <w:rStyle w:val="StyleUnderline"/>
        </w:rPr>
        <w:t>The Agri-Tech Revolution, Agriculture 4.0, the smart and connected farm</w:t>
      </w:r>
      <w:r w:rsidRPr="007875CF">
        <w:rPr>
          <w:sz w:val="12"/>
        </w:rPr>
        <w:t xml:space="preserve">. </w:t>
      </w:r>
      <w:r w:rsidRPr="007875CF">
        <w:rPr>
          <w:rStyle w:val="StyleUnderline"/>
        </w:rPr>
        <w:t xml:space="preserve">There is no shortage of buzzwords hinting at a </w:t>
      </w:r>
      <w:proofErr w:type="spellStart"/>
      <w:r w:rsidRPr="007875CF">
        <w:rPr>
          <w:rStyle w:val="StyleUnderline"/>
        </w:rPr>
        <w:t>digitalised</w:t>
      </w:r>
      <w:proofErr w:type="spellEnd"/>
      <w:r w:rsidRPr="007875CF">
        <w:rPr>
          <w:rStyle w:val="StyleUnderline"/>
        </w:rPr>
        <w:t xml:space="preserve"> future, or solutions being touted as game-changing for the global agricultural industry.</w:t>
      </w:r>
      <w:r w:rsidRPr="007875CF">
        <w:rPr>
          <w:sz w:val="12"/>
        </w:rPr>
        <w:t xml:space="preserve"> </w:t>
      </w:r>
      <w:r w:rsidRPr="007875CF">
        <w:rPr>
          <w:rStyle w:val="StyleUnderline"/>
        </w:rPr>
        <w:t xml:space="preserve">Commonly claimed benefits include </w:t>
      </w:r>
      <w:r w:rsidRPr="007875CF">
        <w:rPr>
          <w:rStyle w:val="Emphasis"/>
          <w:highlight w:val="green"/>
        </w:rPr>
        <w:t>increasing crop yields</w:t>
      </w:r>
      <w:r w:rsidRPr="007875CF">
        <w:rPr>
          <w:sz w:val="12"/>
        </w:rPr>
        <w:t xml:space="preserve">, </w:t>
      </w:r>
      <w:r w:rsidRPr="007875CF">
        <w:rPr>
          <w:rStyle w:val="StyleUnderline"/>
          <w:highlight w:val="green"/>
        </w:rPr>
        <w:t>and</w:t>
      </w:r>
      <w:r w:rsidRPr="007875CF">
        <w:rPr>
          <w:sz w:val="12"/>
        </w:rPr>
        <w:t xml:space="preserve"> </w:t>
      </w:r>
      <w:r w:rsidRPr="007875CF">
        <w:rPr>
          <w:rStyle w:val="Emphasis"/>
          <w:highlight w:val="green"/>
        </w:rPr>
        <w:t xml:space="preserve">a reduction in input costs and the reliance on manual </w:t>
      </w:r>
      <w:proofErr w:type="spellStart"/>
      <w:r w:rsidRPr="007875CF">
        <w:rPr>
          <w:rStyle w:val="Emphasis"/>
          <w:highlight w:val="green"/>
        </w:rPr>
        <w:t>labour</w:t>
      </w:r>
      <w:proofErr w:type="spellEnd"/>
      <w:r w:rsidRPr="007875CF">
        <w:rPr>
          <w:rStyle w:val="Emphasis"/>
        </w:rPr>
        <w:t xml:space="preserve">. </w:t>
      </w:r>
      <w:r w:rsidRPr="007875CF">
        <w:rPr>
          <w:rStyle w:val="StyleUnderline"/>
        </w:rPr>
        <w:t xml:space="preserve">Many of these solutions </w:t>
      </w:r>
      <w:r w:rsidRPr="007875CF">
        <w:rPr>
          <w:rStyle w:val="StyleUnderline"/>
          <w:highlight w:val="green"/>
        </w:rPr>
        <w:t xml:space="preserve">rely on </w:t>
      </w:r>
      <w:r w:rsidRPr="007875CF">
        <w:rPr>
          <w:rStyle w:val="StyleUnderline"/>
        </w:rPr>
        <w:t xml:space="preserve">reliable internet </w:t>
      </w:r>
      <w:r w:rsidRPr="007875CF">
        <w:rPr>
          <w:rStyle w:val="StyleUnderline"/>
          <w:highlight w:val="green"/>
        </w:rPr>
        <w:t xml:space="preserve">connectivity </w:t>
      </w:r>
      <w:r w:rsidRPr="007875CF">
        <w:rPr>
          <w:rStyle w:val="StyleUnderline"/>
        </w:rPr>
        <w:t xml:space="preserve">in the field </w:t>
      </w:r>
      <w:r w:rsidRPr="007875CF">
        <w:rPr>
          <w:rStyle w:val="StyleUnderline"/>
          <w:highlight w:val="green"/>
        </w:rPr>
        <w:t xml:space="preserve">to push data </w:t>
      </w:r>
      <w:r w:rsidRPr="007875CF">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7875CF">
        <w:rPr>
          <w:rStyle w:val="Emphasis"/>
        </w:rPr>
        <w:t xml:space="preserve"> This is where satellite communications can help</w:t>
      </w:r>
      <w:r w:rsidRPr="007875CF">
        <w:rPr>
          <w:sz w:val="12"/>
        </w:rPr>
        <w:t xml:space="preserve">. When I tell people that I am an agriculturalist working for a satellite company, almost always the response is related to an experience of using space imagery (known as </w:t>
      </w:r>
      <w:r w:rsidRPr="007875CF">
        <w:rPr>
          <w:rStyle w:val="StyleUnderline"/>
        </w:rPr>
        <w:t>Earth Observation</w:t>
      </w:r>
      <w:r w:rsidRPr="007875CF">
        <w:rPr>
          <w:sz w:val="12"/>
        </w:rPr>
        <w:t xml:space="preserve">) </w:t>
      </w:r>
      <w:r w:rsidRPr="007875CF">
        <w:rPr>
          <w:rStyle w:val="StyleUnderline"/>
        </w:rPr>
        <w:t>to help automate processes such as crop scouting</w:t>
      </w:r>
      <w:r w:rsidRPr="007875CF">
        <w:rPr>
          <w:sz w:val="12"/>
        </w:rPr>
        <w:t xml:space="preserve">. </w:t>
      </w:r>
      <w:r w:rsidRPr="007875CF">
        <w:rPr>
          <w:rStyle w:val="StyleUnderline"/>
        </w:rPr>
        <w:t xml:space="preserve">But there is another breed of satellites that don’t produce images but do provide fast and reliable internet and voice communications across the world in areas that cellular and </w:t>
      </w:r>
      <w:proofErr w:type="spellStart"/>
      <w:r w:rsidRPr="007875CF">
        <w:rPr>
          <w:rStyle w:val="StyleUnderline"/>
        </w:rPr>
        <w:t>fibre</w:t>
      </w:r>
      <w:proofErr w:type="spellEnd"/>
      <w:r w:rsidRPr="007875CF">
        <w:rPr>
          <w:rStyle w:val="StyleUnderline"/>
        </w:rPr>
        <w:t xml:space="preserve"> connectivity cannot reach</w:t>
      </w:r>
      <w:r w:rsidRPr="007875CF">
        <w:rPr>
          <w:sz w:val="12"/>
        </w:rPr>
        <w:t xml:space="preserve">. </w:t>
      </w:r>
      <w:r w:rsidRPr="007875CF">
        <w:rPr>
          <w:rStyle w:val="StyleUnderline"/>
        </w:rPr>
        <w:t xml:space="preserve">Ubiquitous connectivity from </w:t>
      </w:r>
      <w:r w:rsidRPr="007875CF">
        <w:rPr>
          <w:rStyle w:val="StyleUnderline"/>
          <w:highlight w:val="green"/>
        </w:rPr>
        <w:t>satellites open</w:t>
      </w:r>
      <w:r w:rsidRPr="007875CF">
        <w:rPr>
          <w:rStyle w:val="StyleUnderline"/>
        </w:rPr>
        <w:t xml:space="preserve">s </w:t>
      </w:r>
      <w:r w:rsidRPr="007875CF">
        <w:rPr>
          <w:rStyle w:val="StyleUnderline"/>
          <w:highlight w:val="green"/>
        </w:rPr>
        <w:t xml:space="preserve">up </w:t>
      </w:r>
      <w:r w:rsidRPr="007875CF">
        <w:rPr>
          <w:rStyle w:val="StyleUnderline"/>
        </w:rPr>
        <w:t xml:space="preserve">huge </w:t>
      </w:r>
      <w:r w:rsidRPr="007875CF">
        <w:rPr>
          <w:rStyle w:val="StyleUnderline"/>
          <w:highlight w:val="green"/>
        </w:rPr>
        <w:t xml:space="preserve">possibilities for farmers in remote areas to take advantage of </w:t>
      </w:r>
      <w:r w:rsidRPr="007875CF">
        <w:rPr>
          <w:rStyle w:val="StyleUnderline"/>
        </w:rPr>
        <w:t xml:space="preserve">the </w:t>
      </w:r>
      <w:r w:rsidRPr="007875CF">
        <w:rPr>
          <w:rStyle w:val="StyleUnderline"/>
          <w:highlight w:val="green"/>
        </w:rPr>
        <w:t xml:space="preserve">Agri-Tech </w:t>
      </w:r>
      <w:r w:rsidRPr="007875CF">
        <w:rPr>
          <w:rStyle w:val="StyleUnderline"/>
        </w:rPr>
        <w:t>Revolution</w:t>
      </w:r>
      <w:r w:rsidRPr="007875CF">
        <w:rPr>
          <w:sz w:val="12"/>
        </w:rPr>
        <w:t xml:space="preserve">. </w:t>
      </w:r>
      <w:r w:rsidRPr="007875CF">
        <w:rPr>
          <w:rStyle w:val="StyleUnderline"/>
        </w:rPr>
        <w:t xml:space="preserve">In some cases, this is as simple as connecting frontline worker teams in large plantations to operations </w:t>
      </w:r>
      <w:proofErr w:type="spellStart"/>
      <w:r w:rsidRPr="007875CF">
        <w:rPr>
          <w:rStyle w:val="StyleUnderline"/>
        </w:rPr>
        <w:t>centres</w:t>
      </w:r>
      <w:proofErr w:type="spellEnd"/>
      <w:r w:rsidRPr="007875CF">
        <w:rPr>
          <w:rStyle w:val="StyleUnderline"/>
        </w:rPr>
        <w:t xml:space="preserve"> to </w:t>
      </w:r>
      <w:proofErr w:type="spellStart"/>
      <w:r w:rsidRPr="007875CF">
        <w:rPr>
          <w:rStyle w:val="StyleUnderline"/>
        </w:rPr>
        <w:t>prioritise</w:t>
      </w:r>
      <w:proofErr w:type="spellEnd"/>
      <w:r w:rsidRPr="007875CF">
        <w:rPr>
          <w:rStyle w:val="StyleUnderline"/>
        </w:rPr>
        <w:t xml:space="preserve"> workload and create efficiencies</w:t>
      </w:r>
      <w:r w:rsidRPr="007875CF">
        <w:rPr>
          <w:sz w:val="12"/>
        </w:rPr>
        <w:t xml:space="preserve">. Taking it one step further, </w:t>
      </w:r>
      <w:r w:rsidRPr="007875CF">
        <w:rPr>
          <w:rStyle w:val="StyleUnderline"/>
          <w:highlight w:val="green"/>
        </w:rPr>
        <w:t xml:space="preserve">satellite </w:t>
      </w:r>
      <w:r w:rsidRPr="007875CF">
        <w:rPr>
          <w:rStyle w:val="StyleUnderline"/>
        </w:rPr>
        <w:t xml:space="preserve">communications can be a </w:t>
      </w:r>
      <w:r w:rsidRPr="007875CF">
        <w:rPr>
          <w:rStyle w:val="StyleUnderline"/>
          <w:highlight w:val="green"/>
        </w:rPr>
        <w:t xml:space="preserve">bridge </w:t>
      </w:r>
      <w:r w:rsidRPr="007875CF">
        <w:rPr>
          <w:rStyle w:val="StyleUnderline"/>
        </w:rPr>
        <w:t xml:space="preserve">to enable </w:t>
      </w:r>
      <w:r w:rsidRPr="007875CF">
        <w:rPr>
          <w:rStyle w:val="StyleUnderline"/>
          <w:highlight w:val="green"/>
        </w:rPr>
        <w:t xml:space="preserve">farmers to connect data </w:t>
      </w:r>
      <w:r w:rsidRPr="007875CF">
        <w:rPr>
          <w:rStyle w:val="StyleUnderline"/>
        </w:rPr>
        <w:t xml:space="preserve">producing devices </w:t>
      </w:r>
      <w:r w:rsidRPr="007875CF">
        <w:rPr>
          <w:rStyle w:val="StyleUnderline"/>
          <w:highlight w:val="green"/>
        </w:rPr>
        <w:t xml:space="preserve">in </w:t>
      </w:r>
      <w:r w:rsidRPr="007875CF">
        <w:rPr>
          <w:rStyle w:val="StyleUnderline"/>
          <w:highlight w:val="green"/>
        </w:rPr>
        <w:lastRenderedPageBreak/>
        <w:t>the field</w:t>
      </w:r>
      <w:r w:rsidRPr="007875CF">
        <w:rPr>
          <w:sz w:val="12"/>
        </w:rPr>
        <w:t xml:space="preserve"> (</w:t>
      </w:r>
      <w:r w:rsidRPr="007875CF">
        <w:rPr>
          <w:rStyle w:val="Emphasis"/>
          <w:highlight w:val="green"/>
        </w:rPr>
        <w:t xml:space="preserve">such as weather </w:t>
      </w:r>
      <w:r w:rsidRPr="007875CF">
        <w:rPr>
          <w:rStyle w:val="Emphasis"/>
        </w:rPr>
        <w:t>stations</w:t>
      </w:r>
      <w:r w:rsidRPr="007875CF">
        <w:rPr>
          <w:rStyle w:val="Emphasis"/>
          <w:highlight w:val="green"/>
        </w:rPr>
        <w:t>, sensors, data from farm machinery) to business applications</w:t>
      </w:r>
      <w:r w:rsidRPr="007875CF">
        <w:rPr>
          <w:rStyle w:val="Emphasis"/>
        </w:rPr>
        <w:t xml:space="preserve">. </w:t>
      </w:r>
      <w:r w:rsidRPr="007875CF">
        <w:rPr>
          <w:sz w:val="12"/>
        </w:rPr>
        <w:t xml:space="preserve">Known by the tech world as the ‘Internet of Things’ or IoT, this </w:t>
      </w:r>
      <w:r w:rsidRPr="007875CF">
        <w:rPr>
          <w:rStyle w:val="StyleUnderline"/>
          <w:highlight w:val="green"/>
        </w:rPr>
        <w:t xml:space="preserve">approach collects data from the field and harnesses it to </w:t>
      </w:r>
      <w:r w:rsidRPr="007875CF">
        <w:rPr>
          <w:rStyle w:val="Emphasis"/>
          <w:highlight w:val="green"/>
        </w:rPr>
        <w:t>support intelligent decision-making</w:t>
      </w:r>
      <w:r w:rsidRPr="007875CF">
        <w:rPr>
          <w:sz w:val="12"/>
        </w:rPr>
        <w:t xml:space="preserve">. </w:t>
      </w:r>
      <w:r w:rsidRPr="007875CF">
        <w:rPr>
          <w:rStyle w:val="StyleUnderline"/>
        </w:rPr>
        <w:t xml:space="preserve">For instance: obtaining real-time data on nutrient status in the field from NPK (Nitrogen Phosphorous and Potassium) sensors, alongside crop monitoring data and hyper-local weather that would allow you to </w:t>
      </w:r>
      <w:r w:rsidRPr="007875CF">
        <w:rPr>
          <w:rStyle w:val="Emphasis"/>
        </w:rPr>
        <w:t xml:space="preserve">make completely objective risk-based decisions on when and where to apply </w:t>
      </w:r>
      <w:proofErr w:type="spellStart"/>
      <w:r w:rsidRPr="007875CF">
        <w:rPr>
          <w:rStyle w:val="Emphasis"/>
        </w:rPr>
        <w:t>fertiliser</w:t>
      </w:r>
      <w:proofErr w:type="spellEnd"/>
      <w:r w:rsidRPr="007875CF">
        <w:rPr>
          <w:rStyle w:val="StyleUnderline"/>
        </w:rPr>
        <w:t xml:space="preserve">. </w:t>
      </w:r>
      <w:r w:rsidRPr="007875CF">
        <w:rPr>
          <w:sz w:val="12"/>
        </w:rPr>
        <w:t xml:space="preserve">We know the industry is taking this proposition seriously – our own research told us that </w:t>
      </w:r>
      <w:r w:rsidRPr="007875CF">
        <w:rPr>
          <w:rStyle w:val="StyleUnderline"/>
        </w:rPr>
        <w:t>on average agriculture respondents expect to spend close to $1million on IoT solutions in the next three years and 72% of respondents would use satellite technology to support their projects</w:t>
      </w:r>
      <w:r w:rsidRPr="007875CF">
        <w:rPr>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6FE2DDD3" w14:textId="77777777" w:rsidR="00E9457B" w:rsidRPr="007875CF" w:rsidRDefault="00E9457B" w:rsidP="00E9457B">
      <w:pPr>
        <w:rPr>
          <w:sz w:val="12"/>
        </w:rPr>
      </w:pPr>
    </w:p>
    <w:p w14:paraId="6D64EC46" w14:textId="77777777" w:rsidR="00E9457B" w:rsidRPr="007875CF" w:rsidRDefault="00E9457B" w:rsidP="00E9457B">
      <w:pPr>
        <w:pStyle w:val="Heading4"/>
        <w:rPr>
          <w:rFonts w:cs="Calibri"/>
        </w:rPr>
      </w:pPr>
      <w:r w:rsidRPr="007875CF">
        <w:rPr>
          <w:rFonts w:cs="Calibri"/>
        </w:rPr>
        <w:t>Food shortages go nuclear.</w:t>
      </w:r>
    </w:p>
    <w:p w14:paraId="53C926C0" w14:textId="77777777" w:rsidR="00E9457B" w:rsidRPr="007875CF" w:rsidRDefault="00E9457B" w:rsidP="00E9457B">
      <w:r w:rsidRPr="007875CF">
        <w:rPr>
          <w:rStyle w:val="Style13ptBold"/>
        </w:rPr>
        <w:t>FDI 12</w:t>
      </w:r>
      <w:r w:rsidRPr="007875CF">
        <w:t xml:space="preserve"> [FDI; a Research institute providing strategic analysis of Australia’s global interests; citing Lindsay </w:t>
      </w:r>
      <w:proofErr w:type="spellStart"/>
      <w:r w:rsidRPr="007875CF">
        <w:t>Falvery</w:t>
      </w:r>
      <w:proofErr w:type="spellEnd"/>
      <w:r w:rsidRPr="007875CF">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4" w:history="1">
        <w:r w:rsidRPr="007875CF">
          <w:rPr>
            <w:rStyle w:val="Hyperlink"/>
          </w:rPr>
          <w:t>http://www.futuredirections.org.au/workshop-papers/537-international-conflict-triggers-and-potential-conflict-points-resulting-from-food-and-water-insecurity.html</w:t>
        </w:r>
      </w:hyperlink>
      <w:r w:rsidRPr="007875CF">
        <w:t xml:space="preserve">] </w:t>
      </w:r>
      <w:proofErr w:type="spellStart"/>
      <w:r w:rsidRPr="007875CF">
        <w:t>brett</w:t>
      </w:r>
      <w:proofErr w:type="spellEnd"/>
    </w:p>
    <w:p w14:paraId="66E06E30" w14:textId="77777777" w:rsidR="00E9457B" w:rsidRPr="007875CF" w:rsidRDefault="00E9457B" w:rsidP="00E9457B">
      <w:pPr>
        <w:rPr>
          <w:sz w:val="8"/>
        </w:rPr>
      </w:pPr>
      <w:r w:rsidRPr="007875CF">
        <w:rPr>
          <w:bCs/>
          <w:u w:val="single"/>
        </w:rPr>
        <w:t xml:space="preserve">There is a </w:t>
      </w:r>
      <w:r w:rsidRPr="007875CF">
        <w:rPr>
          <w:rStyle w:val="Emphasis"/>
        </w:rPr>
        <w:t>growing appreciation</w:t>
      </w:r>
      <w:r w:rsidRPr="007875CF">
        <w:rPr>
          <w:sz w:val="8"/>
        </w:rPr>
        <w:t xml:space="preserve"> </w:t>
      </w:r>
      <w:r w:rsidRPr="007875CF">
        <w:rPr>
          <w:bCs/>
          <w:u w:val="single"/>
        </w:rPr>
        <w:t>that</w:t>
      </w:r>
      <w:r w:rsidRPr="007875CF">
        <w:rPr>
          <w:sz w:val="8"/>
        </w:rPr>
        <w:t xml:space="preserve"> the </w:t>
      </w:r>
      <w:r w:rsidRPr="007875CF">
        <w:rPr>
          <w:bCs/>
          <w:highlight w:val="green"/>
          <w:u w:val="single"/>
        </w:rPr>
        <w:t>conflicts</w:t>
      </w:r>
      <w:r w:rsidRPr="007875CF">
        <w:rPr>
          <w:bCs/>
          <w:u w:val="single"/>
        </w:rPr>
        <w:t xml:space="preserve"> in the next century </w:t>
      </w:r>
      <w:r w:rsidRPr="007875CF">
        <w:rPr>
          <w:bCs/>
          <w:highlight w:val="green"/>
          <w:u w:val="single"/>
        </w:rPr>
        <w:t xml:space="preserve">will </w:t>
      </w:r>
      <w:r w:rsidRPr="007875CF">
        <w:rPr>
          <w:rStyle w:val="Emphasis"/>
          <w:highlight w:val="green"/>
        </w:rPr>
        <w:t>most likely</w:t>
      </w:r>
      <w:r w:rsidRPr="007875CF">
        <w:rPr>
          <w:bCs/>
          <w:highlight w:val="green"/>
          <w:u w:val="single"/>
        </w:rPr>
        <w:t xml:space="preserve"> be fought over a lack of resources</w:t>
      </w:r>
      <w:r w:rsidRPr="007875CF">
        <w:rPr>
          <w:bCs/>
          <w:u w:val="single"/>
        </w:rPr>
        <w:t xml:space="preserve">. </w:t>
      </w:r>
      <w:r w:rsidRPr="007875CF">
        <w:rPr>
          <w:sz w:val="8"/>
        </w:rPr>
        <w:t xml:space="preserve">Yet, in a sense, </w:t>
      </w:r>
      <w:r w:rsidRPr="007875CF">
        <w:rPr>
          <w:bCs/>
          <w:u w:val="single"/>
        </w:rPr>
        <w:t>this is not new. Researchers point to the French and Russian revolutions as</w:t>
      </w:r>
      <w:r w:rsidRPr="007875CF">
        <w:rPr>
          <w:sz w:val="8"/>
        </w:rPr>
        <w:t xml:space="preserve"> conflicts </w:t>
      </w:r>
      <w:r w:rsidRPr="007875CF">
        <w:rPr>
          <w:bCs/>
          <w:u w:val="single"/>
        </w:rPr>
        <w:t>induced by a lack of food.</w:t>
      </w:r>
      <w:r w:rsidRPr="007875CF">
        <w:rPr>
          <w:sz w:val="8"/>
        </w:rPr>
        <w:t xml:space="preserve"> More recently, </w:t>
      </w:r>
      <w:r w:rsidRPr="007875CF">
        <w:rPr>
          <w:rStyle w:val="Emphasis"/>
        </w:rPr>
        <w:t>Germany’s World War Two</w:t>
      </w:r>
      <w:r w:rsidRPr="007875CF">
        <w:rPr>
          <w:bCs/>
          <w:u w:val="single"/>
        </w:rPr>
        <w:t xml:space="preserve"> efforts are said to have been inspired</w:t>
      </w:r>
      <w:r w:rsidRPr="007875CF">
        <w:rPr>
          <w:sz w:val="8"/>
        </w:rPr>
        <w:t xml:space="preserve">, at least in part, </w:t>
      </w:r>
      <w:r w:rsidRPr="007875CF">
        <w:rPr>
          <w:bCs/>
          <w:u w:val="single"/>
        </w:rPr>
        <w:t>by its perceived need to gain access to more food</w:t>
      </w:r>
      <w:r w:rsidRPr="007875CF">
        <w:rPr>
          <w:sz w:val="8"/>
        </w:rPr>
        <w:t xml:space="preserve">. Yet the general sense among those that attended FDI’s recent workshops, was that </w:t>
      </w:r>
      <w:r w:rsidRPr="007875CF">
        <w:rPr>
          <w:bCs/>
          <w:u w:val="single"/>
        </w:rPr>
        <w:t xml:space="preserve">the scale of the problem in the future could be </w:t>
      </w:r>
      <w:r w:rsidRPr="007875CF">
        <w:rPr>
          <w:rStyle w:val="Emphasis"/>
        </w:rPr>
        <w:t>significantly greater</w:t>
      </w:r>
      <w:r w:rsidRPr="007875CF">
        <w:rPr>
          <w:sz w:val="8"/>
        </w:rPr>
        <w:t xml:space="preserve"> as a result of population pressures, changing weather, </w:t>
      </w:r>
      <w:proofErr w:type="spellStart"/>
      <w:r w:rsidRPr="007875CF">
        <w:rPr>
          <w:sz w:val="8"/>
        </w:rPr>
        <w:t>urbanisation</w:t>
      </w:r>
      <w:proofErr w:type="spellEnd"/>
      <w:r w:rsidRPr="007875CF">
        <w:rPr>
          <w:sz w:val="8"/>
        </w:rPr>
        <w:t xml:space="preserve">, migration, loss of arable land and other farm inputs, and increased affluence in the developing world. In his book, Small Farmers Secure Food, </w:t>
      </w:r>
      <w:r w:rsidRPr="007875CF">
        <w:rPr>
          <w:bCs/>
          <w:u w:val="single"/>
        </w:rPr>
        <w:t>Lindsay Falvey</w:t>
      </w:r>
      <w:r w:rsidRPr="007875CF">
        <w:rPr>
          <w:sz w:val="8"/>
        </w:rPr>
        <w:t xml:space="preserve">, a participant in FDI’s March 2012 workshop on the issue of food and conflict, clearly </w:t>
      </w:r>
      <w:r w:rsidRPr="007875CF">
        <w:rPr>
          <w:bCs/>
          <w:u w:val="single"/>
        </w:rPr>
        <w:t>expresses the problem</w:t>
      </w:r>
      <w:r w:rsidRPr="007875CF">
        <w:rPr>
          <w:sz w:val="8"/>
        </w:rPr>
        <w:t xml:space="preserve"> and why countries across the globe are starting to take note</w:t>
      </w:r>
      <w:proofErr w:type="gramStart"/>
      <w:r w:rsidRPr="007875CF">
        <w:rPr>
          <w:sz w:val="8"/>
        </w:rPr>
        <w:t>. .</w:t>
      </w:r>
      <w:proofErr w:type="gramEnd"/>
      <w:r w:rsidRPr="007875CF">
        <w:rPr>
          <w:sz w:val="8"/>
        </w:rPr>
        <w:t xml:space="preserve"> He writes (p.36), “…</w:t>
      </w:r>
      <w:r w:rsidRPr="007875CF">
        <w:rPr>
          <w:bCs/>
          <w:u w:val="single"/>
        </w:rPr>
        <w:t>if people are hungry</w:t>
      </w:r>
      <w:r w:rsidRPr="007875CF">
        <w:rPr>
          <w:sz w:val="8"/>
        </w:rPr>
        <w:t xml:space="preserve">, especially in cities, </w:t>
      </w:r>
      <w:r w:rsidRPr="007875CF">
        <w:rPr>
          <w:rStyle w:val="Emphasis"/>
        </w:rPr>
        <w:t>the state is not stable</w:t>
      </w:r>
      <w:r w:rsidRPr="007875CF">
        <w:rPr>
          <w:sz w:val="8"/>
        </w:rPr>
        <w:t xml:space="preserve"> – riots, violence, breakdown of law and order and migration result.” “</w:t>
      </w:r>
      <w:r w:rsidRPr="007875CF">
        <w:rPr>
          <w:rStyle w:val="StyleUnderline"/>
        </w:rPr>
        <w:t>Hunger feeds anarchy</w:t>
      </w:r>
      <w:r w:rsidRPr="007875CF">
        <w:rPr>
          <w:sz w:val="8"/>
        </w:rPr>
        <w:t xml:space="preserve">.” This view is also shared by </w:t>
      </w:r>
      <w:r w:rsidRPr="007875CF">
        <w:rPr>
          <w:bCs/>
          <w:u w:val="single"/>
        </w:rPr>
        <w:t>Julian Cribb</w:t>
      </w:r>
      <w:r w:rsidRPr="007875CF">
        <w:rPr>
          <w:sz w:val="8"/>
        </w:rPr>
        <w:t xml:space="preserve">, who in his book, The Coming Famine, </w:t>
      </w:r>
      <w:r w:rsidRPr="007875CF">
        <w:rPr>
          <w:bCs/>
          <w:u w:val="single"/>
        </w:rPr>
        <w:t xml:space="preserve">writes that </w:t>
      </w:r>
      <w:r w:rsidRPr="007875CF">
        <w:rPr>
          <w:bCs/>
          <w:highlight w:val="green"/>
          <w:u w:val="single"/>
        </w:rPr>
        <w:t xml:space="preserve">if </w:t>
      </w:r>
      <w:r w:rsidRPr="007875CF">
        <w:rPr>
          <w:bCs/>
          <w:u w:val="single"/>
        </w:rPr>
        <w:t xml:space="preserve">“large </w:t>
      </w:r>
      <w:r w:rsidRPr="007875CF">
        <w:rPr>
          <w:bCs/>
          <w:highlight w:val="green"/>
          <w:u w:val="single"/>
        </w:rPr>
        <w:t xml:space="preserve">regions </w:t>
      </w:r>
      <w:r w:rsidRPr="007875CF">
        <w:rPr>
          <w:bCs/>
          <w:u w:val="single"/>
        </w:rPr>
        <w:t xml:space="preserve">of the world </w:t>
      </w:r>
      <w:r w:rsidRPr="007875CF">
        <w:rPr>
          <w:bCs/>
          <w:highlight w:val="green"/>
          <w:u w:val="single"/>
        </w:rPr>
        <w:t>run short of food</w:t>
      </w:r>
      <w:r w:rsidRPr="007875CF">
        <w:rPr>
          <w:sz w:val="8"/>
        </w:rPr>
        <w:t xml:space="preserve">, land or water in the decades that lie ahead, then </w:t>
      </w:r>
      <w:r w:rsidRPr="007875CF">
        <w:rPr>
          <w:rStyle w:val="Emphasis"/>
        </w:rPr>
        <w:t xml:space="preserve">wholesale, bloody </w:t>
      </w:r>
      <w:r w:rsidRPr="007875CF">
        <w:rPr>
          <w:rStyle w:val="Emphasis"/>
          <w:highlight w:val="green"/>
        </w:rPr>
        <w:t>wars are liable to follow</w:t>
      </w:r>
      <w:r w:rsidRPr="007875CF">
        <w:rPr>
          <w:sz w:val="8"/>
        </w:rPr>
        <w:t>.”  He continues: “</w:t>
      </w:r>
      <w:r w:rsidRPr="007875CF">
        <w:rPr>
          <w:bCs/>
          <w:highlight w:val="green"/>
          <w:u w:val="single"/>
        </w:rPr>
        <w:t xml:space="preserve">An increasingly credible scenario for </w:t>
      </w:r>
      <w:r w:rsidRPr="007875CF">
        <w:rPr>
          <w:rStyle w:val="Emphasis"/>
          <w:highlight w:val="green"/>
        </w:rPr>
        <w:t>World War 3</w:t>
      </w:r>
      <w:r w:rsidRPr="007875CF">
        <w:rPr>
          <w:bCs/>
          <w:highlight w:val="green"/>
          <w:u w:val="single"/>
        </w:rPr>
        <w:t xml:space="preserve"> is</w:t>
      </w:r>
      <w:r w:rsidRPr="007875CF">
        <w:rPr>
          <w:sz w:val="8"/>
        </w:rPr>
        <w:t xml:space="preserve"> not so much a confrontation of </w:t>
      </w:r>
      <w:proofErr w:type="gramStart"/>
      <w:r w:rsidRPr="007875CF">
        <w:rPr>
          <w:sz w:val="8"/>
        </w:rPr>
        <w:t>super powers</w:t>
      </w:r>
      <w:proofErr w:type="gramEnd"/>
      <w:r w:rsidRPr="007875CF">
        <w:rPr>
          <w:sz w:val="8"/>
        </w:rPr>
        <w:t xml:space="preserve"> and their allies, as </w:t>
      </w:r>
      <w:r w:rsidRPr="007875CF">
        <w:rPr>
          <w:bCs/>
          <w:u w:val="single"/>
        </w:rPr>
        <w:t xml:space="preserve">a </w:t>
      </w:r>
      <w:r w:rsidRPr="007875CF">
        <w:rPr>
          <w:rStyle w:val="Emphasis"/>
        </w:rPr>
        <w:t xml:space="preserve">festering, </w:t>
      </w:r>
      <w:r w:rsidRPr="007875CF">
        <w:rPr>
          <w:rStyle w:val="Emphasis"/>
          <w:highlight w:val="green"/>
        </w:rPr>
        <w:t>self-perpetuating chain of resource conflicts</w:t>
      </w:r>
      <w:r w:rsidRPr="007875CF">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7875CF">
        <w:rPr>
          <w:bCs/>
          <w:u w:val="single"/>
        </w:rPr>
        <w:t xml:space="preserve">A </w:t>
      </w:r>
      <w:r w:rsidRPr="007875CF">
        <w:rPr>
          <w:rStyle w:val="Emphasis"/>
          <w:highlight w:val="green"/>
        </w:rPr>
        <w:t>study</w:t>
      </w:r>
      <w:r w:rsidRPr="007875CF">
        <w:rPr>
          <w:bCs/>
          <w:highlight w:val="green"/>
          <w:u w:val="single"/>
        </w:rPr>
        <w:t xml:space="preserve"> by </w:t>
      </w:r>
      <w:r w:rsidRPr="007875CF">
        <w:rPr>
          <w:rStyle w:val="Emphasis"/>
          <w:highlight w:val="green"/>
        </w:rPr>
        <w:t>the I</w:t>
      </w:r>
      <w:r w:rsidRPr="007875CF">
        <w:rPr>
          <w:bCs/>
          <w:u w:val="single"/>
        </w:rPr>
        <w:t xml:space="preserve">nternational </w:t>
      </w:r>
      <w:r w:rsidRPr="007875CF">
        <w:rPr>
          <w:rStyle w:val="Emphasis"/>
          <w:highlight w:val="green"/>
        </w:rPr>
        <w:t>P</w:t>
      </w:r>
      <w:r w:rsidRPr="007875CF">
        <w:rPr>
          <w:bCs/>
          <w:u w:val="single"/>
        </w:rPr>
        <w:t xml:space="preserve">eace </w:t>
      </w:r>
      <w:r w:rsidRPr="007875CF">
        <w:rPr>
          <w:rStyle w:val="Emphasis"/>
          <w:highlight w:val="green"/>
        </w:rPr>
        <w:t>R</w:t>
      </w:r>
      <w:r w:rsidRPr="007875CF">
        <w:rPr>
          <w:bCs/>
          <w:u w:val="single"/>
        </w:rPr>
        <w:t xml:space="preserve">esearch </w:t>
      </w:r>
      <w:r w:rsidRPr="007875CF">
        <w:rPr>
          <w:rStyle w:val="Emphasis"/>
          <w:highlight w:val="green"/>
        </w:rPr>
        <w:t>I</w:t>
      </w:r>
      <w:r w:rsidRPr="007875CF">
        <w:rPr>
          <w:bCs/>
          <w:u w:val="single"/>
        </w:rPr>
        <w:t xml:space="preserve">nstitute </w:t>
      </w:r>
      <w:r w:rsidRPr="007875CF">
        <w:rPr>
          <w:bCs/>
          <w:highlight w:val="green"/>
          <w:u w:val="single"/>
        </w:rPr>
        <w:t>indicates</w:t>
      </w:r>
      <w:r w:rsidRPr="007875CF">
        <w:rPr>
          <w:bCs/>
          <w:u w:val="single"/>
        </w:rPr>
        <w:t xml:space="preserve"> that where </w:t>
      </w:r>
      <w:r w:rsidRPr="007875CF">
        <w:rPr>
          <w:bCs/>
          <w:highlight w:val="green"/>
          <w:u w:val="single"/>
        </w:rPr>
        <w:t>food security</w:t>
      </w:r>
      <w:r w:rsidRPr="007875CF">
        <w:rPr>
          <w:bCs/>
          <w:u w:val="single"/>
        </w:rPr>
        <w:t xml:space="preserve"> is an issue, it </w:t>
      </w:r>
      <w:r w:rsidRPr="007875CF">
        <w:rPr>
          <w:bCs/>
          <w:highlight w:val="green"/>
          <w:u w:val="single"/>
        </w:rPr>
        <w:t>is</w:t>
      </w:r>
      <w:r w:rsidRPr="007875CF">
        <w:rPr>
          <w:bCs/>
          <w:u w:val="single"/>
        </w:rPr>
        <w:t xml:space="preserve"> more </w:t>
      </w:r>
      <w:r w:rsidRPr="007875CF">
        <w:rPr>
          <w:bCs/>
          <w:highlight w:val="green"/>
          <w:u w:val="single"/>
        </w:rPr>
        <w:t>likely to result in</w:t>
      </w:r>
      <w:r w:rsidRPr="007875CF">
        <w:rPr>
          <w:bCs/>
          <w:u w:val="single"/>
        </w:rPr>
        <w:t xml:space="preserve"> some form of </w:t>
      </w:r>
      <w:r w:rsidRPr="007875CF">
        <w:rPr>
          <w:bCs/>
          <w:highlight w:val="green"/>
          <w:u w:val="single"/>
        </w:rPr>
        <w:t>conflict</w:t>
      </w:r>
      <w:r w:rsidRPr="007875CF">
        <w:rPr>
          <w:sz w:val="8"/>
        </w:rPr>
        <w:t xml:space="preserve">. </w:t>
      </w:r>
      <w:r w:rsidRPr="007875CF">
        <w:rPr>
          <w:rStyle w:val="Emphasis"/>
          <w:highlight w:val="green"/>
        </w:rPr>
        <w:t>Darfur, Rwanda, Eritrea and</w:t>
      </w:r>
      <w:r w:rsidRPr="007875CF">
        <w:rPr>
          <w:b/>
          <w:iCs/>
          <w:highlight w:val="green"/>
          <w:u w:val="single"/>
          <w:bdr w:val="single" w:sz="8" w:space="0" w:color="auto"/>
        </w:rPr>
        <w:t xml:space="preserve"> </w:t>
      </w:r>
      <w:r w:rsidRPr="007875CF">
        <w:rPr>
          <w:rStyle w:val="Emphasis"/>
          <w:highlight w:val="green"/>
        </w:rPr>
        <w:t>the Balkan</w:t>
      </w:r>
      <w:r w:rsidRPr="007875CF">
        <w:rPr>
          <w:rStyle w:val="Emphasis"/>
        </w:rPr>
        <w:t>s</w:t>
      </w:r>
      <w:r w:rsidRPr="007875CF">
        <w:rPr>
          <w:bCs/>
          <w:u w:val="single"/>
        </w:rPr>
        <w:t xml:space="preserve"> </w:t>
      </w:r>
      <w:r w:rsidRPr="007875CF">
        <w:rPr>
          <w:bCs/>
          <w:highlight w:val="green"/>
          <w:u w:val="single"/>
        </w:rPr>
        <w:t>experienced</w:t>
      </w:r>
      <w:r w:rsidRPr="007875CF">
        <w:rPr>
          <w:bCs/>
          <w:u w:val="single"/>
        </w:rPr>
        <w:t xml:space="preserve"> such </w:t>
      </w:r>
      <w:r w:rsidRPr="007875CF">
        <w:rPr>
          <w:bCs/>
          <w:highlight w:val="green"/>
          <w:u w:val="single"/>
        </w:rPr>
        <w:t>wars</w:t>
      </w:r>
      <w:r w:rsidRPr="007875CF">
        <w:rPr>
          <w:sz w:val="8"/>
        </w:rPr>
        <w:t xml:space="preserve">. </w:t>
      </w:r>
      <w:r w:rsidRPr="007875CF">
        <w:rPr>
          <w:bCs/>
          <w:u w:val="single"/>
        </w:rPr>
        <w:t>Governments</w:t>
      </w:r>
      <w:r w:rsidRPr="007875CF">
        <w:rPr>
          <w:sz w:val="8"/>
        </w:rPr>
        <w:t xml:space="preserve">, especially in developed countries, </w:t>
      </w:r>
      <w:r w:rsidRPr="007875CF">
        <w:rPr>
          <w:bCs/>
          <w:u w:val="single"/>
        </w:rPr>
        <w:t xml:space="preserve">are increasingly aware of this phenomenon. </w:t>
      </w:r>
      <w:r w:rsidRPr="007875CF">
        <w:rPr>
          <w:bCs/>
          <w:highlight w:val="green"/>
          <w:u w:val="single"/>
        </w:rPr>
        <w:t>The UK</w:t>
      </w:r>
      <w:r w:rsidRPr="007875CF">
        <w:rPr>
          <w:bCs/>
          <w:u w:val="single"/>
        </w:rPr>
        <w:t xml:space="preserve"> Ministry of </w:t>
      </w:r>
      <w:proofErr w:type="spellStart"/>
      <w:r w:rsidRPr="007875CF">
        <w:rPr>
          <w:bCs/>
          <w:u w:val="single"/>
        </w:rPr>
        <w:t>Defence</w:t>
      </w:r>
      <w:proofErr w:type="spellEnd"/>
      <w:r w:rsidRPr="007875CF">
        <w:rPr>
          <w:bCs/>
          <w:u w:val="single"/>
        </w:rPr>
        <w:t xml:space="preserve">, the </w:t>
      </w:r>
      <w:r w:rsidRPr="007875CF">
        <w:rPr>
          <w:bCs/>
          <w:highlight w:val="green"/>
          <w:u w:val="single"/>
        </w:rPr>
        <w:t>CIA</w:t>
      </w:r>
      <w:r w:rsidRPr="007875CF">
        <w:rPr>
          <w:bCs/>
          <w:u w:val="single"/>
        </w:rPr>
        <w:t>, the</w:t>
      </w:r>
      <w:r w:rsidRPr="007875CF">
        <w:rPr>
          <w:sz w:val="8"/>
        </w:rPr>
        <w:t xml:space="preserve"> US </w:t>
      </w:r>
      <w:r w:rsidRPr="007875CF">
        <w:rPr>
          <w:rStyle w:val="Emphasis"/>
          <w:highlight w:val="green"/>
        </w:rPr>
        <w:t>C</w:t>
      </w:r>
      <w:r w:rsidRPr="007875CF">
        <w:rPr>
          <w:sz w:val="8"/>
        </w:rPr>
        <w:t xml:space="preserve">enter for </w:t>
      </w:r>
      <w:r w:rsidRPr="007875CF">
        <w:rPr>
          <w:rStyle w:val="Emphasis"/>
          <w:highlight w:val="green"/>
        </w:rPr>
        <w:t>S</w:t>
      </w:r>
      <w:r w:rsidRPr="007875CF">
        <w:rPr>
          <w:sz w:val="8"/>
        </w:rPr>
        <w:t xml:space="preserve">trategic and </w:t>
      </w:r>
      <w:r w:rsidRPr="007875CF">
        <w:rPr>
          <w:rStyle w:val="Emphasis"/>
          <w:highlight w:val="green"/>
        </w:rPr>
        <w:t>I</w:t>
      </w:r>
      <w:r w:rsidRPr="007875CF">
        <w:rPr>
          <w:sz w:val="8"/>
        </w:rPr>
        <w:t xml:space="preserve">nternational </w:t>
      </w:r>
      <w:r w:rsidRPr="007875CF">
        <w:rPr>
          <w:rStyle w:val="Emphasis"/>
          <w:highlight w:val="green"/>
        </w:rPr>
        <w:t>S</w:t>
      </w:r>
      <w:r w:rsidRPr="007875CF">
        <w:rPr>
          <w:sz w:val="8"/>
        </w:rPr>
        <w:t xml:space="preserve">tudies </w:t>
      </w:r>
      <w:r w:rsidRPr="007875CF">
        <w:rPr>
          <w:bCs/>
          <w:highlight w:val="green"/>
          <w:u w:val="single"/>
        </w:rPr>
        <w:t>and</w:t>
      </w:r>
      <w:r w:rsidRPr="007875CF">
        <w:rPr>
          <w:bCs/>
          <w:u w:val="single"/>
        </w:rPr>
        <w:t xml:space="preserve"> the </w:t>
      </w:r>
      <w:r w:rsidRPr="007875CF">
        <w:rPr>
          <w:bCs/>
          <w:highlight w:val="green"/>
          <w:u w:val="single"/>
        </w:rPr>
        <w:t>Oslo</w:t>
      </w:r>
      <w:r w:rsidRPr="007875CF">
        <w:rPr>
          <w:bCs/>
          <w:u w:val="single"/>
        </w:rPr>
        <w:t xml:space="preserve"> Peace Research Institute, </w:t>
      </w:r>
      <w:r w:rsidRPr="007875CF">
        <w:rPr>
          <w:rStyle w:val="Emphasis"/>
        </w:rPr>
        <w:t xml:space="preserve">all </w:t>
      </w:r>
      <w:r w:rsidRPr="007875CF">
        <w:rPr>
          <w:rStyle w:val="Emphasis"/>
          <w:highlight w:val="green"/>
        </w:rPr>
        <w:t>identify</w:t>
      </w:r>
      <w:r w:rsidRPr="007875CF">
        <w:rPr>
          <w:bCs/>
          <w:u w:val="single"/>
        </w:rPr>
        <w:t xml:space="preserve"> </w:t>
      </w:r>
      <w:r w:rsidRPr="007875CF">
        <w:rPr>
          <w:bCs/>
          <w:highlight w:val="green"/>
          <w:u w:val="single"/>
        </w:rPr>
        <w:t>famine as a potential trigger for</w:t>
      </w:r>
      <w:r w:rsidRPr="007875CF">
        <w:rPr>
          <w:sz w:val="8"/>
        </w:rPr>
        <w:t xml:space="preserve"> conflicts and possibly even </w:t>
      </w:r>
      <w:r w:rsidRPr="007875CF">
        <w:rPr>
          <w:rStyle w:val="Emphasis"/>
          <w:highlight w:val="green"/>
        </w:rPr>
        <w:t>nuclear war</w:t>
      </w:r>
      <w:r w:rsidRPr="007875CF">
        <w:rPr>
          <w:sz w:val="8"/>
        </w:rPr>
        <w:t>.</w:t>
      </w:r>
    </w:p>
    <w:p w14:paraId="4AF00A7E" w14:textId="77777777" w:rsidR="00E9457B" w:rsidRPr="007875CF" w:rsidRDefault="00E9457B" w:rsidP="00E9457B">
      <w:pPr>
        <w:rPr>
          <w:sz w:val="8"/>
        </w:rPr>
      </w:pPr>
    </w:p>
    <w:p w14:paraId="75CF628E" w14:textId="77777777" w:rsidR="00E9457B" w:rsidRPr="007875CF" w:rsidRDefault="00E9457B" w:rsidP="00E9457B">
      <w:pPr>
        <w:pStyle w:val="Heading3"/>
        <w:rPr>
          <w:rFonts w:cs="Calibri"/>
        </w:rPr>
      </w:pPr>
      <w:r w:rsidRPr="007875CF">
        <w:rPr>
          <w:rFonts w:cs="Calibri"/>
        </w:rPr>
        <w:lastRenderedPageBreak/>
        <w:t>Plan</w:t>
      </w:r>
    </w:p>
    <w:p w14:paraId="3004D92C" w14:textId="77777777" w:rsidR="00E9457B" w:rsidRPr="007875CF" w:rsidRDefault="00E9457B" w:rsidP="00E9457B">
      <w:pPr>
        <w:pStyle w:val="Heading4"/>
        <w:rPr>
          <w:rFonts w:cs="Calibri"/>
        </w:rPr>
      </w:pPr>
      <w:r w:rsidRPr="007875CF">
        <w:rPr>
          <w:rFonts w:cs="Calibri"/>
        </w:rPr>
        <w:t>Resolved: States ought to prohibit the appropriation of Low Earth Orbit by private entities.</w:t>
      </w:r>
    </w:p>
    <w:p w14:paraId="450C42ED" w14:textId="77777777" w:rsidR="00E9457B" w:rsidRPr="007875CF" w:rsidRDefault="00E9457B" w:rsidP="00E9457B"/>
    <w:p w14:paraId="0270650E" w14:textId="77777777" w:rsidR="00E9457B" w:rsidRPr="007875CF" w:rsidRDefault="00E9457B" w:rsidP="00E9457B">
      <w:pPr>
        <w:pStyle w:val="Heading4"/>
        <w:rPr>
          <w:rFonts w:cs="Calibri"/>
        </w:rPr>
      </w:pPr>
      <w:r w:rsidRPr="007875CF">
        <w:rPr>
          <w:rFonts w:cs="Calibri"/>
        </w:rPr>
        <w:t xml:space="preserve">The plan </w:t>
      </w:r>
      <w:r w:rsidRPr="007875CF">
        <w:rPr>
          <w:rFonts w:cs="Calibri"/>
          <w:u w:val="single"/>
        </w:rPr>
        <w:t>clarifies</w:t>
      </w:r>
      <w:r w:rsidRPr="007875CF">
        <w:rPr>
          <w:rFonts w:cs="Calibri"/>
        </w:rPr>
        <w:t xml:space="preserve"> customary law to </w:t>
      </w:r>
      <w:r w:rsidRPr="007875CF">
        <w:rPr>
          <w:rFonts w:cs="Calibri"/>
          <w:u w:val="single"/>
        </w:rPr>
        <w:t>ban</w:t>
      </w:r>
      <w:r w:rsidRPr="007875CF">
        <w:rPr>
          <w:rFonts w:cs="Calibri"/>
        </w:rPr>
        <w:t xml:space="preserve"> private satellite </w:t>
      </w:r>
      <w:r w:rsidRPr="007875CF">
        <w:rPr>
          <w:rFonts w:cs="Calibri"/>
          <w:u w:val="single"/>
        </w:rPr>
        <w:t>mega</w:t>
      </w:r>
      <w:r w:rsidRPr="007875CF">
        <w:rPr>
          <w:rFonts w:cs="Calibri"/>
        </w:rPr>
        <w:t xml:space="preserve">-constellations that </w:t>
      </w:r>
      <w:r w:rsidRPr="007875CF">
        <w:rPr>
          <w:rFonts w:cs="Calibri"/>
          <w:u w:val="single"/>
        </w:rPr>
        <w:t>appropriate</w:t>
      </w:r>
      <w:r w:rsidRPr="007875CF">
        <w:rPr>
          <w:rFonts w:cs="Calibri"/>
        </w:rPr>
        <w:t xml:space="preserve"> Low Earth Orbit and solves </w:t>
      </w:r>
      <w:r w:rsidRPr="007875CF">
        <w:rPr>
          <w:rFonts w:cs="Calibri"/>
          <w:u w:val="single"/>
        </w:rPr>
        <w:t>otherwise detrimental</w:t>
      </w:r>
      <w:r w:rsidRPr="007875CF">
        <w:rPr>
          <w:rFonts w:cs="Calibri"/>
        </w:rPr>
        <w:t xml:space="preserve"> space debris.</w:t>
      </w:r>
    </w:p>
    <w:p w14:paraId="2CE16D3B" w14:textId="77777777" w:rsidR="00E9457B" w:rsidRPr="007875CF" w:rsidRDefault="00E9457B" w:rsidP="00E9457B">
      <w:r w:rsidRPr="007875CF">
        <w:rPr>
          <w:rStyle w:val="Style13ptBold"/>
        </w:rPr>
        <w:t>Johnson 20</w:t>
      </w:r>
      <w:r w:rsidRPr="007875CF">
        <w:t xml:space="preserve"> [Chris, Space Law Advisor for Secure World Foundation, 9 years of professional experience in international space law and policy. J.D. from New York Law School; 2020; “The Legal Status of </w:t>
      </w:r>
      <w:proofErr w:type="spellStart"/>
      <w:r w:rsidRPr="007875CF">
        <w:t>MegaLEO</w:t>
      </w:r>
      <w:proofErr w:type="spellEnd"/>
      <w:r w:rsidRPr="007875CF">
        <w:t xml:space="preserve"> Constellations and Concerns About Appropriation of Large Swaths of Earth Orbit,” </w:t>
      </w:r>
      <w:hyperlink r:id="rId35" w:history="1">
        <w:r w:rsidRPr="007875CF">
          <w:rPr>
            <w:rStyle w:val="Hyperlink"/>
          </w:rPr>
          <w:t>https://swfound.org/media/206951/johnson2020_referenceworkentry_thelegalstatusofmegaleoconstel.pdf</w:t>
        </w:r>
      </w:hyperlink>
      <w:r w:rsidRPr="007875CF">
        <w:t xml:space="preserve">] </w:t>
      </w:r>
      <w:proofErr w:type="spellStart"/>
      <w:r w:rsidRPr="007875CF">
        <w:t>brett</w:t>
      </w:r>
      <w:proofErr w:type="spellEnd"/>
    </w:p>
    <w:p w14:paraId="5F282B2E" w14:textId="77777777" w:rsidR="00E9457B" w:rsidRPr="007875CF" w:rsidRDefault="00E9457B" w:rsidP="00E9457B">
      <w:pPr>
        <w:rPr>
          <w:rStyle w:val="Emphasis"/>
        </w:rPr>
      </w:pPr>
      <w:r w:rsidRPr="007875CF">
        <w:rPr>
          <w:sz w:val="16"/>
        </w:rPr>
        <w:t xml:space="preserve">Yes, </w:t>
      </w:r>
      <w:r w:rsidRPr="007875CF">
        <w:rPr>
          <w:rStyle w:val="Emphasis"/>
        </w:rPr>
        <w:t>This Is Impermissible Appropriation</w:t>
      </w:r>
    </w:p>
    <w:p w14:paraId="230D5DC7" w14:textId="77777777" w:rsidR="00E9457B" w:rsidRPr="007875CF" w:rsidRDefault="00E9457B" w:rsidP="00E9457B">
      <w:pPr>
        <w:rPr>
          <w:sz w:val="16"/>
        </w:rPr>
      </w:pPr>
      <w:r w:rsidRPr="007875CF">
        <w:rPr>
          <w:rStyle w:val="StyleUnderline"/>
        </w:rPr>
        <w:t>Article II of the</w:t>
      </w:r>
      <w:r w:rsidRPr="007875CF">
        <w:rPr>
          <w:sz w:val="16"/>
        </w:rPr>
        <w:t xml:space="preserve"> </w:t>
      </w:r>
      <w:r w:rsidRPr="007875CF">
        <w:rPr>
          <w:rStyle w:val="Emphasis"/>
        </w:rPr>
        <w:t>O</w:t>
      </w:r>
      <w:r w:rsidRPr="007875CF">
        <w:rPr>
          <w:sz w:val="16"/>
        </w:rPr>
        <w:t xml:space="preserve">uter </w:t>
      </w:r>
      <w:r w:rsidRPr="007875CF">
        <w:rPr>
          <w:rStyle w:val="Emphasis"/>
        </w:rPr>
        <w:t>S</w:t>
      </w:r>
      <w:r w:rsidRPr="007875CF">
        <w:rPr>
          <w:sz w:val="16"/>
        </w:rPr>
        <w:t xml:space="preserve">pace </w:t>
      </w:r>
      <w:r w:rsidRPr="007875CF">
        <w:rPr>
          <w:rStyle w:val="Emphasis"/>
        </w:rPr>
        <w:t>T</w:t>
      </w:r>
      <w:r w:rsidRPr="007875CF">
        <w:rPr>
          <w:sz w:val="16"/>
        </w:rPr>
        <w:t xml:space="preserve">reaty, discussed above, </w:t>
      </w:r>
      <w:r w:rsidRPr="007875CF">
        <w:rPr>
          <w:rStyle w:val="StyleUnderline"/>
        </w:rPr>
        <w:t>is clear</w:t>
      </w:r>
      <w:r w:rsidRPr="007875CF">
        <w:rPr>
          <w:sz w:val="16"/>
        </w:rPr>
        <w:t xml:space="preserve"> on the point </w:t>
      </w:r>
      <w:r w:rsidRPr="007875CF">
        <w:rPr>
          <w:rStyle w:val="StyleUnderline"/>
        </w:rPr>
        <w:t xml:space="preserve">that the </w:t>
      </w:r>
      <w:r w:rsidRPr="007875CF">
        <w:rPr>
          <w:rStyle w:val="Emphasis"/>
          <w:highlight w:val="green"/>
        </w:rPr>
        <w:t>appropriation of outer space</w:t>
      </w:r>
      <w:r w:rsidRPr="007875CF">
        <w:rPr>
          <w:rStyle w:val="StyleUnderline"/>
        </w:rPr>
        <w:t xml:space="preserve">, </w:t>
      </w:r>
      <w:r w:rsidRPr="007875CF">
        <w:rPr>
          <w:rStyle w:val="StyleUnderline"/>
          <w:highlight w:val="green"/>
        </w:rPr>
        <w:t>including</w:t>
      </w:r>
      <w:r w:rsidRPr="007875CF">
        <w:rPr>
          <w:sz w:val="16"/>
        </w:rPr>
        <w:t xml:space="preserve"> the appropriation </w:t>
      </w:r>
      <w:r w:rsidRPr="007875CF">
        <w:rPr>
          <w:rStyle w:val="StyleUnderline"/>
        </w:rPr>
        <w:t>of</w:t>
      </w:r>
      <w:r w:rsidRPr="007875CF">
        <w:rPr>
          <w:sz w:val="16"/>
        </w:rPr>
        <w:t xml:space="preserve"> either </w:t>
      </w:r>
      <w:r w:rsidRPr="007875CF">
        <w:rPr>
          <w:rStyle w:val="Emphasis"/>
          <w:highlight w:val="green"/>
        </w:rPr>
        <w:t>void space</w:t>
      </w:r>
      <w:r w:rsidRPr="007875CF">
        <w:rPr>
          <w:rStyle w:val="StyleUnderline"/>
        </w:rPr>
        <w:t xml:space="preserve"> or of celestial bodies</w:t>
      </w:r>
      <w:r w:rsidRPr="007875CF">
        <w:rPr>
          <w:sz w:val="16"/>
        </w:rPr>
        <w:t xml:space="preserve">, </w:t>
      </w:r>
      <w:r w:rsidRPr="007875CF">
        <w:rPr>
          <w:rStyle w:val="StyleUnderline"/>
          <w:highlight w:val="green"/>
        </w:rPr>
        <w:t>is</w:t>
      </w:r>
      <w:r w:rsidRPr="007875CF">
        <w:rPr>
          <w:sz w:val="16"/>
        </w:rPr>
        <w:t xml:space="preserve"> an </w:t>
      </w:r>
      <w:r w:rsidRPr="007875CF">
        <w:rPr>
          <w:rStyle w:val="Emphasis"/>
          <w:highlight w:val="green"/>
        </w:rPr>
        <w:t>impermissible</w:t>
      </w:r>
      <w:r w:rsidRPr="007875CF">
        <w:rPr>
          <w:rStyle w:val="StyleUnderline"/>
        </w:rPr>
        <w:t xml:space="preserve"> </w:t>
      </w:r>
      <w:r w:rsidRPr="007875CF">
        <w:rPr>
          <w:rStyle w:val="StyleUnderline"/>
          <w:highlight w:val="green"/>
        </w:rPr>
        <w:t>and</w:t>
      </w:r>
      <w:r w:rsidRPr="007875CF">
        <w:rPr>
          <w:rStyle w:val="StyleUnderline"/>
        </w:rPr>
        <w:t xml:space="preserve"> </w:t>
      </w:r>
      <w:r w:rsidRPr="007875CF">
        <w:rPr>
          <w:rStyle w:val="Emphasis"/>
          <w:highlight w:val="green"/>
        </w:rPr>
        <w:t>prohibited</w:t>
      </w:r>
      <w:r w:rsidRPr="007875CF">
        <w:rPr>
          <w:sz w:val="16"/>
        </w:rPr>
        <w:t xml:space="preserve"> action </w:t>
      </w:r>
      <w:r w:rsidRPr="007875CF">
        <w:rPr>
          <w:rStyle w:val="Emphasis"/>
        </w:rPr>
        <w:t>under international law</w:t>
      </w:r>
      <w:r w:rsidRPr="007875CF">
        <w:rPr>
          <w:sz w:val="16"/>
        </w:rPr>
        <w:t xml:space="preserve">. </w:t>
      </w:r>
      <w:r w:rsidRPr="007875CF">
        <w:rPr>
          <w:rStyle w:val="Emphasis"/>
        </w:rPr>
        <w:t>No means</w:t>
      </w:r>
      <w:r w:rsidRPr="007875CF">
        <w:rPr>
          <w:rStyle w:val="StyleUnderline"/>
        </w:rPr>
        <w:t xml:space="preserve"> or methods of </w:t>
      </w:r>
      <w:r w:rsidRPr="007875CF">
        <w:rPr>
          <w:rStyle w:val="Emphasis"/>
        </w:rPr>
        <w:t>possession</w:t>
      </w:r>
      <w:r w:rsidRPr="007875CF">
        <w:rPr>
          <w:rStyle w:val="StyleUnderline"/>
        </w:rPr>
        <w:t xml:space="preserve"> of outer space will legitimize the </w:t>
      </w:r>
      <w:r w:rsidRPr="007875CF">
        <w:rPr>
          <w:rStyle w:val="Emphasis"/>
        </w:rPr>
        <w:t>appropriation</w:t>
      </w:r>
      <w:r w:rsidRPr="007875CF">
        <w:rPr>
          <w:rStyle w:val="StyleUnderline"/>
        </w:rPr>
        <w:t xml:space="preserve"> or ownership of outer space, or subsections thereof</w:t>
      </w:r>
      <w:r w:rsidRPr="007875CF">
        <w:rPr>
          <w:sz w:val="16"/>
        </w:rPr>
        <w:t>.</w:t>
      </w:r>
    </w:p>
    <w:p w14:paraId="52D35B81" w14:textId="77777777" w:rsidR="00E9457B" w:rsidRPr="007875CF" w:rsidRDefault="00E9457B" w:rsidP="00E9457B">
      <w:pPr>
        <w:rPr>
          <w:rStyle w:val="Emphasis"/>
        </w:rPr>
      </w:pPr>
      <w:r w:rsidRPr="007875CF">
        <w:rPr>
          <w:rStyle w:val="Emphasis"/>
        </w:rPr>
        <w:t>Excludes Others</w:t>
      </w:r>
    </w:p>
    <w:p w14:paraId="116A5742" w14:textId="77777777" w:rsidR="00E9457B" w:rsidRPr="007875CF" w:rsidRDefault="00E9457B" w:rsidP="00E9457B">
      <w:pPr>
        <w:rPr>
          <w:sz w:val="16"/>
        </w:rPr>
      </w:pPr>
      <w:r w:rsidRPr="007875CF">
        <w:rPr>
          <w:sz w:val="16"/>
        </w:rPr>
        <w:t xml:space="preserve">The </w:t>
      </w:r>
      <w:r w:rsidRPr="007875CF">
        <w:rPr>
          <w:rStyle w:val="Emphasis"/>
          <w:highlight w:val="green"/>
        </w:rPr>
        <w:t>constellations</w:t>
      </w:r>
      <w:r w:rsidRPr="007875CF">
        <w:rPr>
          <w:sz w:val="16"/>
        </w:rPr>
        <w:t xml:space="preserve"> above, because they seem to </w:t>
      </w:r>
      <w:r w:rsidRPr="007875CF">
        <w:rPr>
          <w:rStyle w:val="StyleUnderline"/>
        </w:rPr>
        <w:t>so overwhelmingly possess particular orbits through the use of multiple satellites to occupy orbital planes</w:t>
      </w:r>
      <w:r w:rsidRPr="007875CF">
        <w:rPr>
          <w:sz w:val="16"/>
        </w:rPr>
        <w:t xml:space="preserve">, and </w:t>
      </w:r>
      <w:r w:rsidRPr="007875CF">
        <w:rPr>
          <w:rStyle w:val="StyleUnderline"/>
        </w:rPr>
        <w:t xml:space="preserve">in a manner that </w:t>
      </w:r>
      <w:r w:rsidRPr="007875CF">
        <w:rPr>
          <w:rStyle w:val="Emphasis"/>
          <w:highlight w:val="green"/>
        </w:rPr>
        <w:t>precludes other actors</w:t>
      </w:r>
      <w:r w:rsidRPr="007875CF">
        <w:rPr>
          <w:rStyle w:val="StyleUnderline"/>
        </w:rPr>
        <w:t xml:space="preserve"> from using those exact planes, </w:t>
      </w:r>
      <w:r w:rsidRPr="007875CF">
        <w:rPr>
          <w:rStyle w:val="StyleUnderline"/>
          <w:highlight w:val="green"/>
        </w:rPr>
        <w:t>constitute</w:t>
      </w:r>
      <w:r w:rsidRPr="007875CF">
        <w:rPr>
          <w:rStyle w:val="StyleUnderline"/>
        </w:rPr>
        <w:t xml:space="preserve"> an </w:t>
      </w:r>
      <w:r w:rsidRPr="007875CF">
        <w:rPr>
          <w:rStyle w:val="Emphasis"/>
          <w:highlight w:val="green"/>
        </w:rPr>
        <w:t>appropriation</w:t>
      </w:r>
      <w:r w:rsidRPr="007875CF">
        <w:rPr>
          <w:rStyle w:val="StyleUnderline"/>
        </w:rPr>
        <w:t xml:space="preserve"> of those orbits</w:t>
      </w:r>
      <w:r w:rsidRPr="007875CF">
        <w:rPr>
          <w:sz w:val="16"/>
        </w:rPr>
        <w:t xml:space="preserve">. While the access to outer space is </w:t>
      </w:r>
      <w:proofErr w:type="spellStart"/>
      <w:r w:rsidRPr="007875CF">
        <w:rPr>
          <w:sz w:val="16"/>
        </w:rPr>
        <w:t>nonrivalrous</w:t>
      </w:r>
      <w:proofErr w:type="spellEnd"/>
      <w:r w:rsidRPr="007875CF">
        <w:rPr>
          <w:sz w:val="16"/>
        </w:rPr>
        <w:t xml:space="preserve"> – in the sense that anyone with the technological capacity to launch space objects can therefore explore space – it is also true that </w:t>
      </w:r>
      <w:r w:rsidRPr="007875CF">
        <w:rPr>
          <w:rStyle w:val="Emphasis"/>
        </w:rPr>
        <w:t>orbits closer to Earth are unique</w:t>
      </w:r>
      <w:r w:rsidRPr="007875CF">
        <w:rPr>
          <w:sz w:val="16"/>
        </w:rPr>
        <w:t xml:space="preserve">, </w:t>
      </w:r>
      <w:r w:rsidRPr="007875CF">
        <w:rPr>
          <w:rStyle w:val="StyleUnderline"/>
        </w:rPr>
        <w:t xml:space="preserve">and when any actor utilizes that orbit to such an extent to these proposed </w:t>
      </w:r>
      <w:r w:rsidRPr="007875CF">
        <w:rPr>
          <w:rStyle w:val="Emphasis"/>
        </w:rPr>
        <w:t>constellations</w:t>
      </w:r>
      <w:r w:rsidRPr="007875CF">
        <w:rPr>
          <w:rStyle w:val="StyleUnderline"/>
        </w:rPr>
        <w:t xml:space="preserve"> will, it means that other actors simply cannot go there</w:t>
      </w:r>
      <w:r w:rsidRPr="007875CF">
        <w:rPr>
          <w:sz w:val="16"/>
        </w:rPr>
        <w:t>.</w:t>
      </w:r>
    </w:p>
    <w:p w14:paraId="37A227F7" w14:textId="77777777" w:rsidR="00E9457B" w:rsidRPr="007875CF" w:rsidRDefault="00E9457B" w:rsidP="00E9457B">
      <w:pPr>
        <w:rPr>
          <w:sz w:val="16"/>
        </w:rPr>
      </w:pPr>
      <w:r w:rsidRPr="007875CF">
        <w:rPr>
          <w:rStyle w:val="StyleUnderline"/>
        </w:rPr>
        <w:t xml:space="preserve">To allow </w:t>
      </w:r>
      <w:r w:rsidRPr="007875CF">
        <w:rPr>
          <w:rStyle w:val="Emphasis"/>
        </w:rPr>
        <w:t>SpaceX</w:t>
      </w:r>
      <w:r w:rsidRPr="007875CF">
        <w:rPr>
          <w:sz w:val="16"/>
        </w:rPr>
        <w:t xml:space="preserve">, for example, </w:t>
      </w:r>
      <w:r w:rsidRPr="007875CF">
        <w:rPr>
          <w:rStyle w:val="StyleUnderline"/>
          <w:highlight w:val="green"/>
        </w:rPr>
        <w:t>to</w:t>
      </w:r>
      <w:r w:rsidRPr="007875CF">
        <w:rPr>
          <w:rStyle w:val="StyleUnderline"/>
        </w:rPr>
        <w:t xml:space="preserve"> so </w:t>
      </w:r>
      <w:r w:rsidRPr="007875CF">
        <w:rPr>
          <w:rStyle w:val="StyleUnderline"/>
          <w:highlight w:val="green"/>
        </w:rPr>
        <w:t xml:space="preserve">overwhelmingly occupy a </w:t>
      </w:r>
      <w:r w:rsidRPr="007875CF">
        <w:rPr>
          <w:rStyle w:val="Emphasis"/>
          <w:highlight w:val="green"/>
        </w:rPr>
        <w:t>number of altitudes</w:t>
      </w:r>
      <w:r w:rsidRPr="007875CF">
        <w:rPr>
          <w:rStyle w:val="StyleUnderline"/>
        </w:rPr>
        <w:t xml:space="preserve"> with so many of their spacecraft</w:t>
      </w:r>
      <w:r w:rsidRPr="007875CF">
        <w:rPr>
          <w:sz w:val="16"/>
        </w:rPr>
        <w:t xml:space="preserve">, essentially </w:t>
      </w:r>
      <w:r w:rsidRPr="007875CF">
        <w:rPr>
          <w:rStyle w:val="StyleUnderline"/>
          <w:highlight w:val="green"/>
        </w:rPr>
        <w:t>means that SpaceX will</w:t>
      </w:r>
      <w:r w:rsidRPr="007875CF">
        <w:rPr>
          <w:rStyle w:val="StyleUnderline"/>
        </w:rPr>
        <w:t xml:space="preserve"> henceforth </w:t>
      </w:r>
      <w:r w:rsidRPr="007875CF">
        <w:rPr>
          <w:rStyle w:val="StyleUnderline"/>
          <w:highlight w:val="green"/>
        </w:rPr>
        <w:t xml:space="preserve">be the </w:t>
      </w:r>
      <w:r w:rsidRPr="007875CF">
        <w:rPr>
          <w:rStyle w:val="Emphasis"/>
          <w:highlight w:val="green"/>
        </w:rPr>
        <w:t>sole owner</w:t>
      </w:r>
      <w:r w:rsidRPr="007875CF">
        <w:rPr>
          <w:rStyle w:val="StyleUnderline"/>
        </w:rPr>
        <w:t xml:space="preserve"> and user of that orbit</w:t>
      </w:r>
      <w:r w:rsidRPr="007875CF">
        <w:rPr>
          <w:sz w:val="16"/>
        </w:rPr>
        <w:t xml:space="preserve"> (at least until their satellites are removed). </w:t>
      </w:r>
      <w:r w:rsidRPr="007875CF">
        <w:rPr>
          <w:rStyle w:val="StyleUnderline"/>
        </w:rPr>
        <w:t>No other actors can realistically</w:t>
      </w:r>
      <w:r w:rsidRPr="007875CF">
        <w:rPr>
          <w:sz w:val="16"/>
        </w:rPr>
        <w:t xml:space="preserve"> expect to </w:t>
      </w:r>
      <w:r w:rsidRPr="007875CF">
        <w:rPr>
          <w:rStyle w:val="Emphasis"/>
        </w:rPr>
        <w:t>operate</w:t>
      </w:r>
      <w:r w:rsidRPr="007875CF">
        <w:rPr>
          <w:rStyle w:val="StyleUnderline"/>
        </w:rPr>
        <w:t xml:space="preserve"> there</w:t>
      </w:r>
      <w:r w:rsidRPr="007875CF">
        <w:rPr>
          <w:sz w:val="16"/>
        </w:rPr>
        <w:t xml:space="preserve"> until that time. No other operator would dare run the risk of possible collision with so many other </w:t>
      </w:r>
      <w:proofErr w:type="gramStart"/>
      <w:r w:rsidRPr="007875CF">
        <w:rPr>
          <w:sz w:val="16"/>
        </w:rPr>
        <w:t>spacecraft</w:t>
      </w:r>
      <w:proofErr w:type="gramEnd"/>
      <w:r w:rsidRPr="007875CF">
        <w:rPr>
          <w:sz w:val="16"/>
        </w:rPr>
        <w:t xml:space="preserve"> in that orbit. Consequently, </w:t>
      </w:r>
      <w:r w:rsidRPr="007875CF">
        <w:rPr>
          <w:rStyle w:val="StyleUnderline"/>
        </w:rPr>
        <w:t>the sole occupant will be SpaceX</w:t>
      </w:r>
      <w:r w:rsidRPr="007875CF">
        <w:rPr>
          <w:sz w:val="16"/>
        </w:rPr>
        <w:t xml:space="preserve">, and if “possession is 9/10th of the law,” </w:t>
      </w:r>
      <w:r w:rsidRPr="007875CF">
        <w:rPr>
          <w:rStyle w:val="StyleUnderline"/>
        </w:rPr>
        <w:t>then SpaceX appears to be the owner of that orbit</w:t>
      </w:r>
      <w:r w:rsidRPr="007875CF">
        <w:rPr>
          <w:sz w:val="16"/>
        </w:rPr>
        <w:t>.</w:t>
      </w:r>
    </w:p>
    <w:p w14:paraId="62E3EFEB" w14:textId="77777777" w:rsidR="00E9457B" w:rsidRPr="007875CF" w:rsidRDefault="00E9457B" w:rsidP="00E9457B">
      <w:pPr>
        <w:rPr>
          <w:sz w:val="16"/>
          <w:szCs w:val="16"/>
        </w:rPr>
      </w:pPr>
      <w:r w:rsidRPr="007875CF">
        <w:rPr>
          <w:sz w:val="16"/>
          <w:szCs w:val="16"/>
        </w:rPr>
        <w:t>Done Without Coordination</w:t>
      </w:r>
    </w:p>
    <w:p w14:paraId="5D77E542" w14:textId="77777777" w:rsidR="00E9457B" w:rsidRPr="007875CF" w:rsidRDefault="00E9457B" w:rsidP="00E9457B">
      <w:pPr>
        <w:rPr>
          <w:sz w:val="16"/>
          <w:szCs w:val="16"/>
        </w:rPr>
      </w:pPr>
      <w:r w:rsidRPr="007875CF">
        <w:rPr>
          <w:sz w:val="16"/>
          <w:szCs w:val="16"/>
        </w:rPr>
        <w:t xml:space="preserve">Additionally, SpaceX and other operators of </w:t>
      </w:r>
      <w:proofErr w:type="spellStart"/>
      <w:r w:rsidRPr="007875CF">
        <w:rPr>
          <w:sz w:val="16"/>
          <w:szCs w:val="16"/>
        </w:rPr>
        <w:t>megaconstellations</w:t>
      </w:r>
      <w:proofErr w:type="spellEnd"/>
      <w:r w:rsidRPr="007875CF">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w:t>
      </w:r>
      <w:r w:rsidRPr="007875CF">
        <w:rPr>
          <w:sz w:val="16"/>
          <w:szCs w:val="16"/>
        </w:rPr>
        <w:lastRenderedPageBreak/>
        <w:t>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5BA2FB7A" w14:textId="77777777" w:rsidR="00E9457B" w:rsidRPr="007875CF" w:rsidRDefault="00E9457B" w:rsidP="00E9457B">
      <w:pPr>
        <w:rPr>
          <w:rStyle w:val="Emphasis"/>
        </w:rPr>
      </w:pPr>
      <w:r w:rsidRPr="007875CF">
        <w:rPr>
          <w:rStyle w:val="Emphasis"/>
        </w:rPr>
        <w:t>Governments Are Ultimately Implicated</w:t>
      </w:r>
    </w:p>
    <w:p w14:paraId="169663BF" w14:textId="77777777" w:rsidR="00E9457B" w:rsidRPr="007875CF" w:rsidRDefault="00E9457B" w:rsidP="00E9457B">
      <w:pPr>
        <w:rPr>
          <w:sz w:val="16"/>
        </w:rPr>
      </w:pPr>
      <w:r w:rsidRPr="007875CF">
        <w:rPr>
          <w:sz w:val="16"/>
        </w:rPr>
        <w:t xml:space="preserve">As we know, under international space law, </w:t>
      </w:r>
      <w:r w:rsidRPr="007875CF">
        <w:rPr>
          <w:rStyle w:val="StyleUnderline"/>
        </w:rPr>
        <w:t>what a nongovernmental entity does, a State is responsible for</w:t>
      </w:r>
      <w:r w:rsidRPr="007875CF">
        <w:rPr>
          <w:sz w:val="16"/>
        </w:rPr>
        <w:t xml:space="preserve">. Article VI of the Outer Space Treaty requires that at least one State authorize and supervise its nongovernmental entities and assure their continuing compliance with international law. As such, </w:t>
      </w:r>
      <w:r w:rsidRPr="007875CF">
        <w:rPr>
          <w:rStyle w:val="StyleUnderline"/>
        </w:rPr>
        <w:t xml:space="preserve">the prohibition on </w:t>
      </w:r>
      <w:proofErr w:type="spellStart"/>
      <w:r w:rsidRPr="007875CF">
        <w:rPr>
          <w:rStyle w:val="StyleUnderline"/>
        </w:rPr>
        <w:t>nonappropriation</w:t>
      </w:r>
      <w:proofErr w:type="spellEnd"/>
      <w:r w:rsidRPr="007875CF">
        <w:rPr>
          <w:rStyle w:val="StyleUnderline"/>
        </w:rPr>
        <w:t xml:space="preserve"> imposed upon States</w:t>
      </w:r>
      <w:r w:rsidRPr="007875CF">
        <w:rPr>
          <w:sz w:val="16"/>
        </w:rPr>
        <w:t xml:space="preserve"> under Article II of the Outer Space Treaty </w:t>
      </w:r>
      <w:r w:rsidRPr="007875CF">
        <w:rPr>
          <w:rStyle w:val="Emphasis"/>
        </w:rPr>
        <w:t>applies equally to nongovernmental private entities such as SpaceX</w:t>
      </w:r>
      <w:r w:rsidRPr="007875CF">
        <w:rPr>
          <w:sz w:val="16"/>
        </w:rPr>
        <w:t>.</w:t>
      </w:r>
    </w:p>
    <w:p w14:paraId="227D437F" w14:textId="77777777" w:rsidR="00E9457B" w:rsidRPr="007875CF" w:rsidRDefault="00E9457B" w:rsidP="00E9457B">
      <w:r w:rsidRPr="007875CF">
        <w:t xml:space="preserve">Nevertheless, </w:t>
      </w:r>
      <w:r w:rsidRPr="007875CF">
        <w:rPr>
          <w:rStyle w:val="StyleUnderline"/>
        </w:rPr>
        <w:t xml:space="preserve">through the launching and bringing into use of the </w:t>
      </w:r>
      <w:proofErr w:type="spellStart"/>
      <w:r w:rsidRPr="007875CF">
        <w:rPr>
          <w:rStyle w:val="StyleUnderline"/>
        </w:rPr>
        <w:t>Starlink</w:t>
      </w:r>
      <w:proofErr w:type="spellEnd"/>
      <w:r w:rsidRPr="007875CF">
        <w:rPr>
          <w:rStyle w:val="StyleUnderline"/>
        </w:rPr>
        <w:t xml:space="preserve"> constellation, SpaceX will be the sole occupant, and thereby, possessor, both fact and in law, of 550 km, 1100 km, 1130 km, 1275 km, and 1325 km above our planet</w:t>
      </w:r>
      <w:r w:rsidRPr="007875CF">
        <w:t xml:space="preserve"> (</w:t>
      </w:r>
      <w:r w:rsidRPr="007875CF">
        <w:rPr>
          <w:rStyle w:val="StyleUnderline"/>
        </w:rPr>
        <w:t>or whatever orbits they finally come to occupy</w:t>
      </w:r>
      <w:r w:rsidRPr="007875CF">
        <w:t xml:space="preserve">). </w:t>
      </w:r>
      <w:r w:rsidRPr="007875CF">
        <w:rPr>
          <w:rStyle w:val="StyleUnderline"/>
        </w:rPr>
        <w:t>The same is true for the other operators of these large constellations which will be solely occupying entire orbits</w:t>
      </w:r>
      <w:r w:rsidRPr="007875CF">
        <w:t>.</w:t>
      </w:r>
    </w:p>
    <w:p w14:paraId="3A931FF3" w14:textId="77777777" w:rsidR="00E9457B" w:rsidRPr="007875CF" w:rsidRDefault="00E9457B" w:rsidP="00E9457B">
      <w:pPr>
        <w:rPr>
          <w:rStyle w:val="Emphasis"/>
        </w:rPr>
      </w:pPr>
      <w:r w:rsidRPr="007875CF">
        <w:rPr>
          <w:rStyle w:val="Emphasis"/>
          <w:highlight w:val="green"/>
        </w:rPr>
        <w:t>Long-Term Occupation Constitutes Appropriation</w:t>
      </w:r>
    </w:p>
    <w:p w14:paraId="393D8BB0" w14:textId="77777777" w:rsidR="00E9457B" w:rsidRPr="007875CF" w:rsidRDefault="00E9457B" w:rsidP="00E9457B">
      <w:pPr>
        <w:rPr>
          <w:sz w:val="16"/>
        </w:rPr>
      </w:pPr>
      <w:r w:rsidRPr="007875CF">
        <w:rPr>
          <w:sz w:val="16"/>
        </w:rPr>
        <w:t xml:space="preserve">These </w:t>
      </w:r>
      <w:r w:rsidRPr="007875CF">
        <w:rPr>
          <w:rStyle w:val="StyleUnderline"/>
        </w:rPr>
        <w:t>altitudes are additionally significant</w:t>
      </w:r>
      <w:r w:rsidRPr="007875CF">
        <w:rPr>
          <w:sz w:val="16"/>
        </w:rPr>
        <w:t xml:space="preserve">, as nonfunctional spacecraft in orbits lower than around 500 km will re-enter the Earth’s atmosphere in months or a few years, but </w:t>
      </w:r>
      <w:r w:rsidRPr="007875CF">
        <w:rPr>
          <w:rStyle w:val="StyleUnderline"/>
        </w:rPr>
        <w:t xml:space="preserve">the </w:t>
      </w:r>
      <w:r w:rsidRPr="007875CF">
        <w:rPr>
          <w:rStyle w:val="StyleUnderline"/>
          <w:highlight w:val="green"/>
        </w:rPr>
        <w:t>altitudes</w:t>
      </w:r>
      <w:r w:rsidRPr="007875CF">
        <w:rPr>
          <w:rStyle w:val="StyleUnderline"/>
        </w:rPr>
        <w:t xml:space="preserve"> selected for the </w:t>
      </w:r>
      <w:proofErr w:type="spellStart"/>
      <w:r w:rsidRPr="007875CF">
        <w:rPr>
          <w:rStyle w:val="StyleUnderline"/>
        </w:rPr>
        <w:t>Starlink</w:t>
      </w:r>
      <w:proofErr w:type="spellEnd"/>
      <w:r w:rsidRPr="007875CF">
        <w:rPr>
          <w:rStyle w:val="StyleUnderline"/>
        </w:rPr>
        <w:t xml:space="preserve"> constellation, while technologically desirable for their purposes, also </w:t>
      </w:r>
      <w:r w:rsidRPr="007875CF">
        <w:rPr>
          <w:rStyle w:val="StyleUnderline"/>
          <w:highlight w:val="green"/>
        </w:rPr>
        <w:t>mean</w:t>
      </w:r>
      <w:r w:rsidRPr="007875CF">
        <w:rPr>
          <w:rStyle w:val="StyleUnderline"/>
        </w:rPr>
        <w:t xml:space="preserve"> that </w:t>
      </w:r>
      <w:r w:rsidRPr="007875CF">
        <w:rPr>
          <w:rStyle w:val="StyleUnderline"/>
          <w:highlight w:val="green"/>
        </w:rPr>
        <w:t>any spacecraft</w:t>
      </w:r>
      <w:r w:rsidRPr="007875CF">
        <w:rPr>
          <w:rStyle w:val="StyleUnderline"/>
        </w:rPr>
        <w:t xml:space="preserve"> which are not de-orbited from these regions </w:t>
      </w:r>
      <w:r w:rsidRPr="007875CF">
        <w:rPr>
          <w:rStyle w:val="StyleUnderline"/>
          <w:highlight w:val="green"/>
        </w:rPr>
        <w:t xml:space="preserve">may be there for </w:t>
      </w:r>
      <w:r w:rsidRPr="007875CF">
        <w:rPr>
          <w:rStyle w:val="Emphasis"/>
          <w:highlight w:val="green"/>
        </w:rPr>
        <w:t>decades</w:t>
      </w:r>
      <w:r w:rsidRPr="007875CF">
        <w:rPr>
          <w:rStyle w:val="StyleUnderline"/>
        </w:rPr>
        <w:t>, or possibly even hundreds of years</w:t>
      </w:r>
      <w:r w:rsidRPr="007875CF">
        <w:rPr>
          <w:sz w:val="16"/>
        </w:rPr>
        <w:t xml:space="preserve">. By comparison, </w:t>
      </w:r>
      <w:r w:rsidRPr="007875CF">
        <w:rPr>
          <w:rStyle w:val="StyleUnderline"/>
        </w:rPr>
        <w:t xml:space="preserve">the granting of rights for orbital slots at GSO is in 15-year increments, a length of time much less than what the altitudes of the </w:t>
      </w:r>
      <w:proofErr w:type="spellStart"/>
      <w:r w:rsidRPr="007875CF">
        <w:rPr>
          <w:rStyle w:val="StyleUnderline"/>
        </w:rPr>
        <w:t>megaconstellations</w:t>
      </w:r>
      <w:proofErr w:type="spellEnd"/>
      <w:r w:rsidRPr="007875CF">
        <w:rPr>
          <w:rStyle w:val="StyleUnderline"/>
        </w:rPr>
        <w:t xml:space="preserve"> threaten</w:t>
      </w:r>
      <w:r w:rsidRPr="007875CF">
        <w:rPr>
          <w:sz w:val="16"/>
        </w:rPr>
        <w:t xml:space="preserve">. </w:t>
      </w:r>
      <w:r w:rsidRPr="007875CF">
        <w:rPr>
          <w:rStyle w:val="StyleUnderline"/>
        </w:rPr>
        <w:t xml:space="preserve">Such long spans of time at these altitudes by these </w:t>
      </w:r>
      <w:proofErr w:type="spellStart"/>
      <w:r w:rsidRPr="007875CF">
        <w:rPr>
          <w:rStyle w:val="StyleUnderline"/>
        </w:rPr>
        <w:t>megaconstellations</w:t>
      </w:r>
      <w:proofErr w:type="spellEnd"/>
      <w:r w:rsidRPr="007875CF">
        <w:rPr>
          <w:rStyle w:val="StyleUnderline"/>
        </w:rPr>
        <w:t xml:space="preserve"> further bolster the contention </w:t>
      </w:r>
      <w:r w:rsidRPr="007875CF">
        <w:rPr>
          <w:rStyle w:val="StyleUnderline"/>
          <w:highlight w:val="green"/>
        </w:rPr>
        <w:t>that</w:t>
      </w:r>
      <w:r w:rsidRPr="007875CF">
        <w:rPr>
          <w:rStyle w:val="StyleUnderline"/>
        </w:rPr>
        <w:t xml:space="preserve"> this occupation </w:t>
      </w:r>
      <w:r w:rsidRPr="007875CF">
        <w:rPr>
          <w:rStyle w:val="StyleUnderline"/>
          <w:highlight w:val="green"/>
        </w:rPr>
        <w:t xml:space="preserve">rises to the level of </w:t>
      </w:r>
      <w:r w:rsidRPr="007875CF">
        <w:rPr>
          <w:rStyle w:val="Emphasis"/>
          <w:highlight w:val="green"/>
        </w:rPr>
        <w:t>appropriation</w:t>
      </w:r>
      <w:r w:rsidRPr="007875CF">
        <w:rPr>
          <w:rStyle w:val="StyleUnderline"/>
        </w:rPr>
        <w:t xml:space="preserve"> of these orbits</w:t>
      </w:r>
      <w:r w:rsidRPr="007875CF">
        <w:rPr>
          <w:sz w:val="16"/>
        </w:rPr>
        <w:t>.</w:t>
      </w:r>
    </w:p>
    <w:p w14:paraId="0924B3AF" w14:textId="77777777" w:rsidR="00E9457B" w:rsidRPr="007875CF" w:rsidRDefault="00E9457B" w:rsidP="00E9457B">
      <w:pPr>
        <w:rPr>
          <w:rStyle w:val="Emphasis"/>
        </w:rPr>
      </w:pPr>
      <w:r w:rsidRPr="007875CF">
        <w:rPr>
          <w:rStyle w:val="Emphasis"/>
        </w:rPr>
        <w:t>Prevents Others from Using Space</w:t>
      </w:r>
    </w:p>
    <w:p w14:paraId="600E04C2" w14:textId="77777777" w:rsidR="00E9457B" w:rsidRPr="007875CF" w:rsidRDefault="00E9457B" w:rsidP="00E9457B">
      <w:pPr>
        <w:rPr>
          <w:sz w:val="16"/>
        </w:rPr>
      </w:pPr>
      <w:r w:rsidRPr="007875CF">
        <w:rPr>
          <w:rStyle w:val="StyleUnderline"/>
        </w:rPr>
        <w:t>Article I of the</w:t>
      </w:r>
      <w:r w:rsidRPr="007875CF">
        <w:rPr>
          <w:sz w:val="16"/>
        </w:rPr>
        <w:t xml:space="preserve"> </w:t>
      </w:r>
      <w:r w:rsidRPr="007875CF">
        <w:rPr>
          <w:rStyle w:val="StyleUnderline"/>
        </w:rPr>
        <w:t>O</w:t>
      </w:r>
      <w:r w:rsidRPr="007875CF">
        <w:rPr>
          <w:sz w:val="16"/>
        </w:rPr>
        <w:t xml:space="preserve">uter </w:t>
      </w:r>
      <w:r w:rsidRPr="007875CF">
        <w:rPr>
          <w:rStyle w:val="StyleUnderline"/>
        </w:rPr>
        <w:t>S</w:t>
      </w:r>
      <w:r w:rsidRPr="007875CF">
        <w:rPr>
          <w:sz w:val="16"/>
        </w:rPr>
        <w:t xml:space="preserve">pace </w:t>
      </w:r>
      <w:r w:rsidRPr="007875CF">
        <w:rPr>
          <w:rStyle w:val="StyleUnderline"/>
        </w:rPr>
        <w:t>T</w:t>
      </w:r>
      <w:r w:rsidRPr="007875CF">
        <w:rPr>
          <w:sz w:val="16"/>
        </w:rPr>
        <w:t xml:space="preserve">reaty </w:t>
      </w:r>
      <w:r w:rsidRPr="007875CF">
        <w:rPr>
          <w:rStyle w:val="StyleUnderline"/>
        </w:rPr>
        <w:t>establishes that the exploration and use of outer space is “the province of all mankind.”</w:t>
      </w:r>
      <w:r w:rsidRPr="007875CF">
        <w:rPr>
          <w:sz w:val="16"/>
        </w:rPr>
        <w:t xml:space="preserve"> </w:t>
      </w:r>
      <w:r w:rsidRPr="007875CF">
        <w:rPr>
          <w:rStyle w:val="StyleUnderline"/>
        </w:rPr>
        <w:t>It further requires</w:t>
      </w:r>
      <w:r w:rsidRPr="007875CF">
        <w:rPr>
          <w:sz w:val="16"/>
        </w:rPr>
        <w:t xml:space="preserve"> that this </w:t>
      </w:r>
      <w:r w:rsidRPr="007875CF">
        <w:rPr>
          <w:rStyle w:val="StyleUnderline"/>
        </w:rPr>
        <w:t>exploration and use shall be by all States “without discrimination of any kind</w:t>
      </w:r>
      <w:r w:rsidRPr="007875CF">
        <w:rPr>
          <w:sz w:val="16"/>
        </w:rPr>
        <w:t xml:space="preserve">, on a basis of equality and in accordance with international law...” However, </w:t>
      </w:r>
      <w:r w:rsidRPr="007875CF">
        <w:rPr>
          <w:rStyle w:val="StyleUnderline"/>
        </w:rPr>
        <w:t>when one private corporation so overwhelmingly possesses entire portions of outer space, their use is discriminatory to other potential users and interferes with their freedom to access, explore, and use outer space</w:t>
      </w:r>
      <w:r w:rsidRPr="007875CF">
        <w:rPr>
          <w:sz w:val="16"/>
        </w:rPr>
        <w:t xml:space="preserve">. So long as </w:t>
      </w:r>
      <w:r w:rsidRPr="007875CF">
        <w:rPr>
          <w:rStyle w:val="StyleUnderline"/>
        </w:rPr>
        <w:t>these actors</w:t>
      </w:r>
      <w:r w:rsidRPr="007875CF">
        <w:rPr>
          <w:sz w:val="16"/>
        </w:rPr>
        <w:t xml:space="preserve"> are so dominantly possessing and occupying those orbits, their actions </w:t>
      </w:r>
      <w:r w:rsidRPr="007875CF">
        <w:rPr>
          <w:rStyle w:val="StyleUnderline"/>
        </w:rPr>
        <w:t>exclude others from using them</w:t>
      </w:r>
      <w:r w:rsidRPr="007875CF">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7875CF">
        <w:rPr>
          <w:rStyle w:val="Emphasis"/>
        </w:rPr>
        <w:t>massive occupation</w:t>
      </w:r>
      <w:r w:rsidRPr="007875CF">
        <w:rPr>
          <w:sz w:val="16"/>
        </w:rPr>
        <w:t xml:space="preserve"> of particular orbits </w:t>
      </w:r>
      <w:r w:rsidRPr="007875CF">
        <w:rPr>
          <w:rStyle w:val="StyleUnderline"/>
        </w:rPr>
        <w:t>effectively defeats others from enjoying the use of outer space</w:t>
      </w:r>
      <w:r w:rsidRPr="007875CF">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14D96B8F" w14:textId="77777777" w:rsidR="00E9457B" w:rsidRPr="007875CF" w:rsidRDefault="00E9457B" w:rsidP="00E9457B">
      <w:pPr>
        <w:rPr>
          <w:sz w:val="16"/>
          <w:szCs w:val="16"/>
        </w:rPr>
      </w:pPr>
      <w:r w:rsidRPr="007875CF">
        <w:rPr>
          <w:sz w:val="16"/>
          <w:szCs w:val="16"/>
        </w:rPr>
        <w:t>No Due Regard for Others</w:t>
      </w:r>
    </w:p>
    <w:p w14:paraId="740001B2" w14:textId="77777777" w:rsidR="00E9457B" w:rsidRPr="007875CF" w:rsidRDefault="00E9457B" w:rsidP="00E9457B">
      <w:pPr>
        <w:rPr>
          <w:sz w:val="16"/>
          <w:szCs w:val="16"/>
        </w:rPr>
      </w:pPr>
      <w:r w:rsidRPr="007875CF">
        <w:rPr>
          <w:sz w:val="16"/>
          <w:szCs w:val="16"/>
        </w:rPr>
        <w:t xml:space="preserve">That these </w:t>
      </w:r>
      <w:proofErr w:type="spellStart"/>
      <w:r w:rsidRPr="007875CF">
        <w:rPr>
          <w:sz w:val="16"/>
          <w:szCs w:val="16"/>
        </w:rPr>
        <w:t>megaconstellations</w:t>
      </w:r>
      <w:proofErr w:type="spellEnd"/>
      <w:r w:rsidRPr="007875CF">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w:t>
      </w:r>
      <w:r w:rsidRPr="007875CF">
        <w:rPr>
          <w:sz w:val="16"/>
          <w:szCs w:val="16"/>
        </w:rPr>
        <w:lastRenderedPageBreak/>
        <w:t xml:space="preserve">interests of other States...” There is hardly any way to view this deployment of </w:t>
      </w:r>
      <w:proofErr w:type="spellStart"/>
      <w:r w:rsidRPr="007875CF">
        <w:rPr>
          <w:sz w:val="16"/>
          <w:szCs w:val="16"/>
        </w:rPr>
        <w:t>megaconstellations</w:t>
      </w:r>
      <w:proofErr w:type="spellEnd"/>
      <w:r w:rsidRPr="007875CF">
        <w:rPr>
          <w:sz w:val="16"/>
          <w:szCs w:val="16"/>
        </w:rPr>
        <w:t xml:space="preserve"> as showing any type of due regard to the corresponding interests of others. This lack of regard further supports the notion of their unilateral transgressive violations of the purposes of space law norms.</w:t>
      </w:r>
    </w:p>
    <w:p w14:paraId="3F4E0512" w14:textId="77777777" w:rsidR="00E9457B" w:rsidRPr="007875CF" w:rsidRDefault="00E9457B" w:rsidP="00E9457B">
      <w:pPr>
        <w:rPr>
          <w:rStyle w:val="Emphasis"/>
        </w:rPr>
      </w:pPr>
      <w:r w:rsidRPr="007875CF">
        <w:rPr>
          <w:rStyle w:val="Emphasis"/>
        </w:rPr>
        <w:t>Harmful Contamination</w:t>
      </w:r>
    </w:p>
    <w:p w14:paraId="2F2563AC" w14:textId="77777777" w:rsidR="00E9457B" w:rsidRPr="007875CF" w:rsidRDefault="00E9457B" w:rsidP="00E9457B">
      <w:pPr>
        <w:rPr>
          <w:sz w:val="16"/>
          <w:szCs w:val="16"/>
        </w:rPr>
      </w:pPr>
      <w:r w:rsidRPr="007875CF">
        <w:rPr>
          <w:sz w:val="16"/>
          <w:szCs w:val="16"/>
        </w:rPr>
        <w:t xml:space="preserve">The impacts of the spacecraft on the pressing issue of space debris need not be gone into detail here. Suffice it to say, </w:t>
      </w:r>
      <w:proofErr w:type="spellStart"/>
      <w:r w:rsidRPr="007875CF">
        <w:rPr>
          <w:rStyle w:val="Emphasis"/>
          <w:highlight w:val="green"/>
        </w:rPr>
        <w:t>megaconstellations</w:t>
      </w:r>
      <w:proofErr w:type="spellEnd"/>
      <w:r w:rsidRPr="007875CF">
        <w:rPr>
          <w:rStyle w:val="StyleUnderline"/>
          <w:highlight w:val="green"/>
        </w:rPr>
        <w:t xml:space="preserve"> threaten </w:t>
      </w:r>
      <w:r w:rsidRPr="007875CF">
        <w:rPr>
          <w:rStyle w:val="Emphasis"/>
          <w:highlight w:val="green"/>
        </w:rPr>
        <w:t>mega-debris</w:t>
      </w:r>
      <w:r w:rsidRPr="007875CF">
        <w:rPr>
          <w:sz w:val="16"/>
          <w:szCs w:val="16"/>
        </w:rPr>
        <w:t xml:space="preserve">. The </w:t>
      </w:r>
      <w:r w:rsidRPr="007875CF">
        <w:rPr>
          <w:rStyle w:val="StyleUnderline"/>
        </w:rPr>
        <w:t>failure rate of these comparatively cheap satellites should give pause</w:t>
      </w:r>
      <w:r w:rsidRPr="007875CF">
        <w:rPr>
          <w:sz w:val="16"/>
          <w:szCs w:val="16"/>
        </w:rPr>
        <w:t xml:space="preserve">, because </w:t>
      </w:r>
      <w:r w:rsidRPr="007875CF">
        <w:rPr>
          <w:rStyle w:val="StyleUnderline"/>
        </w:rPr>
        <w:t>if 5% of a constellation of 100 satellites fails, this is 5 guaranteed new pieces of debris</w:t>
      </w:r>
      <w:r w:rsidRPr="007875CF">
        <w:rPr>
          <w:sz w:val="16"/>
          <w:szCs w:val="16"/>
        </w:rPr>
        <w:t xml:space="preserve"> intentionally introduced </w:t>
      </w:r>
      <w:r w:rsidRPr="007875CF">
        <w:rPr>
          <w:rStyle w:val="StyleUnderline"/>
        </w:rPr>
        <w:t>to the fragile space domain</w:t>
      </w:r>
      <w:r w:rsidRPr="007875CF">
        <w:rPr>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7875CF">
        <w:rPr>
          <w:sz w:val="16"/>
          <w:szCs w:val="16"/>
        </w:rPr>
        <w:t>megaconstellations</w:t>
      </w:r>
      <w:proofErr w:type="spellEnd"/>
      <w:r w:rsidRPr="007875CF">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486D990C" w14:textId="77777777" w:rsidR="00E9457B" w:rsidRPr="007875CF" w:rsidRDefault="00E9457B" w:rsidP="00E9457B">
      <w:pPr>
        <w:rPr>
          <w:rStyle w:val="Emphasis"/>
        </w:rPr>
      </w:pPr>
      <w:r w:rsidRPr="007875CF">
        <w:rPr>
          <w:rStyle w:val="Emphasis"/>
        </w:rPr>
        <w:t>If This Isn’t Appropriation, Then What Is?</w:t>
      </w:r>
    </w:p>
    <w:p w14:paraId="2F9539DA" w14:textId="77777777" w:rsidR="00E9457B" w:rsidRPr="007875CF" w:rsidRDefault="00E9457B" w:rsidP="00E9457B">
      <w:pPr>
        <w:rPr>
          <w:sz w:val="16"/>
        </w:rPr>
      </w:pPr>
      <w:r w:rsidRPr="007875CF">
        <w:rPr>
          <w:sz w:val="16"/>
        </w:rPr>
        <w:t xml:space="preserve">Arguing in the alternative, </w:t>
      </w:r>
      <w:r w:rsidRPr="007875CF">
        <w:rPr>
          <w:rStyle w:val="StyleUnderline"/>
        </w:rPr>
        <w:t xml:space="preserve">if these </w:t>
      </w:r>
      <w:proofErr w:type="spellStart"/>
      <w:r w:rsidRPr="007875CF">
        <w:rPr>
          <w:rStyle w:val="StyleUnderline"/>
        </w:rPr>
        <w:t>megaconstellations</w:t>
      </w:r>
      <w:proofErr w:type="spellEnd"/>
      <w:r w:rsidRPr="007875CF">
        <w:rPr>
          <w:sz w:val="16"/>
        </w:rPr>
        <w:t xml:space="preserve"> — in their dominant occupation of entire orbits in orbital planes with numerous satellites — </w:t>
      </w:r>
      <w:r w:rsidRPr="007875CF">
        <w:rPr>
          <w:rStyle w:val="StyleUnderline"/>
        </w:rPr>
        <w:t>could be considered</w:t>
      </w:r>
      <w:r w:rsidRPr="007875CF">
        <w:rPr>
          <w:sz w:val="16"/>
        </w:rPr>
        <w:t xml:space="preserve"> (merely for the sake of argument) </w:t>
      </w:r>
      <w:r w:rsidRPr="007875CF">
        <w:rPr>
          <w:rStyle w:val="StyleUnderline"/>
        </w:rPr>
        <w:t>to not be appropriation</w:t>
      </w:r>
      <w:r w:rsidRPr="007875CF">
        <w:rPr>
          <w:sz w:val="16"/>
        </w:rPr>
        <w:t xml:space="preserve">, we must therefore ask: </w:t>
      </w:r>
      <w:r w:rsidRPr="007875CF">
        <w:rPr>
          <w:rStyle w:val="StyleUnderline"/>
        </w:rPr>
        <w:t>what would be appropriation?</w:t>
      </w:r>
      <w:r w:rsidRPr="007875CF">
        <w:rPr>
          <w:sz w:val="16"/>
        </w:rPr>
        <w:t xml:space="preserve"> </w:t>
      </w:r>
      <w:r w:rsidRPr="007875CF">
        <w:rPr>
          <w:rStyle w:val="StyleUnderline"/>
        </w:rPr>
        <w:t xml:space="preserve">What use of </w:t>
      </w:r>
      <w:r w:rsidRPr="007875CF">
        <w:rPr>
          <w:rStyle w:val="Emphasis"/>
        </w:rPr>
        <w:t>void space</w:t>
      </w:r>
      <w:r w:rsidRPr="007875CF">
        <w:rPr>
          <w:rStyle w:val="StyleUnderline"/>
        </w:rPr>
        <w:t xml:space="preserve">, including orbits of the Earth, would </w:t>
      </w:r>
      <w:r w:rsidRPr="007875CF">
        <w:rPr>
          <w:rStyle w:val="Emphasis"/>
        </w:rPr>
        <w:t>constitute actual appropriation</w:t>
      </w:r>
      <w:r w:rsidRPr="007875CF">
        <w:rPr>
          <w:rStyle w:val="StyleUnderline"/>
        </w:rPr>
        <w:t>?</w:t>
      </w:r>
      <w:r w:rsidRPr="007875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7875CF">
        <w:rPr>
          <w:sz w:val="16"/>
        </w:rPr>
        <w:t>megaconstellations</w:t>
      </w:r>
      <w:proofErr w:type="spellEnd"/>
      <w:r w:rsidRPr="007875CF">
        <w:rPr>
          <w:sz w:val="16"/>
        </w:rPr>
        <w:t xml:space="preserve"> which would then cross the threshold into appropriation. However, a formal claim of sovereignty would be merely an act occurring on Earth and would not change any actual facts in the space domain. Consequently, </w:t>
      </w:r>
      <w:r w:rsidRPr="007875CF">
        <w:rPr>
          <w:rStyle w:val="StyleUnderline"/>
          <w:highlight w:val="green"/>
        </w:rPr>
        <w:t>the lack of</w:t>
      </w:r>
      <w:r w:rsidRPr="007875CF">
        <w:rPr>
          <w:rStyle w:val="StyleUnderline"/>
        </w:rPr>
        <w:t xml:space="preserve"> a </w:t>
      </w:r>
      <w:r w:rsidRPr="007875CF">
        <w:rPr>
          <w:rStyle w:val="Emphasis"/>
          <w:highlight w:val="green"/>
        </w:rPr>
        <w:t>formal</w:t>
      </w:r>
      <w:r w:rsidRPr="007875CF">
        <w:rPr>
          <w:rStyle w:val="StyleUnderline"/>
        </w:rPr>
        <w:t xml:space="preserve"> claim of </w:t>
      </w:r>
      <w:r w:rsidRPr="007875CF">
        <w:rPr>
          <w:rStyle w:val="Emphasis"/>
          <w:highlight w:val="green"/>
        </w:rPr>
        <w:t>sovereignty</w:t>
      </w:r>
      <w:r w:rsidRPr="007875CF">
        <w:rPr>
          <w:rStyle w:val="StyleUnderline"/>
        </w:rPr>
        <w:t xml:space="preserve"> </w:t>
      </w:r>
      <w:r w:rsidRPr="007875CF">
        <w:rPr>
          <w:rStyle w:val="StyleUnderline"/>
          <w:highlight w:val="green"/>
        </w:rPr>
        <w:t>should not be the deciding criteria</w:t>
      </w:r>
      <w:r w:rsidRPr="007875CF">
        <w:rPr>
          <w:rStyle w:val="StyleUnderline"/>
        </w:rPr>
        <w:t xml:space="preserve"> in arriving at the conclusion that </w:t>
      </w:r>
      <w:proofErr w:type="spellStart"/>
      <w:r w:rsidRPr="007875CF">
        <w:rPr>
          <w:rStyle w:val="StyleUnderline"/>
        </w:rPr>
        <w:t>megaconstellations</w:t>
      </w:r>
      <w:proofErr w:type="spellEnd"/>
      <w:r w:rsidRPr="007875CF">
        <w:rPr>
          <w:rStyle w:val="StyleUnderline"/>
        </w:rPr>
        <w:t xml:space="preserve"> constitute appropriation of orbits</w:t>
      </w:r>
      <w:r w:rsidRPr="007875CF">
        <w:rPr>
          <w:sz w:val="16"/>
        </w:rPr>
        <w:t>.</w:t>
      </w:r>
    </w:p>
    <w:p w14:paraId="0AD92788" w14:textId="77777777" w:rsidR="00E9457B" w:rsidRPr="007875CF" w:rsidRDefault="00E9457B" w:rsidP="00E9457B">
      <w:pPr>
        <w:rPr>
          <w:rStyle w:val="Emphasis"/>
        </w:rPr>
      </w:pPr>
      <w:r w:rsidRPr="007875CF">
        <w:rPr>
          <w:rStyle w:val="Emphasis"/>
        </w:rPr>
        <w:t>Conclusion</w:t>
      </w:r>
    </w:p>
    <w:p w14:paraId="47CE3CE2" w14:textId="77777777" w:rsidR="00E9457B" w:rsidRPr="007875CF" w:rsidRDefault="00E9457B" w:rsidP="00E9457B">
      <w:pPr>
        <w:rPr>
          <w:sz w:val="16"/>
        </w:rPr>
      </w:pPr>
      <w:r w:rsidRPr="007875CF">
        <w:rPr>
          <w:sz w:val="16"/>
        </w:rPr>
        <w:t xml:space="preserve">In conclusion, these </w:t>
      </w:r>
      <w:proofErr w:type="spellStart"/>
      <w:r w:rsidRPr="007875CF">
        <w:rPr>
          <w:rStyle w:val="StyleUnderline"/>
        </w:rPr>
        <w:t>megaconstellations</w:t>
      </w:r>
      <w:proofErr w:type="spellEnd"/>
      <w:r w:rsidRPr="007875CF">
        <w:rPr>
          <w:rStyle w:val="StyleUnderline"/>
        </w:rPr>
        <w:t xml:space="preserve"> effectively occupy entire orbital regions</w:t>
      </w:r>
      <w:r w:rsidRPr="007875CF">
        <w:rPr>
          <w:sz w:val="16"/>
        </w:rPr>
        <w:t xml:space="preserve"> with their vast fleet of spacecraft </w:t>
      </w:r>
      <w:r w:rsidRPr="007875CF">
        <w:rPr>
          <w:rStyle w:val="StyleUnderline"/>
        </w:rPr>
        <w:t>and</w:t>
      </w:r>
      <w:r w:rsidRPr="007875CF">
        <w:rPr>
          <w:sz w:val="16"/>
        </w:rPr>
        <w:t xml:space="preserve"> in so doing effectively </w:t>
      </w:r>
      <w:r w:rsidRPr="007875CF">
        <w:rPr>
          <w:rStyle w:val="StyleUnderline"/>
        </w:rPr>
        <w:t>preclude other actors from sharing those domains</w:t>
      </w:r>
      <w:r w:rsidRPr="007875CF">
        <w:rPr>
          <w:sz w:val="16"/>
        </w:rPr>
        <w:t xml:space="preserve">. </w:t>
      </w:r>
      <w:r w:rsidRPr="007875CF">
        <w:rPr>
          <w:rStyle w:val="StyleUnderline"/>
        </w:rPr>
        <w:t>They have done so, or are attempting to do so</w:t>
      </w:r>
      <w:r w:rsidRPr="007875CF">
        <w:rPr>
          <w:sz w:val="16"/>
        </w:rPr>
        <w:t xml:space="preserve">, without any international consensus or discussion, </w:t>
      </w:r>
      <w:r w:rsidRPr="007875CF">
        <w:rPr>
          <w:rStyle w:val="StyleUnderline"/>
        </w:rPr>
        <w:t>which is</w:t>
      </w:r>
      <w:r w:rsidRPr="007875CF">
        <w:rPr>
          <w:sz w:val="16"/>
        </w:rPr>
        <w:t xml:space="preserve"> most </w:t>
      </w:r>
      <w:r w:rsidRPr="007875CF">
        <w:rPr>
          <w:rStyle w:val="StyleUnderline"/>
        </w:rPr>
        <w:t>egregious for a domain outside of State sovereignty and which no State can own</w:t>
      </w:r>
      <w:r w:rsidRPr="007875CF">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875CF">
        <w:rPr>
          <w:rStyle w:val="StyleUnderline"/>
        </w:rPr>
        <w:t>constellations significantly prevent others from using those regions, which therefore interferes with others’ right to explore and use space</w:t>
      </w:r>
      <w:r w:rsidRPr="007875CF">
        <w:rPr>
          <w:sz w:val="16"/>
        </w:rPr>
        <w:t xml:space="preserve">. And ultimately, </w:t>
      </w:r>
      <w:r w:rsidRPr="007875CF">
        <w:rPr>
          <w:rStyle w:val="StyleUnderline"/>
        </w:rPr>
        <w:t>this reckless ambition shows absolutely no due regard</w:t>
      </w:r>
      <w:r w:rsidRPr="007875CF">
        <w:rPr>
          <w:sz w:val="16"/>
        </w:rPr>
        <w:t xml:space="preserve"> (as per Article IX) </w:t>
      </w:r>
      <w:r w:rsidRPr="007875CF">
        <w:rPr>
          <w:rStyle w:val="StyleUnderline"/>
        </w:rPr>
        <w:t>for the corresponding rights of others</w:t>
      </w:r>
      <w:r w:rsidRPr="007875CF">
        <w:rPr>
          <w:sz w:val="16"/>
        </w:rPr>
        <w:t xml:space="preserve">. As such, </w:t>
      </w:r>
      <w:r w:rsidRPr="007875CF">
        <w:rPr>
          <w:rStyle w:val="StyleUnderline"/>
        </w:rPr>
        <w:t xml:space="preserve">these </w:t>
      </w:r>
      <w:proofErr w:type="spellStart"/>
      <w:r w:rsidRPr="007875CF">
        <w:rPr>
          <w:rStyle w:val="Emphasis"/>
          <w:highlight w:val="green"/>
        </w:rPr>
        <w:t>megaconstellations</w:t>
      </w:r>
      <w:proofErr w:type="spellEnd"/>
      <w:r w:rsidRPr="007875CF">
        <w:rPr>
          <w:rStyle w:val="StyleUnderline"/>
        </w:rPr>
        <w:t xml:space="preserve"> </w:t>
      </w:r>
      <w:r w:rsidRPr="007875CF">
        <w:rPr>
          <w:rStyle w:val="StyleUnderline"/>
          <w:highlight w:val="green"/>
        </w:rPr>
        <w:t xml:space="preserve">constitute an </w:t>
      </w:r>
      <w:r w:rsidRPr="007875CF">
        <w:rPr>
          <w:rStyle w:val="Emphasis"/>
          <w:highlight w:val="green"/>
        </w:rPr>
        <w:t>impermissible</w:t>
      </w:r>
      <w:r w:rsidRPr="007875CF">
        <w:rPr>
          <w:rStyle w:val="StyleUnderline"/>
          <w:highlight w:val="green"/>
        </w:rPr>
        <w:t xml:space="preserve"> appropriation of</w:t>
      </w:r>
      <w:r w:rsidRPr="007875CF">
        <w:rPr>
          <w:rStyle w:val="StyleUnderline"/>
        </w:rPr>
        <w:t xml:space="preserve"> </w:t>
      </w:r>
      <w:r w:rsidRPr="007875CF">
        <w:rPr>
          <w:rStyle w:val="Emphasis"/>
        </w:rPr>
        <w:t>particular regions</w:t>
      </w:r>
      <w:r w:rsidRPr="007875CF">
        <w:rPr>
          <w:rStyle w:val="StyleUnderline"/>
        </w:rPr>
        <w:t xml:space="preserve"> of </w:t>
      </w:r>
      <w:r w:rsidRPr="007875CF">
        <w:rPr>
          <w:rStyle w:val="Emphasis"/>
          <w:highlight w:val="green"/>
        </w:rPr>
        <w:t>outer space</w:t>
      </w:r>
      <w:r w:rsidRPr="007875CF">
        <w:rPr>
          <w:rStyle w:val="StyleUnderline"/>
        </w:rPr>
        <w:t xml:space="preserve">, </w:t>
      </w:r>
      <w:r w:rsidRPr="007875CF">
        <w:rPr>
          <w:rStyle w:val="StyleUnderline"/>
          <w:highlight w:val="green"/>
        </w:rPr>
        <w:t>regardless of any formal</w:t>
      </w:r>
      <w:r w:rsidRPr="007875CF">
        <w:rPr>
          <w:rStyle w:val="StyleUnderline"/>
        </w:rPr>
        <w:t xml:space="preserve">, official </w:t>
      </w:r>
      <w:r w:rsidRPr="007875CF">
        <w:rPr>
          <w:rStyle w:val="StyleUnderline"/>
          <w:highlight w:val="green"/>
        </w:rPr>
        <w:t>claim</w:t>
      </w:r>
      <w:r w:rsidRPr="007875CF">
        <w:rPr>
          <w:rStyle w:val="StyleUnderline"/>
        </w:rPr>
        <w:t xml:space="preserve"> of such </w:t>
      </w:r>
      <w:r w:rsidRPr="007875CF">
        <w:rPr>
          <w:rStyle w:val="Emphasis"/>
          <w:highlight w:val="green"/>
        </w:rPr>
        <w:t>by a responsible, authorizing government</w:t>
      </w:r>
      <w:r w:rsidRPr="007875CF">
        <w:rPr>
          <w:sz w:val="16"/>
        </w:rPr>
        <w:t>.</w:t>
      </w:r>
    </w:p>
    <w:p w14:paraId="4E0297F2" w14:textId="77777777" w:rsidR="00E9457B" w:rsidRPr="007875CF" w:rsidRDefault="00E9457B" w:rsidP="00E9457B"/>
    <w:p w14:paraId="548C03B1" w14:textId="77777777" w:rsidR="00E9457B" w:rsidRPr="007875CF" w:rsidRDefault="00E9457B" w:rsidP="00E9457B">
      <w:pPr>
        <w:pStyle w:val="Heading4"/>
        <w:rPr>
          <w:rFonts w:cs="Calibri"/>
        </w:rPr>
      </w:pPr>
      <w:r w:rsidRPr="007875CF">
        <w:rPr>
          <w:rFonts w:cs="Calibri"/>
        </w:rPr>
        <w:lastRenderedPageBreak/>
        <w:t xml:space="preserve">No circumvention. </w:t>
      </w:r>
      <w:r w:rsidRPr="007875CF">
        <w:rPr>
          <w:rFonts w:cs="Calibri"/>
          <w:u w:val="single"/>
        </w:rPr>
        <w:t>Authorization</w:t>
      </w:r>
      <w:r w:rsidRPr="007875CF">
        <w:rPr>
          <w:rFonts w:cs="Calibri"/>
        </w:rPr>
        <w:t xml:space="preserve">, </w:t>
      </w:r>
      <w:r w:rsidRPr="007875CF">
        <w:rPr>
          <w:rFonts w:cs="Calibri"/>
          <w:u w:val="single"/>
        </w:rPr>
        <w:t>supervision</w:t>
      </w:r>
      <w:r w:rsidRPr="007875CF">
        <w:rPr>
          <w:rFonts w:cs="Calibri"/>
        </w:rPr>
        <w:t xml:space="preserve">, and </w:t>
      </w:r>
      <w:r w:rsidRPr="007875CF">
        <w:rPr>
          <w:rFonts w:cs="Calibri"/>
          <w:u w:val="single"/>
        </w:rPr>
        <w:t>liability</w:t>
      </w:r>
      <w:r w:rsidRPr="007875CF">
        <w:rPr>
          <w:rFonts w:cs="Calibri"/>
        </w:rPr>
        <w:t xml:space="preserve"> ensure compliance -- </w:t>
      </w:r>
      <w:r w:rsidRPr="007875CF">
        <w:rPr>
          <w:rFonts w:cs="Calibri"/>
          <w:u w:val="single"/>
        </w:rPr>
        <w:t>potential</w:t>
      </w:r>
      <w:r w:rsidRPr="007875CF">
        <w:rPr>
          <w:rFonts w:cs="Calibri"/>
        </w:rPr>
        <w:t xml:space="preserve"> for liability causes </w:t>
      </w:r>
      <w:r w:rsidRPr="007875CF">
        <w:rPr>
          <w:rFonts w:cs="Calibri"/>
          <w:u w:val="single"/>
        </w:rPr>
        <w:t>self-regulation</w:t>
      </w:r>
      <w:r w:rsidRPr="007875CF">
        <w:rPr>
          <w:rFonts w:cs="Calibri"/>
        </w:rPr>
        <w:t>.</w:t>
      </w:r>
    </w:p>
    <w:p w14:paraId="1A7682E8" w14:textId="77777777" w:rsidR="00E9457B" w:rsidRPr="007875CF" w:rsidRDefault="00E9457B" w:rsidP="00E9457B">
      <w:r w:rsidRPr="007875CF">
        <w:rPr>
          <w:rStyle w:val="Style13ptBold"/>
        </w:rPr>
        <w:t>Johnson 20</w:t>
      </w:r>
      <w:r w:rsidRPr="007875CF">
        <w:t xml:space="preserve"> [Chris, Space Law Advisor for Secure World Foundation, 9 years of professional experience in international space law and policy. J.D. from New York Law School; 2020; “The Legal Status of </w:t>
      </w:r>
      <w:proofErr w:type="spellStart"/>
      <w:r w:rsidRPr="007875CF">
        <w:t>MegaLEO</w:t>
      </w:r>
      <w:proofErr w:type="spellEnd"/>
      <w:r w:rsidRPr="007875CF">
        <w:t xml:space="preserve"> Constellations and Concerns About Appropriation of Large Swaths of Earth Orbit,” </w:t>
      </w:r>
      <w:hyperlink r:id="rId36" w:history="1">
        <w:r w:rsidRPr="007875CF">
          <w:rPr>
            <w:rStyle w:val="Hyperlink"/>
          </w:rPr>
          <w:t>https://swfound.org/media/206951/johnson2020_referenceworkentry_thelegalstatusofmegaleoconstel.pdf</w:t>
        </w:r>
      </w:hyperlink>
      <w:r w:rsidRPr="007875CF">
        <w:t xml:space="preserve">] </w:t>
      </w:r>
      <w:proofErr w:type="spellStart"/>
      <w:r w:rsidRPr="007875CF">
        <w:t>brett</w:t>
      </w:r>
      <w:proofErr w:type="spellEnd"/>
    </w:p>
    <w:p w14:paraId="4F88BD72" w14:textId="77777777" w:rsidR="00E9457B" w:rsidRPr="007875CF" w:rsidRDefault="00E9457B" w:rsidP="00E9457B">
      <w:pPr>
        <w:rPr>
          <w:rStyle w:val="Emphasis"/>
        </w:rPr>
      </w:pPr>
      <w:r w:rsidRPr="007875CF">
        <w:rPr>
          <w:rStyle w:val="Emphasis"/>
        </w:rPr>
        <w:t>Authorization and Continuing Supervision</w:t>
      </w:r>
    </w:p>
    <w:p w14:paraId="4BD89CF9" w14:textId="77777777" w:rsidR="00E9457B" w:rsidRPr="007875CF" w:rsidRDefault="00E9457B" w:rsidP="00E9457B">
      <w:pPr>
        <w:rPr>
          <w:sz w:val="16"/>
        </w:rPr>
      </w:pPr>
      <w:r w:rsidRPr="007875CF">
        <w:rPr>
          <w:sz w:val="16"/>
        </w:rPr>
        <w:t xml:space="preserve">The second sentence of </w:t>
      </w:r>
      <w:r w:rsidRPr="007875CF">
        <w:rPr>
          <w:rStyle w:val="Emphasis"/>
        </w:rPr>
        <w:t>Article VI</w:t>
      </w:r>
      <w:r w:rsidRPr="007875CF">
        <w:rPr>
          <w:sz w:val="16"/>
        </w:rPr>
        <w:t xml:space="preserve"> then </w:t>
      </w:r>
      <w:r w:rsidRPr="007875CF">
        <w:rPr>
          <w:rStyle w:val="StyleUnderline"/>
        </w:rPr>
        <w:t xml:space="preserve">gives States a </w:t>
      </w:r>
      <w:r w:rsidRPr="007875CF">
        <w:rPr>
          <w:rStyle w:val="Emphasis"/>
        </w:rPr>
        <w:t>positive obligation</w:t>
      </w:r>
      <w:r w:rsidRPr="007875CF">
        <w:rPr>
          <w:rStyle w:val="StyleUnderline"/>
        </w:rPr>
        <w:t xml:space="preserve"> to undertake </w:t>
      </w:r>
      <w:r w:rsidRPr="007875CF">
        <w:rPr>
          <w:rStyle w:val="Emphasis"/>
        </w:rPr>
        <w:t>authorization</w:t>
      </w:r>
      <w:r w:rsidRPr="007875CF">
        <w:rPr>
          <w:rStyle w:val="StyleUnderline"/>
        </w:rPr>
        <w:t xml:space="preserve"> and continuing </w:t>
      </w:r>
      <w:r w:rsidRPr="007875CF">
        <w:rPr>
          <w:rStyle w:val="Emphasis"/>
        </w:rPr>
        <w:t>supervision</w:t>
      </w:r>
      <w:r w:rsidRPr="007875CF">
        <w:rPr>
          <w:rStyle w:val="StyleUnderline"/>
        </w:rPr>
        <w:t xml:space="preserve"> of nongovernmental entities</w:t>
      </w:r>
      <w:r w:rsidRPr="007875CF">
        <w:rPr>
          <w:sz w:val="16"/>
        </w:rPr>
        <w:t>.</w:t>
      </w:r>
    </w:p>
    <w:p w14:paraId="500ADF23" w14:textId="77777777" w:rsidR="00E9457B" w:rsidRPr="007875CF" w:rsidRDefault="00E9457B" w:rsidP="00E9457B">
      <w:pPr>
        <w:ind w:left="720"/>
        <w:rPr>
          <w:sz w:val="16"/>
        </w:rPr>
      </w:pPr>
      <w:r w:rsidRPr="007875CF">
        <w:rPr>
          <w:sz w:val="16"/>
        </w:rPr>
        <w:t xml:space="preserve">The </w:t>
      </w:r>
      <w:r w:rsidRPr="007875CF">
        <w:rPr>
          <w:rStyle w:val="StyleUnderline"/>
        </w:rPr>
        <w:t>activities of non-governmental entities in outer space</w:t>
      </w:r>
      <w:r w:rsidRPr="007875CF">
        <w:rPr>
          <w:sz w:val="16"/>
        </w:rPr>
        <w:t xml:space="preserve">, including the Moon and other celestial bodies, </w:t>
      </w:r>
      <w:r w:rsidRPr="007875CF">
        <w:rPr>
          <w:rStyle w:val="StyleUnderline"/>
        </w:rPr>
        <w:t>shall require authorization and continuing supervision by the appropriate State Party to the Treaty</w:t>
      </w:r>
      <w:r w:rsidRPr="007875CF">
        <w:rPr>
          <w:sz w:val="16"/>
        </w:rPr>
        <w:t>.</w:t>
      </w:r>
    </w:p>
    <w:p w14:paraId="4C1F2405" w14:textId="77777777" w:rsidR="00E9457B" w:rsidRPr="007875CF" w:rsidRDefault="00E9457B" w:rsidP="00E9457B">
      <w:pPr>
        <w:rPr>
          <w:sz w:val="16"/>
        </w:rPr>
      </w:pPr>
      <w:r w:rsidRPr="007875CF">
        <w:rPr>
          <w:sz w:val="16"/>
        </w:rPr>
        <w:t xml:space="preserve">Consequently, </w:t>
      </w:r>
      <w:r w:rsidRPr="007875CF">
        <w:rPr>
          <w:rStyle w:val="StyleUnderline"/>
        </w:rPr>
        <w:t>it is not merely sufficient that governments allow private actors to access and explore space</w:t>
      </w:r>
      <w:r w:rsidRPr="007875CF">
        <w:rPr>
          <w:sz w:val="16"/>
        </w:rPr>
        <w:t xml:space="preserve">. </w:t>
      </w:r>
      <w:r w:rsidRPr="007875CF">
        <w:rPr>
          <w:rStyle w:val="StyleUnderline"/>
        </w:rPr>
        <w:t>States have a duty to authorize and supervise them</w:t>
      </w:r>
      <w:r w:rsidRPr="007875CF">
        <w:rPr>
          <w:sz w:val="16"/>
        </w:rPr>
        <w:t xml:space="preserve">. </w:t>
      </w:r>
      <w:r w:rsidRPr="007875CF">
        <w:rPr>
          <w:rStyle w:val="StyleUnderline"/>
        </w:rPr>
        <w:t>Looking</w:t>
      </w:r>
      <w:r w:rsidRPr="007875CF">
        <w:rPr>
          <w:sz w:val="16"/>
        </w:rPr>
        <w:t xml:space="preserve"> again </w:t>
      </w:r>
      <w:r w:rsidRPr="007875CF">
        <w:rPr>
          <w:rStyle w:val="StyleUnderline"/>
        </w:rPr>
        <w:t>at the first sentence</w:t>
      </w:r>
      <w:r w:rsidRPr="007875CF">
        <w:rPr>
          <w:sz w:val="16"/>
        </w:rPr>
        <w:t xml:space="preserve"> of </w:t>
      </w:r>
      <w:r w:rsidRPr="007875CF">
        <w:rPr>
          <w:rStyle w:val="Emphasis"/>
          <w:highlight w:val="green"/>
        </w:rPr>
        <w:t>Article VI</w:t>
      </w:r>
      <w:r w:rsidRPr="007875CF">
        <w:rPr>
          <w:sz w:val="16"/>
        </w:rPr>
        <w:t xml:space="preserve">, above, </w:t>
      </w:r>
      <w:r w:rsidRPr="007875CF">
        <w:rPr>
          <w:rStyle w:val="StyleUnderline"/>
          <w:highlight w:val="green"/>
        </w:rPr>
        <w:t>gives</w:t>
      </w:r>
      <w:r w:rsidRPr="007875CF">
        <w:rPr>
          <w:sz w:val="16"/>
        </w:rPr>
        <w:t xml:space="preserve"> some </w:t>
      </w:r>
      <w:r w:rsidRPr="007875CF">
        <w:rPr>
          <w:rStyle w:val="StyleUnderline"/>
          <w:highlight w:val="green"/>
        </w:rPr>
        <w:t>indication as to what standard</w:t>
      </w:r>
      <w:r w:rsidRPr="007875CF">
        <w:rPr>
          <w:rStyle w:val="StyleUnderline"/>
        </w:rPr>
        <w:t xml:space="preserve"> this </w:t>
      </w:r>
      <w:r w:rsidRPr="007875CF">
        <w:rPr>
          <w:rStyle w:val="Emphasis"/>
          <w:highlight w:val="green"/>
        </w:rPr>
        <w:t>supervision</w:t>
      </w:r>
      <w:r w:rsidRPr="007875CF">
        <w:rPr>
          <w:rStyle w:val="StyleUnderline"/>
          <w:highlight w:val="green"/>
        </w:rPr>
        <w:t xml:space="preserve"> must meet</w:t>
      </w:r>
      <w:r w:rsidRPr="007875CF">
        <w:rPr>
          <w:sz w:val="16"/>
        </w:rPr>
        <w:t xml:space="preserve">. The first sentence of </w:t>
      </w:r>
      <w:r w:rsidRPr="007875CF">
        <w:rPr>
          <w:rStyle w:val="Emphasis"/>
        </w:rPr>
        <w:t>Article VI</w:t>
      </w:r>
      <w:r w:rsidRPr="007875CF">
        <w:rPr>
          <w:sz w:val="16"/>
        </w:rPr>
        <w:t xml:space="preserve"> </w:t>
      </w:r>
      <w:r w:rsidRPr="007875CF">
        <w:rPr>
          <w:rStyle w:val="StyleUnderline"/>
        </w:rPr>
        <w:t>ends with</w:t>
      </w:r>
      <w:r w:rsidRPr="007875CF">
        <w:rPr>
          <w:sz w:val="16"/>
        </w:rPr>
        <w:t xml:space="preserve"> </w:t>
      </w:r>
      <w:r w:rsidRPr="007875CF">
        <w:rPr>
          <w:rStyle w:val="StyleUnderline"/>
        </w:rPr>
        <w:t xml:space="preserve">“... </w:t>
      </w:r>
      <w:r w:rsidRPr="007875CF">
        <w:rPr>
          <w:rStyle w:val="Emphasis"/>
        </w:rPr>
        <w:t>and for assuring that national activities are carried out in conformity with the provisions set forth in the present Treaty</w:t>
      </w:r>
      <w:r w:rsidRPr="007875CF">
        <w:rPr>
          <w:sz w:val="16"/>
        </w:rPr>
        <w:t xml:space="preserve">.” Consequently, </w:t>
      </w:r>
      <w:r w:rsidRPr="007875CF">
        <w:rPr>
          <w:rStyle w:val="Emphasis"/>
          <w:highlight w:val="green"/>
        </w:rPr>
        <w:t>States must authorize</w:t>
      </w:r>
      <w:r w:rsidRPr="007875CF">
        <w:rPr>
          <w:rStyle w:val="StyleUnderline"/>
        </w:rPr>
        <w:t xml:space="preserve"> </w:t>
      </w:r>
      <w:r w:rsidRPr="007875CF">
        <w:rPr>
          <w:rStyle w:val="StyleUnderline"/>
          <w:highlight w:val="green"/>
        </w:rPr>
        <w:t xml:space="preserve">and </w:t>
      </w:r>
      <w:r w:rsidRPr="007875CF">
        <w:rPr>
          <w:rStyle w:val="Emphasis"/>
          <w:highlight w:val="green"/>
        </w:rPr>
        <w:t>supervise</w:t>
      </w:r>
      <w:r w:rsidRPr="007875CF">
        <w:rPr>
          <w:rStyle w:val="StyleUnderline"/>
          <w:highlight w:val="green"/>
        </w:rPr>
        <w:t xml:space="preserve"> </w:t>
      </w:r>
      <w:r w:rsidRPr="007875CF">
        <w:rPr>
          <w:rStyle w:val="Emphasis"/>
          <w:highlight w:val="green"/>
        </w:rPr>
        <w:t>private entities</w:t>
      </w:r>
      <w:r w:rsidRPr="007875CF">
        <w:rPr>
          <w:rStyle w:val="StyleUnderline"/>
        </w:rPr>
        <w:t xml:space="preserve"> </w:t>
      </w:r>
      <w:r w:rsidRPr="007875CF">
        <w:rPr>
          <w:rStyle w:val="StyleUnderline"/>
          <w:highlight w:val="green"/>
        </w:rPr>
        <w:t>to make sure</w:t>
      </w:r>
      <w:r w:rsidRPr="007875CF">
        <w:rPr>
          <w:rStyle w:val="StyleUnderline"/>
        </w:rPr>
        <w:t xml:space="preserve"> that these </w:t>
      </w:r>
      <w:r w:rsidRPr="007875CF">
        <w:rPr>
          <w:rStyle w:val="StyleUnderline"/>
          <w:highlight w:val="green"/>
        </w:rPr>
        <w:t>private entities conform with the</w:t>
      </w:r>
      <w:r w:rsidRPr="007875CF">
        <w:rPr>
          <w:rStyle w:val="StyleUnderline"/>
        </w:rPr>
        <w:t xml:space="preserve"> </w:t>
      </w:r>
      <w:r w:rsidRPr="007875CF">
        <w:rPr>
          <w:rStyle w:val="Emphasis"/>
          <w:highlight w:val="green"/>
        </w:rPr>
        <w:t>O</w:t>
      </w:r>
      <w:r w:rsidRPr="007875CF">
        <w:rPr>
          <w:rStyle w:val="StyleUnderline"/>
        </w:rPr>
        <w:t xml:space="preserve">uter </w:t>
      </w:r>
      <w:r w:rsidRPr="007875CF">
        <w:rPr>
          <w:rStyle w:val="Emphasis"/>
          <w:highlight w:val="green"/>
        </w:rPr>
        <w:t>S</w:t>
      </w:r>
      <w:r w:rsidRPr="007875CF">
        <w:rPr>
          <w:rStyle w:val="StyleUnderline"/>
        </w:rPr>
        <w:t xml:space="preserve">pace </w:t>
      </w:r>
      <w:r w:rsidRPr="007875CF">
        <w:rPr>
          <w:rStyle w:val="Emphasis"/>
          <w:highlight w:val="green"/>
        </w:rPr>
        <w:t>T</w:t>
      </w:r>
      <w:r w:rsidRPr="007875CF">
        <w:rPr>
          <w:rStyle w:val="StyleUnderline"/>
        </w:rPr>
        <w:t>reaty</w:t>
      </w:r>
      <w:r w:rsidRPr="007875CF">
        <w:rPr>
          <w:sz w:val="16"/>
        </w:rPr>
        <w:t>.</w:t>
      </w:r>
    </w:p>
    <w:p w14:paraId="61B5B9A4" w14:textId="77777777" w:rsidR="00E9457B" w:rsidRPr="007875CF" w:rsidRDefault="00E9457B" w:rsidP="00E9457B">
      <w:pPr>
        <w:rPr>
          <w:sz w:val="16"/>
        </w:rPr>
      </w:pPr>
      <w:r w:rsidRPr="007875CF">
        <w:rPr>
          <w:sz w:val="16"/>
        </w:rPr>
        <w:t xml:space="preserve">Additionally, Article III of the Outer Space Treaty creates a link between the treaty and the rest of international law, including the UN Charter. Therefore, and to the extent that other sources of </w:t>
      </w:r>
      <w:r w:rsidRPr="007875CF">
        <w:rPr>
          <w:rStyle w:val="Emphasis"/>
        </w:rPr>
        <w:t>international law create norms applicable</w:t>
      </w:r>
      <w:r w:rsidRPr="007875CF">
        <w:rPr>
          <w:rStyle w:val="StyleUnderline"/>
        </w:rPr>
        <w:t xml:space="preserve"> for private entities in outer space</w:t>
      </w:r>
      <w:r w:rsidRPr="007875CF">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7875CF">
        <w:rPr>
          <w:sz w:val="16"/>
        </w:rPr>
        <w:t>enviromental</w:t>
      </w:r>
      <w:proofErr w:type="spellEnd"/>
      <w:r w:rsidRPr="007875CF">
        <w:rPr>
          <w:sz w:val="16"/>
        </w:rPr>
        <w:t xml:space="preserve"> law, international </w:t>
      </w:r>
      <w:proofErr w:type="spellStart"/>
      <w:r w:rsidRPr="007875CF">
        <w:rPr>
          <w:sz w:val="16"/>
        </w:rPr>
        <w:t>humanitiarian</w:t>
      </w:r>
      <w:proofErr w:type="spellEnd"/>
      <w:r w:rsidRPr="007875CF">
        <w:rPr>
          <w:sz w:val="16"/>
        </w:rPr>
        <w:t xml:space="preserve"> law, and other special regimes also form the rest of the normative order for outer space.</w:t>
      </w:r>
    </w:p>
    <w:p w14:paraId="139FC304" w14:textId="77777777" w:rsidR="00E9457B" w:rsidRPr="007875CF" w:rsidRDefault="00E9457B" w:rsidP="00E9457B">
      <w:pPr>
        <w:rPr>
          <w:rStyle w:val="Emphasis"/>
        </w:rPr>
      </w:pPr>
      <w:r w:rsidRPr="007875CF">
        <w:rPr>
          <w:rStyle w:val="Emphasis"/>
        </w:rPr>
        <w:t>Potential Liability</w:t>
      </w:r>
    </w:p>
    <w:p w14:paraId="73091C49" w14:textId="712794D3" w:rsidR="00E9457B" w:rsidRDefault="00E9457B" w:rsidP="00E9457B">
      <w:pPr>
        <w:rPr>
          <w:sz w:val="16"/>
        </w:rPr>
      </w:pPr>
      <w:r w:rsidRPr="007875CF">
        <w:rPr>
          <w:rStyle w:val="Emphasis"/>
        </w:rPr>
        <w:t>Supplemental to international responsibility</w:t>
      </w:r>
      <w:r w:rsidRPr="007875CF">
        <w:rPr>
          <w:rStyle w:val="StyleUnderline"/>
        </w:rPr>
        <w:t xml:space="preserve"> for acts in space </w:t>
      </w:r>
      <w:r w:rsidRPr="007875CF">
        <w:rPr>
          <w:rStyle w:val="Emphasis"/>
        </w:rPr>
        <w:t>committed by private entities</w:t>
      </w:r>
      <w:r w:rsidRPr="007875CF">
        <w:rPr>
          <w:rStyle w:val="StyleUnderline"/>
        </w:rPr>
        <w:t xml:space="preserve"> is the potential for liability for damage resulting from their activities</w:t>
      </w:r>
      <w:r w:rsidRPr="007875CF">
        <w:rPr>
          <w:sz w:val="16"/>
        </w:rPr>
        <w:t xml:space="preserve">. </w:t>
      </w:r>
      <w:r w:rsidRPr="007875CF">
        <w:rPr>
          <w:rStyle w:val="Emphasis"/>
        </w:rPr>
        <w:t>Article VIII</w:t>
      </w:r>
      <w:r w:rsidRPr="007875CF">
        <w:rPr>
          <w:sz w:val="16"/>
        </w:rPr>
        <w:t xml:space="preserve"> </w:t>
      </w:r>
      <w:r w:rsidRPr="007875CF">
        <w:rPr>
          <w:rStyle w:val="StyleUnderline"/>
        </w:rPr>
        <w:t xml:space="preserve">of </w:t>
      </w:r>
      <w:r w:rsidRPr="007875CF">
        <w:rPr>
          <w:rStyle w:val="StyleUnderline"/>
          <w:highlight w:val="green"/>
        </w:rPr>
        <w:t>the</w:t>
      </w:r>
      <w:r w:rsidRPr="007875CF">
        <w:rPr>
          <w:sz w:val="16"/>
        </w:rPr>
        <w:t xml:space="preserve"> </w:t>
      </w:r>
      <w:r w:rsidRPr="007875CF">
        <w:rPr>
          <w:rStyle w:val="Emphasis"/>
          <w:highlight w:val="green"/>
        </w:rPr>
        <w:t>O</w:t>
      </w:r>
      <w:r w:rsidRPr="007875CF">
        <w:rPr>
          <w:sz w:val="16"/>
        </w:rPr>
        <w:t xml:space="preserve">uter </w:t>
      </w:r>
      <w:r w:rsidRPr="007875CF">
        <w:rPr>
          <w:rStyle w:val="Emphasis"/>
          <w:highlight w:val="green"/>
        </w:rPr>
        <w:t>S</w:t>
      </w:r>
      <w:r w:rsidRPr="007875CF">
        <w:rPr>
          <w:sz w:val="16"/>
        </w:rPr>
        <w:t xml:space="preserve">pace </w:t>
      </w:r>
      <w:r w:rsidRPr="007875CF">
        <w:rPr>
          <w:rStyle w:val="Emphasis"/>
          <w:highlight w:val="green"/>
        </w:rPr>
        <w:t>T</w:t>
      </w:r>
      <w:r w:rsidRPr="007875CF">
        <w:rPr>
          <w:sz w:val="16"/>
        </w:rPr>
        <w:t xml:space="preserve">reaty </w:t>
      </w:r>
      <w:r w:rsidRPr="007875CF">
        <w:rPr>
          <w:rStyle w:val="StyleUnderline"/>
          <w:highlight w:val="green"/>
        </w:rPr>
        <w:t xml:space="preserve">establishes a </w:t>
      </w:r>
      <w:r w:rsidRPr="007875CF">
        <w:rPr>
          <w:rStyle w:val="Emphasis"/>
          <w:highlight w:val="green"/>
        </w:rPr>
        <w:t>liability provision</w:t>
      </w:r>
      <w:r w:rsidRPr="007875CF">
        <w:rPr>
          <w:rStyle w:val="StyleUnderline"/>
        </w:rPr>
        <w:t>,</w:t>
      </w:r>
      <w:r w:rsidRPr="007875CF">
        <w:rPr>
          <w:sz w:val="16"/>
        </w:rPr>
        <w:t xml:space="preserve"> </w:t>
      </w:r>
      <w:r w:rsidRPr="007875CF">
        <w:rPr>
          <w:rStyle w:val="StyleUnderline"/>
        </w:rPr>
        <w:t>and the 1972 Liability Convention expands the mechanisms for dealing with liability claims</w:t>
      </w:r>
      <w:r w:rsidRPr="007875CF">
        <w:rPr>
          <w:sz w:val="16"/>
        </w:rPr>
        <w:t xml:space="preserve">. </w:t>
      </w:r>
      <w:r w:rsidRPr="007875CF">
        <w:rPr>
          <w:rStyle w:val="StyleUnderline"/>
        </w:rPr>
        <w:t xml:space="preserve">Liability is a </w:t>
      </w:r>
      <w:r w:rsidRPr="007875CF">
        <w:rPr>
          <w:rStyle w:val="Emphasis"/>
          <w:highlight w:val="green"/>
        </w:rPr>
        <w:t>requirement to pay</w:t>
      </w:r>
      <w:r w:rsidRPr="007875CF">
        <w:rPr>
          <w:rStyle w:val="Emphasis"/>
        </w:rPr>
        <w:t xml:space="preserve"> compensation</w:t>
      </w:r>
      <w:r w:rsidRPr="007875CF">
        <w:rPr>
          <w:rStyle w:val="StyleUnderline"/>
        </w:rPr>
        <w:t xml:space="preserve"> to </w:t>
      </w:r>
      <w:r w:rsidRPr="007875CF">
        <w:rPr>
          <w:rStyle w:val="StyleUnderline"/>
          <w:highlight w:val="green"/>
        </w:rPr>
        <w:t>an injured party</w:t>
      </w:r>
      <w:r w:rsidRPr="007875CF">
        <w:rPr>
          <w:rStyle w:val="StyleUnderline"/>
        </w:rPr>
        <w:t xml:space="preserve"> for the damage or suffering that has been caused to them</w:t>
      </w:r>
      <w:r w:rsidRPr="007875CF">
        <w:rPr>
          <w:sz w:val="16"/>
        </w:rPr>
        <w:t xml:space="preserve">. In space law, </w:t>
      </w:r>
      <w:r w:rsidRPr="007875CF">
        <w:rPr>
          <w:rStyle w:val="StyleUnderline"/>
        </w:rPr>
        <w:t xml:space="preserve">liability is </w:t>
      </w:r>
      <w:r w:rsidRPr="007875CF">
        <w:rPr>
          <w:rStyle w:val="StyleUnderline"/>
          <w:highlight w:val="green"/>
        </w:rPr>
        <w:t>for</w:t>
      </w:r>
      <w:r w:rsidRPr="007875CF">
        <w:rPr>
          <w:rStyle w:val="StyleUnderline"/>
        </w:rPr>
        <w:t xml:space="preserve"> </w:t>
      </w:r>
      <w:r w:rsidRPr="007875CF">
        <w:rPr>
          <w:rStyle w:val="Emphasis"/>
        </w:rPr>
        <w:t xml:space="preserve">physical </w:t>
      </w:r>
      <w:r w:rsidRPr="007875CF">
        <w:rPr>
          <w:rStyle w:val="Emphasis"/>
          <w:highlight w:val="green"/>
        </w:rPr>
        <w:t>damage</w:t>
      </w:r>
      <w:r w:rsidRPr="007875CF">
        <w:rPr>
          <w:rStyle w:val="StyleUnderline"/>
        </w:rPr>
        <w:t xml:space="preserve"> to a </w:t>
      </w:r>
      <w:r w:rsidRPr="007875CF">
        <w:rPr>
          <w:rStyle w:val="Emphasis"/>
        </w:rPr>
        <w:t>space object</w:t>
      </w:r>
      <w:r w:rsidRPr="007875CF">
        <w:rPr>
          <w:rStyle w:val="StyleUnderline"/>
        </w:rPr>
        <w:t xml:space="preserve"> by another space object</w:t>
      </w:r>
      <w:r w:rsidRPr="007875CF">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7875CF">
        <w:rPr>
          <w:rStyle w:val="Emphasis"/>
          <w:highlight w:val="green"/>
        </w:rPr>
        <w:t>potential for liability</w:t>
      </w:r>
      <w:r w:rsidRPr="007875CF">
        <w:rPr>
          <w:rStyle w:val="StyleUnderline"/>
        </w:rPr>
        <w:t xml:space="preserve"> </w:t>
      </w:r>
      <w:r w:rsidRPr="007875CF">
        <w:rPr>
          <w:rStyle w:val="StyleUnderline"/>
          <w:highlight w:val="green"/>
        </w:rPr>
        <w:lastRenderedPageBreak/>
        <w:t>serves</w:t>
      </w:r>
      <w:r w:rsidRPr="007875CF">
        <w:rPr>
          <w:rStyle w:val="StyleUnderline"/>
        </w:rPr>
        <w:t xml:space="preserve"> as </w:t>
      </w:r>
      <w:r w:rsidRPr="007875CF">
        <w:rPr>
          <w:rStyle w:val="StyleUnderline"/>
          <w:highlight w:val="green"/>
        </w:rPr>
        <w:t>a strong motivator</w:t>
      </w:r>
      <w:r w:rsidRPr="007875CF">
        <w:rPr>
          <w:rStyle w:val="StyleUnderline"/>
        </w:rPr>
        <w:t xml:space="preserve"> and incentive for States </w:t>
      </w:r>
      <w:r w:rsidRPr="007875CF">
        <w:rPr>
          <w:rStyle w:val="StyleUnderline"/>
          <w:highlight w:val="green"/>
        </w:rPr>
        <w:t xml:space="preserve">to </w:t>
      </w:r>
      <w:r w:rsidRPr="007875CF">
        <w:rPr>
          <w:rStyle w:val="Emphasis"/>
        </w:rPr>
        <w:t>oversee</w:t>
      </w:r>
      <w:r w:rsidRPr="007875CF">
        <w:rPr>
          <w:rStyle w:val="StyleUnderline"/>
        </w:rPr>
        <w:t xml:space="preserve">, </w:t>
      </w:r>
      <w:r w:rsidRPr="007875CF">
        <w:rPr>
          <w:rStyle w:val="Emphasis"/>
          <w:highlight w:val="green"/>
        </w:rPr>
        <w:t>monitor</w:t>
      </w:r>
      <w:r w:rsidRPr="007875CF">
        <w:rPr>
          <w:rStyle w:val="StyleUnderline"/>
        </w:rPr>
        <w:t xml:space="preserve">, and </w:t>
      </w:r>
      <w:r w:rsidRPr="007875CF">
        <w:rPr>
          <w:rStyle w:val="Emphasis"/>
        </w:rPr>
        <w:t>regulate</w:t>
      </w:r>
      <w:r w:rsidRPr="007875CF">
        <w:rPr>
          <w:rStyle w:val="StyleUnderline"/>
        </w:rPr>
        <w:t xml:space="preserve"> what </w:t>
      </w:r>
      <w:r w:rsidRPr="007875CF">
        <w:rPr>
          <w:rStyle w:val="Emphasis"/>
          <w:highlight w:val="green"/>
        </w:rPr>
        <w:t>private actors</w:t>
      </w:r>
      <w:r w:rsidRPr="007875CF">
        <w:rPr>
          <w:rStyle w:val="StyleUnderline"/>
        </w:rPr>
        <w:t xml:space="preserve"> are doing in space</w:t>
      </w:r>
      <w:r w:rsidRPr="007875CF">
        <w:rPr>
          <w:sz w:val="16"/>
        </w:rPr>
        <w:t>.</w:t>
      </w:r>
    </w:p>
    <w:p w14:paraId="17285222" w14:textId="036AA41D" w:rsidR="00565F79" w:rsidRDefault="00565F79" w:rsidP="00565F79">
      <w:pPr>
        <w:pStyle w:val="Heading4"/>
      </w:pPr>
      <w:r>
        <w:t>LEO is in outer space.</w:t>
      </w:r>
      <w:r>
        <w:t xml:space="preserve"> </w:t>
      </w:r>
      <w:proofErr w:type="spellStart"/>
      <w:r>
        <w:t>Outerspace</w:t>
      </w:r>
      <w:proofErr w:type="spellEnd"/>
      <w:r>
        <w:t xml:space="preserve"> is defined in the card. </w:t>
      </w:r>
    </w:p>
    <w:p w14:paraId="00E3960E" w14:textId="77777777" w:rsidR="00565F79" w:rsidRDefault="00565F79" w:rsidP="00565F79">
      <w:proofErr w:type="spellStart"/>
      <w:r w:rsidRPr="0092692B">
        <w:rPr>
          <w:rStyle w:val="Style13ptBold"/>
        </w:rPr>
        <w:t>DoC</w:t>
      </w:r>
      <w:proofErr w:type="spellEnd"/>
      <w:r w:rsidRPr="0092692B">
        <w:rPr>
          <w:rStyle w:val="Style13ptBold"/>
        </w:rPr>
        <w:t xml:space="preserve"> 16</w:t>
      </w:r>
      <w:r>
        <w:t xml:space="preserve"> [Department of Commerce; February 22, 2016; National Oceanic &amp; Atmospheric Administration, “Where is Space?”, </w:t>
      </w:r>
      <w:hyperlink r:id="rId37" w:history="1">
        <w:r w:rsidRPr="00D63099">
          <w:rPr>
            <w:rStyle w:val="Hyperlink"/>
          </w:rPr>
          <w:t>https://www.nesdis.noaa.gov/news/where-space</w:t>
        </w:r>
      </w:hyperlink>
      <w:r>
        <w:t xml:space="preserve">] </w:t>
      </w:r>
      <w:proofErr w:type="spellStart"/>
      <w:r>
        <w:t>brett</w:t>
      </w:r>
      <w:proofErr w:type="spellEnd"/>
    </w:p>
    <w:p w14:paraId="3600574D" w14:textId="77777777" w:rsidR="00565F79" w:rsidRPr="00AD1F05" w:rsidRDefault="00565F79" w:rsidP="00565F79">
      <w:pPr>
        <w:rPr>
          <w:sz w:val="16"/>
        </w:rPr>
      </w:pPr>
      <w:r w:rsidRPr="00AD1F05">
        <w:rPr>
          <w:sz w:val="16"/>
        </w:rPr>
        <w:t xml:space="preserve">But where is “space” exactly? This may seem like a simple question, but any answer beyond “up” may be more complicated than you think. Although </w:t>
      </w:r>
      <w:r w:rsidRPr="00AD1F05">
        <w:rPr>
          <w:rStyle w:val="StyleUnderline"/>
          <w:highlight w:val="green"/>
        </w:rPr>
        <w:t>most</w:t>
      </w:r>
      <w:r w:rsidRPr="00AD1F05">
        <w:rPr>
          <w:sz w:val="16"/>
        </w:rPr>
        <w:t xml:space="preserve"> people </w:t>
      </w:r>
      <w:r w:rsidRPr="00AD1F05">
        <w:rPr>
          <w:rStyle w:val="StyleUnderline"/>
        </w:rPr>
        <w:t>are</w:t>
      </w:r>
      <w:r w:rsidRPr="00AD1F05">
        <w:rPr>
          <w:sz w:val="16"/>
        </w:rPr>
        <w:t xml:space="preserve"> generally </w:t>
      </w:r>
      <w:r w:rsidRPr="00AD1F05">
        <w:rPr>
          <w:rStyle w:val="StyleUnderline"/>
        </w:rPr>
        <w:t xml:space="preserve">in </w:t>
      </w:r>
      <w:r w:rsidRPr="00AD1F05">
        <w:rPr>
          <w:rStyle w:val="Emphasis"/>
          <w:highlight w:val="green"/>
        </w:rPr>
        <w:t>agree</w:t>
      </w:r>
      <w:r w:rsidRPr="00AD1F05">
        <w:rPr>
          <w:rStyle w:val="StyleUnderline"/>
        </w:rPr>
        <w:t>ment</w:t>
      </w:r>
      <w:r w:rsidRPr="00AD1F05">
        <w:rPr>
          <w:sz w:val="16"/>
        </w:rPr>
        <w:t xml:space="preserve"> that </w:t>
      </w:r>
      <w:r w:rsidRPr="00AD1F05">
        <w:rPr>
          <w:rStyle w:val="Emphasis"/>
          <w:highlight w:val="green"/>
        </w:rPr>
        <w:t>space begins when Earth’s atmosphere ends</w:t>
      </w:r>
      <w:r w:rsidRPr="00AD1F05">
        <w:rPr>
          <w:sz w:val="16"/>
        </w:rPr>
        <w:t>— where exactly that is depends on who you ask.</w:t>
      </w:r>
    </w:p>
    <w:p w14:paraId="4621F200" w14:textId="77777777" w:rsidR="00565F79" w:rsidRPr="00AD1F05" w:rsidRDefault="00565F79" w:rsidP="00565F79">
      <w:pPr>
        <w:rPr>
          <w:sz w:val="16"/>
          <w:szCs w:val="16"/>
        </w:rPr>
      </w:pPr>
      <w:r w:rsidRPr="00AD1F05">
        <w:rPr>
          <w:sz w:val="16"/>
          <w:szCs w:val="16"/>
        </w:rPr>
        <w:t xml:space="preserve">International law states that outer space shall be free for exploration and use by all, but there is no definitive law stating where national air space actually </w:t>
      </w:r>
      <w:proofErr w:type="gramStart"/>
      <w:r w:rsidRPr="00AD1F05">
        <w:rPr>
          <w:sz w:val="16"/>
          <w:szCs w:val="16"/>
        </w:rPr>
        <w:t>ends</w:t>
      </w:r>
      <w:proofErr w:type="gramEnd"/>
      <w:r w:rsidRPr="00AD1F05">
        <w:rPr>
          <w:sz w:val="16"/>
          <w:szCs w:val="16"/>
        </w:rPr>
        <w:t xml:space="preserve"> and outer space begins. This leaves the door open for a variety of interpretations.</w:t>
      </w:r>
    </w:p>
    <w:p w14:paraId="1F4DC4D1" w14:textId="77777777" w:rsidR="00565F79" w:rsidRPr="00AD1F05" w:rsidRDefault="00565F79" w:rsidP="00565F79">
      <w:pPr>
        <w:rPr>
          <w:sz w:val="16"/>
        </w:rPr>
      </w:pPr>
      <w:r w:rsidRPr="00AD1F05">
        <w:rPr>
          <w:sz w:val="16"/>
        </w:rPr>
        <w:t xml:space="preserve">A common definition of space is known as </w:t>
      </w:r>
      <w:r w:rsidRPr="00AD1F05">
        <w:rPr>
          <w:rStyle w:val="Emphasis"/>
          <w:highlight w:val="green"/>
        </w:rPr>
        <w:t xml:space="preserve">the </w:t>
      </w:r>
      <w:proofErr w:type="spellStart"/>
      <w:r w:rsidRPr="00AD1F05">
        <w:rPr>
          <w:rStyle w:val="Emphasis"/>
          <w:highlight w:val="green"/>
        </w:rPr>
        <w:t>Kármán</w:t>
      </w:r>
      <w:proofErr w:type="spellEnd"/>
      <w:r w:rsidRPr="00AD1F05">
        <w:rPr>
          <w:rStyle w:val="Emphasis"/>
          <w:highlight w:val="green"/>
        </w:rPr>
        <w:t xml:space="preserve"> Line</w:t>
      </w:r>
      <w:r w:rsidRPr="00AD1F05">
        <w:rPr>
          <w:sz w:val="16"/>
        </w:rPr>
        <w:t xml:space="preserve">, </w:t>
      </w:r>
      <w:r w:rsidRPr="00AD1F05">
        <w:rPr>
          <w:rStyle w:val="StyleUnderline"/>
        </w:rPr>
        <w:t>an imaginary boundary 100 kilometers</w:t>
      </w:r>
      <w:r w:rsidRPr="00AD1F05">
        <w:rPr>
          <w:sz w:val="16"/>
        </w:rPr>
        <w:t xml:space="preserve"> (</w:t>
      </w:r>
      <w:r w:rsidRPr="00AD1F05">
        <w:rPr>
          <w:rStyle w:val="Emphasis"/>
          <w:highlight w:val="green"/>
        </w:rPr>
        <w:t>62 miles</w:t>
      </w:r>
      <w:r w:rsidRPr="00AD1F05">
        <w:rPr>
          <w:sz w:val="16"/>
        </w:rPr>
        <w:t xml:space="preserve">) </w:t>
      </w:r>
      <w:r w:rsidRPr="00AD1F05">
        <w:rPr>
          <w:rStyle w:val="StyleUnderline"/>
          <w:highlight w:val="green"/>
        </w:rPr>
        <w:t>above mean sea level</w:t>
      </w:r>
      <w:r w:rsidRPr="00AD1F05">
        <w:rPr>
          <w:sz w:val="16"/>
        </w:rPr>
        <w:t xml:space="preserve">. In theory, once this 100 km line is crossed, </w:t>
      </w:r>
      <w:r w:rsidRPr="00AD1F05">
        <w:rPr>
          <w:rStyle w:val="StyleUnderline"/>
        </w:rPr>
        <w:t xml:space="preserve">the </w:t>
      </w:r>
      <w:r w:rsidRPr="00AD1F05">
        <w:rPr>
          <w:rStyle w:val="Emphasis"/>
          <w:highlight w:val="green"/>
        </w:rPr>
        <w:t>atmosphere</w:t>
      </w:r>
      <w:r w:rsidRPr="00C52D74">
        <w:rPr>
          <w:rStyle w:val="Emphasis"/>
        </w:rPr>
        <w:t xml:space="preserve"> becomes </w:t>
      </w:r>
      <w:r w:rsidRPr="00AD1F05">
        <w:rPr>
          <w:rStyle w:val="Emphasis"/>
          <w:highlight w:val="green"/>
        </w:rPr>
        <w:t>too thin</w:t>
      </w:r>
      <w:r w:rsidRPr="00AD1F05">
        <w:rPr>
          <w:rStyle w:val="StyleUnderline"/>
        </w:rPr>
        <w:t xml:space="preserve"> to provide enough lift </w:t>
      </w:r>
      <w:r w:rsidRPr="00AD1F05">
        <w:rPr>
          <w:rStyle w:val="StyleUnderline"/>
          <w:highlight w:val="green"/>
        </w:rPr>
        <w:t>for conventional aircraft</w:t>
      </w:r>
      <w:r w:rsidRPr="00AD1F05">
        <w:rPr>
          <w:rStyle w:val="StyleUnderline"/>
        </w:rPr>
        <w:t xml:space="preserve"> to maintain flight</w:t>
      </w:r>
      <w:r w:rsidRPr="00AD1F05">
        <w:rPr>
          <w:sz w:val="16"/>
        </w:rPr>
        <w:t xml:space="preserve">. At this altitude, </w:t>
      </w:r>
      <w:r w:rsidRPr="00AD1F05">
        <w:rPr>
          <w:rStyle w:val="StyleUnderline"/>
        </w:rPr>
        <w:t>a conventional plane would need to reach orbital velocity or risk falling back to Earth</w:t>
      </w:r>
      <w:r w:rsidRPr="00AD1F05">
        <w:rPr>
          <w:sz w:val="16"/>
        </w:rPr>
        <w:t>.</w:t>
      </w:r>
    </w:p>
    <w:p w14:paraId="05843F1A" w14:textId="77777777" w:rsidR="00565F79" w:rsidRPr="00AD1F05" w:rsidRDefault="00565F79" w:rsidP="00565F79">
      <w:pPr>
        <w:rPr>
          <w:sz w:val="16"/>
        </w:rPr>
      </w:pPr>
      <w:r w:rsidRPr="00AD1F05">
        <w:rPr>
          <w:rStyle w:val="StyleUnderline"/>
        </w:rPr>
        <w:t xml:space="preserve">The </w:t>
      </w:r>
      <w:r w:rsidRPr="00C52D74">
        <w:rPr>
          <w:rStyle w:val="Emphasis"/>
        </w:rPr>
        <w:t>world governing body for aeronautic and astronautic records</w:t>
      </w:r>
      <w:r w:rsidRPr="00AD1F05">
        <w:rPr>
          <w:rStyle w:val="StyleUnderline"/>
        </w:rPr>
        <w:t>, the</w:t>
      </w:r>
      <w:r w:rsidRPr="00AD1F05">
        <w:rPr>
          <w:sz w:val="16"/>
        </w:rPr>
        <w:t xml:space="preserve"> Fédération </w:t>
      </w:r>
      <w:proofErr w:type="spellStart"/>
      <w:r w:rsidRPr="00AD1F05">
        <w:rPr>
          <w:sz w:val="16"/>
        </w:rPr>
        <w:t>Aéronautique</w:t>
      </w:r>
      <w:proofErr w:type="spellEnd"/>
      <w:r w:rsidRPr="00AD1F05">
        <w:rPr>
          <w:sz w:val="16"/>
        </w:rPr>
        <w:t xml:space="preserve"> </w:t>
      </w:r>
      <w:proofErr w:type="spellStart"/>
      <w:r w:rsidRPr="00AD1F05">
        <w:rPr>
          <w:sz w:val="16"/>
        </w:rPr>
        <w:t>Internationale</w:t>
      </w:r>
      <w:proofErr w:type="spellEnd"/>
      <w:r w:rsidRPr="00AD1F05">
        <w:rPr>
          <w:sz w:val="16"/>
        </w:rPr>
        <w:t xml:space="preserve"> (</w:t>
      </w:r>
      <w:r w:rsidRPr="00AD1F05">
        <w:rPr>
          <w:rStyle w:val="Emphasis"/>
        </w:rPr>
        <w:t>FAI</w:t>
      </w:r>
      <w:r w:rsidRPr="00AD1F05">
        <w:rPr>
          <w:sz w:val="16"/>
        </w:rPr>
        <w:t xml:space="preserve">), </w:t>
      </w:r>
      <w:r w:rsidRPr="00AD1F05">
        <w:rPr>
          <w:rStyle w:val="StyleUnderline"/>
        </w:rPr>
        <w:t xml:space="preserve">and </w:t>
      </w:r>
      <w:r w:rsidRPr="00AD1F05">
        <w:rPr>
          <w:rStyle w:val="StyleUnderline"/>
          <w:highlight w:val="green"/>
        </w:rPr>
        <w:t>many</w:t>
      </w:r>
      <w:r w:rsidRPr="00AD1F05">
        <w:rPr>
          <w:rStyle w:val="StyleUnderline"/>
        </w:rPr>
        <w:t xml:space="preserve"> other </w:t>
      </w:r>
      <w:r w:rsidRPr="00AD1F05">
        <w:rPr>
          <w:rStyle w:val="StyleUnderline"/>
          <w:highlight w:val="green"/>
        </w:rPr>
        <w:t xml:space="preserve">organizations use the </w:t>
      </w:r>
      <w:proofErr w:type="spellStart"/>
      <w:r w:rsidRPr="00AD1F05">
        <w:rPr>
          <w:rStyle w:val="Emphasis"/>
          <w:highlight w:val="green"/>
        </w:rPr>
        <w:t>Kármán</w:t>
      </w:r>
      <w:proofErr w:type="spellEnd"/>
      <w:r w:rsidRPr="00AD1F05">
        <w:rPr>
          <w:rStyle w:val="Emphasis"/>
          <w:highlight w:val="green"/>
        </w:rPr>
        <w:t xml:space="preserve"> Line</w:t>
      </w:r>
      <w:r w:rsidRPr="00AD1F05">
        <w:rPr>
          <w:rStyle w:val="StyleUnderline"/>
        </w:rPr>
        <w:t xml:space="preserve"> </w:t>
      </w:r>
      <w:r w:rsidRPr="00AD1F05">
        <w:rPr>
          <w:sz w:val="16"/>
        </w:rPr>
        <w:t>as a way of determining when space flight has been achieved.</w:t>
      </w:r>
    </w:p>
    <w:p w14:paraId="16856960" w14:textId="77777777" w:rsidR="00565F79" w:rsidRPr="007875CF" w:rsidRDefault="00565F79" w:rsidP="00E9457B">
      <w:pPr>
        <w:rPr>
          <w:sz w:val="16"/>
        </w:rPr>
      </w:pPr>
    </w:p>
    <w:p w14:paraId="3F8F0053" w14:textId="77777777" w:rsidR="00E9457B" w:rsidRPr="007875CF" w:rsidRDefault="00E9457B" w:rsidP="00E9457B"/>
    <w:p w14:paraId="6C0C47E4" w14:textId="77777777" w:rsidR="00E9457B" w:rsidRPr="007875CF" w:rsidRDefault="00E9457B" w:rsidP="00E9457B">
      <w:pPr>
        <w:pStyle w:val="Heading3"/>
        <w:rPr>
          <w:rFonts w:cs="Calibri"/>
        </w:rPr>
      </w:pPr>
      <w:r w:rsidRPr="007875CF">
        <w:rPr>
          <w:rFonts w:cs="Calibri"/>
        </w:rPr>
        <w:lastRenderedPageBreak/>
        <w:t>Framing</w:t>
      </w:r>
    </w:p>
    <w:p w14:paraId="59AFD374" w14:textId="1833CF53" w:rsidR="00AF4CEE" w:rsidRPr="001035E7" w:rsidRDefault="00E9457B" w:rsidP="00AF4CEE">
      <w:pPr>
        <w:pStyle w:val="analytics"/>
      </w:pPr>
      <w:r w:rsidRPr="007875CF">
        <w:t>The standard is maximizing expected wellbeing</w:t>
      </w:r>
      <w:r w:rsidR="00AF4CEE" w:rsidRPr="00AF4CEE">
        <w:t xml:space="preserve"> </w:t>
      </w:r>
      <w:r w:rsidR="00AF4CEE" w:rsidRPr="001035E7">
        <w:t>or hedonistic act utilitarianism.</w:t>
      </w:r>
      <w:bookmarkStart w:id="2" w:name="_GoBack"/>
      <w:bookmarkEnd w:id="2"/>
    </w:p>
    <w:p w14:paraId="2E2EEA91" w14:textId="494FDF3C" w:rsidR="00E9457B" w:rsidRPr="007875CF" w:rsidRDefault="00E9457B" w:rsidP="00E9457B">
      <w:pPr>
        <w:pStyle w:val="Heading4"/>
        <w:spacing w:line="276" w:lineRule="auto"/>
        <w:rPr>
          <w:rFonts w:cs="Calibri"/>
          <w:bCs w:val="0"/>
        </w:rPr>
      </w:pPr>
      <w:r w:rsidRPr="007875CF">
        <w:rPr>
          <w:rFonts w:cs="Calibri"/>
        </w:rPr>
        <w:t xml:space="preserve"> Pleasure and pain are intrinsic value and disvalue – everything else regresses – robust neuroscience. </w:t>
      </w:r>
    </w:p>
    <w:p w14:paraId="58E99683" w14:textId="77777777" w:rsidR="00E9457B" w:rsidRPr="007875CF" w:rsidRDefault="00E9457B" w:rsidP="00E9457B">
      <w:pPr>
        <w:spacing w:line="276" w:lineRule="auto"/>
        <w:rPr>
          <w:b/>
          <w:bCs/>
          <w:sz w:val="26"/>
        </w:rPr>
      </w:pPr>
      <w:r w:rsidRPr="007875CF">
        <w:rPr>
          <w:rStyle w:val="Style13ptBold"/>
        </w:rPr>
        <w:t xml:space="preserve">Blum et al. 18 </w:t>
      </w:r>
      <w:r w:rsidRPr="007875CF">
        <w:rPr>
          <w:sz w:val="10"/>
          <w:szCs w:val="10"/>
        </w:rPr>
        <w:t xml:space="preserve">Kenneth Blum, 1Department of Psychiatry, </w:t>
      </w:r>
      <w:proofErr w:type="spellStart"/>
      <w:r w:rsidRPr="007875CF">
        <w:rPr>
          <w:sz w:val="10"/>
          <w:szCs w:val="10"/>
        </w:rPr>
        <w:t>Boonshoft</w:t>
      </w:r>
      <w:proofErr w:type="spellEnd"/>
      <w:r w:rsidRPr="007875CF">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875CF">
        <w:rPr>
          <w:sz w:val="10"/>
          <w:szCs w:val="10"/>
        </w:rPr>
        <w:t>Geneus</w:t>
      </w:r>
      <w:proofErr w:type="spellEnd"/>
      <w:r w:rsidRPr="007875CF">
        <w:rPr>
          <w:sz w:val="10"/>
          <w:szCs w:val="10"/>
        </w:rPr>
        <w:t xml:space="preserve"> Health LLC, San Antonio, TX, USA 6Department of Addiction Research &amp; Therapy, </w:t>
      </w:r>
      <w:proofErr w:type="spellStart"/>
      <w:r w:rsidRPr="007875CF">
        <w:rPr>
          <w:sz w:val="10"/>
          <w:szCs w:val="10"/>
        </w:rPr>
        <w:t>Nupathways</w:t>
      </w:r>
      <w:proofErr w:type="spellEnd"/>
      <w:r w:rsidRPr="007875CF">
        <w:rPr>
          <w:sz w:val="10"/>
          <w:szCs w:val="10"/>
        </w:rPr>
        <w:t xml:space="preserve"> Inc., </w:t>
      </w:r>
      <w:proofErr w:type="spellStart"/>
      <w:r w:rsidRPr="007875CF">
        <w:rPr>
          <w:sz w:val="10"/>
          <w:szCs w:val="10"/>
        </w:rPr>
        <w:t>Innsbrook</w:t>
      </w:r>
      <w:proofErr w:type="spellEnd"/>
      <w:r w:rsidRPr="007875CF">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875CF">
        <w:rPr>
          <w:sz w:val="10"/>
          <w:szCs w:val="10"/>
        </w:rPr>
        <w:t>Eötvös</w:t>
      </w:r>
      <w:proofErr w:type="spellEnd"/>
      <w:r w:rsidRPr="007875CF">
        <w:rPr>
          <w:sz w:val="10"/>
          <w:szCs w:val="10"/>
        </w:rPr>
        <w:t xml:space="preserve"> </w:t>
      </w:r>
      <w:proofErr w:type="spellStart"/>
      <w:r w:rsidRPr="007875CF">
        <w:rPr>
          <w:sz w:val="10"/>
          <w:szCs w:val="10"/>
        </w:rPr>
        <w:t>Loránd</w:t>
      </w:r>
      <w:proofErr w:type="spellEnd"/>
      <w:r w:rsidRPr="007875CF">
        <w:rPr>
          <w:sz w:val="10"/>
          <w:szCs w:val="10"/>
        </w:rPr>
        <w:t xml:space="preserve"> University, Budapest, Hungary 10Division of Addiction Research, Dominion Diagnostics, LLC. North Kingston, RI, USA 11Victory Nutrition International, </w:t>
      </w:r>
      <w:proofErr w:type="spellStart"/>
      <w:r w:rsidRPr="007875CF">
        <w:rPr>
          <w:sz w:val="10"/>
          <w:szCs w:val="10"/>
        </w:rPr>
        <w:t>Lederach</w:t>
      </w:r>
      <w:proofErr w:type="spellEnd"/>
      <w:r w:rsidRPr="007875CF">
        <w:rPr>
          <w:sz w:val="10"/>
          <w:szCs w:val="10"/>
        </w:rPr>
        <w:t xml:space="preserve">, PA., USA 12National Human Genome Center at Howard University, Washington, DC., USA, Marjorie </w:t>
      </w:r>
      <w:proofErr w:type="spellStart"/>
      <w:r w:rsidRPr="007875CF">
        <w:rPr>
          <w:sz w:val="10"/>
          <w:szCs w:val="10"/>
        </w:rPr>
        <w:t>Gondré</w:t>
      </w:r>
      <w:proofErr w:type="spellEnd"/>
      <w:r w:rsidRPr="007875CF">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875CF">
        <w:rPr>
          <w:sz w:val="10"/>
          <w:szCs w:val="10"/>
        </w:rPr>
        <w:t>Modestino</w:t>
      </w:r>
      <w:proofErr w:type="spellEnd"/>
      <w:r w:rsidRPr="007875CF">
        <w:rPr>
          <w:sz w:val="10"/>
          <w:szCs w:val="10"/>
        </w:rPr>
        <w:t xml:space="preserve">, 14Department of Psychology, Curry College, Milton, MA, USA, Rajendra D </w:t>
      </w:r>
      <w:proofErr w:type="spellStart"/>
      <w:r w:rsidRPr="007875CF">
        <w:rPr>
          <w:sz w:val="10"/>
          <w:szCs w:val="10"/>
        </w:rPr>
        <w:t>Badgaiyan</w:t>
      </w:r>
      <w:proofErr w:type="spellEnd"/>
      <w:r w:rsidRPr="007875CF">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8" w:history="1">
        <w:r w:rsidRPr="007875CF">
          <w:rPr>
            <w:rStyle w:val="Hyperlink"/>
            <w:color w:val="000000"/>
            <w:sz w:val="10"/>
            <w:szCs w:val="10"/>
          </w:rPr>
          <w:t>https://www.ncbi.nlm.nih.gov/pmc/articles/PMC6446569/</w:t>
        </w:r>
      </w:hyperlink>
      <w:r w:rsidRPr="007875CF">
        <w:rPr>
          <w:sz w:val="10"/>
          <w:szCs w:val="10"/>
        </w:rPr>
        <w:t>, R.S.</w:t>
      </w:r>
    </w:p>
    <w:p w14:paraId="144017A1" w14:textId="77777777" w:rsidR="00E9457B" w:rsidRPr="007875CF" w:rsidRDefault="00E9457B" w:rsidP="00E9457B">
      <w:pPr>
        <w:spacing w:line="276" w:lineRule="auto"/>
        <w:rPr>
          <w:sz w:val="16"/>
        </w:rPr>
      </w:pPr>
      <w:r w:rsidRPr="007875CF">
        <w:rPr>
          <w:b/>
          <w:bCs/>
          <w:highlight w:val="green"/>
          <w:u w:val="single"/>
        </w:rPr>
        <w:t>Pleasure</w:t>
      </w:r>
      <w:r w:rsidRPr="007875CF">
        <w:rPr>
          <w:u w:val="single"/>
        </w:rPr>
        <w:t xml:space="preserve"> is not only</w:t>
      </w:r>
      <w:r w:rsidRPr="007875CF">
        <w:rPr>
          <w:sz w:val="16"/>
        </w:rPr>
        <w:t xml:space="preserve"> one of the three </w:t>
      </w:r>
      <w:r w:rsidRPr="007875CF">
        <w:rPr>
          <w:u w:val="single"/>
        </w:rPr>
        <w:t xml:space="preserve">primary reward </w:t>
      </w:r>
      <w:proofErr w:type="gramStart"/>
      <w:r w:rsidRPr="007875CF">
        <w:rPr>
          <w:u w:val="single"/>
        </w:rPr>
        <w:t>functions</w:t>
      </w:r>
      <w:proofErr w:type="gramEnd"/>
      <w:r w:rsidRPr="007875CF">
        <w:rPr>
          <w:sz w:val="16"/>
        </w:rPr>
        <w:t xml:space="preserve"> but </w:t>
      </w:r>
      <w:r w:rsidRPr="007875CF">
        <w:rPr>
          <w:u w:val="single"/>
        </w:rPr>
        <w:t xml:space="preserve">it also </w:t>
      </w:r>
      <w:r w:rsidRPr="007875CF">
        <w:rPr>
          <w:b/>
          <w:bCs/>
          <w:highlight w:val="green"/>
          <w:u w:val="single"/>
        </w:rPr>
        <w:t>defines reward.</w:t>
      </w:r>
      <w:r w:rsidRPr="007875CF">
        <w:rPr>
          <w:sz w:val="16"/>
        </w:rPr>
        <w:t xml:space="preserve"> As homeostasis explains the </w:t>
      </w:r>
      <w:r w:rsidRPr="007875CF">
        <w:rPr>
          <w:u w:val="single"/>
        </w:rPr>
        <w:t>functions of</w:t>
      </w:r>
      <w:r w:rsidRPr="007875CF">
        <w:rPr>
          <w:sz w:val="16"/>
        </w:rPr>
        <w:t xml:space="preserve"> only a limited number of </w:t>
      </w:r>
      <w:r w:rsidRPr="007875CF">
        <w:rPr>
          <w:u w:val="single"/>
        </w:rPr>
        <w:t xml:space="preserve">rewards, </w:t>
      </w:r>
      <w:r w:rsidRPr="007875CF">
        <w:rPr>
          <w:rStyle w:val="Emphasis"/>
          <w:highlight w:val="green"/>
        </w:rPr>
        <w:t>the</w:t>
      </w:r>
      <w:r w:rsidRPr="007875CF">
        <w:rPr>
          <w:sz w:val="16"/>
        </w:rPr>
        <w:t xml:space="preserve"> principal </w:t>
      </w:r>
      <w:r w:rsidRPr="007875CF">
        <w:rPr>
          <w:rStyle w:val="Emphasis"/>
          <w:highlight w:val="green"/>
        </w:rPr>
        <w:t>reason why particular stimuli</w:t>
      </w:r>
      <w:r w:rsidRPr="007875CF">
        <w:rPr>
          <w:u w:val="single"/>
        </w:rPr>
        <w:t xml:space="preserve">, objects, events, situations, and activities </w:t>
      </w:r>
      <w:r w:rsidRPr="007875CF">
        <w:rPr>
          <w:rStyle w:val="Emphasis"/>
          <w:highlight w:val="green"/>
        </w:rPr>
        <w:t>are rewarding</w:t>
      </w:r>
      <w:r w:rsidRPr="007875CF">
        <w:rPr>
          <w:sz w:val="16"/>
        </w:rPr>
        <w:t xml:space="preserve"> may be </w:t>
      </w:r>
      <w:r w:rsidRPr="007875CF">
        <w:rPr>
          <w:rStyle w:val="Emphasis"/>
          <w:highlight w:val="green"/>
        </w:rPr>
        <w:t>due to pleasure</w:t>
      </w:r>
      <w:r w:rsidRPr="007875CF">
        <w:rPr>
          <w:highlight w:val="green"/>
          <w:u w:val="single"/>
        </w:rPr>
        <w:t>.</w:t>
      </w:r>
      <w:r w:rsidRPr="007875CF">
        <w:rPr>
          <w:sz w:val="16"/>
        </w:rPr>
        <w:t xml:space="preserve"> This applies first of all to sex and to the primary homeostatic rewards of food and liquid and extends to money, taste, beauty, social encounters and nonmaterial, internally set, and intrinsic rewards. </w:t>
      </w:r>
      <w:r w:rsidRPr="007875CF">
        <w:rPr>
          <w:rStyle w:val="Emphasis"/>
          <w:highlight w:val="green"/>
        </w:rPr>
        <w:t>Pleasure</w:t>
      </w:r>
      <w:r w:rsidRPr="007875CF">
        <w:rPr>
          <w:u w:val="single"/>
        </w:rPr>
        <w:t>, as the primary effect of rewards</w:t>
      </w:r>
      <w:r w:rsidRPr="007875CF">
        <w:rPr>
          <w:sz w:val="16"/>
        </w:rPr>
        <w:t xml:space="preserve">, drives the prime reward functions of learning, approach behavior, and decision making and </w:t>
      </w:r>
      <w:r w:rsidRPr="007875CF">
        <w:rPr>
          <w:rStyle w:val="Emphasis"/>
          <w:highlight w:val="green"/>
        </w:rPr>
        <w:t>provides the basis</w:t>
      </w:r>
      <w:r w:rsidRPr="007875CF">
        <w:rPr>
          <w:b/>
          <w:bCs/>
          <w:highlight w:val="green"/>
          <w:u w:val="single"/>
        </w:rPr>
        <w:t xml:space="preserve"> for hedonic </w:t>
      </w:r>
      <w:r w:rsidRPr="007875CF">
        <w:rPr>
          <w:rStyle w:val="Emphasis"/>
          <w:highlight w:val="green"/>
        </w:rPr>
        <w:t>theories of reward</w:t>
      </w:r>
      <w:r w:rsidRPr="007875CF">
        <w:rPr>
          <w:u w:val="single"/>
        </w:rPr>
        <w:t xml:space="preserve"> function. We are attracted by</w:t>
      </w:r>
      <w:r w:rsidRPr="007875CF">
        <w:rPr>
          <w:sz w:val="16"/>
        </w:rPr>
        <w:t xml:space="preserve"> most </w:t>
      </w:r>
      <w:r w:rsidRPr="007875CF">
        <w:rPr>
          <w:u w:val="single"/>
        </w:rPr>
        <w:t>rewards and exert intense efforts to obtain them</w:t>
      </w:r>
      <w:r w:rsidRPr="007875CF">
        <w:rPr>
          <w:sz w:val="16"/>
        </w:rPr>
        <w:t xml:space="preserve">, just </w:t>
      </w:r>
      <w:r w:rsidRPr="007875CF">
        <w:rPr>
          <w:u w:val="single"/>
        </w:rPr>
        <w:t>because they are enjoyable</w:t>
      </w:r>
      <w:r w:rsidRPr="007875CF">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875CF">
        <w:rPr>
          <w:u w:val="single"/>
        </w:rPr>
        <w:t>using both humans and detailed invasive brain analysis of animals has discovered some critical ways that the brain processes pleasure</w:t>
      </w:r>
      <w:r w:rsidRPr="007875CF">
        <w:rPr>
          <w:sz w:val="16"/>
        </w:rPr>
        <w:t xml:space="preserve"> [14]. </w:t>
      </w:r>
      <w:r w:rsidRPr="007875CF">
        <w:rPr>
          <w:u w:val="single"/>
        </w:rPr>
        <w:t>Pleasure as a hallmark of reward is sufficient for defining a reward</w:t>
      </w:r>
      <w:r w:rsidRPr="007875CF">
        <w:rPr>
          <w:sz w:val="16"/>
        </w:rPr>
        <w:t xml:space="preserve">, but it may not be necessary. </w:t>
      </w:r>
      <w:r w:rsidRPr="007875CF">
        <w:rPr>
          <w:u w:val="single"/>
        </w:rPr>
        <w:t>A reward may generate positive</w:t>
      </w:r>
      <w:r w:rsidRPr="007875CF">
        <w:rPr>
          <w:sz w:val="16"/>
        </w:rPr>
        <w:t xml:space="preserve"> learning and approach </w:t>
      </w:r>
      <w:r w:rsidRPr="007875CF">
        <w:rPr>
          <w:u w:val="single"/>
        </w:rPr>
        <w:t>behavior</w:t>
      </w:r>
      <w:r w:rsidRPr="007875CF">
        <w:rPr>
          <w:sz w:val="16"/>
        </w:rPr>
        <w:t xml:space="preserve"> simply </w:t>
      </w:r>
      <w:r w:rsidRPr="007875CF">
        <w:rPr>
          <w:u w:val="single"/>
        </w:rPr>
        <w:t>because it contains substances that are essential for body function.</w:t>
      </w:r>
      <w:r w:rsidRPr="007875CF">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875CF">
        <w:rPr>
          <w:u w:val="single"/>
        </w:rPr>
        <w:t>evolution and its basic principles found</w:t>
      </w:r>
      <w:r w:rsidRPr="007875CF">
        <w:rPr>
          <w:sz w:val="16"/>
        </w:rPr>
        <w:t xml:space="preserve"> various </w:t>
      </w:r>
      <w:r w:rsidRPr="007875CF">
        <w:rPr>
          <w:u w:val="single"/>
        </w:rPr>
        <w:t>mechanisms that steer behavior and biological development.</w:t>
      </w:r>
      <w:r w:rsidRPr="007875CF">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875CF">
        <w:rPr>
          <w:b/>
          <w:bCs/>
          <w:highlight w:val="green"/>
          <w:u w:val="single"/>
        </w:rPr>
        <w:t>organisms are</w:t>
      </w:r>
      <w:r w:rsidRPr="007875CF">
        <w:rPr>
          <w:highlight w:val="green"/>
          <w:u w:val="single"/>
        </w:rPr>
        <w:t xml:space="preserve"> </w:t>
      </w:r>
      <w:r w:rsidRPr="007875CF">
        <w:rPr>
          <w:rStyle w:val="Emphasis"/>
          <w:highlight w:val="green"/>
        </w:rPr>
        <w:t>the</w:t>
      </w:r>
      <w:r w:rsidRPr="007875CF">
        <w:rPr>
          <w:highlight w:val="green"/>
          <w:u w:val="single"/>
        </w:rPr>
        <w:t xml:space="preserve"> </w:t>
      </w:r>
      <w:r w:rsidRPr="007875CF">
        <w:rPr>
          <w:b/>
          <w:bCs/>
          <w:highlight w:val="green"/>
          <w:u w:val="single"/>
        </w:rPr>
        <w:t>result of evolutionary competition.</w:t>
      </w:r>
      <w:r w:rsidRPr="007875CF">
        <w:rPr>
          <w:sz w:val="16"/>
        </w:rPr>
        <w:t xml:space="preserve"> In fact, Richard </w:t>
      </w:r>
      <w:r w:rsidRPr="007875CF">
        <w:rPr>
          <w:u w:val="single"/>
        </w:rPr>
        <w:t>Dawkins stresses gene survival and propagation as the basic mechanism of life</w:t>
      </w:r>
      <w:r w:rsidRPr="007875CF">
        <w:rPr>
          <w:sz w:val="16"/>
        </w:rPr>
        <w:t xml:space="preserve"> [20]. Only genes that lead to </w:t>
      </w:r>
      <w:r w:rsidRPr="007875CF">
        <w:rPr>
          <w:u w:val="single"/>
        </w:rPr>
        <w:t>the fittest phenotype will make it.</w:t>
      </w:r>
      <w:r w:rsidRPr="007875CF">
        <w:rPr>
          <w:sz w:val="16"/>
        </w:rPr>
        <w:t xml:space="preserve"> It is noteworthy that the phenotype is selected based on behavior that maximizes gene propagation. To do so, the phenotype must survive and generate </w:t>
      </w:r>
      <w:r w:rsidRPr="007875CF">
        <w:rPr>
          <w:sz w:val="16"/>
        </w:rPr>
        <w:lastRenderedPageBreak/>
        <w:t xml:space="preserve">offspring, and be better at it than its competitors. Thus, </w:t>
      </w:r>
      <w:r w:rsidRPr="007875CF">
        <w:rPr>
          <w:u w:val="single"/>
        </w:rPr>
        <w:t xml:space="preserve">the ultimate, distal function of </w:t>
      </w:r>
      <w:r w:rsidRPr="007875CF">
        <w:rPr>
          <w:rStyle w:val="Emphasis"/>
          <w:highlight w:val="green"/>
        </w:rPr>
        <w:t>rewards</w:t>
      </w:r>
      <w:r w:rsidRPr="007875CF">
        <w:rPr>
          <w:u w:val="single"/>
        </w:rPr>
        <w:t xml:space="preserve"> is to </w:t>
      </w:r>
      <w:r w:rsidRPr="007875CF">
        <w:rPr>
          <w:rStyle w:val="Emphasis"/>
          <w:highlight w:val="green"/>
        </w:rPr>
        <w:t>increase</w:t>
      </w:r>
      <w:r w:rsidRPr="007875CF">
        <w:rPr>
          <w:u w:val="single"/>
        </w:rPr>
        <w:t xml:space="preserve"> evolutionary </w:t>
      </w:r>
      <w:r w:rsidRPr="007875CF">
        <w:rPr>
          <w:rStyle w:val="Emphasis"/>
          <w:highlight w:val="green"/>
        </w:rPr>
        <w:t>fitness</w:t>
      </w:r>
      <w:r w:rsidRPr="007875CF">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875CF">
        <w:rPr>
          <w:u w:val="single"/>
        </w:rPr>
        <w:t>Behavioral reward functions have evolved to help individuals to survive and propagate their genes</w:t>
      </w:r>
      <w:r w:rsidRPr="007875CF">
        <w:rPr>
          <w:sz w:val="16"/>
        </w:rPr>
        <w:t xml:space="preserve">. Apparently, </w:t>
      </w:r>
      <w:r w:rsidRPr="007875CF">
        <w:rPr>
          <w:u w:val="single"/>
        </w:rPr>
        <w:t>people need to live well and long enough to reproduce.</w:t>
      </w:r>
      <w:r w:rsidRPr="007875CF">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7875CF">
        <w:rPr>
          <w:sz w:val="16"/>
        </w:rPr>
        <w:t>is</w:t>
      </w:r>
      <w:proofErr w:type="gramEnd"/>
      <w:r w:rsidRPr="007875CF">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875CF">
        <w:rPr>
          <w:u w:val="single"/>
        </w:rPr>
        <w:t>any small edge will ultimately result in evolutionary advantage</w:t>
      </w:r>
      <w:r w:rsidRPr="007875CF">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875CF">
        <w:rPr>
          <w:u w:val="single"/>
        </w:rPr>
        <w:t>Thus</w:t>
      </w:r>
      <w:proofErr w:type="gramEnd"/>
      <w:r w:rsidRPr="007875CF">
        <w:rPr>
          <w:u w:val="single"/>
        </w:rPr>
        <w:t xml:space="preserve"> the distal reward function in gene propagation and evolutionary fitness defines the proximal reward functions that we see</w:t>
      </w:r>
      <w:r w:rsidRPr="007875CF">
        <w:rPr>
          <w:sz w:val="16"/>
        </w:rPr>
        <w:t xml:space="preserve"> in everyday behavior. </w:t>
      </w:r>
      <w:r w:rsidRPr="007875CF">
        <w:rPr>
          <w:rStyle w:val="Emphasis"/>
          <w:highlight w:val="green"/>
        </w:rPr>
        <w:t>That is why foods, drinks, mates, and offspring are rewarding</w:t>
      </w:r>
      <w:r w:rsidRPr="007875CF">
        <w:rPr>
          <w:highlight w:val="green"/>
          <w:u w:val="single"/>
        </w:rPr>
        <w:t>.</w:t>
      </w:r>
      <w:r w:rsidRPr="007875CF">
        <w:rPr>
          <w:sz w:val="16"/>
          <w:szCs w:val="16"/>
          <w:u w:val="single"/>
        </w:rPr>
        <w:t xml:space="preserve"> </w:t>
      </w:r>
      <w:r w:rsidRPr="007875CF">
        <w:rPr>
          <w:sz w:val="8"/>
          <w:szCs w:val="8"/>
        </w:rPr>
        <w:t xml:space="preserve">There have been theories linking pleasure as a required component of health benefits </w:t>
      </w:r>
      <w:proofErr w:type="spellStart"/>
      <w:r w:rsidRPr="007875CF">
        <w:rPr>
          <w:sz w:val="8"/>
          <w:szCs w:val="8"/>
        </w:rPr>
        <w:t>salutogenesis</w:t>
      </w:r>
      <w:proofErr w:type="spellEnd"/>
      <w:r w:rsidRPr="007875CF">
        <w:rPr>
          <w:sz w:val="8"/>
          <w:szCs w:val="8"/>
        </w:rPr>
        <w:t>, (</w:t>
      </w:r>
      <w:proofErr w:type="spellStart"/>
      <w:r w:rsidRPr="007875CF">
        <w:rPr>
          <w:sz w:val="8"/>
          <w:szCs w:val="8"/>
        </w:rPr>
        <w:t>salugenesis</w:t>
      </w:r>
      <w:proofErr w:type="spellEnd"/>
      <w:r w:rsidRPr="007875CF">
        <w:rPr>
          <w:sz w:val="8"/>
          <w:szCs w:val="8"/>
        </w:rPr>
        <w:t xml:space="preserve">). In essence, under these terms, </w:t>
      </w:r>
      <w:r w:rsidRPr="007875CF">
        <w:rPr>
          <w:sz w:val="8"/>
          <w:szCs w:val="8"/>
          <w:u w:val="single"/>
        </w:rPr>
        <w:t>pleasure is described as a state or feeling of happiness and satisfaction resulting from an experience that one enjoys.</w:t>
      </w:r>
      <w:r w:rsidRPr="007875CF">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875CF">
        <w:rPr>
          <w:sz w:val="8"/>
          <w:szCs w:val="8"/>
        </w:rPr>
        <w:t>morphinergic</w:t>
      </w:r>
      <w:proofErr w:type="spellEnd"/>
      <w:r w:rsidRPr="007875CF">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875CF">
        <w:rPr>
          <w:sz w:val="8"/>
          <w:szCs w:val="8"/>
        </w:rPr>
        <w:t>hypodopaminergia</w:t>
      </w:r>
      <w:proofErr w:type="spellEnd"/>
      <w:r w:rsidRPr="007875CF">
        <w:rPr>
          <w:sz w:val="8"/>
          <w:szCs w:val="8"/>
        </w:rPr>
        <w:t xml:space="preserve"> [24]. Most would agree that pleasurable activities can stimulate personal growth and may help to induce healthy behavioral changes, including stress management [25]. The work of </w:t>
      </w:r>
      <w:proofErr w:type="spellStart"/>
      <w:r w:rsidRPr="007875CF">
        <w:rPr>
          <w:sz w:val="8"/>
          <w:szCs w:val="8"/>
        </w:rPr>
        <w:t>Esch</w:t>
      </w:r>
      <w:proofErr w:type="spellEnd"/>
      <w:r w:rsidRPr="007875CF">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875CF">
        <w:rPr>
          <w:sz w:val="8"/>
          <w:szCs w:val="8"/>
        </w:rPr>
        <w:t>As</w:t>
      </w:r>
      <w:proofErr w:type="gramEnd"/>
      <w:r w:rsidRPr="007875CF">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7875CF">
        <w:rPr>
          <w:sz w:val="16"/>
        </w:rPr>
        <w:t xml:space="preserve">Remarkably, there are </w:t>
      </w:r>
      <w:r w:rsidRPr="007875CF">
        <w:rPr>
          <w:u w:val="single"/>
        </w:rPr>
        <w:t>pathways for ordinary liking and pleasure</w:t>
      </w:r>
      <w:r w:rsidRPr="007875CF">
        <w:rPr>
          <w:sz w:val="16"/>
        </w:rPr>
        <w:t xml:space="preserve">, which </w:t>
      </w:r>
      <w:r w:rsidRPr="007875CF">
        <w:rPr>
          <w:u w:val="single"/>
        </w:rPr>
        <w:t>are limited in scope</w:t>
      </w:r>
      <w:r w:rsidRPr="007875CF">
        <w:rPr>
          <w:sz w:val="16"/>
        </w:rPr>
        <w:t xml:space="preserve"> as described above in this commentary. However, </w:t>
      </w:r>
      <w:r w:rsidRPr="007875CF">
        <w:rPr>
          <w:u w:val="single"/>
        </w:rPr>
        <w:t xml:space="preserve">there are </w:t>
      </w:r>
      <w:r w:rsidRPr="007875CF">
        <w:rPr>
          <w:b/>
          <w:bCs/>
          <w:highlight w:val="green"/>
          <w:u w:val="single"/>
        </w:rPr>
        <w:t>many brain regions</w:t>
      </w:r>
      <w:r w:rsidRPr="007875CF">
        <w:rPr>
          <w:sz w:val="16"/>
        </w:rPr>
        <w:t xml:space="preserve">, often termed hot and cold spots, </w:t>
      </w:r>
      <w:r w:rsidRPr="007875CF">
        <w:rPr>
          <w:u w:val="single"/>
        </w:rPr>
        <w:t xml:space="preserve">that significantly </w:t>
      </w:r>
      <w:r w:rsidRPr="007875CF">
        <w:rPr>
          <w:b/>
          <w:bCs/>
          <w:highlight w:val="green"/>
          <w:u w:val="single"/>
        </w:rPr>
        <w:t>modulate</w:t>
      </w:r>
      <w:r w:rsidRPr="007875CF">
        <w:rPr>
          <w:sz w:val="16"/>
        </w:rPr>
        <w:t xml:space="preserve"> (increase or decrease) </w:t>
      </w:r>
      <w:r w:rsidRPr="007875CF">
        <w:rPr>
          <w:u w:val="single"/>
        </w:rPr>
        <w:t xml:space="preserve">our </w:t>
      </w:r>
      <w:r w:rsidRPr="007875CF">
        <w:rPr>
          <w:b/>
          <w:bCs/>
          <w:highlight w:val="green"/>
          <w:u w:val="single"/>
        </w:rPr>
        <w:t>pleasure or</w:t>
      </w:r>
      <w:r w:rsidRPr="007875CF">
        <w:rPr>
          <w:u w:val="single"/>
        </w:rPr>
        <w:t xml:space="preserve"> even </w:t>
      </w:r>
      <w:r w:rsidRPr="007875CF">
        <w:rPr>
          <w:rStyle w:val="Emphasis"/>
          <w:highlight w:val="green"/>
        </w:rPr>
        <w:t>produce the opposite</w:t>
      </w:r>
      <w:r w:rsidRPr="007875CF">
        <w:rPr>
          <w:sz w:val="16"/>
        </w:rPr>
        <w:t xml:space="preserve"> of pleasure— that is </w:t>
      </w:r>
      <w:r w:rsidRPr="007875CF">
        <w:rPr>
          <w:u w:val="single"/>
        </w:rPr>
        <w:t>disgust and fear</w:t>
      </w:r>
      <w:r w:rsidRPr="007875CF">
        <w:rPr>
          <w:sz w:val="16"/>
        </w:rPr>
        <w:t xml:space="preserve"> [39]. </w:t>
      </w:r>
      <w:r w:rsidRPr="007875CF">
        <w:rPr>
          <w:u w:val="single"/>
        </w:rPr>
        <w:t>One</w:t>
      </w:r>
      <w:r w:rsidRPr="007875CF">
        <w:rPr>
          <w:sz w:val="16"/>
        </w:rPr>
        <w:t xml:space="preserve"> specific </w:t>
      </w:r>
      <w:r w:rsidRPr="007875CF">
        <w:rPr>
          <w:u w:val="single"/>
        </w:rPr>
        <w:t>region</w:t>
      </w:r>
      <w:r w:rsidRPr="007875CF">
        <w:rPr>
          <w:sz w:val="16"/>
        </w:rPr>
        <w:t xml:space="preserve"> of the nucleus </w:t>
      </w:r>
      <w:proofErr w:type="spellStart"/>
      <w:r w:rsidRPr="007875CF">
        <w:rPr>
          <w:sz w:val="16"/>
        </w:rPr>
        <w:t>accumbens</w:t>
      </w:r>
      <w:proofErr w:type="spellEnd"/>
      <w:r w:rsidRPr="007875CF">
        <w:rPr>
          <w:sz w:val="16"/>
        </w:rPr>
        <w:t xml:space="preserve"> </w:t>
      </w:r>
      <w:r w:rsidRPr="007875CF">
        <w:rPr>
          <w:u w:val="single"/>
        </w:rPr>
        <w:t>is organized like a computer keyboard, with particular stimulus triggers in rows</w:t>
      </w:r>
      <w:r w:rsidRPr="007875CF">
        <w:rPr>
          <w:sz w:val="16"/>
        </w:rPr>
        <w:t xml:space="preserve">— producing an increase and decrease of pleasure and disgust. Moreover, </w:t>
      </w:r>
      <w:r w:rsidRPr="007875CF">
        <w:rPr>
          <w:u w:val="single"/>
        </w:rPr>
        <w:t>the cortex has unique roles in the cognitive evaluation of our feelings of pleasure</w:t>
      </w:r>
      <w:r w:rsidRPr="007875CF">
        <w:rPr>
          <w:sz w:val="16"/>
        </w:rPr>
        <w:t xml:space="preserve"> [40]. Importantly, the interplay of these multiple triggers and the higher brain centers in the prefrontal cortex are very intricate and are just being uncovered. </w:t>
      </w:r>
      <w:r w:rsidRPr="007875CF">
        <w:rPr>
          <w:sz w:val="8"/>
          <w:szCs w:val="8"/>
        </w:rPr>
        <w:t xml:space="preserve">Desire and reward </w:t>
      </w:r>
      <w:proofErr w:type="gramStart"/>
      <w:r w:rsidRPr="007875CF">
        <w:rPr>
          <w:sz w:val="8"/>
          <w:szCs w:val="8"/>
        </w:rPr>
        <w:t>centers</w:t>
      </w:r>
      <w:proofErr w:type="gramEnd"/>
      <w:r w:rsidRPr="007875CF">
        <w:rPr>
          <w:sz w:val="8"/>
          <w:szCs w:val="8"/>
        </w:rPr>
        <w:t xml:space="preserve"> It is surprising that many different sources of pleasure activate the same circuits between the </w:t>
      </w:r>
      <w:proofErr w:type="spellStart"/>
      <w:r w:rsidRPr="007875CF">
        <w:rPr>
          <w:sz w:val="8"/>
          <w:szCs w:val="8"/>
        </w:rPr>
        <w:t>mesocorticolimbic</w:t>
      </w:r>
      <w:proofErr w:type="spellEnd"/>
      <w:r w:rsidRPr="007875CF">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875CF">
        <w:rPr>
          <w:sz w:val="8"/>
          <w:szCs w:val="8"/>
        </w:rPr>
        <w:t>accumbens</w:t>
      </w:r>
      <w:proofErr w:type="spellEnd"/>
      <w:r w:rsidRPr="007875CF">
        <w:rPr>
          <w:sz w:val="8"/>
          <w:szCs w:val="8"/>
        </w:rPr>
        <w:t xml:space="preserve"> (Figure 2). It is the cornerstone target to all addictions. The VTA is encompassed with neurons using glutamate, GABA, and dopamine. The nucleus </w:t>
      </w:r>
      <w:proofErr w:type="spellStart"/>
      <w:r w:rsidRPr="007875CF">
        <w:rPr>
          <w:sz w:val="8"/>
          <w:szCs w:val="8"/>
        </w:rPr>
        <w:t>accumbens</w:t>
      </w:r>
      <w:proofErr w:type="spellEnd"/>
      <w:r w:rsidRPr="007875CF">
        <w:rPr>
          <w:sz w:val="8"/>
          <w:szCs w:val="8"/>
        </w:rPr>
        <w:t xml:space="preserve"> (</w:t>
      </w:r>
      <w:proofErr w:type="spellStart"/>
      <w:r w:rsidRPr="007875CF">
        <w:rPr>
          <w:sz w:val="8"/>
          <w:szCs w:val="8"/>
        </w:rPr>
        <w:t>NAc</w:t>
      </w:r>
      <w:proofErr w:type="spellEnd"/>
      <w:r w:rsidRPr="007875CF">
        <w:rPr>
          <w:sz w:val="8"/>
          <w:szCs w:val="8"/>
        </w:rPr>
        <w:t xml:space="preserve">) is located within the ventral striatum and is divided into two sub-regions—the motor and limbic regions associated with its core and shell, respectively. The </w:t>
      </w:r>
      <w:proofErr w:type="spellStart"/>
      <w:r w:rsidRPr="007875CF">
        <w:rPr>
          <w:sz w:val="8"/>
          <w:szCs w:val="8"/>
        </w:rPr>
        <w:t>NAc</w:t>
      </w:r>
      <w:proofErr w:type="spellEnd"/>
      <w:r w:rsidRPr="007875CF">
        <w:rPr>
          <w:sz w:val="8"/>
          <w:szCs w:val="8"/>
        </w:rPr>
        <w:t xml:space="preserve"> has spiny neurons that receive dopamine from the VTA and glutamate (a dopamine driver) from the hippocampus, amygdala and medial prefrontal cortex. Subsequently, the </w:t>
      </w:r>
      <w:proofErr w:type="spellStart"/>
      <w:r w:rsidRPr="007875CF">
        <w:rPr>
          <w:sz w:val="8"/>
          <w:szCs w:val="8"/>
        </w:rPr>
        <w:t>NAc</w:t>
      </w:r>
      <w:proofErr w:type="spellEnd"/>
      <w:r w:rsidRPr="007875CF">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875CF">
        <w:rPr>
          <w:sz w:val="8"/>
          <w:szCs w:val="8"/>
        </w:rPr>
        <w:t>hypodopaminergia</w:t>
      </w:r>
      <w:proofErr w:type="spellEnd"/>
      <w:r w:rsidRPr="007875CF">
        <w:rPr>
          <w:sz w:val="8"/>
          <w:szCs w:val="8"/>
        </w:rPr>
        <w:t xml:space="preserve"> in the “Brain Reward Cascade” that contribute to addiction and compulsive behaviors [3,6,41]. </w:t>
      </w:r>
      <w:r w:rsidRPr="007875CF">
        <w:rPr>
          <w:sz w:val="16"/>
        </w:rPr>
        <w:t xml:space="preserve">Furthermore, ordinary </w:t>
      </w:r>
      <w:r w:rsidRPr="007875CF">
        <w:rPr>
          <w:u w:val="single"/>
        </w:rPr>
        <w:t>“</w:t>
      </w:r>
      <w:r w:rsidRPr="007875CF">
        <w:rPr>
          <w:rStyle w:val="Emphasis"/>
          <w:highlight w:val="green"/>
        </w:rPr>
        <w:t>liking</w:t>
      </w:r>
      <w:r w:rsidRPr="007875CF">
        <w:rPr>
          <w:u w:val="single"/>
        </w:rPr>
        <w:t xml:space="preserve">” of </w:t>
      </w:r>
      <w:r w:rsidRPr="007875CF">
        <w:rPr>
          <w:rStyle w:val="Emphasis"/>
          <w:highlight w:val="green"/>
        </w:rPr>
        <w:t>something</w:t>
      </w:r>
      <w:r w:rsidRPr="007875CF">
        <w:rPr>
          <w:u w:val="single"/>
        </w:rPr>
        <w:t xml:space="preserve">, or pure pleasure, </w:t>
      </w:r>
      <w:r w:rsidRPr="007875CF">
        <w:rPr>
          <w:rStyle w:val="Emphasis"/>
          <w:highlight w:val="green"/>
        </w:rPr>
        <w:t>is represented by</w:t>
      </w:r>
      <w:r w:rsidRPr="007875CF">
        <w:rPr>
          <w:sz w:val="16"/>
        </w:rPr>
        <w:t xml:space="preserve"> small </w:t>
      </w:r>
      <w:r w:rsidRPr="007875CF">
        <w:rPr>
          <w:rStyle w:val="Emphasis"/>
          <w:highlight w:val="green"/>
        </w:rPr>
        <w:t>regions</w:t>
      </w:r>
      <w:r w:rsidRPr="007875CF">
        <w:rPr>
          <w:sz w:val="16"/>
        </w:rPr>
        <w:t xml:space="preserve"> mainly </w:t>
      </w:r>
      <w:r w:rsidRPr="007875CF">
        <w:rPr>
          <w:rStyle w:val="Emphasis"/>
          <w:highlight w:val="green"/>
        </w:rPr>
        <w:t>in the limbic system</w:t>
      </w:r>
      <w:r w:rsidRPr="007875CF">
        <w:rPr>
          <w:sz w:val="16"/>
        </w:rPr>
        <w:t xml:space="preserve"> (old reptilian part of the brain). These may be </w:t>
      </w:r>
      <w:r w:rsidRPr="007875CF">
        <w:rPr>
          <w:u w:val="single"/>
        </w:rPr>
        <w:t>part of larger neural circuits.</w:t>
      </w:r>
      <w:r w:rsidRPr="007875CF">
        <w:rPr>
          <w:sz w:val="16"/>
        </w:rPr>
        <w:t xml:space="preserve"> In Latin, </w:t>
      </w:r>
      <w:proofErr w:type="spellStart"/>
      <w:r w:rsidRPr="007875CF">
        <w:rPr>
          <w:sz w:val="16"/>
        </w:rPr>
        <w:t>hedus</w:t>
      </w:r>
      <w:proofErr w:type="spellEnd"/>
      <w:r w:rsidRPr="007875CF">
        <w:rPr>
          <w:sz w:val="16"/>
        </w:rPr>
        <w:t xml:space="preserve"> is the term for “sweet”; and in Greek, </w:t>
      </w:r>
      <w:proofErr w:type="spellStart"/>
      <w:r w:rsidRPr="007875CF">
        <w:rPr>
          <w:sz w:val="16"/>
        </w:rPr>
        <w:t>hodone</w:t>
      </w:r>
      <w:proofErr w:type="spellEnd"/>
      <w:r w:rsidRPr="007875CF">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7875CF">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7875CF">
        <w:rPr>
          <w:sz w:val="8"/>
          <w:szCs w:val="8"/>
        </w:rPr>
        <w:t>networks, and</w:t>
      </w:r>
      <w:proofErr w:type="gramEnd"/>
      <w:r w:rsidRPr="007875CF">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875CF">
        <w:rPr>
          <w:sz w:val="8"/>
          <w:szCs w:val="8"/>
        </w:rPr>
        <w:t>NAc</w:t>
      </w:r>
      <w:proofErr w:type="spellEnd"/>
      <w:r w:rsidRPr="007875CF">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875CF">
        <w:rPr>
          <w:sz w:val="8"/>
          <w:szCs w:val="8"/>
        </w:rPr>
        <w:t>), and</w:t>
      </w:r>
      <w:proofErr w:type="gramEnd"/>
      <w:r w:rsidRPr="007875CF">
        <w:rPr>
          <w:sz w:val="8"/>
          <w:szCs w:val="8"/>
        </w:rPr>
        <w:t xml:space="preserve"> may have an additive effect on vulnerability to various addictions [48]. In this regard, </w:t>
      </w:r>
      <w:proofErr w:type="spellStart"/>
      <w:r w:rsidRPr="007875CF">
        <w:rPr>
          <w:sz w:val="8"/>
          <w:szCs w:val="8"/>
        </w:rPr>
        <w:t>Vanyukov</w:t>
      </w:r>
      <w:proofErr w:type="spellEnd"/>
      <w:r w:rsidRPr="007875CF">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7875CF">
        <w:rPr>
          <w:sz w:val="16"/>
        </w:rPr>
        <w:t xml:space="preserve">In simpler terms, the system controls the production of </w:t>
      </w:r>
      <w:r w:rsidRPr="007875CF">
        <w:rPr>
          <w:sz w:val="16"/>
        </w:rPr>
        <w:lastRenderedPageBreak/>
        <w:t xml:space="preserve">dopamine, a chemical messenger that plays a significant role in pleasure and rewards. The senior author, Dr. </w:t>
      </w:r>
      <w:proofErr w:type="spellStart"/>
      <w:r w:rsidRPr="007875CF">
        <w:rPr>
          <w:sz w:val="16"/>
        </w:rPr>
        <w:t>Nenad</w:t>
      </w:r>
      <w:proofErr w:type="spellEnd"/>
      <w:r w:rsidRPr="007875CF">
        <w:rPr>
          <w:sz w:val="16"/>
        </w:rPr>
        <w:t xml:space="preserve"> </w:t>
      </w:r>
      <w:proofErr w:type="spellStart"/>
      <w:r w:rsidRPr="007875CF">
        <w:rPr>
          <w:sz w:val="16"/>
        </w:rPr>
        <w:t>Sestan</w:t>
      </w:r>
      <w:proofErr w:type="spellEnd"/>
      <w:r w:rsidRPr="007875CF">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875CF">
        <w:rPr>
          <w:sz w:val="16"/>
        </w:rPr>
        <w:t>Sestan</w:t>
      </w:r>
      <w:proofErr w:type="spellEnd"/>
      <w:r w:rsidRPr="007875CF">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875CF">
        <w:rPr>
          <w:rStyle w:val="Emphasis"/>
          <w:highlight w:val="green"/>
        </w:rPr>
        <w:t>researchers examined</w:t>
      </w:r>
      <w:r w:rsidRPr="007875CF">
        <w:rPr>
          <w:u w:val="single"/>
        </w:rPr>
        <w:t xml:space="preserve"> 247 specimens of </w:t>
      </w:r>
      <w:r w:rsidRPr="007875CF">
        <w:rPr>
          <w:rStyle w:val="Emphasis"/>
          <w:highlight w:val="green"/>
        </w:rPr>
        <w:t>neural tissue</w:t>
      </w:r>
      <w:r w:rsidRPr="007875CF">
        <w:rPr>
          <w:u w:val="single"/>
        </w:rPr>
        <w:t xml:space="preserve"> from six humans, five chimpanzees, and five macaque monkeys.</w:t>
      </w:r>
      <w:r w:rsidRPr="007875CF">
        <w:rPr>
          <w:sz w:val="16"/>
        </w:rPr>
        <w:t xml:space="preserve"> Moreover, these </w:t>
      </w:r>
      <w:r w:rsidRPr="007875CF">
        <w:rPr>
          <w:u w:val="single"/>
        </w:rPr>
        <w:t>investigators analyzed which genes were turned on or off in 16 regions of the brain.</w:t>
      </w:r>
      <w:r w:rsidRPr="007875CF">
        <w:rPr>
          <w:sz w:val="16"/>
        </w:rPr>
        <w:t xml:space="preserve"> While </w:t>
      </w:r>
      <w:r w:rsidRPr="007875CF">
        <w:rPr>
          <w:u w:val="single"/>
        </w:rPr>
        <w:t xml:space="preserve">the differences among species were subtle, </w:t>
      </w:r>
      <w:r w:rsidRPr="007875CF">
        <w:rPr>
          <w:b/>
          <w:bCs/>
          <w:u w:val="single"/>
        </w:rPr>
        <w:t>there was</w:t>
      </w:r>
      <w:r w:rsidRPr="007875CF">
        <w:rPr>
          <w:u w:val="single"/>
        </w:rPr>
        <w:t xml:space="preserve"> a </w:t>
      </w:r>
      <w:r w:rsidRPr="007875CF">
        <w:rPr>
          <w:b/>
          <w:bCs/>
          <w:u w:val="single"/>
        </w:rPr>
        <w:t>remarkable contrast in</w:t>
      </w:r>
      <w:r w:rsidRPr="007875CF">
        <w:rPr>
          <w:u w:val="single"/>
        </w:rPr>
        <w:t xml:space="preserve"> the</w:t>
      </w:r>
      <w:r w:rsidRPr="007875CF">
        <w:rPr>
          <w:b/>
          <w:bCs/>
          <w:u w:val="single"/>
        </w:rPr>
        <w:t xml:space="preserve"> </w:t>
      </w:r>
      <w:r w:rsidRPr="007875CF">
        <w:rPr>
          <w:rStyle w:val="Emphasis"/>
          <w:highlight w:val="green"/>
        </w:rPr>
        <w:t>neocortices</w:t>
      </w:r>
      <w:r w:rsidRPr="007875CF">
        <w:rPr>
          <w:sz w:val="16"/>
        </w:rPr>
        <w:t xml:space="preserve">, specifically </w:t>
      </w:r>
      <w:r w:rsidRPr="007875CF">
        <w:rPr>
          <w:rStyle w:val="Emphasis"/>
          <w:highlight w:val="green"/>
        </w:rPr>
        <w:t>in</w:t>
      </w:r>
      <w:r w:rsidRPr="007875CF">
        <w:rPr>
          <w:u w:val="single"/>
        </w:rPr>
        <w:t xml:space="preserve"> an area of </w:t>
      </w:r>
      <w:r w:rsidRPr="007875CF">
        <w:rPr>
          <w:rStyle w:val="Emphasis"/>
          <w:highlight w:val="green"/>
        </w:rPr>
        <w:t>the brain</w:t>
      </w:r>
      <w:r w:rsidRPr="007875CF">
        <w:rPr>
          <w:u w:val="single"/>
        </w:rPr>
        <w:t xml:space="preserve"> that </w:t>
      </w:r>
      <w:r w:rsidRPr="007875CF">
        <w:rPr>
          <w:rStyle w:val="Emphasis"/>
          <w:highlight w:val="green"/>
        </w:rPr>
        <w:t>is much more developed in humans</w:t>
      </w:r>
      <w:r w:rsidRPr="007875CF">
        <w:rPr>
          <w:rStyle w:val="Emphasis"/>
        </w:rPr>
        <w:t xml:space="preserve"> </w:t>
      </w:r>
      <w:r w:rsidRPr="007875CF">
        <w:rPr>
          <w:u w:val="single"/>
        </w:rPr>
        <w:t>than in chimpanzees.</w:t>
      </w:r>
      <w:r w:rsidRPr="007875CF">
        <w:rPr>
          <w:sz w:val="16"/>
        </w:rPr>
        <w:t xml:space="preserve"> In fact, these researchers found that a gene called </w:t>
      </w:r>
      <w:r w:rsidRPr="007875CF">
        <w:rPr>
          <w:u w:val="single"/>
        </w:rPr>
        <w:t>tyrosine hydroxylase (TH) for the enzyme, responsible for the production of dopamine</w:t>
      </w:r>
      <w:r w:rsidRPr="007875CF">
        <w:rPr>
          <w:sz w:val="16"/>
        </w:rPr>
        <w:t xml:space="preserve">, was </w:t>
      </w:r>
      <w:r w:rsidRPr="007875CF">
        <w:rPr>
          <w:u w:val="single"/>
        </w:rPr>
        <w:t>expressed in the neocortex of humans, but not chimpanzees.</w:t>
      </w:r>
      <w:r w:rsidRPr="007875CF">
        <w:rPr>
          <w:sz w:val="16"/>
        </w:rPr>
        <w:t xml:space="preserve"> As discussed earlier, </w:t>
      </w:r>
      <w:r w:rsidRPr="007875CF">
        <w:rPr>
          <w:u w:val="single"/>
        </w:rPr>
        <w:t>dopamine is</w:t>
      </w:r>
      <w:r w:rsidRPr="007875CF">
        <w:rPr>
          <w:sz w:val="16"/>
        </w:rPr>
        <w:t xml:space="preserve"> best </w:t>
      </w:r>
      <w:r w:rsidRPr="007875CF">
        <w:rPr>
          <w:u w:val="single"/>
        </w:rPr>
        <w:t>known for its</w:t>
      </w:r>
      <w:r w:rsidRPr="007875CF">
        <w:rPr>
          <w:sz w:val="16"/>
        </w:rPr>
        <w:t xml:space="preserve"> essential </w:t>
      </w:r>
      <w:r w:rsidRPr="007875CF">
        <w:rPr>
          <w:u w:val="single"/>
        </w:rPr>
        <w:t>role within the brain’s reward system; the</w:t>
      </w:r>
      <w:r w:rsidRPr="007875CF">
        <w:rPr>
          <w:sz w:val="16"/>
        </w:rPr>
        <w:t xml:space="preserve"> very </w:t>
      </w:r>
      <w:r w:rsidRPr="007875CF">
        <w:rPr>
          <w:u w:val="single"/>
        </w:rPr>
        <w:t>system that responds to everything from sex, to gambling, to food, and to addictive drugs.</w:t>
      </w:r>
      <w:r w:rsidRPr="007875CF">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875CF">
        <w:rPr>
          <w:rStyle w:val="Emphasis"/>
          <w:highlight w:val="green"/>
        </w:rPr>
        <w:t>dopamine plays</w:t>
      </w:r>
      <w:r w:rsidRPr="007875CF">
        <w:rPr>
          <w:u w:val="single"/>
        </w:rPr>
        <w:t xml:space="preserve"> a substantial </w:t>
      </w:r>
      <w:r w:rsidRPr="007875CF">
        <w:rPr>
          <w:rStyle w:val="Emphasis"/>
          <w:highlight w:val="green"/>
        </w:rPr>
        <w:t>role in</w:t>
      </w:r>
      <w:r w:rsidRPr="007875CF">
        <w:rPr>
          <w:u w:val="single"/>
        </w:rPr>
        <w:t xml:space="preserve"> humans’ </w:t>
      </w:r>
      <w:r w:rsidRPr="007875CF">
        <w:rPr>
          <w:rStyle w:val="Emphasis"/>
          <w:highlight w:val="green"/>
        </w:rPr>
        <w:t>ability to pursue</w:t>
      </w:r>
      <w:r w:rsidRPr="007875CF">
        <w:rPr>
          <w:u w:val="single"/>
        </w:rPr>
        <w:t xml:space="preserve"> various </w:t>
      </w:r>
      <w:r w:rsidRPr="007875CF">
        <w:rPr>
          <w:rStyle w:val="Emphasis"/>
          <w:highlight w:val="green"/>
        </w:rPr>
        <w:t>rewards that are</w:t>
      </w:r>
      <w:r w:rsidRPr="007875CF">
        <w:rPr>
          <w:u w:val="single"/>
        </w:rPr>
        <w:t xml:space="preserve"> perhaps months or even </w:t>
      </w:r>
      <w:r w:rsidRPr="007875CF">
        <w:rPr>
          <w:rStyle w:val="Emphasis"/>
          <w:highlight w:val="green"/>
        </w:rPr>
        <w:t xml:space="preserve">years away </w:t>
      </w:r>
      <w:r w:rsidRPr="007875CF">
        <w:t>in</w:t>
      </w:r>
      <w:r w:rsidRPr="007875CF">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875CF">
        <w:rPr>
          <w:sz w:val="16"/>
        </w:rPr>
        <w:t>alterlife</w:t>
      </w:r>
      <w:proofErr w:type="spellEnd"/>
      <w:r w:rsidRPr="007875CF">
        <w:rPr>
          <w:sz w:val="16"/>
        </w:rPr>
        <w:t xml:space="preserve">. </w:t>
      </w:r>
      <w:r w:rsidRPr="007875CF">
        <w:rPr>
          <w:u w:val="single"/>
        </w:rPr>
        <w:t>This may explain what often motivates people to work for things that have no apparent short-term benefit</w:t>
      </w:r>
      <w:r w:rsidRPr="007875CF">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875CF">
        <w:rPr>
          <w:sz w:val="16"/>
        </w:rPr>
        <w:t>shilting</w:t>
      </w:r>
      <w:proofErr w:type="spellEnd"/>
      <w:r w:rsidRPr="007875CF">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9D72E83" w14:textId="77777777" w:rsidR="00E9457B" w:rsidRPr="007875CF" w:rsidRDefault="00E9457B" w:rsidP="00E9457B">
      <w:pPr>
        <w:pStyle w:val="Heading4"/>
        <w:rPr>
          <w:rFonts w:cs="Calibri"/>
        </w:rPr>
      </w:pPr>
      <w:r w:rsidRPr="007875CF">
        <w:rPr>
          <w:rFonts w:cs="Calibri"/>
        </w:rPr>
        <w:lastRenderedPageBreak/>
        <w:t>Prefer:</w:t>
      </w:r>
    </w:p>
    <w:p w14:paraId="4F204C2D" w14:textId="77777777" w:rsidR="00E9457B" w:rsidRPr="007875CF" w:rsidRDefault="00E9457B" w:rsidP="00E9457B">
      <w:pPr>
        <w:pStyle w:val="Heading4"/>
        <w:rPr>
          <w:rFonts w:cs="Calibri"/>
        </w:rPr>
      </w:pPr>
      <w:r w:rsidRPr="007875CF">
        <w:rPr>
          <w:rFonts w:cs="Calibri"/>
        </w:rPr>
        <w:t xml:space="preserve">1] </w:t>
      </w:r>
      <w:proofErr w:type="spellStart"/>
      <w:r w:rsidRPr="007875CF">
        <w:rPr>
          <w:rFonts w:cs="Calibri"/>
        </w:rPr>
        <w:t>Bindingness</w:t>
      </w:r>
      <w:proofErr w:type="spellEnd"/>
      <w:r w:rsidRPr="007875CF">
        <w:rPr>
          <w:rFonts w:cs="Calibri"/>
        </w:rPr>
        <w:t>-- I could put my hand on a hot stove and I’d automatically pull it back before a signal is sent to my brain-- Anything else fails to be morally binding because one could always ask “why not?”</w:t>
      </w:r>
    </w:p>
    <w:p w14:paraId="25174C77" w14:textId="77777777" w:rsidR="00E9457B" w:rsidRPr="007875CF" w:rsidRDefault="00E9457B" w:rsidP="00E9457B">
      <w:pPr>
        <w:pStyle w:val="Heading4"/>
        <w:rPr>
          <w:rFonts w:cs="Calibri"/>
        </w:rPr>
      </w:pPr>
      <w:r w:rsidRPr="007875CF">
        <w:rPr>
          <w:rFonts w:cs="Calibri"/>
        </w:rPr>
        <w:t xml:space="preserve">2] Actor spec—governments must use </w:t>
      </w:r>
      <w:proofErr w:type="spellStart"/>
      <w:r w:rsidRPr="007875CF">
        <w:rPr>
          <w:rFonts w:cs="Calibri"/>
        </w:rPr>
        <w:t>util</w:t>
      </w:r>
      <w:proofErr w:type="spellEnd"/>
      <w:r w:rsidRPr="007875CF">
        <w:rPr>
          <w:rFonts w:cs="Calibri"/>
        </w:rPr>
        <w:t xml:space="preserve"> because they </w:t>
      </w:r>
      <w:r w:rsidRPr="007875CF">
        <w:rPr>
          <w:rFonts w:cs="Calibri"/>
          <w:u w:val="single"/>
        </w:rPr>
        <w:t>don’t have intentions</w:t>
      </w:r>
      <w:r w:rsidRPr="007875CF">
        <w:rPr>
          <w:rFonts w:cs="Calibri"/>
        </w:rPr>
        <w:t xml:space="preserve"> and are </w:t>
      </w:r>
      <w:r w:rsidRPr="007875CF">
        <w:rPr>
          <w:rFonts w:cs="Calibri"/>
          <w:u w:val="single"/>
        </w:rPr>
        <w:t>constantly</w:t>
      </w:r>
      <w:r w:rsidRPr="007875CF">
        <w:rPr>
          <w:rFonts w:cs="Calibri"/>
        </w:rPr>
        <w:t xml:space="preserve"> dealing with tradeoffs—outweighs since different agents have different obligations</w:t>
      </w:r>
    </w:p>
    <w:p w14:paraId="09DD3D36" w14:textId="77777777" w:rsidR="00E9457B" w:rsidRPr="007875CF" w:rsidRDefault="00E9457B" w:rsidP="00E9457B">
      <w:pPr>
        <w:pStyle w:val="Heading4"/>
        <w:rPr>
          <w:rFonts w:cs="Calibri"/>
          <w:color w:val="000000" w:themeColor="text1"/>
        </w:rPr>
      </w:pPr>
      <w:r w:rsidRPr="007875CF">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0781FB24" w14:textId="77777777" w:rsidR="00E9457B" w:rsidRPr="007875CF" w:rsidRDefault="00E9457B" w:rsidP="00E9457B">
      <w:pPr>
        <w:pStyle w:val="Heading4"/>
        <w:rPr>
          <w:rFonts w:cs="Calibri"/>
        </w:rPr>
      </w:pPr>
      <w:r w:rsidRPr="007875CF">
        <w:rPr>
          <w:rFonts w:cs="Calibri"/>
        </w:rPr>
        <w:t xml:space="preserve">A] </w:t>
      </w:r>
      <w:r w:rsidRPr="007875CF">
        <w:rPr>
          <w:rFonts w:cs="Calibri"/>
          <w:u w:val="single"/>
        </w:rPr>
        <w:t>Parsimony</w:t>
      </w:r>
      <w:r w:rsidRPr="007875CF">
        <w:rPr>
          <w:rFonts w:cs="Calibri"/>
        </w:rPr>
        <w:t xml:space="preserve"> – metaphysics relies on long chains of questionable claims that make conclusions less likely. </w:t>
      </w:r>
    </w:p>
    <w:p w14:paraId="208C423C" w14:textId="77777777" w:rsidR="00E9457B" w:rsidRPr="007875CF" w:rsidRDefault="00E9457B" w:rsidP="00E9457B">
      <w:pPr>
        <w:pStyle w:val="Heading4"/>
        <w:rPr>
          <w:rFonts w:cs="Calibri"/>
        </w:rPr>
      </w:pPr>
      <w:r w:rsidRPr="007875CF">
        <w:rPr>
          <w:rFonts w:cs="Calibri"/>
        </w:rPr>
        <w:t xml:space="preserve">B] </w:t>
      </w:r>
      <w:r w:rsidRPr="007875CF">
        <w:rPr>
          <w:rFonts w:cs="Calibri"/>
          <w:u w:val="single"/>
        </w:rPr>
        <w:t>Hijacks</w:t>
      </w:r>
      <w:r w:rsidRPr="007875CF">
        <w:rPr>
          <w:rFonts w:cs="Calibri"/>
        </w:rPr>
        <w:t xml:space="preserve"> – intuitions are inevitable since even every framework must take some unjustified assumption as a starting point. </w:t>
      </w:r>
    </w:p>
    <w:p w14:paraId="3FD5CD71" w14:textId="77777777" w:rsidR="00E9457B" w:rsidRPr="007875CF" w:rsidRDefault="00E9457B" w:rsidP="00E9457B">
      <w:pPr>
        <w:pStyle w:val="Heading4"/>
        <w:rPr>
          <w:rFonts w:cs="Calibri"/>
          <w:b w:val="0"/>
          <w:bCs w:val="0"/>
        </w:rPr>
      </w:pPr>
      <w:r w:rsidRPr="007875CF">
        <w:rPr>
          <w:rFonts w:cs="Calibri"/>
        </w:rPr>
        <w:t>4]</w:t>
      </w:r>
      <w:r w:rsidRPr="007875CF">
        <w:rPr>
          <w:rStyle w:val="Style13ptBold"/>
          <w:rFonts w:cs="Calibri"/>
        </w:rPr>
        <w:t xml:space="preserve"> Lexical pre-requisite: threats to bodily security preclude the ability for moral actors to effectively act upon other moral theories since they are in a constant state of crisis that inhibits the ideal moral conditions which other theories presuppose</w:t>
      </w:r>
      <w:r w:rsidRPr="007875CF">
        <w:rPr>
          <w:rFonts w:cs="Calibri"/>
          <w:b w:val="0"/>
        </w:rPr>
        <w:t xml:space="preserve"> </w:t>
      </w:r>
    </w:p>
    <w:p w14:paraId="08373322" w14:textId="77777777" w:rsidR="00E9457B" w:rsidRPr="007875CF" w:rsidRDefault="00E9457B" w:rsidP="00E9457B">
      <w:pPr>
        <w:pStyle w:val="Heading4"/>
        <w:rPr>
          <w:rFonts w:cs="Calibri"/>
        </w:rPr>
      </w:pPr>
      <w:r w:rsidRPr="007875CF">
        <w:rPr>
          <w:rFonts w:cs="Calibri"/>
        </w:rPr>
        <w:t>5] TJFs:</w:t>
      </w:r>
    </w:p>
    <w:p w14:paraId="48B152FA" w14:textId="77777777" w:rsidR="00E9457B" w:rsidRPr="007875CF" w:rsidRDefault="00E9457B" w:rsidP="00E9457B">
      <w:pPr>
        <w:pStyle w:val="Heading4"/>
        <w:rPr>
          <w:rFonts w:cs="Calibri"/>
        </w:rPr>
      </w:pPr>
      <w:r w:rsidRPr="007875CF">
        <w:rPr>
          <w:rFonts w:cs="Calibri"/>
        </w:rPr>
        <w:t xml:space="preserve">A] </w:t>
      </w:r>
      <w:r w:rsidRPr="007875CF">
        <w:rPr>
          <w:rFonts w:cs="Calibri"/>
          <w:u w:val="single"/>
        </w:rPr>
        <w:t>Predictable literature</w:t>
      </w:r>
      <w:r w:rsidRPr="007875CF">
        <w:rPr>
          <w:rFonts w:cs="Calibri"/>
        </w:rPr>
        <w:t xml:space="preserve"> -- </w:t>
      </w:r>
      <w:proofErr w:type="spellStart"/>
      <w:r w:rsidRPr="007875CF">
        <w:rPr>
          <w:rFonts w:cs="Calibri"/>
        </w:rPr>
        <w:t>util</w:t>
      </w:r>
      <w:proofErr w:type="spellEnd"/>
      <w:r w:rsidRPr="007875CF">
        <w:rPr>
          <w:rFonts w:cs="Calibri"/>
        </w:rPr>
        <w:t xml:space="preserve">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55C9206E" w14:textId="77777777" w:rsidR="00E9457B" w:rsidRPr="007875CF" w:rsidRDefault="00E9457B" w:rsidP="00E9457B">
      <w:pPr>
        <w:pStyle w:val="Heading4"/>
        <w:rPr>
          <w:rFonts w:cs="Calibri"/>
        </w:rPr>
      </w:pPr>
      <w:r w:rsidRPr="007875CF">
        <w:rPr>
          <w:rFonts w:cs="Calibri"/>
        </w:rPr>
        <w:t xml:space="preserve">B] </w:t>
      </w:r>
      <w:r w:rsidRPr="007875CF">
        <w:rPr>
          <w:rFonts w:cs="Calibri"/>
          <w:u w:val="single"/>
        </w:rPr>
        <w:t>Topic ed</w:t>
      </w:r>
      <w:r w:rsidRPr="007875CF">
        <w:rPr>
          <w:rFonts w:cs="Calibri"/>
        </w:rPr>
        <w:t xml:space="preserve"> -- </w:t>
      </w:r>
      <w:proofErr w:type="spellStart"/>
      <w:r w:rsidRPr="007875CF">
        <w:rPr>
          <w:rFonts w:cs="Calibri"/>
        </w:rPr>
        <w:t>util</w:t>
      </w:r>
      <w:proofErr w:type="spellEnd"/>
      <w:r w:rsidRPr="007875CF">
        <w:rPr>
          <w:rFonts w:cs="Calibri"/>
        </w:rPr>
        <w:t xml:space="preserve"> ensures topical research and debate because we have to analyze the consequences of the plan versus the neg advocacy. Outweighs on reversibility – we can learn about Kant anywhere outside the </w:t>
      </w:r>
      <w:proofErr w:type="gramStart"/>
      <w:r w:rsidRPr="007875CF">
        <w:rPr>
          <w:rFonts w:cs="Calibri"/>
        </w:rPr>
        <w:t>round</w:t>
      </w:r>
      <w:proofErr w:type="gramEnd"/>
      <w:r w:rsidRPr="007875CF">
        <w:rPr>
          <w:rFonts w:cs="Calibri"/>
        </w:rPr>
        <w:t xml:space="preserve"> but topical debate happens these two months.</w:t>
      </w:r>
    </w:p>
    <w:p w14:paraId="1FEDED1C" w14:textId="77777777" w:rsidR="00E9457B" w:rsidRPr="007875CF" w:rsidRDefault="00E9457B" w:rsidP="00E9457B">
      <w:pPr>
        <w:pStyle w:val="Heading4"/>
        <w:rPr>
          <w:rFonts w:cs="Calibri"/>
        </w:rPr>
      </w:pPr>
      <w:r w:rsidRPr="007875CF">
        <w:rPr>
          <w:rFonts w:cs="Calibri"/>
        </w:rPr>
        <w:t xml:space="preserve">6] Extinction </w:t>
      </w:r>
      <w:r w:rsidRPr="007875CF">
        <w:rPr>
          <w:rFonts w:cs="Calibri"/>
          <w:u w:val="single"/>
        </w:rPr>
        <w:t>must outweigh</w:t>
      </w:r>
      <w:r w:rsidRPr="007875CF">
        <w:rPr>
          <w:rFonts w:cs="Calibri"/>
        </w:rPr>
        <w:t xml:space="preserve"> – moral uncertainty demands we preserve the conditions for life, even a </w:t>
      </w:r>
      <w:r w:rsidRPr="007875CF">
        <w:rPr>
          <w:rFonts w:cs="Calibri"/>
          <w:u w:val="single"/>
        </w:rPr>
        <w:t>tiny risk</w:t>
      </w:r>
      <w:r w:rsidRPr="007875CF">
        <w:rPr>
          <w:rFonts w:cs="Calibri"/>
        </w:rPr>
        <w:t xml:space="preserve"> outweighs, and future gains in quality of life </w:t>
      </w:r>
      <w:r w:rsidRPr="007875CF">
        <w:rPr>
          <w:rFonts w:cs="Calibri"/>
          <w:u w:val="single"/>
        </w:rPr>
        <w:t>ensure</w:t>
      </w:r>
      <w:r w:rsidRPr="007875CF">
        <w:rPr>
          <w:rFonts w:cs="Calibri"/>
        </w:rPr>
        <w:t xml:space="preserve"> it’s a prior question </w:t>
      </w:r>
    </w:p>
    <w:p w14:paraId="05AE1A26" w14:textId="77777777" w:rsidR="00E9457B" w:rsidRPr="007875CF" w:rsidRDefault="00E9457B" w:rsidP="00E9457B">
      <w:r w:rsidRPr="007875CF">
        <w:rPr>
          <w:rStyle w:val="Style13ptBold"/>
        </w:rPr>
        <w:t>Todd 17</w:t>
      </w:r>
      <w:r w:rsidRPr="007875CF">
        <w:t xml:space="preserve"> [Ben has a 1st from Oxford in Physics and Philosophy, has published in Climate Physics, once kick-boxed for Oxford, and speaks Chinese, badly. "The case for reducing extinction risk." </w:t>
      </w:r>
      <w:hyperlink r:id="rId39" w:history="1">
        <w:r w:rsidRPr="007875CF">
          <w:rPr>
            <w:rStyle w:val="Hyperlink"/>
          </w:rPr>
          <w:t>https://80000hours.org/articles/extinction-risk/</w:t>
        </w:r>
      </w:hyperlink>
      <w:r w:rsidRPr="007875CF">
        <w:t xml:space="preserve">] </w:t>
      </w:r>
      <w:proofErr w:type="spellStart"/>
      <w:r w:rsidRPr="007875CF">
        <w:t>brett</w:t>
      </w:r>
      <w:proofErr w:type="spellEnd"/>
    </w:p>
    <w:p w14:paraId="032DE885" w14:textId="77777777" w:rsidR="00E9457B" w:rsidRPr="007875CF" w:rsidRDefault="00E9457B" w:rsidP="00E9457B">
      <w:pPr>
        <w:rPr>
          <w:sz w:val="8"/>
        </w:rPr>
      </w:pPr>
      <w:r w:rsidRPr="007875CF">
        <w:rPr>
          <w:sz w:val="8"/>
        </w:rPr>
        <w:lastRenderedPageBreak/>
        <w:t xml:space="preserve">In this new age, </w:t>
      </w:r>
      <w:r w:rsidRPr="007875CF">
        <w:rPr>
          <w:rStyle w:val="StyleUnderline"/>
        </w:rPr>
        <w:t xml:space="preserve">what should be our </w:t>
      </w:r>
      <w:r w:rsidRPr="007875CF">
        <w:rPr>
          <w:sz w:val="8"/>
        </w:rPr>
        <w:t>biggest priority</w:t>
      </w:r>
      <w:r w:rsidRPr="007875CF">
        <w:rPr>
          <w:rStyle w:val="StyleUnderline"/>
        </w:rPr>
        <w:t xml:space="preserve"> as a </w:t>
      </w:r>
      <w:proofErr w:type="spellStart"/>
      <w:r w:rsidRPr="007875CF">
        <w:rPr>
          <w:rStyle w:val="StyleUnderline"/>
        </w:rPr>
        <w:t>civilisation</w:t>
      </w:r>
      <w:proofErr w:type="spellEnd"/>
      <w:r w:rsidRPr="007875CF">
        <w:rPr>
          <w:rStyle w:val="StyleUnderline"/>
        </w:rPr>
        <w:t>?</w:t>
      </w:r>
      <w:r w:rsidRPr="007875CF">
        <w:rPr>
          <w:sz w:val="8"/>
        </w:rPr>
        <w:t xml:space="preserve"> Improving technology? Helping the poor? Changing the political system? Here’s a suggestion that’s not so often discussed: </w:t>
      </w:r>
      <w:r w:rsidRPr="007875CF">
        <w:rPr>
          <w:rStyle w:val="StyleUnderline"/>
          <w:highlight w:val="green"/>
        </w:rPr>
        <w:t xml:space="preserve">our first priority should be to </w:t>
      </w:r>
      <w:r w:rsidRPr="007875CF">
        <w:rPr>
          <w:rStyle w:val="Emphasis"/>
          <w:highlight w:val="green"/>
        </w:rPr>
        <w:t>survive</w:t>
      </w:r>
      <w:r w:rsidRPr="007875CF">
        <w:rPr>
          <w:sz w:val="8"/>
        </w:rPr>
        <w:t xml:space="preserve">. </w:t>
      </w:r>
      <w:r w:rsidRPr="007875CF">
        <w:rPr>
          <w:rStyle w:val="StyleUnderline"/>
        </w:rPr>
        <w:t xml:space="preserve">So long as </w:t>
      </w:r>
      <w:proofErr w:type="spellStart"/>
      <w:r w:rsidRPr="007875CF">
        <w:rPr>
          <w:rStyle w:val="StyleUnderline"/>
        </w:rPr>
        <w:t>civilisation</w:t>
      </w:r>
      <w:proofErr w:type="spellEnd"/>
      <w:r w:rsidRPr="007875CF">
        <w:rPr>
          <w:rStyle w:val="StyleUnderline"/>
        </w:rPr>
        <w:t xml:space="preserve"> continues to exist, </w:t>
      </w:r>
      <w:r w:rsidRPr="007875CF">
        <w:rPr>
          <w:rStyle w:val="StyleUnderline"/>
          <w:highlight w:val="green"/>
        </w:rPr>
        <w:t>we’ll have the chance to solve</w:t>
      </w:r>
      <w:r w:rsidRPr="007875CF">
        <w:rPr>
          <w:rStyle w:val="StyleUnderline"/>
        </w:rPr>
        <w:t xml:space="preserve"> all our </w:t>
      </w:r>
      <w:r w:rsidRPr="007875CF">
        <w:rPr>
          <w:rStyle w:val="Emphasis"/>
          <w:highlight w:val="green"/>
        </w:rPr>
        <w:t xml:space="preserve">other </w:t>
      </w:r>
      <w:proofErr w:type="gramStart"/>
      <w:r w:rsidRPr="007875CF">
        <w:rPr>
          <w:rStyle w:val="Emphasis"/>
          <w:highlight w:val="green"/>
        </w:rPr>
        <w:t>problems</w:t>
      </w:r>
      <w:r w:rsidRPr="007875CF">
        <w:rPr>
          <w:rStyle w:val="StyleUnderline"/>
        </w:rPr>
        <w:t>, and</w:t>
      </w:r>
      <w:proofErr w:type="gramEnd"/>
      <w:r w:rsidRPr="007875CF">
        <w:rPr>
          <w:rStyle w:val="StyleUnderline"/>
        </w:rPr>
        <w:t xml:space="preserve"> have a far better future. But </w:t>
      </w:r>
      <w:r w:rsidRPr="007875CF">
        <w:rPr>
          <w:rStyle w:val="Emphasis"/>
          <w:highlight w:val="green"/>
        </w:rPr>
        <w:t>if we go extinct, that’s it</w:t>
      </w:r>
      <w:r w:rsidRPr="007875CF">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w:t>
      </w:r>
      <w:proofErr w:type="gramStart"/>
      <w:r w:rsidRPr="007875CF">
        <w:rPr>
          <w:sz w:val="8"/>
        </w:rPr>
        <w:t>higher, and</w:t>
      </w:r>
      <w:proofErr w:type="gramEnd"/>
      <w:r w:rsidRPr="007875CF">
        <w:rPr>
          <w:sz w:val="8"/>
        </w:rPr>
        <w:t xml:space="preserve"> are probably increasing. These concerns have started a new movement working to safeguard </w:t>
      </w:r>
      <w:proofErr w:type="spellStart"/>
      <w:r w:rsidRPr="007875CF">
        <w:rPr>
          <w:sz w:val="8"/>
        </w:rPr>
        <w:t>civilisation</w:t>
      </w:r>
      <w:proofErr w:type="spellEnd"/>
      <w:r w:rsidRPr="007875CF">
        <w:rPr>
          <w:sz w:val="8"/>
        </w:rPr>
        <w:t xml:space="preserve">, which has been joined by Stephen Hawking, Max </w:t>
      </w:r>
      <w:proofErr w:type="spellStart"/>
      <w:r w:rsidRPr="007875CF">
        <w:rPr>
          <w:sz w:val="8"/>
        </w:rPr>
        <w:t>Tegmark</w:t>
      </w:r>
      <w:proofErr w:type="spellEnd"/>
      <w:r w:rsidRPr="007875CF">
        <w:rPr>
          <w:sz w:val="8"/>
        </w:rPr>
        <w:t xml:space="preserve">, and new institutes founded by researchers at Cambridge, MIT, Oxford, and elsewhere. In the rest of this article, we cover the greatest risks to </w:t>
      </w:r>
      <w:proofErr w:type="spellStart"/>
      <w:r w:rsidRPr="007875CF">
        <w:rPr>
          <w:sz w:val="8"/>
        </w:rPr>
        <w:t>civilisation</w:t>
      </w:r>
      <w:proofErr w:type="spellEnd"/>
      <w:r w:rsidRPr="007875CF">
        <w:rPr>
          <w:sz w:val="8"/>
        </w:rPr>
        <w:t xml:space="preserve">, including some that might be bigger than nuclear war and climate change. We then make the case that reducing these risks could be the most important thing you do with your </w:t>
      </w:r>
      <w:proofErr w:type="gramStart"/>
      <w:r w:rsidRPr="007875CF">
        <w:rPr>
          <w:sz w:val="8"/>
        </w:rPr>
        <w:t>life, and</w:t>
      </w:r>
      <w:proofErr w:type="gramEnd"/>
      <w:r w:rsidRPr="007875CF">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w:t>
      </w:r>
      <w:proofErr w:type="gramStart"/>
      <w:r w:rsidRPr="007875CF">
        <w:rPr>
          <w:sz w:val="8"/>
        </w:rPr>
        <w:t>history, and</w:t>
      </w:r>
      <w:proofErr w:type="gramEnd"/>
      <w:r w:rsidRPr="007875CF">
        <w:rPr>
          <w:sz w:val="8"/>
        </w:rPr>
        <w:t xml:space="preserve"> are much higher. If Earth was hit by a 1km-wide asteroid, there’s a chance that </w:t>
      </w:r>
      <w:proofErr w:type="spellStart"/>
      <w:r w:rsidRPr="007875CF">
        <w:rPr>
          <w:sz w:val="8"/>
        </w:rPr>
        <w:t>civilisation</w:t>
      </w:r>
      <w:proofErr w:type="spellEnd"/>
      <w:r w:rsidRPr="007875CF">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w:t>
      </w:r>
      <w:proofErr w:type="gramStart"/>
      <w:r w:rsidRPr="007875CF">
        <w:rPr>
          <w:sz w:val="8"/>
        </w:rPr>
        <w:t>The</w:t>
      </w:r>
      <w:proofErr w:type="gramEnd"/>
      <w:r w:rsidRPr="007875CF">
        <w:rPr>
          <w:sz w:val="8"/>
        </w:rPr>
        <w:t xml:space="preserv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7875CF">
        <w:rPr>
          <w:sz w:val="8"/>
        </w:rPr>
        <w:t>civilisation</w:t>
      </w:r>
      <w:proofErr w:type="spellEnd"/>
      <w:r w:rsidRPr="007875CF">
        <w:rPr>
          <w:sz w:val="8"/>
        </w:rPr>
        <w:t xml:space="preserve"> does some terrible things, such as factory farming. But as you can see in the data, many important measures of </w:t>
      </w:r>
      <w:r w:rsidRPr="007875CF">
        <w:rPr>
          <w:rStyle w:val="Emphasis"/>
          <w:highlight w:val="green"/>
        </w:rPr>
        <w:t>progress</w:t>
      </w:r>
      <w:r w:rsidRPr="007875CF">
        <w:rPr>
          <w:rStyle w:val="Emphasis"/>
        </w:rPr>
        <w:t xml:space="preserve"> have </w:t>
      </w:r>
      <w:r w:rsidRPr="007875CF">
        <w:rPr>
          <w:rStyle w:val="Emphasis"/>
          <w:highlight w:val="green"/>
        </w:rPr>
        <w:t>improved dramatically</w:t>
      </w:r>
      <w:r w:rsidRPr="007875CF">
        <w:rPr>
          <w:sz w:val="8"/>
        </w:rPr>
        <w:t xml:space="preserve">. More to the point, no matter what you think has happened in the past, if we look forward, improving technology, political </w:t>
      </w:r>
      <w:proofErr w:type="spellStart"/>
      <w:r w:rsidRPr="007875CF">
        <w:rPr>
          <w:sz w:val="8"/>
        </w:rPr>
        <w:t>organisation</w:t>
      </w:r>
      <w:proofErr w:type="spellEnd"/>
      <w:r w:rsidRPr="007875CF">
        <w:rPr>
          <w:sz w:val="8"/>
        </w:rPr>
        <w:t xml:space="preserve"> and freedom gives </w:t>
      </w:r>
      <w:r w:rsidRPr="007875CF">
        <w:rPr>
          <w:rStyle w:val="StyleUnderline"/>
          <w:highlight w:val="green"/>
        </w:rPr>
        <w:t>our descendants</w:t>
      </w:r>
      <w:r w:rsidRPr="007875CF">
        <w:rPr>
          <w:sz w:val="8"/>
        </w:rPr>
        <w:t xml:space="preserve"> the potential to solve our current problems, and </w:t>
      </w:r>
      <w:r w:rsidRPr="007875CF">
        <w:rPr>
          <w:rStyle w:val="StyleUnderline"/>
          <w:highlight w:val="green"/>
        </w:rPr>
        <w:t xml:space="preserve">have </w:t>
      </w:r>
      <w:r w:rsidRPr="007875CF">
        <w:rPr>
          <w:rStyle w:val="Emphasis"/>
          <w:highlight w:val="green"/>
        </w:rPr>
        <w:t>vastly better lives</w:t>
      </w:r>
      <w:r w:rsidRPr="007875CF">
        <w:rPr>
          <w:sz w:val="8"/>
        </w:rPr>
        <w:t xml:space="preserve">.12 </w:t>
      </w:r>
      <w:r w:rsidRPr="007875CF">
        <w:rPr>
          <w:rStyle w:val="StyleUnderline"/>
        </w:rPr>
        <w:t>It is possible to end poverty</w:t>
      </w:r>
      <w:r w:rsidRPr="007875CF">
        <w:rPr>
          <w:sz w:val="8"/>
        </w:rPr>
        <w:t xml:space="preserve">, </w:t>
      </w:r>
      <w:r w:rsidRPr="007875CF">
        <w:rPr>
          <w:rStyle w:val="StyleUnderline"/>
        </w:rPr>
        <w:t>prevent climate change, alleviate suffering, and more</w:t>
      </w:r>
      <w:r w:rsidRPr="007875CF">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7875CF">
        <w:rPr>
          <w:rStyle w:val="StyleUnderline"/>
        </w:rPr>
        <w:t>Each</w:t>
      </w:r>
      <w:r w:rsidRPr="007875CF">
        <w:rPr>
          <w:sz w:val="8"/>
        </w:rPr>
        <w:t xml:space="preserve"> time we discover a </w:t>
      </w:r>
      <w:r w:rsidRPr="007875CF">
        <w:rPr>
          <w:rStyle w:val="StyleUnderline"/>
        </w:rPr>
        <w:t>new technology</w:t>
      </w:r>
      <w:r w:rsidRPr="007875CF">
        <w:rPr>
          <w:sz w:val="8"/>
        </w:rPr>
        <w:t xml:space="preserve">, most of the time it </w:t>
      </w:r>
      <w:r w:rsidRPr="007875CF">
        <w:rPr>
          <w:rStyle w:val="StyleUnderline"/>
        </w:rPr>
        <w:t>yields huge benefits</w:t>
      </w:r>
      <w:r w:rsidRPr="007875CF">
        <w:rPr>
          <w:sz w:val="8"/>
        </w:rPr>
        <w:t xml:space="preserve">. But there’s also a chance we discover a technology with more destructive power than we have the ability to wisely use. And so, although </w:t>
      </w:r>
      <w:r w:rsidRPr="007875CF">
        <w:rPr>
          <w:rStyle w:val="StyleUnderline"/>
        </w:rPr>
        <w:t>the present generation lives in the most prosperous period in human history</w:t>
      </w:r>
      <w:r w:rsidRPr="007875CF">
        <w:rPr>
          <w:sz w:val="8"/>
        </w:rPr>
        <w:t xml:space="preserve">, it’s plausibly also the most dangerous. The first destructive technology of this kind was nuclear weapons. Nuclear weapons: a history of near-misses Today we all have North Korea’s nuclear </w:t>
      </w:r>
      <w:proofErr w:type="spellStart"/>
      <w:r w:rsidRPr="007875CF">
        <w:rPr>
          <w:sz w:val="8"/>
        </w:rPr>
        <w:t>programme</w:t>
      </w:r>
      <w:proofErr w:type="spellEnd"/>
      <w:r w:rsidRPr="007875CF">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7875CF">
        <w:rPr>
          <w:sz w:val="8"/>
        </w:rPr>
        <w:t>anyway, and</w:t>
      </w:r>
      <w:proofErr w:type="gramEnd"/>
      <w:r w:rsidRPr="007875CF">
        <w:rPr>
          <w:sz w:val="8"/>
        </w:rPr>
        <w:t xml:space="preserve"> decided against invading. An invasion of Cuba might well have triggered nuclear war; it later emerged that Castro was in </w:t>
      </w:r>
      <w:proofErr w:type="spellStart"/>
      <w:r w:rsidRPr="007875CF">
        <w:rPr>
          <w:sz w:val="8"/>
        </w:rPr>
        <w:t>favour</w:t>
      </w:r>
      <w:proofErr w:type="spellEnd"/>
      <w:r w:rsidRPr="007875CF">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7875CF">
        <w:rPr>
          <w:sz w:val="8"/>
        </w:rPr>
        <w:t>Vasili</w:t>
      </w:r>
      <w:proofErr w:type="spellEnd"/>
      <w:r w:rsidRPr="007875CF">
        <w:rPr>
          <w:sz w:val="8"/>
        </w:rPr>
        <w:t xml:space="preserve"> </w:t>
      </w:r>
      <w:proofErr w:type="spellStart"/>
      <w:r w:rsidRPr="007875CF">
        <w:rPr>
          <w:sz w:val="8"/>
        </w:rPr>
        <w:t>Arkhipov</w:t>
      </w:r>
      <w:proofErr w:type="spellEnd"/>
      <w:r w:rsidRPr="007875CF">
        <w:rPr>
          <w:sz w:val="8"/>
        </w:rPr>
        <w:t xml:space="preserve">, disagreed, preventing war. Thanks to </w:t>
      </w:r>
      <w:proofErr w:type="spellStart"/>
      <w:r w:rsidRPr="007875CF">
        <w:rPr>
          <w:sz w:val="8"/>
        </w:rPr>
        <w:t>Vasili</w:t>
      </w:r>
      <w:proofErr w:type="spellEnd"/>
      <w:r w:rsidRPr="007875CF">
        <w:rPr>
          <w:sz w:val="8"/>
        </w:rPr>
        <w:t xml:space="preserve"> </w:t>
      </w:r>
      <w:proofErr w:type="spellStart"/>
      <w:r w:rsidRPr="007875CF">
        <w:rPr>
          <w:sz w:val="8"/>
        </w:rPr>
        <w:t>Arkhipov</w:t>
      </w:r>
      <w:proofErr w:type="spellEnd"/>
      <w:r w:rsidRPr="007875CF">
        <w:rPr>
          <w:sz w:val="8"/>
        </w:rPr>
        <w:t xml:space="preserve">, we narrowly averted a global catastrophic risk from nuclear weapons Thank you </w:t>
      </w:r>
      <w:proofErr w:type="spellStart"/>
      <w:r w:rsidRPr="007875CF">
        <w:rPr>
          <w:sz w:val="8"/>
        </w:rPr>
        <w:t>Vasili</w:t>
      </w:r>
      <w:proofErr w:type="spellEnd"/>
      <w:r w:rsidRPr="007875CF">
        <w:rPr>
          <w:sz w:val="8"/>
        </w:rPr>
        <w:t xml:space="preserve"> </w:t>
      </w:r>
      <w:proofErr w:type="spellStart"/>
      <w:r w:rsidRPr="007875CF">
        <w:rPr>
          <w:sz w:val="8"/>
        </w:rPr>
        <w:t>Arkhipov</w:t>
      </w:r>
      <w:proofErr w:type="spellEnd"/>
      <w:r w:rsidRPr="007875CF">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7875CF">
        <w:rPr>
          <w:sz w:val="8"/>
        </w:rPr>
        <w:t>civilisation</w:t>
      </w:r>
      <w:proofErr w:type="spellEnd"/>
      <w:r w:rsidRPr="007875CF">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7875CF">
        <w:rPr>
          <w:rStyle w:val="StyleUnderline"/>
          <w:highlight w:val="green"/>
        </w:rPr>
        <w:t>Even</w:t>
      </w:r>
      <w:r w:rsidRPr="007875CF">
        <w:rPr>
          <w:rStyle w:val="StyleUnderline"/>
        </w:rPr>
        <w:t xml:space="preserve"> a </w:t>
      </w:r>
      <w:r w:rsidRPr="007875CF">
        <w:rPr>
          <w:rStyle w:val="Emphasis"/>
          <w:highlight w:val="green"/>
        </w:rPr>
        <w:t>“mild”</w:t>
      </w:r>
      <w:r w:rsidRPr="007875CF">
        <w:rPr>
          <w:rStyle w:val="StyleUnderline"/>
        </w:rPr>
        <w:t xml:space="preserve"> </w:t>
      </w:r>
      <w:r w:rsidRPr="007875CF">
        <w:rPr>
          <w:rStyle w:val="StyleUnderline"/>
          <w:highlight w:val="green"/>
        </w:rPr>
        <w:t>nuclear winter</w:t>
      </w:r>
      <w:r w:rsidRPr="007875CF">
        <w:rPr>
          <w:sz w:val="8"/>
        </w:rPr>
        <w:t xml:space="preserve">, however, could still </w:t>
      </w:r>
      <w:r w:rsidRPr="007875CF">
        <w:rPr>
          <w:rStyle w:val="StyleUnderline"/>
        </w:rPr>
        <w:t>cause mass starvation</w:t>
      </w:r>
      <w:r w:rsidRPr="007875CF">
        <w:rPr>
          <w:sz w:val="8"/>
        </w:rPr>
        <w:t xml:space="preserve">.18 For this and other reasons, a nuclear war would be extremely </w:t>
      </w:r>
      <w:proofErr w:type="spellStart"/>
      <w:r w:rsidRPr="007875CF">
        <w:rPr>
          <w:sz w:val="8"/>
        </w:rPr>
        <w:t>destabilising</w:t>
      </w:r>
      <w:proofErr w:type="spellEnd"/>
      <w:r w:rsidRPr="007875CF">
        <w:rPr>
          <w:sz w:val="8"/>
        </w:rPr>
        <w:t xml:space="preserve">, and it’s unclear whether </w:t>
      </w:r>
      <w:proofErr w:type="spellStart"/>
      <w:r w:rsidRPr="007875CF">
        <w:rPr>
          <w:sz w:val="8"/>
        </w:rPr>
        <w:t>civilisation</w:t>
      </w:r>
      <w:proofErr w:type="spellEnd"/>
      <w:r w:rsidRPr="007875CF">
        <w:rPr>
          <w:sz w:val="8"/>
        </w:rPr>
        <w:t xml:space="preserve"> could recover. How likely is a </w:t>
      </w:r>
      <w:r w:rsidRPr="007875CF">
        <w:rPr>
          <w:rStyle w:val="Emphasis"/>
        </w:rPr>
        <w:t xml:space="preserve">nuclear war to </w:t>
      </w:r>
      <w:r w:rsidRPr="007875CF">
        <w:rPr>
          <w:rStyle w:val="Emphasis"/>
          <w:highlight w:val="green"/>
        </w:rPr>
        <w:t xml:space="preserve">permanently end </w:t>
      </w:r>
      <w:proofErr w:type="spellStart"/>
      <w:r w:rsidRPr="007875CF">
        <w:rPr>
          <w:rStyle w:val="Emphasis"/>
          <w:highlight w:val="green"/>
        </w:rPr>
        <w:t>civilisation</w:t>
      </w:r>
      <w:proofErr w:type="spellEnd"/>
      <w:r w:rsidRPr="007875CF">
        <w:rPr>
          <w:sz w:val="8"/>
        </w:rPr>
        <w:t xml:space="preserve">? It’s very hard to estimate, but it seems hard to conclude that the chance of a </w:t>
      </w:r>
      <w:proofErr w:type="spellStart"/>
      <w:r w:rsidRPr="007875CF">
        <w:rPr>
          <w:sz w:val="8"/>
        </w:rPr>
        <w:t>civilisation</w:t>
      </w:r>
      <w:proofErr w:type="spellEnd"/>
      <w:r w:rsidRPr="007875CF">
        <w:rPr>
          <w:sz w:val="8"/>
        </w:rPr>
        <w:t xml:space="preserve">-ending nuclear war in the next century isn’t over 0.3%. That would mean the </w:t>
      </w:r>
      <w:r w:rsidRPr="007875CF">
        <w:rPr>
          <w:rStyle w:val="StyleUnderline"/>
          <w:highlight w:val="green"/>
        </w:rPr>
        <w:t>risks</w:t>
      </w:r>
      <w:r w:rsidRPr="007875CF">
        <w:rPr>
          <w:rStyle w:val="StyleUnderline"/>
        </w:rPr>
        <w:t xml:space="preserve"> from nuclear weapons </w:t>
      </w:r>
      <w:r w:rsidRPr="007875CF">
        <w:rPr>
          <w:rStyle w:val="StyleUnderline"/>
          <w:highlight w:val="green"/>
        </w:rPr>
        <w:t>are greater than all</w:t>
      </w:r>
      <w:r w:rsidRPr="007875CF">
        <w:rPr>
          <w:rStyle w:val="StyleUnderline"/>
        </w:rPr>
        <w:t xml:space="preserve"> the </w:t>
      </w:r>
      <w:r w:rsidRPr="007875CF">
        <w:rPr>
          <w:rStyle w:val="StyleUnderline"/>
          <w:highlight w:val="green"/>
        </w:rPr>
        <w:t xml:space="preserve">natural risks </w:t>
      </w:r>
      <w:r w:rsidRPr="007875CF">
        <w:rPr>
          <w:rStyle w:val="Emphasis"/>
          <w:highlight w:val="green"/>
        </w:rPr>
        <w:t>put together</w:t>
      </w:r>
      <w:r w:rsidRPr="007875CF">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7875CF">
        <w:rPr>
          <w:sz w:val="8"/>
        </w:rPr>
        <w:t>civilisation</w:t>
      </w:r>
      <w:proofErr w:type="spellEnd"/>
      <w:r w:rsidRPr="007875CF">
        <w:rPr>
          <w:sz w:val="8"/>
        </w:rPr>
        <w:t xml:space="preserve">. How big is the risk of run-away climate change? In 2015, President Obama said in his State of the Union address that:19 “No </w:t>
      </w:r>
      <w:proofErr w:type="gramStart"/>
      <w:r w:rsidRPr="007875CF">
        <w:rPr>
          <w:sz w:val="8"/>
        </w:rPr>
        <w:t>challenge  poses</w:t>
      </w:r>
      <w:proofErr w:type="gramEnd"/>
      <w:r w:rsidRPr="007875CF">
        <w:rPr>
          <w:sz w:val="8"/>
        </w:rPr>
        <w:t xml:space="preserve"> a greater threat to future generations than climate change” Climate change is certainly a major risk to </w:t>
      </w:r>
      <w:proofErr w:type="spellStart"/>
      <w:r w:rsidRPr="007875CF">
        <w:rPr>
          <w:sz w:val="8"/>
        </w:rPr>
        <w:t>civilisation</w:t>
      </w:r>
      <w:proofErr w:type="spellEnd"/>
      <w:r w:rsidRPr="007875CF">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7875CF">
        <w:rPr>
          <w:sz w:val="8"/>
        </w:rPr>
        <w:t>celsius</w:t>
      </w:r>
      <w:proofErr w:type="spellEnd"/>
      <w:r w:rsidRPr="007875CF">
        <w:rPr>
          <w:sz w:val="8"/>
        </w:rPr>
        <w:t xml:space="preserve"> of warming. Image source </w:t>
      </w:r>
      <w:proofErr w:type="gramStart"/>
      <w:r w:rsidRPr="007875CF">
        <w:rPr>
          <w:sz w:val="8"/>
        </w:rPr>
        <w:t>The</w:t>
      </w:r>
      <w:proofErr w:type="gramEnd"/>
      <w:r w:rsidRPr="007875CF">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7875CF">
        <w:rPr>
          <w:sz w:val="8"/>
        </w:rPr>
        <w:t>reorganisation</w:t>
      </w:r>
      <w:proofErr w:type="spellEnd"/>
      <w:r w:rsidRPr="007875CF">
        <w:rPr>
          <w:sz w:val="8"/>
        </w:rPr>
        <w:t xml:space="preserve"> of society. It would also probably increase </w:t>
      </w:r>
      <w:proofErr w:type="gramStart"/>
      <w:r w:rsidRPr="007875CF">
        <w:rPr>
          <w:sz w:val="8"/>
        </w:rPr>
        <w:t>conflict, and</w:t>
      </w:r>
      <w:proofErr w:type="gramEnd"/>
      <w:r w:rsidRPr="007875CF">
        <w:rPr>
          <w:sz w:val="8"/>
        </w:rPr>
        <w:t xml:space="preserve"> make us more vulnerable to other risks. (If you’re </w:t>
      </w:r>
      <w:proofErr w:type="spellStart"/>
      <w:r w:rsidRPr="007875CF">
        <w:rPr>
          <w:sz w:val="8"/>
        </w:rPr>
        <w:t>sceptical</w:t>
      </w:r>
      <w:proofErr w:type="spellEnd"/>
      <w:r w:rsidRPr="007875CF">
        <w:rPr>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7875CF">
        <w:rPr>
          <w:sz w:val="8"/>
        </w:rPr>
        <w:t>civilisation</w:t>
      </w:r>
      <w:proofErr w:type="spellEnd"/>
      <w:r w:rsidRPr="007875CF">
        <w:rPr>
          <w:sz w:val="8"/>
        </w:rPr>
        <w:t xml:space="preserve"> in general. Predicting the future of technology is difficult, but because we only have one </w:t>
      </w:r>
      <w:proofErr w:type="spellStart"/>
      <w:r w:rsidRPr="007875CF">
        <w:rPr>
          <w:sz w:val="8"/>
        </w:rPr>
        <w:t>civilisation</w:t>
      </w:r>
      <w:proofErr w:type="spellEnd"/>
      <w:r w:rsidRPr="007875CF">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w:t>
      </w:r>
      <w:proofErr w:type="gramStart"/>
      <w:r w:rsidRPr="007875CF">
        <w:rPr>
          <w:sz w:val="8"/>
        </w:rPr>
        <w:t>So</w:t>
      </w:r>
      <w:proofErr w:type="gramEnd"/>
      <w:r w:rsidRPr="007875CF">
        <w:rPr>
          <w:sz w:val="8"/>
        </w:rPr>
        <w:t xml:space="preserve">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7875CF">
        <w:rPr>
          <w:sz w:val="8"/>
        </w:rPr>
        <w:t>civilisation</w:t>
      </w:r>
      <w:proofErr w:type="spellEnd"/>
      <w:r w:rsidRPr="007875CF">
        <w:rPr>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7875CF">
        <w:rPr>
          <w:sz w:val="8"/>
        </w:rPr>
        <w:t>people, and</w:t>
      </w:r>
      <w:proofErr w:type="gramEnd"/>
      <w:r w:rsidRPr="007875CF">
        <w:rPr>
          <w:sz w:val="8"/>
        </w:rPr>
        <w:t xml:space="preserve"> estimate a 19% chance of extinction before 2100.25 Risk At least 1 billion dead Human extinction Number killed by molecular nanotech weapons. 10% 5% Total killed by </w:t>
      </w:r>
      <w:proofErr w:type="spellStart"/>
      <w:r w:rsidRPr="007875CF">
        <w:rPr>
          <w:sz w:val="8"/>
        </w:rPr>
        <w:t>superintelligent</w:t>
      </w:r>
      <w:proofErr w:type="spellEnd"/>
      <w:r w:rsidRPr="007875CF">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7875CF">
        <w:rPr>
          <w:sz w:val="8"/>
        </w:rPr>
        <w:t>his</w:t>
      </w:r>
      <w:proofErr w:type="spellEnd"/>
      <w:r w:rsidRPr="007875CF">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7875CF">
        <w:rPr>
          <w:sz w:val="8"/>
        </w:rPr>
        <w:t>prioritise</w:t>
      </w:r>
      <w:proofErr w:type="spellEnd"/>
      <w:r w:rsidRPr="007875CF">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7875CF">
        <w:rPr>
          <w:sz w:val="8"/>
        </w:rPr>
        <w:t>Neglectedness</w:t>
      </w:r>
      <w:proofErr w:type="spellEnd"/>
      <w:r w:rsidRPr="007875CF">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7875CF">
        <w:rPr>
          <w:sz w:val="8"/>
        </w:rPr>
        <w:t>neglectedness</w:t>
      </w:r>
      <w:proofErr w:type="spellEnd"/>
      <w:r w:rsidRPr="007875CF">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7875CF">
        <w:rPr>
          <w:sz w:val="8"/>
        </w:rPr>
        <w:t>civilisation</w:t>
      </w:r>
      <w:proofErr w:type="spellEnd"/>
      <w:r w:rsidRPr="007875CF">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7875CF">
        <w:rPr>
          <w:sz w:val="8"/>
        </w:rPr>
        <w:t>civilisation</w:t>
      </w:r>
      <w:proofErr w:type="spellEnd"/>
      <w:r w:rsidRPr="007875CF">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7875CF">
        <w:rPr>
          <w:rStyle w:val="StyleUnderline"/>
        </w:rPr>
        <w:t>the stakes are millions of times</w:t>
      </w:r>
      <w:r w:rsidRPr="007875CF">
        <w:rPr>
          <w:sz w:val="8"/>
        </w:rPr>
        <w:t xml:space="preserve"> higher — for good or evil. As Carl Sagan wrote on the costs of nuclear war in Foreign Affairs: </w:t>
      </w:r>
      <w:r w:rsidRPr="007875CF">
        <w:rPr>
          <w:rStyle w:val="Emphasis"/>
        </w:rPr>
        <w:t xml:space="preserve">A </w:t>
      </w:r>
      <w:r w:rsidRPr="007875CF">
        <w:rPr>
          <w:rStyle w:val="Emphasis"/>
          <w:highlight w:val="green"/>
        </w:rPr>
        <w:t>nuclear war imperils</w:t>
      </w:r>
      <w:r w:rsidRPr="007875CF">
        <w:rPr>
          <w:rStyle w:val="Emphasis"/>
        </w:rPr>
        <w:t xml:space="preserve"> all of </w:t>
      </w:r>
      <w:r w:rsidRPr="007875CF">
        <w:rPr>
          <w:rStyle w:val="Emphasis"/>
        </w:rPr>
        <w:lastRenderedPageBreak/>
        <w:t>our descendants</w:t>
      </w:r>
      <w:r w:rsidRPr="007875CF">
        <w:rPr>
          <w:sz w:val="8"/>
        </w:rPr>
        <w:t xml:space="preserve">, </w:t>
      </w:r>
      <w:r w:rsidRPr="007875CF">
        <w:rPr>
          <w:rStyle w:val="StyleUnderline"/>
        </w:rPr>
        <w:t>for as long as there will be humans. Even if the population remains static, with an average lifetime of the order of 100 years, over a typical time period for the biological evolution of a successful species</w:t>
      </w:r>
      <w:r w:rsidRPr="007875CF">
        <w:rPr>
          <w:sz w:val="8"/>
        </w:rPr>
        <w:t xml:space="preserve"> (roughly ten million years), </w:t>
      </w:r>
      <w:r w:rsidRPr="007875CF">
        <w:rPr>
          <w:rStyle w:val="StyleUnderline"/>
        </w:rPr>
        <w:t xml:space="preserve">we are talking about some </w:t>
      </w:r>
      <w:r w:rsidRPr="007875CF">
        <w:rPr>
          <w:rStyle w:val="Emphasis"/>
          <w:highlight w:val="green"/>
        </w:rPr>
        <w:t>500 trillion people</w:t>
      </w:r>
      <w:r w:rsidRPr="007875CF">
        <w:rPr>
          <w:rStyle w:val="StyleUnderline"/>
        </w:rPr>
        <w:t xml:space="preserve"> yet to come</w:t>
      </w:r>
      <w:r w:rsidRPr="007875CF">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7875CF">
        <w:rPr>
          <w:sz w:val="8"/>
        </w:rPr>
        <w:t>civilisation</w:t>
      </w:r>
      <w:proofErr w:type="spellEnd"/>
      <w:r w:rsidRPr="007875CF">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7875CF">
        <w:rPr>
          <w:sz w:val="8"/>
        </w:rPr>
        <w:t>civilisation</w:t>
      </w:r>
      <w:proofErr w:type="spellEnd"/>
      <w:r w:rsidRPr="007875CF">
        <w:rPr>
          <w:sz w:val="8"/>
        </w:rPr>
        <w:t xml:space="preserve"> could create a world without need or </w:t>
      </w:r>
      <w:proofErr w:type="gramStart"/>
      <w:r w:rsidRPr="007875CF">
        <w:rPr>
          <w:sz w:val="8"/>
        </w:rPr>
        <w:t>want, and</w:t>
      </w:r>
      <w:proofErr w:type="gramEnd"/>
      <w:r w:rsidRPr="007875CF">
        <w:rPr>
          <w:sz w:val="8"/>
        </w:rPr>
        <w:t xml:space="preserve"> make </w:t>
      </w:r>
      <w:proofErr w:type="spellStart"/>
      <w:r w:rsidRPr="007875CF">
        <w:rPr>
          <w:sz w:val="8"/>
        </w:rPr>
        <w:t>mindblowing</w:t>
      </w:r>
      <w:proofErr w:type="spellEnd"/>
      <w:r w:rsidRPr="007875CF">
        <w:rPr>
          <w:sz w:val="8"/>
        </w:rPr>
        <w:t xml:space="preserve"> intellectual and artistic achievements. We could build a far more just and virtuous society. And there’s no in-principle reason why </w:t>
      </w:r>
      <w:proofErr w:type="spellStart"/>
      <w:r w:rsidRPr="007875CF">
        <w:rPr>
          <w:sz w:val="8"/>
        </w:rPr>
        <w:t>civilisation</w:t>
      </w:r>
      <w:proofErr w:type="spellEnd"/>
      <w:r w:rsidRPr="007875CF">
        <w:rPr>
          <w:sz w:val="8"/>
        </w:rPr>
        <w:t xml:space="preserve"> couldn’t reach other planets, of which there are some 100 billion in our galaxy.27 If we let </w:t>
      </w:r>
      <w:proofErr w:type="spellStart"/>
      <w:r w:rsidRPr="007875CF">
        <w:rPr>
          <w:sz w:val="8"/>
        </w:rPr>
        <w:t>civilisation</w:t>
      </w:r>
      <w:proofErr w:type="spellEnd"/>
      <w:r w:rsidRPr="007875CF">
        <w:rPr>
          <w:sz w:val="8"/>
        </w:rPr>
        <w:t xml:space="preserve"> end, then none of this can ever happen. We’re unsure whether this great future will really happen, but that’s all the more reason to keep </w:t>
      </w:r>
      <w:proofErr w:type="spellStart"/>
      <w:r w:rsidRPr="007875CF">
        <w:rPr>
          <w:sz w:val="8"/>
        </w:rPr>
        <w:t>civilisation</w:t>
      </w:r>
      <w:proofErr w:type="spellEnd"/>
      <w:r w:rsidRPr="007875CF">
        <w:rPr>
          <w:sz w:val="8"/>
        </w:rPr>
        <w:t xml:space="preserve"> going so we have a chance to find out. Failing to pass on the torch to the next generation might be the worst thing we could ever do. So, a couple of percent risk that </w:t>
      </w:r>
      <w:proofErr w:type="spellStart"/>
      <w:r w:rsidRPr="007875CF">
        <w:rPr>
          <w:sz w:val="8"/>
        </w:rPr>
        <w:t>civilisation</w:t>
      </w:r>
      <w:proofErr w:type="spellEnd"/>
      <w:r w:rsidRPr="007875CF">
        <w:rPr>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7875CF">
        <w:rPr>
          <w:sz w:val="8"/>
        </w:rPr>
        <w:t>economics, and</w:t>
      </w:r>
      <w:proofErr w:type="gramEnd"/>
      <w:r w:rsidRPr="007875CF">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7875CF">
        <w:rPr>
          <w:sz w:val="8"/>
        </w:rPr>
        <w:t>favour</w:t>
      </w:r>
      <w:proofErr w:type="spellEnd"/>
      <w:r w:rsidRPr="007875CF">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7875CF">
        <w:rPr>
          <w:sz w:val="8"/>
        </w:rPr>
        <w:t>neglectedness</w:t>
      </w:r>
      <w:proofErr w:type="spellEnd"/>
      <w:r w:rsidRPr="007875CF">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7875CF">
        <w:rPr>
          <w:sz w:val="8"/>
        </w:rPr>
        <w:t>short-run</w:t>
      </w:r>
      <w:proofErr w:type="gramEnd"/>
      <w:r w:rsidRPr="007875CF">
        <w:rPr>
          <w:sz w:val="8"/>
        </w:rPr>
        <w:t xml:space="preserve">) and we have decades of evidence on what works. This means working to reduce catastrophic risks looks worse on solvability. However, there is still much we can do, and given the huge scale and </w:t>
      </w:r>
      <w:proofErr w:type="spellStart"/>
      <w:r w:rsidRPr="007875CF">
        <w:rPr>
          <w:sz w:val="8"/>
        </w:rPr>
        <w:t>neglectedness</w:t>
      </w:r>
      <w:proofErr w:type="spellEnd"/>
      <w:r w:rsidRPr="007875CF">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7875CF">
        <w:rPr>
          <w:sz w:val="8"/>
        </w:rPr>
        <w:t>But,</w:t>
      </w:r>
      <w:proofErr w:type="gramEnd"/>
      <w:r w:rsidRPr="007875CF">
        <w:rPr>
          <w:sz w:val="8"/>
        </w:rPr>
        <w:t xml:space="preserve"> lower stockpiles would also reduce the risks of accidents, as well as the chance that a nuclear war, if it occurred, would end </w:t>
      </w:r>
      <w:proofErr w:type="spellStart"/>
      <w:r w:rsidRPr="007875CF">
        <w:rPr>
          <w:sz w:val="8"/>
        </w:rPr>
        <w:t>civilisation</w:t>
      </w:r>
      <w:proofErr w:type="spellEnd"/>
      <w:r w:rsidRPr="007875CF">
        <w:rPr>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7875CF">
        <w:rPr>
          <w:rStyle w:val="Emphasis"/>
          <w:highlight w:val="green"/>
        </w:rPr>
        <w:t>Improved wealth and tech</w:t>
      </w:r>
      <w:r w:rsidRPr="007875CF">
        <w:rPr>
          <w:sz w:val="8"/>
        </w:rPr>
        <w:t xml:space="preserve">nology </w:t>
      </w:r>
      <w:proofErr w:type="gramStart"/>
      <w:r w:rsidRPr="007875CF">
        <w:rPr>
          <w:rStyle w:val="StyleUnderline"/>
          <w:highlight w:val="green"/>
        </w:rPr>
        <w:t>makes</w:t>
      </w:r>
      <w:proofErr w:type="gramEnd"/>
      <w:r w:rsidRPr="007875CF">
        <w:rPr>
          <w:rStyle w:val="StyleUnderline"/>
          <w:highlight w:val="green"/>
        </w:rPr>
        <w:t xml:space="preserve"> us</w:t>
      </w:r>
      <w:r w:rsidRPr="007875CF">
        <w:rPr>
          <w:sz w:val="8"/>
        </w:rPr>
        <w:t xml:space="preserve"> </w:t>
      </w:r>
      <w:r w:rsidRPr="007875CF">
        <w:rPr>
          <w:rStyle w:val="StyleUnderline"/>
        </w:rPr>
        <w:t xml:space="preserve">more </w:t>
      </w:r>
      <w:r w:rsidRPr="007875CF">
        <w:rPr>
          <w:rStyle w:val="Emphasis"/>
          <w:highlight w:val="green"/>
        </w:rPr>
        <w:t>resilient</w:t>
      </w:r>
      <w:r w:rsidRPr="007875CF">
        <w:rPr>
          <w:rStyle w:val="StyleUnderline"/>
        </w:rPr>
        <w:t xml:space="preserve"> to natural risks</w:t>
      </w:r>
      <w:r w:rsidRPr="007875CF">
        <w:rPr>
          <w:sz w:val="8"/>
        </w:rPr>
        <w:t xml:space="preserve">, and a huge amount of effort already goes into getting more of these. 2. Broad efforts to reduce risks Rather than try to reduce each risk individually, we can try to make </w:t>
      </w:r>
      <w:proofErr w:type="spellStart"/>
      <w:r w:rsidRPr="007875CF">
        <w:rPr>
          <w:sz w:val="8"/>
        </w:rPr>
        <w:t>civilisation</w:t>
      </w:r>
      <w:proofErr w:type="spellEnd"/>
      <w:r w:rsidRPr="007875CF">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7875CF">
        <w:rPr>
          <w:rStyle w:val="StyleUnderline"/>
          <w:highlight w:val="green"/>
        </w:rPr>
        <w:t xml:space="preserve">If we could </w:t>
      </w:r>
      <w:r w:rsidRPr="007875CF">
        <w:rPr>
          <w:rStyle w:val="Emphasis"/>
          <w:highlight w:val="green"/>
        </w:rPr>
        <w:t>improve</w:t>
      </w:r>
      <w:r w:rsidRPr="007875CF">
        <w:rPr>
          <w:sz w:val="8"/>
        </w:rPr>
        <w:t xml:space="preserve"> the </w:t>
      </w:r>
      <w:r w:rsidRPr="007875CF">
        <w:rPr>
          <w:rStyle w:val="Emphasis"/>
          <w:highlight w:val="green"/>
        </w:rPr>
        <w:t>decision-making</w:t>
      </w:r>
      <w:r w:rsidRPr="007875CF">
        <w:rPr>
          <w:rStyle w:val="StyleUnderline"/>
        </w:rPr>
        <w:t xml:space="preserve"> ability </w:t>
      </w:r>
      <w:r w:rsidRPr="007875CF">
        <w:rPr>
          <w:rStyle w:val="StyleUnderline"/>
          <w:highlight w:val="green"/>
        </w:rPr>
        <w:t>of</w:t>
      </w:r>
      <w:r w:rsidRPr="007875CF">
        <w:rPr>
          <w:sz w:val="8"/>
        </w:rPr>
        <w:t xml:space="preserve"> these </w:t>
      </w:r>
      <w:r w:rsidRPr="007875CF">
        <w:rPr>
          <w:rStyle w:val="StyleUnderline"/>
        </w:rPr>
        <w:t xml:space="preserve">people and </w:t>
      </w:r>
      <w:r w:rsidRPr="007875CF">
        <w:rPr>
          <w:rStyle w:val="StyleUnderline"/>
          <w:highlight w:val="green"/>
        </w:rPr>
        <w:t>institutions</w:t>
      </w:r>
      <w:r w:rsidRPr="007875CF">
        <w:rPr>
          <w:sz w:val="8"/>
        </w:rPr>
        <w:t xml:space="preserve">, then </w:t>
      </w:r>
      <w:r w:rsidRPr="007875CF">
        <w:rPr>
          <w:rStyle w:val="StyleUnderline"/>
          <w:highlight w:val="green"/>
        </w:rPr>
        <w:t>it would</w:t>
      </w:r>
      <w:r w:rsidRPr="007875CF">
        <w:rPr>
          <w:rStyle w:val="StyleUnderline"/>
        </w:rPr>
        <w:t xml:space="preserve"> help to make society in general more </w:t>
      </w:r>
      <w:proofErr w:type="gramStart"/>
      <w:r w:rsidRPr="007875CF">
        <w:rPr>
          <w:rStyle w:val="StyleUnderline"/>
        </w:rPr>
        <w:t>resilient, and</w:t>
      </w:r>
      <w:proofErr w:type="gramEnd"/>
      <w:r w:rsidRPr="007875CF">
        <w:rPr>
          <w:rStyle w:val="StyleUnderline"/>
        </w:rPr>
        <w:t xml:space="preserve"> </w:t>
      </w:r>
      <w:r w:rsidRPr="007875CF">
        <w:rPr>
          <w:rStyle w:val="Emphasis"/>
          <w:highlight w:val="green"/>
        </w:rPr>
        <w:t>solve many other problems</w:t>
      </w:r>
      <w:r w:rsidRPr="007875CF">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7875CF">
        <w:rPr>
          <w:sz w:val="8"/>
        </w:rPr>
        <w:t>civilisation</w:t>
      </w:r>
      <w:proofErr w:type="spellEnd"/>
      <w:r w:rsidRPr="007875CF">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7875CF">
        <w:rPr>
          <w:sz w:val="8"/>
        </w:rPr>
        <w:t>civilisation</w:t>
      </w:r>
      <w:proofErr w:type="spellEnd"/>
      <w:r w:rsidRPr="007875CF">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7875CF">
        <w:rPr>
          <w:sz w:val="8"/>
        </w:rPr>
        <w:t>more resilient and wise</w:t>
      </w:r>
      <w:proofErr w:type="gramEnd"/>
      <w:r w:rsidRPr="007875CF">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7875CF">
        <w:rPr>
          <w:sz w:val="8"/>
        </w:rPr>
        <w:t>But,</w:t>
      </w:r>
      <w:proofErr w:type="gramEnd"/>
      <w:r w:rsidRPr="007875CF">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133DD916" w14:textId="77777777" w:rsidR="00E9457B" w:rsidRPr="007875CF" w:rsidRDefault="00E9457B" w:rsidP="00E9457B"/>
    <w:p w14:paraId="46BDDF43" w14:textId="77777777" w:rsidR="00E9457B" w:rsidRPr="007875CF" w:rsidRDefault="00E9457B" w:rsidP="00E9457B">
      <w:pPr>
        <w:pStyle w:val="Heading4"/>
        <w:rPr>
          <w:rFonts w:cs="Calibri"/>
        </w:rPr>
      </w:pPr>
      <w:r w:rsidRPr="007875CF">
        <w:rPr>
          <w:rFonts w:cs="Calibri"/>
        </w:rPr>
        <w:t xml:space="preserve">7] Reject calc indicts and </w:t>
      </w:r>
      <w:proofErr w:type="spellStart"/>
      <w:r w:rsidRPr="007875CF">
        <w:rPr>
          <w:rFonts w:cs="Calibri"/>
        </w:rPr>
        <w:t>util</w:t>
      </w:r>
      <w:proofErr w:type="spellEnd"/>
      <w:r w:rsidRPr="007875CF">
        <w:rPr>
          <w:rFonts w:cs="Calibri"/>
        </w:rPr>
        <w:t xml:space="preserve"> triggers permissibility arguments:</w:t>
      </w:r>
    </w:p>
    <w:p w14:paraId="7D2AD5A4" w14:textId="77777777" w:rsidR="00E9457B" w:rsidRPr="007875CF" w:rsidRDefault="00E9457B" w:rsidP="00E9457B">
      <w:pPr>
        <w:pStyle w:val="Heading4"/>
        <w:rPr>
          <w:rFonts w:cs="Calibri"/>
        </w:rPr>
      </w:pPr>
      <w:r w:rsidRPr="007875CF">
        <w:rPr>
          <w:rFonts w:cs="Calibri"/>
        </w:rPr>
        <w:t xml:space="preserve">A] Theory—they’re functionally NIBs that everyone knows are silly but skew the </w:t>
      </w:r>
      <w:proofErr w:type="spellStart"/>
      <w:r w:rsidRPr="007875CF">
        <w:rPr>
          <w:rFonts w:cs="Calibri"/>
        </w:rPr>
        <w:t>aff</w:t>
      </w:r>
      <w:proofErr w:type="spellEnd"/>
      <w:r w:rsidRPr="007875CF">
        <w:rPr>
          <w:rFonts w:cs="Calibri"/>
        </w:rPr>
        <w:t xml:space="preserve"> and move the debate away from the topic and actual philosophical debate, killing valuable education</w:t>
      </w:r>
    </w:p>
    <w:p w14:paraId="6F52FFA4" w14:textId="77777777" w:rsidR="00E9457B" w:rsidRPr="007875CF" w:rsidRDefault="00E9457B" w:rsidP="00E9457B">
      <w:pPr>
        <w:pStyle w:val="Heading4"/>
        <w:rPr>
          <w:rFonts w:cs="Calibri"/>
        </w:rPr>
      </w:pPr>
      <w:r w:rsidRPr="007875CF">
        <w:rPr>
          <w:rFonts w:cs="Calibri"/>
        </w:rPr>
        <w:t>B] Morally abhorrent – it would say we have no obligation to prevent genocide and that slavery was permissible which is morally abhorrent and makes debate unsafe</w:t>
      </w:r>
    </w:p>
    <w:p w14:paraId="5E263B93" w14:textId="77777777" w:rsidR="00E9457B" w:rsidRPr="007875CF" w:rsidRDefault="00E9457B" w:rsidP="00E9457B">
      <w:pPr>
        <w:pStyle w:val="Heading4"/>
        <w:rPr>
          <w:rFonts w:cs="Calibri"/>
        </w:rPr>
      </w:pPr>
    </w:p>
    <w:p w14:paraId="7BC8601F" w14:textId="77777777" w:rsidR="00E9457B" w:rsidRPr="007875CF" w:rsidRDefault="00E9457B" w:rsidP="00E9457B"/>
    <w:p w14:paraId="511C90C7" w14:textId="77777777" w:rsidR="00E9457B" w:rsidRPr="007875CF" w:rsidRDefault="00E9457B" w:rsidP="00E9457B"/>
    <w:p w14:paraId="4FEB0486" w14:textId="77777777" w:rsidR="00E9457B" w:rsidRPr="007875CF" w:rsidRDefault="00E9457B" w:rsidP="00E9457B"/>
    <w:p w14:paraId="0619678B" w14:textId="77777777" w:rsidR="00E9457B" w:rsidRPr="007875CF" w:rsidRDefault="00E9457B" w:rsidP="00E9457B">
      <w:pPr>
        <w:pStyle w:val="Heading3"/>
        <w:rPr>
          <w:rFonts w:cs="Calibri"/>
        </w:rPr>
      </w:pPr>
      <w:proofErr w:type="spellStart"/>
      <w:r w:rsidRPr="007875CF">
        <w:rPr>
          <w:rFonts w:cs="Calibri"/>
        </w:rPr>
        <w:lastRenderedPageBreak/>
        <w:t>Underview</w:t>
      </w:r>
      <w:proofErr w:type="spellEnd"/>
    </w:p>
    <w:p w14:paraId="1866F35D" w14:textId="77777777" w:rsidR="00745F2B" w:rsidRDefault="00745F2B" w:rsidP="00E9457B">
      <w:pPr>
        <w:pStyle w:val="Heading4"/>
      </w:pPr>
      <w:r>
        <w:t xml:space="preserve">[1] </w:t>
      </w:r>
      <w:r w:rsidR="00E9457B">
        <w:t xml:space="preserve">For theory, use reasonability on the </w:t>
      </w:r>
      <w:proofErr w:type="spellStart"/>
      <w:r w:rsidR="00E9457B">
        <w:t>brightline</w:t>
      </w:r>
      <w:proofErr w:type="spellEnd"/>
      <w:r w:rsidR="00E9457B">
        <w:t xml:space="preserve"> of in-round abuse -- Competing </w:t>
      </w:r>
      <w:proofErr w:type="spellStart"/>
      <w:r w:rsidR="00E9457B">
        <w:t>interps</w:t>
      </w:r>
      <w:proofErr w:type="spellEnd"/>
      <w:r w:rsidR="00E9457B">
        <w:t xml:space="preserve"> ensures endless theory debates -- </w:t>
      </w:r>
      <w:r w:rsidR="00E9457B" w:rsidRPr="008426B4">
        <w:rPr>
          <w:u w:val="single"/>
        </w:rPr>
        <w:t>empirically proven</w:t>
      </w:r>
      <w:r w:rsidR="00E9457B">
        <w:t xml:space="preserve"> by the overwhelming norm of competing </w:t>
      </w:r>
      <w:proofErr w:type="spellStart"/>
      <w:r w:rsidR="00E9457B">
        <w:t>interps</w:t>
      </w:r>
      <w:proofErr w:type="spellEnd"/>
      <w:r w:rsidR="00E9457B">
        <w:t xml:space="preserve"> and the strategic value it gives theory in LD. </w:t>
      </w:r>
    </w:p>
    <w:p w14:paraId="59D18740" w14:textId="721E887C" w:rsidR="00E9457B" w:rsidRDefault="00E9457B" w:rsidP="00E9457B">
      <w:pPr>
        <w:pStyle w:val="Heading4"/>
      </w:pPr>
      <w:r>
        <w:t xml:space="preserve">Reasonability is </w:t>
      </w:r>
      <w:r>
        <w:rPr>
          <w:u w:val="single"/>
        </w:rPr>
        <w:t>critical</w:t>
      </w:r>
      <w:r>
        <w:t xml:space="preserve"> to ensure theory checks abusive practices that </w:t>
      </w:r>
      <w:r w:rsidRPr="002A2E1E">
        <w:rPr>
          <w:u w:val="single"/>
        </w:rPr>
        <w:t>tangibly impact</w:t>
      </w:r>
      <w:r>
        <w:t xml:space="preserve"> the debate rather than a </w:t>
      </w:r>
      <w:r>
        <w:rPr>
          <w:u w:val="single"/>
        </w:rPr>
        <w:t>strategic device</w:t>
      </w:r>
      <w:r>
        <w:t xml:space="preserve"> to run from substance.</w:t>
      </w:r>
    </w:p>
    <w:p w14:paraId="5E1DEA6D" w14:textId="77777777" w:rsidR="00745F2B" w:rsidRDefault="00745F2B" w:rsidP="00E9457B">
      <w:pPr>
        <w:pStyle w:val="Heading4"/>
      </w:pPr>
    </w:p>
    <w:p w14:paraId="563E9723" w14:textId="03A44081" w:rsidR="00E9457B" w:rsidRDefault="00745F2B" w:rsidP="00E9457B">
      <w:pPr>
        <w:pStyle w:val="Heading4"/>
      </w:pPr>
      <w:r>
        <w:t xml:space="preserve">[2] </w:t>
      </w:r>
      <w:r w:rsidR="00E9457B">
        <w:t xml:space="preserve">Reject unidirectional warrants for paradigms </w:t>
      </w:r>
      <w:r>
        <w:t>issues</w:t>
      </w:r>
      <w:r w:rsidR="00E9457B">
        <w:t xml:space="preserve"> -- A] Norms -- leads to endless debates about speech times instead of reaching the best norm, B] Infinite Abuse -- they can use unidirectional paradigms to engage in maximally abusive practices and justify it with speech structures, C] Logic -- both sides have 13 minutes to develop arguments, you shouldn’t punish someone for their opponent’s bad strategy.</w:t>
      </w:r>
    </w:p>
    <w:p w14:paraId="3A390157" w14:textId="77777777" w:rsidR="00E9457B" w:rsidRDefault="00E9457B" w:rsidP="00E9457B"/>
    <w:p w14:paraId="661D3B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36F7"/>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A36F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5F79"/>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F2B"/>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4CEE"/>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9457B"/>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6A77F0"/>
  <w14:defaultImageDpi w14:val="300"/>
  <w15:docId w15:val="{5C61C313-CEE7-D244-8B05-050B5426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457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A36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36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w:basedOn w:val="Normal"/>
    <w:next w:val="Normal"/>
    <w:link w:val="Heading3Char"/>
    <w:uiPriority w:val="9"/>
    <w:unhideWhenUsed/>
    <w:qFormat/>
    <w:rsid w:val="000A36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0A36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36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36F7"/>
  </w:style>
  <w:style w:type="character" w:customStyle="1" w:styleId="Heading1Char">
    <w:name w:val="Heading 1 Char"/>
    <w:aliases w:val="Pocket Char"/>
    <w:basedOn w:val="DefaultParagraphFont"/>
    <w:link w:val="Heading1"/>
    <w:uiPriority w:val="9"/>
    <w:rsid w:val="000A36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36F7"/>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0A36F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A36F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A36F7"/>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0A36F7"/>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0A36F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A36F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0A36F7"/>
    <w:rPr>
      <w:color w:val="auto"/>
      <w:u w:val="none"/>
    </w:rPr>
  </w:style>
  <w:style w:type="paragraph" w:styleId="DocumentMap">
    <w:name w:val="Document Map"/>
    <w:basedOn w:val="Normal"/>
    <w:link w:val="DocumentMapChar"/>
    <w:uiPriority w:val="99"/>
    <w:semiHidden/>
    <w:unhideWhenUsed/>
    <w:rsid w:val="000A36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36F7"/>
    <w:rPr>
      <w:rFonts w:ascii="Lucida Grande" w:hAnsi="Lucida Grande" w:cs="Lucida Grande"/>
    </w:rPr>
  </w:style>
  <w:style w:type="character" w:styleId="UnresolvedMention">
    <w:name w:val="Unresolved Mention"/>
    <w:basedOn w:val="DefaultParagraphFont"/>
    <w:uiPriority w:val="99"/>
    <w:semiHidden/>
    <w:unhideWhenUsed/>
    <w:rsid w:val="00E9457B"/>
    <w:rPr>
      <w:color w:val="605E5C"/>
      <w:shd w:val="clear" w:color="auto" w:fill="E1DFDD"/>
    </w:rPr>
  </w:style>
  <w:style w:type="paragraph" w:customStyle="1" w:styleId="Emphasis1">
    <w:name w:val="Emphasis1"/>
    <w:basedOn w:val="Normal"/>
    <w:link w:val="Emphasis"/>
    <w:uiPriority w:val="7"/>
    <w:qFormat/>
    <w:rsid w:val="00E9457B"/>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E9457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E9457B"/>
    <w:pPr>
      <w:widowControl w:val="0"/>
      <w:spacing w:line="240" w:lineRule="auto"/>
      <w:ind w:left="720"/>
      <w:jc w:val="both"/>
    </w:pPr>
    <w:rPr>
      <w:b/>
      <w:iCs/>
      <w:u w:val="single"/>
    </w:rPr>
  </w:style>
  <w:style w:type="character" w:customStyle="1" w:styleId="underline">
    <w:name w:val="underline"/>
    <w:basedOn w:val="DefaultParagraphFont"/>
    <w:qFormat/>
    <w:rsid w:val="00E9457B"/>
    <w:rPr>
      <w:u w:val="single"/>
    </w:rPr>
  </w:style>
  <w:style w:type="character" w:customStyle="1" w:styleId="namedate">
    <w:name w:val="name+date"/>
    <w:basedOn w:val="DefaultParagraphFont"/>
    <w:uiPriority w:val="1"/>
    <w:qFormat/>
    <w:rsid w:val="00E9457B"/>
    <w:rPr>
      <w:b/>
      <w:sz w:val="26"/>
      <w:u w:val="none"/>
    </w:rPr>
  </w:style>
  <w:style w:type="paragraph" w:customStyle="1" w:styleId="analytics">
    <w:name w:val="analytics"/>
    <w:basedOn w:val="Normal"/>
    <w:next w:val="Normal"/>
    <w:qFormat/>
    <w:rsid w:val="00E9457B"/>
    <w:rPr>
      <w:b/>
      <w:color w:val="000000" w:themeColor="text1"/>
      <w:sz w:val="26"/>
    </w:rPr>
  </w:style>
  <w:style w:type="paragraph" w:styleId="BlockText">
    <w:name w:val="Block Text"/>
    <w:basedOn w:val="Normal"/>
    <w:uiPriority w:val="99"/>
    <w:semiHidden/>
    <w:unhideWhenUsed/>
    <w:rsid w:val="00E9457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9" Type="http://schemas.openxmlformats.org/officeDocument/2006/relationships/hyperlink" Target="https://80000hours.org/articles/extinction-risk/" TargetMode="Externa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www.futuredirections.org.au/workshop-papers/537-international-conflict-triggers-and-potential-conflict-points-resulting-from-food-and-water-insecurit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en.com/living_without_satellites"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s://www.nesdis.noaa.gov/news/where-space"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swfound.org/media/206951/johnson2020_referenceworkentry_thelegalstatusofmegaleoconstel.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inmarsat.com/blog/enabling-the-connected-farm-the-importance-of-satellite-communications/" TargetMode="External"/><Relationship Id="rId38"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2EAEF4A-84BE-714E-AD65-A9E0F56ED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22</Pages>
  <Words>18285</Words>
  <Characters>104225</Characters>
  <Application>Microsoft Office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5</cp:revision>
  <dcterms:created xsi:type="dcterms:W3CDTF">2021-12-18T19:32:00Z</dcterms:created>
  <dcterms:modified xsi:type="dcterms:W3CDTF">2021-12-18T20:11:00Z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