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4E9A3" w14:textId="77777777" w:rsidR="00A52479" w:rsidRDefault="00A52479" w:rsidP="00A52479">
      <w:pPr>
        <w:pStyle w:val="Heading2"/>
      </w:pPr>
      <w:r>
        <w:t>1AC</w:t>
      </w:r>
    </w:p>
    <w:p w14:paraId="32B3D4AD" w14:textId="77777777" w:rsidR="00A52479" w:rsidRDefault="00A52479" w:rsidP="00A52479">
      <w:pPr>
        <w:pStyle w:val="Heading3"/>
      </w:pPr>
      <w:r>
        <w:lastRenderedPageBreak/>
        <w:t>1 – Advantage</w:t>
      </w:r>
    </w:p>
    <w:p w14:paraId="7E704ADD" w14:textId="77777777" w:rsidR="00A52479" w:rsidRDefault="00A52479" w:rsidP="00A52479">
      <w:pPr>
        <w:pStyle w:val="Heading4"/>
      </w:pPr>
    </w:p>
    <w:p w14:paraId="6823BEAD" w14:textId="26C8BFBC" w:rsidR="00A52479" w:rsidRPr="00E77B77" w:rsidRDefault="00A52479" w:rsidP="00A52479">
      <w:pPr>
        <w:pStyle w:val="Heading4"/>
      </w:pPr>
      <w:r>
        <w:t xml:space="preserve">Revolution is </w:t>
      </w:r>
      <w:r w:rsidRPr="00462CB1">
        <w:rPr>
          <w:u w:val="single"/>
        </w:rPr>
        <w:t>closer than ever</w:t>
      </w:r>
      <w:r>
        <w:t xml:space="preserve"> – but the masses require a </w:t>
      </w:r>
      <w:r>
        <w:rPr>
          <w:u w:val="single"/>
        </w:rPr>
        <w:t xml:space="preserve">recognition. </w:t>
      </w:r>
    </w:p>
    <w:p w14:paraId="3E56EA0F" w14:textId="77777777" w:rsidR="00A52479" w:rsidRDefault="00A52479" w:rsidP="00A52479">
      <w:pPr>
        <w:rPr>
          <w:rStyle w:val="Style13ptBold"/>
        </w:rPr>
      </w:pPr>
      <w:proofErr w:type="spellStart"/>
      <w:r>
        <w:rPr>
          <w:rStyle w:val="Style13ptBold"/>
        </w:rPr>
        <w:t>Basanta</w:t>
      </w:r>
      <w:proofErr w:type="spellEnd"/>
      <w:r>
        <w:rPr>
          <w:rStyle w:val="Style13ptBold"/>
        </w:rPr>
        <w:t xml:space="preserve"> ‘20</w:t>
      </w:r>
    </w:p>
    <w:p w14:paraId="275E1AEA" w14:textId="77777777" w:rsidR="00A52479" w:rsidRDefault="00A52479" w:rsidP="00A52479">
      <w:pPr>
        <w:rPr>
          <w:sz w:val="16"/>
          <w:szCs w:val="16"/>
        </w:rPr>
      </w:pPr>
      <w:r w:rsidRPr="009B16D3">
        <w:rPr>
          <w:sz w:val="16"/>
          <w:szCs w:val="16"/>
        </w:rPr>
        <w:t xml:space="preserve">[Comrade </w:t>
      </w:r>
      <w:proofErr w:type="spellStart"/>
      <w:r w:rsidRPr="009B16D3">
        <w:rPr>
          <w:sz w:val="16"/>
          <w:szCs w:val="16"/>
        </w:rPr>
        <w:t>Basanta</w:t>
      </w:r>
      <w:proofErr w:type="spellEnd"/>
      <w:r w:rsidRPr="009B16D3">
        <w:rPr>
          <w:sz w:val="16"/>
          <w:szCs w:val="16"/>
        </w:rPr>
        <w:t xml:space="preserve">, </w:t>
      </w:r>
      <w:r>
        <w:rPr>
          <w:sz w:val="16"/>
          <w:szCs w:val="16"/>
        </w:rPr>
        <w:t xml:space="preserve">polit-bureau </w:t>
      </w:r>
      <w:r w:rsidRPr="009B16D3">
        <w:rPr>
          <w:sz w:val="16"/>
          <w:szCs w:val="16"/>
        </w:rPr>
        <w:t xml:space="preserve">member of the CPN-Maoist. 06/14/2020. “On American Crisis — 2,” </w:t>
      </w:r>
      <w:hyperlink r:id="rId9" w:history="1">
        <w:r w:rsidRPr="009B16D3">
          <w:rPr>
            <w:rStyle w:val="Hyperlink"/>
            <w:sz w:val="16"/>
            <w:szCs w:val="16"/>
          </w:rPr>
          <w:t>https://www.bannedthought.net/Nepal/CPN-Maoist/2020/OnAmericanCrisis-2-Basanta-Eng.pdf</w:t>
        </w:r>
      </w:hyperlink>
      <w:r w:rsidRPr="009B16D3">
        <w:rPr>
          <w:sz w:val="16"/>
          <w:szCs w:val="16"/>
        </w:rPr>
        <w:t>] pat</w:t>
      </w:r>
    </w:p>
    <w:p w14:paraId="603B5833" w14:textId="77777777" w:rsidR="00A52479" w:rsidRPr="009B16D3" w:rsidRDefault="00A52479" w:rsidP="00A52479">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w:t>
      </w:r>
      <w:r w:rsidRPr="009C448F">
        <w:rPr>
          <w:rStyle w:val="StyleUnderline"/>
        </w:rPr>
        <w:t>19</w:t>
      </w:r>
      <w:r w:rsidRPr="009C448F">
        <w:rPr>
          <w:sz w:val="12"/>
        </w:rPr>
        <w:t xml:space="preserve">, </w:t>
      </w:r>
      <w:r w:rsidRPr="009C448F">
        <w:rPr>
          <w:rStyle w:val="StyleUnderline"/>
        </w:rPr>
        <w:t>the</w:t>
      </w:r>
      <w:r w:rsidRPr="009B16D3">
        <w:rPr>
          <w:rStyle w:val="StyleUnderline"/>
        </w:rPr>
        <w:t xml:space="preserve"> </w:t>
      </w:r>
      <w:r w:rsidRPr="008F33E9">
        <w:rPr>
          <w:rStyle w:val="StyleUnderline"/>
          <w:highlight w:val="green"/>
        </w:rPr>
        <w:t>unemployment</w:t>
      </w:r>
      <w:r w:rsidRPr="009B16D3">
        <w:rPr>
          <w:rStyle w:val="StyleUnderline"/>
        </w:rPr>
        <w:t xml:space="preserve"> </w:t>
      </w:r>
      <w:r w:rsidRPr="00E47E7A">
        <w:rPr>
          <w:rStyle w:val="StyleUnderline"/>
        </w:rPr>
        <w:t>and the economic crisis</w:t>
      </w:r>
      <w:r w:rsidRPr="009B16D3">
        <w:rPr>
          <w:rStyle w:val="StyleUnderline"/>
        </w:rPr>
        <w:t xml:space="preserve">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w:t>
      </w:r>
      <w:proofErr w:type="spellStart"/>
      <w:r w:rsidRPr="009B16D3">
        <w:rPr>
          <w:sz w:val="12"/>
        </w:rPr>
        <w:t>defence</w:t>
      </w:r>
      <w:proofErr w:type="spellEnd"/>
      <w:r w:rsidRPr="009B16D3">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w:t>
      </w:r>
      <w:proofErr w:type="spellStart"/>
      <w:r w:rsidRPr="009B16D3">
        <w:rPr>
          <w:sz w:val="12"/>
        </w:rPr>
        <w:t>Fauci</w:t>
      </w:r>
      <w:proofErr w:type="spellEnd"/>
      <w:r w:rsidRPr="009B16D3">
        <w:rPr>
          <w:sz w:val="12"/>
        </w:rPr>
        <w:t xml:space="preserve">, the health advisor of the President as their row in the handling of pandemic sharpened. President Donald Trump has now been isolated almost from all quarters. Moreover, </w:t>
      </w:r>
      <w:r w:rsidRPr="000E42E7">
        <w:rPr>
          <w:rStyle w:val="StyleUnderline"/>
        </w:rPr>
        <w:t>the political tussle in the upcoming presidential election</w:t>
      </w:r>
      <w:r w:rsidRPr="009B16D3">
        <w:rPr>
          <w:rStyle w:val="StyleUnderline"/>
        </w:rPr>
        <w:t xml:space="preserve"> is going to divide and </w:t>
      </w:r>
      <w:proofErr w:type="spellStart"/>
      <w:r w:rsidRPr="009B16D3">
        <w:rPr>
          <w:rStyle w:val="StyleUnderline"/>
        </w:rPr>
        <w:t>polarise</w:t>
      </w:r>
      <w:proofErr w:type="spellEnd"/>
      <w:r w:rsidRPr="009B16D3">
        <w:rPr>
          <w:rStyle w:val="StyleUnderline"/>
        </w:rPr>
        <w:t xml:space="preserve"> the </w:t>
      </w:r>
      <w:r w:rsidRPr="00E47E7A">
        <w:rPr>
          <w:rStyle w:val="StyleUnderline"/>
        </w:rPr>
        <w:t>US society further and he seems to get trapped in an awful crisis and further isolation causing insanity</w:t>
      </w:r>
      <w:r w:rsidRPr="00E47E7A">
        <w:rPr>
          <w:sz w:val="12"/>
        </w:rPr>
        <w:t>. No one can deny that the obstinate president can deploy military to cleanse racial opposition in the name of containing the 'anarchists' and '</w:t>
      </w:r>
      <w:proofErr w:type="gramStart"/>
      <w:r w:rsidRPr="00E47E7A">
        <w:rPr>
          <w:sz w:val="12"/>
        </w:rPr>
        <w:t>terrorists'</w:t>
      </w:r>
      <w:proofErr w:type="gramEnd"/>
      <w:r w:rsidRPr="00E47E7A">
        <w:rPr>
          <w:sz w:val="12"/>
        </w:rPr>
        <w:t>. The present crisis in the US seems like a wakeup call for a bigger crisis in the days ahead.</w:t>
      </w:r>
    </w:p>
    <w:p w14:paraId="5FB38A85" w14:textId="77777777" w:rsidR="00A52479" w:rsidRPr="009B16D3" w:rsidRDefault="00A52479" w:rsidP="00A52479">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41DB4">
        <w:rPr>
          <w:rStyle w:val="StyleUnderline"/>
        </w:rPr>
        <w:t xml:space="preserve">spontaneous </w:t>
      </w:r>
      <w:r w:rsidRPr="008F33E9">
        <w:rPr>
          <w:rStyle w:val="StyleUnderline"/>
          <w:highlight w:val="green"/>
        </w:rPr>
        <w:t>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w:t>
      </w:r>
      <w:proofErr w:type="gramStart"/>
      <w:r w:rsidRPr="009B16D3">
        <w:rPr>
          <w:rStyle w:val="StyleUnderline"/>
        </w:rPr>
        <w:t>society</w:t>
      </w:r>
      <w:proofErr w:type="gramEnd"/>
      <w:r w:rsidRPr="009B16D3">
        <w:rPr>
          <w:rStyle w:val="StyleUnderline"/>
        </w:rPr>
        <w:t xml:space="preserve">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proofErr w:type="spellStart"/>
      <w:r w:rsidRPr="008F33E9">
        <w:rPr>
          <w:rStyle w:val="StyleUnderline"/>
          <w:highlight w:val="green"/>
        </w:rPr>
        <w:t>favourable</w:t>
      </w:r>
      <w:proofErr w:type="spellEnd"/>
      <w:r w:rsidRPr="008F33E9">
        <w:rPr>
          <w:rStyle w:val="StyleUnderline"/>
          <w:highlight w:val="green"/>
        </w:rPr>
        <w:t xml:space="preserve"> for</w:t>
      </w:r>
      <w:r w:rsidRPr="009B16D3">
        <w:rPr>
          <w:rStyle w:val="StyleUnderline"/>
        </w:rPr>
        <w:t xml:space="preserve"> the success of the </w:t>
      </w:r>
      <w:r w:rsidRPr="008F33E9">
        <w:rPr>
          <w:rStyle w:val="StyleUnderline"/>
          <w:highlight w:val="green"/>
        </w:rPr>
        <w:t>socialist revolution</w:t>
      </w:r>
      <w:r w:rsidRPr="009B16D3">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9B16D3">
        <w:rPr>
          <w:sz w:val="12"/>
        </w:rPr>
        <w:t>armoury</w:t>
      </w:r>
      <w:proofErr w:type="spellEnd"/>
      <w:r w:rsidRPr="009B16D3">
        <w:rPr>
          <w:sz w:val="12"/>
        </w:rPr>
        <w:t xml:space="preserve"> of weapons that help make the revolution a success when they act upon the </w:t>
      </w:r>
      <w:proofErr w:type="spellStart"/>
      <w:r w:rsidRPr="009B16D3">
        <w:rPr>
          <w:sz w:val="12"/>
        </w:rPr>
        <w:t>favourably</w:t>
      </w:r>
      <w:proofErr w:type="spellEnd"/>
      <w:r w:rsidRPr="009B16D3">
        <w:rPr>
          <w:sz w:val="12"/>
        </w:rPr>
        <w:t xml:space="preserve"> developing situation.</w:t>
      </w:r>
    </w:p>
    <w:p w14:paraId="05D60309" w14:textId="77777777" w:rsidR="00A52479" w:rsidRPr="00E77B77" w:rsidRDefault="00A52479" w:rsidP="00A52479">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w:t>
      </w:r>
      <w:proofErr w:type="gramStart"/>
      <w:r w:rsidRPr="009B16D3">
        <w:rPr>
          <w:rStyle w:val="StyleUnderline"/>
        </w:rPr>
        <w:t>America</w:t>
      </w:r>
      <w:proofErr w:type="gramEnd"/>
      <w:r w:rsidRPr="009B16D3">
        <w:rPr>
          <w:rStyle w:val="StyleUnderline"/>
        </w:rPr>
        <w:t xml:space="preserve">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w:t>
      </w:r>
      <w:proofErr w:type="spellStart"/>
      <w:r w:rsidRPr="009B16D3">
        <w:rPr>
          <w:rStyle w:val="StyleUnderline"/>
        </w:rPr>
        <w:t>colours</w:t>
      </w:r>
      <w:proofErr w:type="spellEnd"/>
      <w:r w:rsidRPr="009B16D3">
        <w:rPr>
          <w:rStyle w:val="StyleUnderline"/>
        </w:rPr>
        <w:t xml:space="preserve">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w:t>
      </w:r>
      <w:proofErr w:type="spellStart"/>
      <w:r w:rsidRPr="00E77B77">
        <w:rPr>
          <w:sz w:val="12"/>
        </w:rPr>
        <w:t>realised</w:t>
      </w:r>
      <w:proofErr w:type="spellEnd"/>
      <w:r w:rsidRPr="00E77B77">
        <w:rPr>
          <w:sz w:val="12"/>
        </w:rPr>
        <w:t xml:space="preserve">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 xml:space="preserve">condition to </w:t>
      </w:r>
      <w:proofErr w:type="spellStart"/>
      <w:r w:rsidRPr="008F33E9">
        <w:rPr>
          <w:rStyle w:val="StyleUnderline"/>
          <w:highlight w:val="green"/>
        </w:rPr>
        <w:t>realise</w:t>
      </w:r>
      <w:proofErr w:type="spellEnd"/>
      <w:r w:rsidRPr="008F33E9">
        <w:rPr>
          <w:rStyle w:val="StyleUnderline"/>
          <w:highlight w:val="green"/>
        </w:rPr>
        <w:t xml:space="preserve"> it</w:t>
      </w:r>
      <w:r w:rsidRPr="00E77B77">
        <w:rPr>
          <w:sz w:val="12"/>
        </w:rPr>
        <w:t>.</w:t>
      </w:r>
    </w:p>
    <w:p w14:paraId="7E3F2743" w14:textId="77777777" w:rsidR="00A52479" w:rsidRDefault="00A52479" w:rsidP="00A52479">
      <w:pPr>
        <w:rPr>
          <w:sz w:val="12"/>
        </w:rPr>
      </w:pPr>
      <w:r w:rsidRPr="00E77B77">
        <w:rPr>
          <w:sz w:val="12"/>
        </w:rPr>
        <w:t xml:space="preserve">In the given situation, </w:t>
      </w:r>
      <w:r w:rsidRPr="009B16D3">
        <w:rPr>
          <w:rStyle w:val="StyleUnderline"/>
        </w:rPr>
        <w:t xml:space="preserve">the </w:t>
      </w:r>
      <w:r w:rsidRPr="00841DB4">
        <w:rPr>
          <w:rStyle w:val="StyleUnderline"/>
        </w:rPr>
        <w:t>communist revolutionaries in the US have to make a conscious effort to build up a</w:t>
      </w:r>
      <w:r w:rsidRPr="00841DB4">
        <w:rPr>
          <w:sz w:val="12"/>
        </w:rPr>
        <w:t xml:space="preserve">n </w:t>
      </w:r>
      <w:r w:rsidRPr="00841DB4">
        <w:rPr>
          <w:rStyle w:val="StyleUnderline"/>
        </w:rPr>
        <w:t>ideologically and politically strong communist party and unite in it several groups and individuals scattered all across the US</w:t>
      </w:r>
      <w:r w:rsidRPr="00841DB4">
        <w:rPr>
          <w:sz w:val="12"/>
        </w:rPr>
        <w:t xml:space="preserve">. </w:t>
      </w:r>
      <w:r w:rsidRPr="00841DB4">
        <w:rPr>
          <w:rStyle w:val="StyleUnderline"/>
        </w:rPr>
        <w:t>Once the political party and its ideological and political line are built up</w:t>
      </w:r>
      <w:r w:rsidRPr="00841DB4">
        <w:rPr>
          <w:sz w:val="12"/>
        </w:rPr>
        <w:t xml:space="preserve">, </w:t>
      </w:r>
      <w:r w:rsidRPr="00841DB4">
        <w:rPr>
          <w:rStyle w:val="Emphasis"/>
        </w:rPr>
        <w:t>then the others will come on its way</w:t>
      </w:r>
      <w:r w:rsidRPr="00841DB4">
        <w:rPr>
          <w:sz w:val="12"/>
        </w:rPr>
        <w:t>. The revolutionaries have to</w:t>
      </w:r>
      <w:r w:rsidRPr="00E77B77">
        <w:rPr>
          <w:sz w:val="12"/>
        </w:rPr>
        <w:t xml:space="preserve"> take up this task sooner than later for the emancipation of the entire oppressed people in America, including the blacks.</w:t>
      </w:r>
    </w:p>
    <w:p w14:paraId="5DA0427E" w14:textId="77777777" w:rsidR="00A52479" w:rsidRDefault="00A52479" w:rsidP="00A52479">
      <w:pPr>
        <w:pStyle w:val="Heading4"/>
      </w:pPr>
    </w:p>
    <w:p w14:paraId="796BDCAC" w14:textId="2FE0C988" w:rsidR="00A52479" w:rsidRPr="00F467CE" w:rsidRDefault="00A52479" w:rsidP="00A52479">
      <w:pPr>
        <w:pStyle w:val="Heading4"/>
      </w:pPr>
      <w:r>
        <w:t xml:space="preserve">Global capitalism has shifted production from the terrain of the </w:t>
      </w:r>
      <w:r w:rsidRPr="00544DAA">
        <w:t xml:space="preserve">centralized power to </w:t>
      </w:r>
      <w:proofErr w:type="gramStart"/>
      <w:r w:rsidRPr="00544DAA">
        <w:t>the a</w:t>
      </w:r>
      <w:proofErr w:type="gramEnd"/>
      <w:r w:rsidRPr="00544DAA">
        <w:t xml:space="preserve">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39FDB084" w14:textId="77777777" w:rsidR="00A52479" w:rsidRDefault="00A52479" w:rsidP="00A52479">
      <w:pPr>
        <w:rPr>
          <w:rStyle w:val="Style13ptBold"/>
        </w:rPr>
      </w:pPr>
      <w:r>
        <w:rPr>
          <w:rStyle w:val="Style13ptBold"/>
        </w:rPr>
        <w:t>Connell ‘12</w:t>
      </w:r>
    </w:p>
    <w:p w14:paraId="54697F82" w14:textId="77777777" w:rsidR="00A52479" w:rsidRPr="005870F9" w:rsidRDefault="00A52479" w:rsidP="00A52479">
      <w:pPr>
        <w:rPr>
          <w:sz w:val="16"/>
          <w:szCs w:val="16"/>
        </w:rPr>
      </w:pPr>
      <w:r w:rsidRPr="005870F9">
        <w:rPr>
          <w:sz w:val="16"/>
          <w:szCs w:val="16"/>
        </w:rPr>
        <w:t xml:space="preserve">[Raewyn, sociology at the University of Sydney. 2012. “The Poet of Autonomy: Antonio Negri as a Social Theorist,” </w:t>
      </w:r>
      <w:hyperlink r:id="rId10" w:history="1">
        <w:r w:rsidRPr="005870F9">
          <w:rPr>
            <w:rStyle w:val="Hyperlink"/>
            <w:sz w:val="16"/>
            <w:szCs w:val="16"/>
          </w:rPr>
          <w:t>https://citeseerx.ist.psu.edu/viewdoc/download?doi=10.1.1.985.4088&amp;rep=rep1&amp;type=pdf</w:t>
        </w:r>
      </w:hyperlink>
      <w:r w:rsidRPr="005870F9">
        <w:rPr>
          <w:sz w:val="16"/>
          <w:szCs w:val="16"/>
        </w:rPr>
        <w:t>] pat</w:t>
      </w:r>
    </w:p>
    <w:p w14:paraId="6E4D89F9" w14:textId="77777777" w:rsidR="00A52479" w:rsidRPr="0059242A" w:rsidRDefault="00A52479" w:rsidP="00A52479">
      <w:pPr>
        <w:rPr>
          <w:sz w:val="16"/>
        </w:rPr>
      </w:pPr>
      <w:r w:rsidRPr="0059242A">
        <w:rPr>
          <w:sz w:val="16"/>
        </w:rPr>
        <w:t xml:space="preserve">Negri describes a power structure that operates on a world </w:t>
      </w:r>
      <w:proofErr w:type="gramStart"/>
      <w:r w:rsidRPr="0059242A">
        <w:rPr>
          <w:sz w:val="16"/>
        </w:rPr>
        <w:t>scale, but</w:t>
      </w:r>
      <w:proofErr w:type="gramEnd"/>
      <w:r w:rsidRPr="0059242A">
        <w:rPr>
          <w:sz w:val="16"/>
        </w:rPr>
        <w:t xml:space="preserve"> has no directing </w:t>
      </w:r>
      <w:proofErr w:type="spellStart"/>
      <w:r w:rsidRPr="0059242A">
        <w:rPr>
          <w:sz w:val="16"/>
        </w:rPr>
        <w:t>centre</w:t>
      </w:r>
      <w:proofErr w:type="spellEnd"/>
      <w:r w:rsidRPr="0059242A">
        <w:rPr>
          <w:sz w:val="16"/>
        </w:rPr>
        <w:t xml:space="preserv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xml:space="preserve">.”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w:t>
      </w:r>
      <w:proofErr w:type="spellStart"/>
      <w:r w:rsidRPr="0059242A">
        <w:rPr>
          <w:sz w:val="16"/>
        </w:rPr>
        <w:t>centres</w:t>
      </w:r>
      <w:proofErr w:type="spellEnd"/>
      <w:r w:rsidRPr="0059242A">
        <w:rPr>
          <w:sz w:val="16"/>
        </w:rPr>
        <w:t xml:space="preserve"> can, at best, conduct police operations and need help from other parts of the network.</w:t>
      </w:r>
    </w:p>
    <w:p w14:paraId="2FB2F6F1" w14:textId="77777777" w:rsidR="00A52479" w:rsidRPr="0059242A" w:rsidRDefault="00A52479" w:rsidP="00A52479">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w:t>
      </w:r>
      <w:proofErr w:type="spellStart"/>
      <w:r w:rsidRPr="0059242A">
        <w:rPr>
          <w:sz w:val="16"/>
        </w:rPr>
        <w:t>criticised</w:t>
      </w:r>
      <w:proofErr w:type="spellEnd"/>
      <w:r w:rsidRPr="0059242A">
        <w:rPr>
          <w:sz w:val="16"/>
        </w:rPr>
        <w:t xml:space="preserve">.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7FB83B29" w14:textId="77777777" w:rsidR="00A52479" w:rsidRPr="0059242A" w:rsidRDefault="00A52479" w:rsidP="00A52479">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59C29C43" w14:textId="77777777" w:rsidR="00A52479" w:rsidRPr="0059242A" w:rsidRDefault="00A52479" w:rsidP="00A52479">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19F1A6A9" w14:textId="77777777" w:rsidR="00A52479" w:rsidRPr="0059242A" w:rsidRDefault="00A52479" w:rsidP="00A52479">
      <w:pPr>
        <w:ind w:left="720"/>
        <w:rPr>
          <w:sz w:val="16"/>
          <w:szCs w:val="16"/>
        </w:rPr>
      </w:pPr>
      <w:r w:rsidRPr="0059242A">
        <w:rPr>
          <w:sz w:val="16"/>
          <w:szCs w:val="16"/>
        </w:rPr>
        <w:t xml:space="preserve">In Empire corruption is everywhere... It resides in different forms in the supreme government of Empire and its vassal administrations, the most refined and the </w:t>
      </w:r>
      <w:proofErr w:type="gramStart"/>
      <w:r w:rsidRPr="0059242A">
        <w:rPr>
          <w:sz w:val="16"/>
          <w:szCs w:val="16"/>
        </w:rPr>
        <w:t>most rotten</w:t>
      </w:r>
      <w:proofErr w:type="gramEnd"/>
      <w:r w:rsidRPr="0059242A">
        <w:rPr>
          <w:sz w:val="16"/>
          <w:szCs w:val="16"/>
        </w:rPr>
        <w:t xml:space="preserve">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66935F95" w14:textId="77777777" w:rsidR="00A52479" w:rsidRPr="00241AF4" w:rsidRDefault="00A52479" w:rsidP="00A52479">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3EC6CE31" w14:textId="77777777" w:rsidR="00A52479" w:rsidRPr="0059242A" w:rsidRDefault="00A52479" w:rsidP="00A52479">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w:t>
      </w:r>
      <w:r w:rsidRPr="0059242A">
        <w:rPr>
          <w:sz w:val="16"/>
        </w:rPr>
        <w:lastRenderedPageBreak/>
        <w:t xml:space="preserve">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6BE0F953" w14:textId="77777777" w:rsidR="00A52479" w:rsidRPr="0059242A" w:rsidRDefault="00A52479" w:rsidP="00A52479">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xml:space="preserve">. Adapting language from Marx, he speaks of the “real </w:t>
      </w:r>
      <w:proofErr w:type="spellStart"/>
      <w:r w:rsidRPr="0059242A">
        <w:rPr>
          <w:sz w:val="16"/>
        </w:rPr>
        <w:t>subsumption</w:t>
      </w:r>
      <w:proofErr w:type="spellEnd"/>
      <w:r w:rsidRPr="0059242A">
        <w:rPr>
          <w:sz w:val="16"/>
        </w:rPr>
        <w:t>” of society under capital, which involves a historically new pattern of exploitation:</w:t>
      </w:r>
    </w:p>
    <w:p w14:paraId="30C9E8F4" w14:textId="77777777" w:rsidR="00A52479" w:rsidRPr="0059242A" w:rsidRDefault="00A52479" w:rsidP="00A52479">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4CFA9F99" w14:textId="77777777" w:rsidR="00A52479" w:rsidRDefault="00A52479" w:rsidP="00A52479">
      <w:pPr>
        <w:rPr>
          <w:sz w:val="16"/>
        </w:rPr>
      </w:pPr>
      <w:r w:rsidRPr="00241AF4">
        <w:rPr>
          <w:rStyle w:val="StyleUnderline"/>
        </w:rPr>
        <w:t xml:space="preserve">“Immaterial production” refers to new forms of </w:t>
      </w:r>
      <w:proofErr w:type="spellStart"/>
      <w:r w:rsidRPr="00241AF4">
        <w:rPr>
          <w:rStyle w:val="StyleUnderline"/>
          <w:highlight w:val="green"/>
        </w:rPr>
        <w:t>labour</w:t>
      </w:r>
      <w:proofErr w:type="spellEnd"/>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45C98AF2" w14:textId="77777777" w:rsidR="00A52479" w:rsidRPr="00683B66" w:rsidRDefault="00A52479" w:rsidP="00A52479">
      <w:pPr>
        <w:rPr>
          <w:rStyle w:val="Style13ptBold"/>
          <w:b w:val="0"/>
          <w:bCs/>
          <w:sz w:val="16"/>
        </w:rPr>
      </w:pPr>
    </w:p>
    <w:p w14:paraId="5FE44200" w14:textId="77777777" w:rsidR="00A52479" w:rsidRPr="007B4A3B" w:rsidRDefault="00A52479" w:rsidP="00A52479">
      <w:pPr>
        <w:pStyle w:val="Heading4"/>
      </w:pPr>
      <w:r>
        <w:t>In the age of Empire, just governance has eroded. Labor movements under capital have their demands of capital and state reduced to mechanisms of maintaining equilibrium.</w:t>
      </w:r>
    </w:p>
    <w:p w14:paraId="52C4DCE8" w14:textId="77777777" w:rsidR="00A52479" w:rsidRDefault="00A52479" w:rsidP="00A52479">
      <w:pPr>
        <w:rPr>
          <w:rStyle w:val="Style13ptBold"/>
        </w:rPr>
      </w:pPr>
      <w:r>
        <w:rPr>
          <w:rStyle w:val="Style13ptBold"/>
        </w:rPr>
        <w:t>Connell 2</w:t>
      </w:r>
    </w:p>
    <w:p w14:paraId="655B8120" w14:textId="77777777" w:rsidR="00A52479" w:rsidRPr="00065494" w:rsidRDefault="00A52479" w:rsidP="00A52479">
      <w:pPr>
        <w:rPr>
          <w:sz w:val="16"/>
          <w:szCs w:val="16"/>
        </w:rPr>
      </w:pPr>
      <w:r w:rsidRPr="005870F9">
        <w:rPr>
          <w:sz w:val="16"/>
          <w:szCs w:val="16"/>
        </w:rPr>
        <w:t xml:space="preserve">[Raewyn, sociology at the University of Sydney. 2012. “The Poet of Autonomy: Antonio Negri as a Social Theorist,” </w:t>
      </w:r>
      <w:hyperlink r:id="rId11" w:history="1">
        <w:r w:rsidRPr="005870F9">
          <w:rPr>
            <w:rStyle w:val="Hyperlink"/>
            <w:sz w:val="16"/>
            <w:szCs w:val="16"/>
          </w:rPr>
          <w:t>https://citeseerx.ist.psu.edu/viewdoc/download?doi=10.1.1.985.4088&amp;rep=rep1&amp;type=pdf</w:t>
        </w:r>
      </w:hyperlink>
      <w:r w:rsidRPr="005870F9">
        <w:rPr>
          <w:sz w:val="16"/>
          <w:szCs w:val="16"/>
        </w:rPr>
        <w:t xml:space="preserve">] </w:t>
      </w:r>
      <w:proofErr w:type="spellStart"/>
      <w:r>
        <w:rPr>
          <w:sz w:val="16"/>
          <w:szCs w:val="16"/>
        </w:rPr>
        <w:t>sosa</w:t>
      </w:r>
      <w:proofErr w:type="spellEnd"/>
    </w:p>
    <w:p w14:paraId="0275A875" w14:textId="77777777" w:rsidR="00A52479" w:rsidRPr="007B4A3B" w:rsidRDefault="00A52479" w:rsidP="00A52479">
      <w:pPr>
        <w:rPr>
          <w:sz w:val="16"/>
        </w:rPr>
      </w:pPr>
      <w:r w:rsidRPr="007B4A3B">
        <w:rPr>
          <w:sz w:val="16"/>
        </w:rPr>
        <w:t xml:space="preserve">Negri’s first distinctive contribution was to apply </w:t>
      </w:r>
      <w:proofErr w:type="spellStart"/>
      <w:r w:rsidRPr="007B4A3B">
        <w:rPr>
          <w:sz w:val="16"/>
        </w:rPr>
        <w:t>Tronti’s</w:t>
      </w:r>
      <w:proofErr w:type="spellEnd"/>
      <w:r w:rsidRPr="007B4A3B">
        <w:rPr>
          <w:sz w:val="16"/>
        </w:rPr>
        <w:t xml:space="preserve"> principle to the Keynesian state. In a brilliant essay of 1967, </w:t>
      </w:r>
      <w:r w:rsidRPr="005354F8">
        <w:rPr>
          <w:rStyle w:val="StyleUnderline"/>
        </w:rPr>
        <w:t xml:space="preserve">Negri showed how the growth of </w:t>
      </w:r>
      <w:proofErr w:type="gramStart"/>
      <w:r w:rsidRPr="005354F8">
        <w:rPr>
          <w:rStyle w:val="StyleUnderline"/>
        </w:rPr>
        <w:t>working class</w:t>
      </w:r>
      <w:proofErr w:type="gramEnd"/>
      <w:r w:rsidRPr="005354F8">
        <w:rPr>
          <w:rStyle w:val="StyleUnderline"/>
        </w:rPr>
        <w:t xml:space="preserve"> power in Europe drove the development of Keynes’s economic thought and even shaped the fundamental ideas of the General Theory</w:t>
      </w:r>
      <w:r w:rsidRPr="007B4A3B">
        <w:rPr>
          <w:sz w:val="16"/>
        </w:rPr>
        <w:t xml:space="preserve">. For </w:t>
      </w:r>
      <w:proofErr w:type="gramStart"/>
      <w:r w:rsidRPr="007B4A3B">
        <w:rPr>
          <w:sz w:val="16"/>
        </w:rPr>
        <w:t>instance</w:t>
      </w:r>
      <w:proofErr w:type="gramEnd"/>
      <w:r w:rsidRPr="007B4A3B">
        <w:rPr>
          <w:sz w:val="16"/>
        </w:rPr>
        <w:t xml:space="preserve"> the balance of class power, especially the working-class capacity to impose a downward rigidity of wages, underpinned Keynes’s vital category of “effective demand.” </w:t>
      </w:r>
      <w:proofErr w:type="gramStart"/>
      <w:r w:rsidRPr="007B4A3B">
        <w:rPr>
          <w:sz w:val="16"/>
        </w:rPr>
        <w:t>Similarly</w:t>
      </w:r>
      <w:proofErr w:type="gramEnd"/>
      <w:r w:rsidRPr="007B4A3B">
        <w:rPr>
          <w:sz w:val="16"/>
        </w:rPr>
        <w:t xml:space="preserve">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w:t>
      </w:r>
      <w:proofErr w:type="spellStart"/>
      <w:r w:rsidRPr="007B4A3B">
        <w:rPr>
          <w:sz w:val="16"/>
        </w:rPr>
        <w:t>Crisi</w:t>
      </w:r>
      <w:proofErr w:type="spellEnd"/>
      <w:r w:rsidRPr="007B4A3B">
        <w:rPr>
          <w:sz w:val="16"/>
        </w:rPr>
        <w:t xml:space="preserve"> </w:t>
      </w:r>
      <w:proofErr w:type="spellStart"/>
      <w:r w:rsidRPr="007B4A3B">
        <w:rPr>
          <w:sz w:val="16"/>
        </w:rPr>
        <w:t>dello</w:t>
      </w:r>
      <w:proofErr w:type="spellEnd"/>
      <w:r w:rsidRPr="007B4A3B">
        <w:rPr>
          <w:sz w:val="16"/>
        </w:rPr>
        <w:t xml:space="preserve"> </w:t>
      </w:r>
      <w:proofErr w:type="spellStart"/>
      <w:r w:rsidRPr="007B4A3B">
        <w:rPr>
          <w:sz w:val="16"/>
        </w:rPr>
        <w:t>Stato</w:t>
      </w:r>
      <w:proofErr w:type="spellEnd"/>
      <w:r w:rsidRPr="007B4A3B">
        <w:rPr>
          <w:sz w:val="16"/>
        </w:rPr>
        <w:t xml:space="preserve">-piano,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76CC3F55" w14:textId="77777777" w:rsidR="00A52479" w:rsidRPr="007B4A3B" w:rsidRDefault="00A52479" w:rsidP="00A52479">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w:t>
      </w:r>
      <w:proofErr w:type="spellStart"/>
      <w:r w:rsidRPr="007B4A3B">
        <w:rPr>
          <w:sz w:val="16"/>
        </w:rPr>
        <w:t>labour</w:t>
      </w:r>
      <w:proofErr w:type="spellEnd"/>
      <w:r w:rsidRPr="007B4A3B">
        <w:rPr>
          <w:sz w:val="16"/>
        </w:rPr>
        <w:t xml:space="preserve"> market (in Marxist terms, the purchase of </w:t>
      </w:r>
      <w:proofErr w:type="spellStart"/>
      <w:r w:rsidRPr="007B4A3B">
        <w:rPr>
          <w:sz w:val="16"/>
        </w:rPr>
        <w:t>labour</w:t>
      </w:r>
      <w:proofErr w:type="spellEnd"/>
      <w:r w:rsidRPr="007B4A3B">
        <w:rPr>
          <w:sz w:val="16"/>
        </w:rPr>
        <w:t xml:space="preserve">-power)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14A68DE1" w14:textId="77777777" w:rsidR="00A52479" w:rsidRPr="007B4A3B" w:rsidRDefault="00A52479" w:rsidP="00A52479">
      <w:pPr>
        <w:rPr>
          <w:sz w:val="16"/>
        </w:rPr>
      </w:pPr>
      <w:r w:rsidRPr="00433252">
        <w:rPr>
          <w:rStyle w:val="StyleUnderline"/>
          <w:highlight w:val="green"/>
        </w:rPr>
        <w:lastRenderedPageBreak/>
        <w:t>Capital responds by an extension of state power</w:t>
      </w:r>
      <w:r w:rsidRPr="007B4A3B">
        <w:rPr>
          <w:sz w:val="16"/>
        </w:rPr>
        <w:t xml:space="preserve">, which through planning apparently restores market relations. </w:t>
      </w:r>
      <w:proofErr w:type="gramStart"/>
      <w:r w:rsidRPr="007B4A3B">
        <w:rPr>
          <w:sz w:val="16"/>
        </w:rPr>
        <w:t>Again</w:t>
      </w:r>
      <w:proofErr w:type="gramEnd"/>
      <w:r w:rsidRPr="007B4A3B">
        <w:rPr>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549DADCE" w14:textId="77777777" w:rsidR="00A52479" w:rsidRPr="007B4A3B" w:rsidRDefault="00A52479" w:rsidP="00A52479">
      <w:pPr>
        <w:rPr>
          <w:sz w:val="16"/>
        </w:rPr>
      </w:pPr>
      <w:r w:rsidRPr="007B4A3B">
        <w:rPr>
          <w:sz w:val="16"/>
        </w:rPr>
        <w:t xml:space="preserve">With the law of value in tatters, there is no rational basis for any distribution of income that the state decrees (this important conclusion was reached about the same time, along a different path, by Claus </w:t>
      </w:r>
      <w:proofErr w:type="spellStart"/>
      <w:r w:rsidRPr="007B4A3B">
        <w:rPr>
          <w:sz w:val="16"/>
        </w:rPr>
        <w:t>Offe</w:t>
      </w:r>
      <w:proofErr w:type="spellEnd"/>
      <w:r w:rsidRPr="007B4A3B">
        <w:rPr>
          <w:sz w:val="16"/>
        </w:rPr>
        <w:t xml:space="preserv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40219319" w14:textId="77777777" w:rsidR="00A52479" w:rsidRPr="007B4A3B" w:rsidRDefault="00A52479" w:rsidP="00A52479">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w:t>
      </w:r>
      <w:proofErr w:type="spellStart"/>
      <w:r w:rsidRPr="007B4A3B">
        <w:rPr>
          <w:sz w:val="16"/>
        </w:rPr>
        <w:t>labour</w:t>
      </w:r>
      <w:proofErr w:type="spellEnd"/>
      <w:r w:rsidRPr="007B4A3B">
        <w:rPr>
          <w:sz w:val="16"/>
        </w:rPr>
        <w:t xml:space="preserve">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w:t>
      </w:r>
      <w:proofErr w:type="spellStart"/>
      <w:r w:rsidRPr="007B4A3B">
        <w:rPr>
          <w:sz w:val="16"/>
        </w:rPr>
        <w:t>programmes</w:t>
      </w:r>
      <w:proofErr w:type="spellEnd"/>
      <w:r w:rsidRPr="007B4A3B">
        <w:rPr>
          <w:sz w:val="16"/>
        </w:rPr>
        <w:t xml:space="preserve">. </w:t>
      </w:r>
    </w:p>
    <w:p w14:paraId="6315090F" w14:textId="77777777" w:rsidR="00A52479" w:rsidRPr="007B4A3B" w:rsidRDefault="00A52479" w:rsidP="00A52479">
      <w:pPr>
        <w:rPr>
          <w:sz w:val="16"/>
        </w:rPr>
      </w:pPr>
      <w:r w:rsidRPr="007B4A3B">
        <w:rPr>
          <w:sz w:val="16"/>
        </w:rPr>
        <w:t xml:space="preserve">In later analyses of the neo-liberal strategy, Negri [1988, 183; a text written in 1980] </w:t>
      </w:r>
      <w:proofErr w:type="spellStart"/>
      <w:r w:rsidRPr="007B4A3B">
        <w:rPr>
          <w:sz w:val="16"/>
        </w:rPr>
        <w:t>emphasised</w:t>
      </w:r>
      <w:proofErr w:type="spellEnd"/>
      <w:r w:rsidRPr="007B4A3B">
        <w:rPr>
          <w:sz w:val="16"/>
        </w:rPr>
        <w:t xml:space="preserve"> that </w:t>
      </w:r>
      <w:r w:rsidRPr="005D7239">
        <w:rPr>
          <w:rStyle w:val="StyleUnderline"/>
          <w:highlight w:val="green"/>
        </w:rPr>
        <w:t>entrepreneurialism and the celebration of freedom go together with authoritarianism and increases in the coercive power of the state</w:t>
      </w:r>
      <w:r w:rsidRPr="007B4A3B">
        <w:rPr>
          <w:sz w:val="16"/>
        </w:rPr>
        <w:t xml:space="preserve">.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w:t>
      </w:r>
      <w:proofErr w:type="spellStart"/>
      <w:r w:rsidRPr="007B4A3B">
        <w:rPr>
          <w:sz w:val="16"/>
        </w:rPr>
        <w:t>ch.</w:t>
      </w:r>
      <w:proofErr w:type="spellEnd"/>
      <w:r w:rsidRPr="007B4A3B">
        <w:rPr>
          <w:sz w:val="16"/>
        </w:rPr>
        <w:t xml:space="preserve"> 6]. Here too, Negri very early detected patterns that have since become globally familiar.</w:t>
      </w:r>
    </w:p>
    <w:p w14:paraId="390982A1" w14:textId="77777777" w:rsidR="00A52479" w:rsidRPr="007B4A3B" w:rsidRDefault="00A52479" w:rsidP="00A52479">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3CE52FD5" w14:textId="77777777" w:rsidR="00A52479" w:rsidRDefault="00A52479" w:rsidP="00A52479">
      <w:pPr>
        <w:rPr>
          <w:sz w:val="16"/>
        </w:rPr>
      </w:pPr>
      <w:r w:rsidRPr="007B4A3B">
        <w:rPr>
          <w:sz w:val="16"/>
        </w:rPr>
        <w:t xml:space="preserve">In a startling reversal, Negri [1977, 245] argued in La forma </w:t>
      </w:r>
      <w:proofErr w:type="spellStart"/>
      <w:r w:rsidRPr="007B4A3B">
        <w:rPr>
          <w:sz w:val="16"/>
        </w:rPr>
        <w:t>stato</w:t>
      </w:r>
      <w:proofErr w:type="spellEnd"/>
      <w:r w:rsidRPr="007B4A3B">
        <w:rPr>
          <w:sz w:val="16"/>
        </w:rPr>
        <w:t xml:space="preserve">,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3F68D3F3" w14:textId="77777777" w:rsidR="00A52479" w:rsidRDefault="00A52479" w:rsidP="00A52479">
      <w:pPr>
        <w:ind w:left="720"/>
        <w:rPr>
          <w:sz w:val="16"/>
        </w:rPr>
      </w:pPr>
    </w:p>
    <w:p w14:paraId="3397D563" w14:textId="77777777" w:rsidR="00A52479" w:rsidRDefault="00A52479" w:rsidP="00A52479">
      <w:pPr>
        <w:pStyle w:val="Heading4"/>
      </w:pPr>
      <w:r>
        <w:t>This has produced a system of exhaustion: accumulating crises build as humanity sits in apathy.</w:t>
      </w:r>
    </w:p>
    <w:p w14:paraId="62E21513" w14:textId="77777777" w:rsidR="00A52479" w:rsidRDefault="00A52479" w:rsidP="00A52479">
      <w:pPr>
        <w:rPr>
          <w:rStyle w:val="Style13ptBold"/>
        </w:rPr>
      </w:pPr>
      <w:proofErr w:type="spellStart"/>
      <w:r>
        <w:rPr>
          <w:rStyle w:val="Style13ptBold"/>
        </w:rPr>
        <w:t>Bifo</w:t>
      </w:r>
      <w:proofErr w:type="spellEnd"/>
      <w:r>
        <w:rPr>
          <w:rStyle w:val="Style13ptBold"/>
        </w:rPr>
        <w:t xml:space="preserve"> ‘19</w:t>
      </w:r>
    </w:p>
    <w:p w14:paraId="164F5924" w14:textId="77777777" w:rsidR="00A52479" w:rsidRPr="00EC515E" w:rsidRDefault="00A52479" w:rsidP="00A52479">
      <w:pPr>
        <w:rPr>
          <w:sz w:val="16"/>
          <w:szCs w:val="16"/>
        </w:rPr>
      </w:pPr>
      <w:r w:rsidRPr="00EC515E">
        <w:rPr>
          <w:sz w:val="16"/>
          <w:szCs w:val="16"/>
        </w:rPr>
        <w:t xml:space="preserve">[Franco Berardi, Italian communist philosopher, theorist and activist in the autonomist tradition. May 2019. “Game Over,” </w:t>
      </w:r>
      <w:hyperlink r:id="rId12" w:history="1">
        <w:r w:rsidRPr="00EC515E">
          <w:rPr>
            <w:rStyle w:val="Hyperlink"/>
            <w:sz w:val="16"/>
            <w:szCs w:val="16"/>
          </w:rPr>
          <w:t>https://www.e-flux.com/journal/100/268601/game-over/</w:t>
        </w:r>
      </w:hyperlink>
      <w:r w:rsidRPr="00EC515E">
        <w:rPr>
          <w:sz w:val="16"/>
          <w:szCs w:val="16"/>
        </w:rPr>
        <w:t>] pat</w:t>
      </w:r>
    </w:p>
    <w:p w14:paraId="7D1B6861" w14:textId="77777777" w:rsidR="00A52479" w:rsidRPr="005870F9" w:rsidRDefault="00A52479" w:rsidP="00A52479">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1F805B2F" w14:textId="77777777" w:rsidR="00A52479" w:rsidRPr="005870F9" w:rsidRDefault="00A52479" w:rsidP="00A52479">
      <w:pPr>
        <w:rPr>
          <w:sz w:val="12"/>
        </w:rPr>
      </w:pPr>
      <w:r w:rsidRPr="00317DED">
        <w:rPr>
          <w:rStyle w:val="StyleUnderline"/>
          <w:highlight w:val="green"/>
        </w:rPr>
        <w:lastRenderedPageBreak/>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317DED">
        <w:rPr>
          <w:rStyle w:val="StyleUnderline"/>
          <w:highlight w:val="green"/>
        </w:rPr>
        <w:t>and epidemics</w:t>
      </w:r>
      <w:r w:rsidRPr="00EC515E">
        <w:rPr>
          <w:rStyle w:val="StyleUnderline"/>
        </w:rPr>
        <w:t xml:space="preserve"> of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1A36DCFD" w14:textId="77777777" w:rsidR="00A52479" w:rsidRPr="005870F9" w:rsidRDefault="00A52479" w:rsidP="00A52479">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45C89141" w14:textId="77777777" w:rsidR="00A52479" w:rsidRPr="005870F9" w:rsidRDefault="00A52479" w:rsidP="00A52479">
      <w:pPr>
        <w:ind w:left="720"/>
        <w:rPr>
          <w:sz w:val="8"/>
          <w:szCs w:val="8"/>
        </w:rPr>
      </w:pPr>
      <w:r w:rsidRPr="005870F9">
        <w:rPr>
          <w:sz w:val="8"/>
          <w:szCs w:val="8"/>
        </w:rPr>
        <w:t>—Yuval Harari, Homo Deus: A Brief History of Tomorrow</w:t>
      </w:r>
    </w:p>
    <w:p w14:paraId="3A793F0F" w14:textId="77777777" w:rsidR="00A52479" w:rsidRPr="005870F9" w:rsidRDefault="00A52479" w:rsidP="00A52479">
      <w:pPr>
        <w:rPr>
          <w:sz w:val="12"/>
        </w:rPr>
      </w:pPr>
      <w:r w:rsidRPr="005870F9">
        <w:rPr>
          <w:sz w:val="12"/>
        </w:rPr>
        <w:t xml:space="preserve">Expansion and acceleration have been fostered by the cultural erasure of </w:t>
      </w:r>
      <w:proofErr w:type="spellStart"/>
      <w:r w:rsidRPr="005870F9">
        <w:rPr>
          <w:sz w:val="12"/>
        </w:rPr>
        <w:t>transitoriness</w:t>
      </w:r>
      <w:proofErr w:type="spellEnd"/>
      <w:r w:rsidRPr="005870F9">
        <w:rPr>
          <w:sz w:val="12"/>
        </w:rPr>
        <w:t xml:space="preserve">. </w:t>
      </w:r>
      <w:r w:rsidRPr="00EC515E">
        <w:rPr>
          <w:rStyle w:val="StyleUnderline"/>
        </w:rPr>
        <w:t>Investing time in economic value has been a way to simulate eternity</w:t>
      </w:r>
      <w:r w:rsidRPr="005870F9">
        <w:rPr>
          <w:sz w:val="12"/>
        </w:rPr>
        <w:t xml:space="preserve">: </w:t>
      </w:r>
      <w:r w:rsidRPr="00317DED">
        <w:rPr>
          <w:rStyle w:val="Emphasis"/>
          <w:highlight w:val="green"/>
        </w:rPr>
        <w:t>private property, accumulation, and</w:t>
      </w:r>
      <w:r w:rsidRPr="00EC515E">
        <w:rPr>
          <w:rStyle w:val="Emphasis"/>
        </w:rPr>
        <w:t xml:space="preserve"> the </w:t>
      </w:r>
      <w:r w:rsidRPr="00317DED">
        <w:rPr>
          <w:rStyle w:val="Emphasis"/>
          <w:highlight w:val="green"/>
        </w:rPr>
        <w:t>sacrifice of the present</w:t>
      </w:r>
      <w:r w:rsidRPr="00EC515E">
        <w:rPr>
          <w:rStyle w:val="Emphasis"/>
        </w:rPr>
        <w:t xml:space="preserve"> on the altar of the future</w:t>
      </w:r>
      <w:r w:rsidRPr="005870F9">
        <w:rPr>
          <w:sz w:val="12"/>
        </w:rPr>
        <w:t xml:space="preserve">. </w:t>
      </w:r>
      <w:r w:rsidRPr="00EC515E">
        <w:rPr>
          <w:rStyle w:val="StyleUnderline"/>
        </w:rPr>
        <w:t>This cycle</w:t>
      </w:r>
      <w:r w:rsidRPr="005870F9">
        <w:rPr>
          <w:sz w:val="12"/>
        </w:rPr>
        <w:t xml:space="preserve"> of sacrifice, investment, and expansion </w:t>
      </w:r>
      <w:r w:rsidRPr="00317DED">
        <w:rPr>
          <w:rStyle w:val="StyleUnderline"/>
          <w:highlight w:val="green"/>
        </w:rPr>
        <w:t>has been the strength of capitalism</w:t>
      </w:r>
      <w:r w:rsidRPr="005870F9">
        <w:rPr>
          <w:sz w:val="12"/>
        </w:rPr>
        <w:t>.</w:t>
      </w:r>
    </w:p>
    <w:p w14:paraId="5874F11F" w14:textId="77777777" w:rsidR="00A52479" w:rsidRPr="005870F9" w:rsidRDefault="00A52479" w:rsidP="00A52479">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195327D4" w14:textId="77777777" w:rsidR="00A52479" w:rsidRPr="005870F9" w:rsidRDefault="00A52479" w:rsidP="00A52479">
      <w:pPr>
        <w:rPr>
          <w:sz w:val="8"/>
          <w:szCs w:val="8"/>
        </w:rPr>
      </w:pPr>
      <w:r w:rsidRPr="005870F9">
        <w:rPr>
          <w:sz w:val="8"/>
          <w:szCs w:val="8"/>
        </w:rPr>
        <w:t>Trans-humanist utopians, for their part, indulge in fantasies about imminent promises of high-tech immortality.</w:t>
      </w:r>
    </w:p>
    <w:p w14:paraId="262BA345" w14:textId="77777777" w:rsidR="00A52479" w:rsidRPr="005870F9" w:rsidRDefault="00A52479" w:rsidP="00A52479">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317DED">
        <w:rPr>
          <w:rStyle w:val="StyleUnderline"/>
          <w:highlight w:val="green"/>
        </w:rPr>
        <w:t>and</w:t>
      </w:r>
      <w:r w:rsidRPr="00EC515E">
        <w:rPr>
          <w:rStyle w:val="StyleUnderline"/>
        </w:rPr>
        <w:t xml:space="preserve"> it’s too late to stop the psychotic </w:t>
      </w:r>
      <w:r w:rsidRPr="00317DED">
        <w:rPr>
          <w:rStyle w:val="StyleUnderline"/>
          <w:highlight w:val="green"/>
        </w:rPr>
        <w:t>collapse of the hyper-connected mind</w:t>
      </w:r>
      <w:r w:rsidRPr="005870F9">
        <w:rPr>
          <w:sz w:val="12"/>
        </w:rPr>
        <w:t>.</w:t>
      </w:r>
    </w:p>
    <w:p w14:paraId="73234AD5" w14:textId="77777777" w:rsidR="00A52479" w:rsidRDefault="00A52479" w:rsidP="00A52479">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870F9">
        <w:rPr>
          <w:rStyle w:val="StyleUnderline"/>
        </w:rPr>
        <w:t xml:space="preserve">the </w:t>
      </w:r>
      <w:r w:rsidRPr="00317DED">
        <w:rPr>
          <w:rStyle w:val="StyleUnderline"/>
          <w:highlight w:val="green"/>
        </w:rPr>
        <w:t>predators think</w:t>
      </w:r>
      <w:r w:rsidRPr="005870F9">
        <w:rPr>
          <w:rStyle w:val="StyleUnderline"/>
        </w:rPr>
        <w:t xml:space="preserve"> that </w:t>
      </w:r>
      <w:r w:rsidRPr="00317DED">
        <w:rPr>
          <w:rStyle w:val="StyleUnderline"/>
          <w:highlight w:val="green"/>
        </w:rPr>
        <w:t>it is impossible to stop</w:t>
      </w:r>
      <w:r w:rsidRPr="005870F9">
        <w:rPr>
          <w:rStyle w:val="StyleUnderline"/>
        </w:rPr>
        <w:t xml:space="preserve"> the </w:t>
      </w:r>
      <w:r w:rsidRPr="00317DED">
        <w:rPr>
          <w:rStyle w:val="StyleUnderline"/>
          <w:highlight w:val="green"/>
        </w:rPr>
        <w:t>extinction</w:t>
      </w:r>
      <w:r w:rsidRPr="005870F9">
        <w:rPr>
          <w:rStyle w:val="StyleUnderline"/>
        </w:rPr>
        <w:t xml:space="preserve"> process</w:t>
      </w:r>
      <w:r w:rsidRPr="005870F9">
        <w:rPr>
          <w:sz w:val="12"/>
        </w:rPr>
        <w:t xml:space="preserve">. In their calculation, all they can do is protect themselves and their families, and this alone may prove enormously expensive. </w:t>
      </w:r>
      <w:r w:rsidRPr="00317DED">
        <w:rPr>
          <w:rStyle w:val="Emphasis"/>
          <w:highlight w:val="green"/>
        </w:rPr>
        <w:t>Panic and cynicism prevail</w:t>
      </w:r>
      <w:r w:rsidRPr="005870F9">
        <w:rPr>
          <w:rStyle w:val="Emphasis"/>
        </w:rPr>
        <w:t xml:space="preserve"> in the terminal </w:t>
      </w:r>
      <w:proofErr w:type="spellStart"/>
      <w:r w:rsidRPr="005870F9">
        <w:rPr>
          <w:rStyle w:val="Emphasis"/>
        </w:rPr>
        <w:t>psychosphere</w:t>
      </w:r>
      <w:proofErr w:type="spellEnd"/>
      <w:r w:rsidRPr="005870F9">
        <w:rPr>
          <w:sz w:val="12"/>
        </w:rPr>
        <w:t>.</w:t>
      </w:r>
    </w:p>
    <w:p w14:paraId="2BFAB322" w14:textId="77777777" w:rsidR="00A52479" w:rsidRPr="005870F9" w:rsidRDefault="00A52479" w:rsidP="00A52479">
      <w:pPr>
        <w:rPr>
          <w:sz w:val="12"/>
        </w:rPr>
      </w:pPr>
    </w:p>
    <w:p w14:paraId="4BB6EC9A" w14:textId="77777777" w:rsidR="00A52479" w:rsidRPr="00027471" w:rsidRDefault="00A52479" w:rsidP="00A52479">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439FB433" w14:textId="77777777" w:rsidR="00A52479" w:rsidRDefault="00A52479" w:rsidP="00A52479">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60D0E3B7" w14:textId="77777777" w:rsidR="00A52479" w:rsidRPr="008F33E9" w:rsidRDefault="00A52479" w:rsidP="00A52479">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8BCBF7E" w14:textId="77777777" w:rsidR="00A52479" w:rsidRPr="009A13DA" w:rsidRDefault="00A52479" w:rsidP="00A52479">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 xml:space="preserve">economies can grow </w:t>
      </w:r>
      <w:r w:rsidRPr="009A13DA">
        <w:rPr>
          <w:rStyle w:val="StyleUnderline"/>
        </w:rPr>
        <w:lastRenderedPageBreak/>
        <w:t>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0C0B20B7" w14:textId="77777777" w:rsidR="00A52479" w:rsidRDefault="00A52479" w:rsidP="00A52479">
      <w:pPr>
        <w:rPr>
          <w:sz w:val="12"/>
        </w:rPr>
      </w:pPr>
      <w:r>
        <w:rPr>
          <w:noProof/>
        </w:rPr>
        <w:lastRenderedPageBreak/>
        <w:drawing>
          <wp:inline distT="0" distB="0" distL="0" distR="0" wp14:anchorId="1C1B54DE" wp14:editId="5F937DC5">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21F2BB17" w14:textId="77777777" w:rsidR="00A52479" w:rsidRPr="00D1420D" w:rsidRDefault="00A52479" w:rsidP="00A52479">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lastRenderedPageBreak/>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 xml:space="preserve">An important part of </w:t>
      </w:r>
      <w:r w:rsidRPr="00E962D9">
        <w:rPr>
          <w:rStyle w:val="StyleUnderline"/>
        </w:rPr>
        <w:lastRenderedPageBreak/>
        <w:t>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w:t>
      </w:r>
      <w:r w:rsidRPr="00D1420D">
        <w:rPr>
          <w:rStyle w:val="StyleUnderline"/>
        </w:rPr>
        <w:lastRenderedPageBreak/>
        <w:t>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78001414" w14:textId="77777777" w:rsidR="00A52479" w:rsidRDefault="00A52479" w:rsidP="00A52479">
      <w:pPr>
        <w:ind w:left="720"/>
        <w:rPr>
          <w:sz w:val="16"/>
        </w:rPr>
      </w:pPr>
    </w:p>
    <w:p w14:paraId="360F4258" w14:textId="77777777" w:rsidR="00A52479" w:rsidRPr="00EC515E" w:rsidRDefault="00A52479" w:rsidP="00A52479">
      <w:pPr>
        <w:pStyle w:val="Heading4"/>
      </w:pPr>
      <w:r>
        <w:t xml:space="preserve">Only the refusal of the extraction of capitalist value coupled with the swift and destructive power of the proletariat has the potential to tackle Empire. </w:t>
      </w:r>
    </w:p>
    <w:p w14:paraId="02710636" w14:textId="77777777" w:rsidR="00A52479" w:rsidRDefault="00A52479" w:rsidP="00A52479">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w:t>
      </w:r>
      <w:proofErr w:type="spellStart"/>
      <w:r>
        <w:rPr>
          <w:sz w:val="16"/>
          <w:szCs w:val="16"/>
        </w:rPr>
        <w:t>sosa</w:t>
      </w:r>
      <w:proofErr w:type="spellEnd"/>
      <w:r w:rsidRPr="00890508">
        <w:rPr>
          <w:sz w:val="16"/>
          <w:szCs w:val="16"/>
        </w:rPr>
        <w:t xml:space="preserve"> 4-4-2018 **[brackets for] </w:t>
      </w:r>
      <w:proofErr w:type="spellStart"/>
      <w:r w:rsidRPr="00890508">
        <w:rPr>
          <w:strike/>
          <w:sz w:val="16"/>
          <w:szCs w:val="16"/>
        </w:rPr>
        <w:t>abeist</w:t>
      </w:r>
      <w:proofErr w:type="spellEnd"/>
      <w:r w:rsidRPr="00890508">
        <w:rPr>
          <w:strike/>
          <w:sz w:val="16"/>
          <w:szCs w:val="16"/>
        </w:rPr>
        <w:t xml:space="preserve"> language</w:t>
      </w:r>
      <w:r>
        <w:rPr>
          <w:strike/>
          <w:sz w:val="16"/>
          <w:szCs w:val="16"/>
        </w:rPr>
        <w:t xml:space="preserve"> </w:t>
      </w:r>
    </w:p>
    <w:p w14:paraId="4507E9BC" w14:textId="77777777" w:rsidR="00A52479" w:rsidRDefault="00A52479" w:rsidP="00A52479">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w:t>
      </w:r>
      <w:proofErr w:type="spellStart"/>
      <w:r w:rsidRPr="005C05D2">
        <w:rPr>
          <w:sz w:val="16"/>
        </w:rPr>
        <w:t>destituent</w:t>
      </w:r>
      <w:proofErr w:type="spellEnd"/>
      <w:r w:rsidRPr="005C05D2">
        <w:rPr>
          <w:sz w:val="16"/>
        </w:rPr>
        <w:t xml:space="preserve"> and constituent moments cannot really be separated. A strike is born against exploitation and domination but contains in itself the urgency to create new social relations. Sometimes, of course, a social strike is primarily </w:t>
      </w:r>
      <w:proofErr w:type="spellStart"/>
      <w:r w:rsidRPr="005C05D2">
        <w:rPr>
          <w:sz w:val="16"/>
        </w:rPr>
        <w:t>destituent</w:t>
      </w:r>
      <w:proofErr w:type="spellEnd"/>
      <w:r w:rsidRPr="005C05D2">
        <w:rPr>
          <w:sz w:val="16"/>
        </w:rPr>
        <w:t xml:space="preserve">, focused on attacking the structures of power, but even </w:t>
      </w:r>
      <w:proofErr w:type="gramStart"/>
      <w:r w:rsidRPr="005C05D2">
        <w:rPr>
          <w:sz w:val="16"/>
        </w:rPr>
        <w:t>then</w:t>
      </w:r>
      <w:proofErr w:type="gramEnd"/>
      <w:r w:rsidRPr="005C05D2">
        <w:rPr>
          <w:sz w:val="16"/>
        </w:rPr>
        <w:t xml:space="preserve"> constituent elements are implicit. Other times social strikes have utopian visions and seem not to take into account the </w:t>
      </w:r>
      <w:proofErr w:type="spellStart"/>
      <w:r w:rsidRPr="005C05D2">
        <w:rPr>
          <w:sz w:val="16"/>
        </w:rPr>
        <w:t>destituent</w:t>
      </w:r>
      <w:proofErr w:type="spellEnd"/>
      <w:r w:rsidRPr="005C05D2">
        <w:rPr>
          <w:sz w:val="16"/>
        </w:rPr>
        <w:t xml:space="preserve">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w:t>
      </w:r>
      <w:proofErr w:type="spellStart"/>
      <w:r w:rsidRPr="005C05D2">
        <w:rPr>
          <w:sz w:val="16"/>
        </w:rPr>
        <w:t>Bois</w:t>
      </w:r>
      <w:proofErr w:type="spellEnd"/>
      <w:r w:rsidRPr="005C05D2">
        <w:rPr>
          <w:sz w:val="16"/>
        </w:rPr>
        <w:t xml:space="preserve">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w:t>
      </w:r>
      <w:proofErr w:type="gramStart"/>
      <w:r w:rsidRPr="005C05D2">
        <w:rPr>
          <w:sz w:val="16"/>
        </w:rPr>
        <w:t>fact</w:t>
      </w:r>
      <w:proofErr w:type="gramEnd"/>
      <w:r w:rsidRPr="005C05D2">
        <w:rPr>
          <w:sz w:val="16"/>
        </w:rPr>
        <w:t xml:space="preserve">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w:t>
      </w:r>
      <w:proofErr w:type="spellStart"/>
      <w:r w:rsidRPr="005C05D2">
        <w:rPr>
          <w:sz w:val="16"/>
        </w:rPr>
        <w:t>tous</w:t>
      </w:r>
      <w:proofErr w:type="spellEnd"/>
      <w:r w:rsidRPr="005C05D2">
        <w:rPr>
          <w:sz w:val="16"/>
        </w:rPr>
        <w:t xml:space="preserve">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w:t>
      </w:r>
      <w:r w:rsidRPr="001F4292">
        <w:rPr>
          <w:rStyle w:val="StyleUnderline"/>
          <w:highlight w:val="green"/>
        </w:rPr>
        <w:lastRenderedPageBreak/>
        <w:t xml:space="preserve">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w:t>
      </w:r>
      <w:proofErr w:type="spellStart"/>
      <w:r w:rsidRPr="005C05D2">
        <w:rPr>
          <w:sz w:val="16"/>
        </w:rPr>
        <w:t>owften</w:t>
      </w:r>
      <w:proofErr w:type="spellEnd"/>
      <w:r w:rsidRPr="005C05D2">
        <w:rPr>
          <w:sz w:val="16"/>
        </w:rPr>
        <w:t xml:space="preserve">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proofErr w:type="spellStart"/>
      <w:r w:rsidRPr="00317DED">
        <w:rPr>
          <w:highlight w:val="green"/>
          <w:u w:val="single"/>
        </w:rPr>
        <w:t>micropowers</w:t>
      </w:r>
      <w:proofErr w:type="spellEnd"/>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w:t>
      </w:r>
      <w:proofErr w:type="gramStart"/>
      <w:r w:rsidRPr="005C05D2">
        <w:rPr>
          <w:sz w:val="16"/>
        </w:rPr>
        <w:t>Certainly</w:t>
      </w:r>
      <w:proofErr w:type="gramEnd"/>
      <w:r w:rsidRPr="005C05D2">
        <w:rPr>
          <w:sz w:val="16"/>
        </w:rPr>
        <w:t xml:space="preserve">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w:t>
      </w:r>
      <w:proofErr w:type="spellStart"/>
      <w:r w:rsidRPr="005C05D2">
        <w:rPr>
          <w:sz w:val="16"/>
        </w:rPr>
        <w:t>destituent</w:t>
      </w:r>
      <w:proofErr w:type="spellEnd"/>
      <w:r w:rsidRPr="005C05D2">
        <w:rPr>
          <w:sz w:val="16"/>
        </w:rPr>
        <w:t xml:space="preserve">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w:t>
      </w:r>
      <w:r w:rsidRPr="005C05D2">
        <w:rPr>
          <w:sz w:val="16"/>
        </w:rPr>
        <w:lastRenderedPageBreak/>
        <w:t xml:space="preserve">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w:t>
      </w:r>
      <w:proofErr w:type="spellStart"/>
      <w:r w:rsidRPr="005C05D2">
        <w:rPr>
          <w:sz w:val="16"/>
        </w:rPr>
        <w:t>posed</w:t>
      </w:r>
      <w:proofErr w:type="spellEnd"/>
      <w:r w:rsidRPr="005C05D2">
        <w:rPr>
          <w:sz w:val="16"/>
        </w:rPr>
        <w:t xml:space="preserve">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w:t>
      </w:r>
      <w:proofErr w:type="gramStart"/>
      <w:r w:rsidRPr="005C05D2">
        <w:rPr>
          <w:sz w:val="16"/>
        </w:rPr>
        <w:t>terrain, and</w:t>
      </w:r>
      <w:proofErr w:type="gramEnd"/>
      <w:r w:rsidRPr="005C05D2">
        <w:rPr>
          <w:sz w:val="16"/>
        </w:rPr>
        <w:t xml:space="preserve">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w:t>
      </w:r>
      <w:proofErr w:type="spellStart"/>
      <w:r w:rsidRPr="005C05D2">
        <w:rPr>
          <w:sz w:val="16"/>
        </w:rPr>
        <w:t>reappropriating</w:t>
      </w:r>
      <w:proofErr w:type="spellEnd"/>
      <w:r w:rsidRPr="005C05D2">
        <w:rPr>
          <w:sz w:val="16"/>
        </w:rPr>
        <w:t xml:space="preserve"> the fixed capital employed in productive social processes and thus blocking the multiplication of operations of valorization-capture-privatization developed by finance capital. </w:t>
      </w:r>
      <w:r w:rsidRPr="00E41AFB">
        <w:rPr>
          <w:u w:val="single"/>
        </w:rPr>
        <w:t xml:space="preserve">The </w:t>
      </w:r>
      <w:proofErr w:type="spellStart"/>
      <w:r w:rsidRPr="00317DED">
        <w:rPr>
          <w:highlight w:val="green"/>
          <w:u w:val="single"/>
        </w:rPr>
        <w:t>reappropriation</w:t>
      </w:r>
      <w:proofErr w:type="spellEnd"/>
      <w:r w:rsidRPr="00317DED">
        <w:rPr>
          <w:highlight w:val="green"/>
          <w:u w:val="single"/>
        </w:rPr>
        <w:t xml:space="preserve">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w:t>
      </w:r>
      <w:proofErr w:type="spellStart"/>
      <w:r w:rsidRPr="005C05D2">
        <w:rPr>
          <w:sz w:val="16"/>
        </w:rPr>
        <w:t>commoning</w:t>
      </w:r>
      <w:proofErr w:type="spellEnd"/>
      <w:r w:rsidRPr="005C05D2">
        <w:rPr>
          <w:sz w:val="16"/>
        </w:rPr>
        <w:t xml:space="preserve">.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xml:space="preserve">.”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w:t>
      </w:r>
      <w:proofErr w:type="gramStart"/>
      <w:r w:rsidRPr="005C05D2">
        <w:rPr>
          <w:sz w:val="16"/>
        </w:rPr>
        <w:t>being:</w:t>
      </w:r>
      <w:proofErr w:type="gramEnd"/>
      <w:r w:rsidRPr="005C05D2">
        <w:rPr>
          <w:sz w:val="16"/>
        </w:rPr>
        <w:t xml:space="preserve"> there is no other way to construct freedom and equality except on the basis of historical being, produced and continually reproduced in the common. Around this entrepreneurship everything can be recomposed.</w:t>
      </w:r>
    </w:p>
    <w:p w14:paraId="5B9E99E7" w14:textId="77777777" w:rsidR="00A52479" w:rsidRPr="00683B66" w:rsidRDefault="00A52479" w:rsidP="00A52479">
      <w:pPr>
        <w:rPr>
          <w:rStyle w:val="Style13ptBold"/>
          <w:b w:val="0"/>
          <w:bCs/>
          <w:sz w:val="16"/>
        </w:rPr>
      </w:pPr>
    </w:p>
    <w:p w14:paraId="6E832422" w14:textId="77777777" w:rsidR="00A52479" w:rsidRDefault="00A52479" w:rsidP="00A52479">
      <w:pPr>
        <w:pStyle w:val="Heading4"/>
      </w:pPr>
      <w:r w:rsidRPr="00B41606">
        <w:lastRenderedPageBreak/>
        <w:t>Thus, the plan: Tactical Leaders ought to recognize the unconditional right of workers to strike</w:t>
      </w:r>
      <w:r>
        <w:t>.</w:t>
      </w:r>
    </w:p>
    <w:p w14:paraId="380E17CD" w14:textId="77777777" w:rsidR="00A52479" w:rsidRDefault="00A52479" w:rsidP="00A52479"/>
    <w:p w14:paraId="0FB3D93C" w14:textId="77777777" w:rsidR="00A52479" w:rsidRPr="00B41606" w:rsidRDefault="00A52479" w:rsidP="00A52479">
      <w:pPr>
        <w:pStyle w:val="Heading4"/>
      </w:pPr>
      <w:r>
        <w:t>The masses already have the potential for a strike against Empire- it’s up to tactical leadership to recognize it.</w:t>
      </w:r>
    </w:p>
    <w:p w14:paraId="01A18A66" w14:textId="77777777" w:rsidR="00A52479" w:rsidRPr="00577F43" w:rsidRDefault="00A52479" w:rsidP="00A52479">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xml:space="preserve">. 2017. “Assembly.”] ask me for the PDF. // </w:t>
      </w:r>
      <w:proofErr w:type="spellStart"/>
      <w:r>
        <w:rPr>
          <w:sz w:val="16"/>
          <w:szCs w:val="16"/>
        </w:rPr>
        <w:t>sosa</w:t>
      </w:r>
      <w:proofErr w:type="spellEnd"/>
    </w:p>
    <w:p w14:paraId="2D4715FD" w14:textId="77777777" w:rsidR="00A52479" w:rsidRPr="001B2A82" w:rsidRDefault="00A52479" w:rsidP="00A52479">
      <w:pPr>
        <w:rPr>
          <w:sz w:val="16"/>
        </w:rPr>
      </w:pPr>
      <w:r w:rsidRPr="00E71B89">
        <w:rPr>
          <w:rStyle w:val="StyleUnderline"/>
          <w:highlight w:val="green"/>
        </w:rPr>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1B2367D3" w14:textId="77777777" w:rsidR="00A52479" w:rsidRDefault="00A52479" w:rsidP="00A52479">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w:t>
      </w:r>
      <w:proofErr w:type="spellStart"/>
      <w:r w:rsidRPr="001B2A82">
        <w:rPr>
          <w:sz w:val="16"/>
        </w:rPr>
        <w:t>decisionmaking</w:t>
      </w:r>
      <w:proofErr w:type="spellEnd"/>
      <w:r w:rsidRPr="001B2A82">
        <w:rPr>
          <w:sz w:val="16"/>
        </w:rPr>
        <w:t xml:space="preserve">.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w:t>
      </w:r>
      <w:r w:rsidRPr="001B2A82">
        <w:rPr>
          <w:sz w:val="16"/>
        </w:rPr>
        <w:lastRenderedPageBreak/>
        <w:t xml:space="preserve">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w:t>
      </w:r>
      <w:proofErr w:type="gramStart"/>
      <w:r w:rsidRPr="001B2A82">
        <w:rPr>
          <w:sz w:val="16"/>
        </w:rPr>
        <w:t>To</w:t>
      </w:r>
      <w:proofErr w:type="gramEnd"/>
      <w:r w:rsidRPr="001B2A82">
        <w:rPr>
          <w:sz w:val="16"/>
        </w:rPr>
        <w:t xml:space="preserve">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3852D19F" w14:textId="77777777" w:rsidR="00A52479" w:rsidRPr="00822A86" w:rsidRDefault="00A52479" w:rsidP="00A52479">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w:t>
      </w:r>
    </w:p>
    <w:p w14:paraId="5C40994A" w14:textId="77777777" w:rsidR="00A52479" w:rsidRPr="000B6319" w:rsidRDefault="00A52479" w:rsidP="00A52479">
      <w:proofErr w:type="spellStart"/>
      <w:r w:rsidRPr="000B6319">
        <w:rPr>
          <w:rStyle w:val="Style13ptBold"/>
        </w:rPr>
        <w:t>Gordienko</w:t>
      </w:r>
      <w:proofErr w:type="spellEnd"/>
      <w:r w:rsidRPr="000B6319">
        <w:rPr>
          <w:rStyle w:val="Style13ptBold"/>
        </w:rPr>
        <w:t xml:space="preserve"> ‘12</w:t>
      </w:r>
      <w:r w:rsidRPr="000B6319">
        <w:t xml:space="preserve"> /Andrey, Ph.D., PhD Film &amp; TV @ UCLA “The Politics of Eros: The Philosophy of Georges </w:t>
      </w:r>
      <w:proofErr w:type="spellStart"/>
      <w:r w:rsidRPr="000B6319">
        <w:t>Bataille</w:t>
      </w:r>
      <w:proofErr w:type="spellEnd"/>
      <w:r w:rsidRPr="000B6319">
        <w:t xml:space="preserve"> and Japanese New Wave Cinema” UCLA Electronic Theses and Dissertations, </w:t>
      </w:r>
      <w:hyperlink r:id="rId14" w:history="1">
        <w:r w:rsidRPr="00577A62">
          <w:rPr>
            <w:rStyle w:val="Hyperlink"/>
          </w:rPr>
          <w:t>https://escholarship.org/uc/item/48f92067</w:t>
        </w:r>
      </w:hyperlink>
      <w:r>
        <w:t xml:space="preserve"> </w:t>
      </w:r>
      <w:proofErr w:type="spellStart"/>
      <w:r>
        <w:t>brett</w:t>
      </w:r>
      <w:proofErr w:type="spellEnd"/>
    </w:p>
    <w:p w14:paraId="354589D8" w14:textId="77777777" w:rsidR="00A52479" w:rsidRDefault="00A52479" w:rsidP="00A52479">
      <w:r w:rsidRPr="009D2336">
        <w:rPr>
          <w:sz w:val="16"/>
        </w:rPr>
        <w:t xml:space="preserve">Perhaps, then, Suleiman's effort to periodize </w:t>
      </w:r>
      <w:proofErr w:type="spellStart"/>
      <w:r w:rsidRPr="009D2336">
        <w:rPr>
          <w:sz w:val="16"/>
        </w:rPr>
        <w:t>Bataille's</w:t>
      </w:r>
      <w:proofErr w:type="spellEnd"/>
      <w:r w:rsidRPr="009D2336">
        <w:rPr>
          <w:sz w:val="16"/>
        </w:rPr>
        <w:t xml:space="preserve"> intellectual itinerary does not contradict Besnier's thesis concerning the centrality of sovereignty to </w:t>
      </w:r>
      <w:proofErr w:type="spellStart"/>
      <w:r w:rsidRPr="009D2336">
        <w:rPr>
          <w:sz w:val="16"/>
        </w:rPr>
        <w:t>Bataille's</w:t>
      </w:r>
      <w:proofErr w:type="spellEnd"/>
      <w:r w:rsidRPr="009D2336">
        <w:rPr>
          <w:sz w:val="16"/>
        </w:rPr>
        <w:t xml:space="preserve"> thought? This question hinges on whether Suleiman understands the concept of “the political” as well as that of “power” in the same way as Besnier does. I would contend that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w:t>
      </w:r>
      <w:proofErr w:type="spellStart"/>
      <w:r w:rsidRPr="00CE09AA">
        <w:rPr>
          <w:sz w:val="16"/>
        </w:rPr>
        <w:t>Bataille</w:t>
      </w:r>
      <w:proofErr w:type="spellEnd"/>
      <w:r w:rsidRPr="00CE09AA">
        <w:rPr>
          <w:sz w:val="16"/>
        </w:rPr>
        <w:t xml:space="preserv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w:t>
      </w:r>
      <w:r w:rsidRPr="00CE09AA">
        <w:rPr>
          <w:rStyle w:val="Emphasis"/>
        </w:rPr>
        <w:lastRenderedPageBreak/>
        <w:t>and</w:t>
      </w:r>
      <w:r w:rsidRPr="00CE09AA">
        <w:rPr>
          <w:sz w:val="16"/>
        </w:rPr>
        <w:t xml:space="preserve"> the latter </w:t>
      </w:r>
      <w:r w:rsidRPr="00CE09AA">
        <w:rPr>
          <w:rStyle w:val="Emphasis"/>
        </w:rPr>
        <w:t>merely demanding that the State reform itself),</w:t>
      </w:r>
      <w:r w:rsidRPr="00CE09AA">
        <w:rPr>
          <w:sz w:val="16"/>
        </w:rPr>
        <w:t xml:space="preserve"> it is in Maurice </w:t>
      </w:r>
      <w:proofErr w:type="spellStart"/>
      <w:r w:rsidRPr="00CE09AA">
        <w:rPr>
          <w:rStyle w:val="StyleUnderline"/>
        </w:rPr>
        <w:t>Blanchot's</w:t>
      </w:r>
      <w:proofErr w:type="spellEnd"/>
      <w:r w:rsidRPr="00CE09AA">
        <w:rPr>
          <w:rStyle w:val="StyleUnderline"/>
        </w:rPr>
        <w:t xml:space="preserve"> work that one finds the most precise characterization of </w:t>
      </w:r>
      <w:proofErr w:type="spellStart"/>
      <w:r w:rsidRPr="00CE09AA">
        <w:rPr>
          <w:rStyle w:val="StyleUnderline"/>
        </w:rPr>
        <w:t>Bataille's</w:t>
      </w:r>
      <w:proofErr w:type="spellEnd"/>
      <w:r w:rsidRPr="00CE09AA">
        <w:rPr>
          <w:rStyle w:val="StyleUnderline"/>
        </w:rPr>
        <w:t xml:space="preserve">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w:t>
      </w:r>
      <w:proofErr w:type="spellStart"/>
      <w:r w:rsidRPr="00CE09AA">
        <w:rPr>
          <w:sz w:val="16"/>
        </w:rPr>
        <w:t>Elysée</w:t>
      </w:r>
      <w:proofErr w:type="spellEnd"/>
      <w:r w:rsidRPr="00CE09AA">
        <w:rPr>
          <w:sz w:val="16"/>
        </w:rPr>
        <w:t xml:space="preserv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w:t>
      </w:r>
      <w:proofErr w:type="spellStart"/>
      <w:r w:rsidRPr="009D2336">
        <w:rPr>
          <w:sz w:val="16"/>
        </w:rPr>
        <w:t>Blanchot</w:t>
      </w:r>
      <w:proofErr w:type="spellEnd"/>
      <w:r w:rsidRPr="009D2336">
        <w:rPr>
          <w:sz w:val="16"/>
        </w:rPr>
        <w:t xml:space="preserve">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w:t>
      </w:r>
      <w:proofErr w:type="spellStart"/>
      <w:r w:rsidRPr="009D2336">
        <w:rPr>
          <w:sz w:val="16"/>
        </w:rPr>
        <w:t>Bataille's</w:t>
      </w:r>
      <w:proofErr w:type="spellEnd"/>
      <w:r w:rsidRPr="009D2336">
        <w:rPr>
          <w:sz w:val="16"/>
        </w:rPr>
        <w:t xml:space="preserve">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proofErr w:type="spellStart"/>
      <w:r w:rsidRPr="00CE09AA">
        <w:rPr>
          <w:rStyle w:val="Emphasis"/>
        </w:rPr>
        <w:t>Blanchot</w:t>
      </w:r>
      <w:proofErr w:type="spellEnd"/>
      <w:r w:rsidRPr="00CE09AA">
        <w:rPr>
          <w:rStyle w:val="Emphasis"/>
        </w:rPr>
        <w:t xml:space="preserve"> finds disclosed in the image of the agitated masses taking over the streets is the possibility of the impossible – of the community forming spontaneously, without </w:t>
      </w:r>
      <w:proofErr w:type="spellStart"/>
      <w:r w:rsidRPr="00CE09AA">
        <w:rPr>
          <w:rStyle w:val="Emphasis"/>
        </w:rPr>
        <w:t>programme</w:t>
      </w:r>
      <w:proofErr w:type="spellEnd"/>
      <w:r w:rsidRPr="00CE09AA">
        <w:rPr>
          <w:rStyle w:val="Emphasis"/>
        </w:rPr>
        <w:t xml:space="preserv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 xml:space="preserve">idea of "freedom of speech" invoked by </w:t>
      </w:r>
      <w:proofErr w:type="spellStart"/>
      <w:r w:rsidRPr="00FA2DD7">
        <w:rPr>
          <w:rStyle w:val="StyleUnderline"/>
        </w:rPr>
        <w:t>Blanchot</w:t>
      </w:r>
      <w:proofErr w:type="spellEnd"/>
      <w:r w:rsidRPr="00FA2DD7">
        <w:rPr>
          <w:rStyle w:val="StyleUnderline"/>
        </w:rPr>
        <w:t xml:space="preserve"> has nothing to do with the ideal of freedom advocated by</w:t>
      </w:r>
      <w:r w:rsidRPr="000B6319">
        <w:rPr>
          <w:rStyle w:val="StyleUnderline"/>
        </w:rPr>
        <w:t xml:space="preserve"> the proponents of parliamentary democracy inasmuch as the former presupposes that the people need no politicians to represent them and thus rejects the very principle of mediation</w:t>
      </w:r>
      <w:r w:rsidRPr="009D2336">
        <w:rPr>
          <w:sz w:val="16"/>
        </w:rPr>
        <w:t xml:space="preserve">. As </w:t>
      </w:r>
      <w:proofErr w:type="spellStart"/>
      <w:r w:rsidRPr="009D2336">
        <w:rPr>
          <w:sz w:val="16"/>
        </w:rPr>
        <w:t>Bataille</w:t>
      </w:r>
      <w:proofErr w:type="spellEnd"/>
      <w:r w:rsidRPr="009D2336">
        <w:rPr>
          <w:sz w:val="16"/>
        </w:rPr>
        <w:t xml:space="preserv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 xml:space="preserve">”67 Thus, when Suleiman invokes </w:t>
      </w:r>
      <w:proofErr w:type="spellStart"/>
      <w:r w:rsidRPr="00FA2DD7">
        <w:rPr>
          <w:sz w:val="16"/>
        </w:rPr>
        <w:t>Bataille's</w:t>
      </w:r>
      <w:proofErr w:type="spellEnd"/>
      <w:r w:rsidRPr="00FA2DD7">
        <w:rPr>
          <w:sz w:val="16"/>
        </w:rPr>
        <w:t xml:space="preserve">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47C5F4C4" w14:textId="77777777" w:rsidR="00A52479" w:rsidRPr="00683B66" w:rsidRDefault="00A52479" w:rsidP="00A52479">
      <w:pPr>
        <w:rPr>
          <w:sz w:val="16"/>
        </w:rPr>
      </w:pPr>
    </w:p>
    <w:p w14:paraId="104BE01E" w14:textId="77777777" w:rsidR="00A52479" w:rsidRPr="00673BD7" w:rsidRDefault="00A52479" w:rsidP="00A52479">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49E19B5E" w14:textId="77777777" w:rsidR="00A52479" w:rsidRDefault="00A52479" w:rsidP="00A52479">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on the subject of languages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5"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6F122F06" w14:textId="77777777" w:rsidR="00A52479" w:rsidRPr="00926EC4" w:rsidRDefault="00A52479" w:rsidP="00A52479">
      <w:pPr>
        <w:rPr>
          <w:sz w:val="16"/>
        </w:rPr>
      </w:pPr>
      <w:r w:rsidRPr="00926EC4">
        <w:rPr>
          <w:sz w:val="16"/>
        </w:rPr>
        <w:lastRenderedPageBreak/>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27A2FD21" w14:textId="77777777" w:rsidR="00A52479" w:rsidRPr="006D229C" w:rsidRDefault="00A52479" w:rsidP="00A52479">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32D5AFE2" w14:textId="77777777" w:rsidR="00A52479" w:rsidRPr="00673BD7" w:rsidRDefault="00A52479" w:rsidP="00A52479">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4AC94339" w14:textId="77777777" w:rsidR="00A52479" w:rsidRPr="0022778A" w:rsidRDefault="00A52479" w:rsidP="00A52479">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w:t>
      </w:r>
      <w:r w:rsidRPr="00CE09AA">
        <w:rPr>
          <w:rStyle w:val="StyleUnderline"/>
        </w:rPr>
        <w:lastRenderedPageBreak/>
        <w:t>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2624BE8C" w14:textId="77777777" w:rsidR="00A52479" w:rsidRPr="00926EC4" w:rsidRDefault="00A52479" w:rsidP="00A52479">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6AAEB65B" w14:textId="77777777" w:rsidR="00A52479" w:rsidRPr="00926EC4" w:rsidRDefault="00A52479" w:rsidP="00A52479">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4B96B56C" w14:textId="77777777" w:rsidR="00A52479" w:rsidRPr="00EC595B" w:rsidRDefault="00A52479" w:rsidP="00A52479">
      <w:pPr>
        <w:rPr>
          <w:sz w:val="12"/>
        </w:rPr>
      </w:pPr>
    </w:p>
    <w:p w14:paraId="6FBACD71" w14:textId="77777777" w:rsidR="00A52479" w:rsidRPr="00572703" w:rsidRDefault="00A52479" w:rsidP="00A52479">
      <w:pPr>
        <w:pStyle w:val="Heading4"/>
      </w:pPr>
      <w:r>
        <w:lastRenderedPageBreak/>
        <w:t xml:space="preserve">You should understand this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our strike– voting affirmative is an investment in the </w:t>
      </w:r>
      <w:r>
        <w:rPr>
          <w:u w:val="single"/>
        </w:rPr>
        <w:t>war of position</w:t>
      </w:r>
      <w:r>
        <w:t>.</w:t>
      </w:r>
    </w:p>
    <w:p w14:paraId="6C6866C1" w14:textId="77777777" w:rsidR="00A52479" w:rsidRPr="007A22D8" w:rsidRDefault="00A52479" w:rsidP="00A52479">
      <w:pPr>
        <w:rPr>
          <w:rStyle w:val="Style13ptBold"/>
        </w:rPr>
      </w:pPr>
      <w:r>
        <w:rPr>
          <w:rStyle w:val="Style13ptBold"/>
        </w:rPr>
        <w:t>Carrol ‘6</w:t>
      </w:r>
    </w:p>
    <w:p w14:paraId="7C3AD9F1" w14:textId="77777777" w:rsidR="00A52479" w:rsidRPr="007A22D8" w:rsidRDefault="00A52479" w:rsidP="00A52479">
      <w:pPr>
        <w:rPr>
          <w:sz w:val="16"/>
          <w:szCs w:val="16"/>
        </w:rPr>
      </w:pPr>
      <w:r w:rsidRPr="007A22D8">
        <w:rPr>
          <w:sz w:val="16"/>
          <w:szCs w:val="16"/>
        </w:rPr>
        <w:t xml:space="preserve">[William, University of Victoria. 2006. “Hegemony, Counter-hegemony, Anti-hegemony,” </w:t>
      </w:r>
      <w:hyperlink r:id="rId16" w:history="1">
        <w:r w:rsidRPr="007A22D8">
          <w:rPr>
            <w:rStyle w:val="Hyperlink"/>
            <w:sz w:val="16"/>
            <w:szCs w:val="16"/>
          </w:rPr>
          <w:t>https://www.researchgate.net/publication/279801161_Hegemony_Counter-hegemony_Anti-hegemony</w:t>
        </w:r>
      </w:hyperlink>
      <w:r w:rsidRPr="007A22D8">
        <w:rPr>
          <w:sz w:val="16"/>
          <w:szCs w:val="16"/>
        </w:rPr>
        <w:t>] pat</w:t>
      </w:r>
    </w:p>
    <w:p w14:paraId="78C7FF0A" w14:textId="77777777" w:rsidR="00A52479" w:rsidRDefault="00A52479" w:rsidP="00A52479">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w:t>
      </w:r>
      <w:proofErr w:type="gramStart"/>
      <w:r w:rsidRPr="00A23BC1">
        <w:rPr>
          <w:sz w:val="12"/>
        </w:rPr>
        <w:t>its</w:t>
      </w:r>
      <w:proofErr w:type="gramEnd"/>
      <w:r w:rsidRPr="00A23BC1">
        <w:rPr>
          <w:sz w:val="12"/>
        </w:rPr>
        <w:t xml:space="preserve">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w:t>
      </w:r>
      <w:proofErr w:type="spellStart"/>
      <w:r w:rsidRPr="00A23BC1">
        <w:rPr>
          <w:sz w:val="12"/>
        </w:rPr>
        <w:t>fordist</w:t>
      </w:r>
      <w:proofErr w:type="spellEnd"/>
      <w:r w:rsidRPr="00A23BC1">
        <w:rPr>
          <w:sz w:val="12"/>
        </w:rPr>
        <w:t xml:space="preserve">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 xml:space="preserve">From a critical realist </w:t>
      </w:r>
      <w:proofErr w:type="gramStart"/>
      <w:r w:rsidRPr="00A23BC1">
        <w:rPr>
          <w:sz w:val="8"/>
          <w:szCs w:val="8"/>
        </w:rPr>
        <w:t>perspective</w:t>
      </w:r>
      <w:proofErr w:type="gramEnd"/>
      <w:r w:rsidRPr="00A23BC1">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A23BC1">
        <w:rPr>
          <w:sz w:val="8"/>
          <w:szCs w:val="8"/>
        </w:rPr>
        <w:t>an</w:t>
      </w:r>
      <w:proofErr w:type="gramEnd"/>
      <w:r w:rsidRPr="00A23BC1">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A23BC1">
        <w:rPr>
          <w:sz w:val="8"/>
          <w:szCs w:val="8"/>
        </w:rPr>
        <w:t>ethico</w:t>
      </w:r>
      <w:proofErr w:type="spellEnd"/>
      <w:r w:rsidRPr="00A23BC1">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A23BC1">
        <w:rPr>
          <w:sz w:val="8"/>
          <w:szCs w:val="8"/>
        </w:rPr>
        <w:t>organisational</w:t>
      </w:r>
      <w:proofErr w:type="spellEnd"/>
      <w:r w:rsidRPr="00A23BC1">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A23BC1">
        <w:rPr>
          <w:sz w:val="8"/>
          <w:szCs w:val="8"/>
        </w:rPr>
        <w:t>spatio</w:t>
      </w:r>
      <w:proofErr w:type="spellEnd"/>
      <w:r w:rsidRPr="00A23BC1">
        <w:rPr>
          <w:sz w:val="8"/>
          <w:szCs w:val="8"/>
        </w:rPr>
        <w:t>-temporal totalities” (Joseph, 2002: 218); it creates the conditions under which a democratic culture and new social order can thrive.</w:t>
      </w:r>
      <w:r>
        <w:rPr>
          <w:sz w:val="8"/>
          <w:szCs w:val="8"/>
        </w:rPr>
        <w:t xml:space="preserve"> </w:t>
      </w:r>
      <w:r w:rsidRPr="00A23BC1">
        <w:rPr>
          <w:sz w:val="12"/>
        </w:rPr>
        <w:t xml:space="preserve">As a radical </w:t>
      </w:r>
      <w:proofErr w:type="spellStart"/>
      <w:r w:rsidRPr="00A23BC1">
        <w:rPr>
          <w:sz w:val="12"/>
        </w:rPr>
        <w:t>politic</w:t>
      </w:r>
      <w:proofErr w:type="spellEnd"/>
      <w:r w:rsidRPr="00A23BC1">
        <w:rPr>
          <w:sz w:val="12"/>
        </w:rPr>
        <w:t xml:space="preserve">,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w:t>
      </w:r>
      <w:proofErr w:type="spellStart"/>
      <w:r w:rsidRPr="008F33E9">
        <w:rPr>
          <w:rStyle w:val="StyleUnderline"/>
          <w:highlight w:val="green"/>
        </w:rPr>
        <w:t>centred</w:t>
      </w:r>
      <w:proofErr w:type="spellEnd"/>
      <w:r w:rsidRPr="008F33E9">
        <w:rPr>
          <w:rStyle w:val="StyleUnderline"/>
          <w:highlight w:val="green"/>
        </w:rPr>
        <w:t xml:space="preserve">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w:t>
      </w:r>
      <w:proofErr w:type="spellStart"/>
      <w:r w:rsidRPr="00A23BC1">
        <w:rPr>
          <w:sz w:val="12"/>
        </w:rPr>
        <w:t>centred</w:t>
      </w:r>
      <w:proofErr w:type="spellEnd"/>
      <w:r w:rsidRPr="00A23BC1">
        <w:rPr>
          <w:sz w:val="12"/>
        </w:rPr>
        <w:t xml:space="preserve">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A23BC1">
        <w:rPr>
          <w:sz w:val="12"/>
        </w:rPr>
        <w:t>moves, and</w:t>
      </w:r>
      <w:proofErr w:type="gramEnd"/>
      <w:r w:rsidRPr="00A23BC1">
        <w:rPr>
          <w:sz w:val="12"/>
        </w:rPr>
        <w:t xml:space="preserve">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w:t>
      </w:r>
      <w:proofErr w:type="spellStart"/>
      <w:r w:rsidRPr="00A23BC1">
        <w:rPr>
          <w:rStyle w:val="StyleUnderline"/>
        </w:rPr>
        <w:t>centred</w:t>
      </w:r>
      <w:proofErr w:type="spellEnd"/>
      <w:r w:rsidRPr="00A23BC1">
        <w:rPr>
          <w:rStyle w:val="StyleUnderline"/>
        </w:rPr>
        <w:t xml:space="preserve">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2B9012A7" w14:textId="77777777" w:rsidR="00A52479" w:rsidRPr="00A23BC1" w:rsidRDefault="00A52479" w:rsidP="00A52479">
      <w:pPr>
        <w:rPr>
          <w:sz w:val="12"/>
        </w:rPr>
      </w:pPr>
    </w:p>
    <w:p w14:paraId="5128596C" w14:textId="77777777" w:rsidR="00A52479" w:rsidRDefault="00A52479" w:rsidP="00A52479">
      <w:pPr>
        <w:pStyle w:val="Heading4"/>
      </w:pPr>
      <w:r>
        <w:t xml:space="preserve">The Role of the Ballot is to affirm radical </w:t>
      </w:r>
      <w:r>
        <w:rPr>
          <w:u w:val="single"/>
        </w:rPr>
        <w:t>propaganda</w:t>
      </w:r>
      <w:r>
        <w:t>.</w:t>
      </w:r>
    </w:p>
    <w:p w14:paraId="13FB6C63" w14:textId="77777777" w:rsidR="00A52479" w:rsidRPr="00A23BC1" w:rsidRDefault="00A52479" w:rsidP="00A52479"/>
    <w:p w14:paraId="2F79D7E0" w14:textId="77777777" w:rsidR="00A52479" w:rsidRDefault="00A52479" w:rsidP="00A52479">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705B71E8" w14:textId="77777777" w:rsidR="00A52479" w:rsidRPr="00572703" w:rsidRDefault="00A52479" w:rsidP="00A52479">
      <w:pPr>
        <w:rPr>
          <w:rStyle w:val="Style13ptBold"/>
        </w:rPr>
      </w:pPr>
      <w:r>
        <w:rPr>
          <w:rStyle w:val="Style13ptBold"/>
        </w:rPr>
        <w:t>Greene and Hicks ‘6</w:t>
      </w:r>
    </w:p>
    <w:p w14:paraId="7F2DC0B2" w14:textId="77777777" w:rsidR="00A52479" w:rsidRDefault="00A52479" w:rsidP="00A52479">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7"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 </w:t>
      </w:r>
      <w:r w:rsidRPr="00A23BC1">
        <w:rPr>
          <w:sz w:val="16"/>
          <w:szCs w:val="16"/>
        </w:rPr>
        <w:t xml:space="preserve"> pat</w:t>
      </w:r>
      <w:r>
        <w:rPr>
          <w:sz w:val="16"/>
          <w:szCs w:val="16"/>
        </w:rPr>
        <w:t xml:space="preserve"> // </w:t>
      </w:r>
      <w:proofErr w:type="spellStart"/>
      <w:r>
        <w:rPr>
          <w:sz w:val="16"/>
          <w:szCs w:val="16"/>
        </w:rPr>
        <w:t>sosa</w:t>
      </w:r>
      <w:proofErr w:type="spellEnd"/>
    </w:p>
    <w:p w14:paraId="194670C4" w14:textId="77777777" w:rsidR="00A52479" w:rsidRPr="00B260E9" w:rsidRDefault="00A52479" w:rsidP="00A52479">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in order to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3E60CBAC" w14:textId="77777777" w:rsidR="00A52479" w:rsidRPr="00A32DEA" w:rsidRDefault="00A52479" w:rsidP="00A52479">
      <w:pPr>
        <w:ind w:firstLine="720"/>
        <w:rPr>
          <w:color w:val="FF0000"/>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w:t>
      </w:r>
      <w:proofErr w:type="gramStart"/>
      <w:r w:rsidRPr="00B260E9">
        <w:rPr>
          <w:sz w:val="16"/>
        </w:rPr>
        <w:t>One way</w:t>
      </w:r>
      <w:proofErr w:type="gramEnd"/>
      <w:r w:rsidRPr="00B260E9">
        <w:rPr>
          <w:sz w:val="16"/>
        </w:rPr>
        <w:t xml:space="preserve">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As Paul Passavant (1996) suggests, the ‘</w:t>
      </w:r>
      <w:proofErr w:type="spellStart"/>
      <w:r w:rsidRPr="00B260E9">
        <w:rPr>
          <w:sz w:val="16"/>
        </w:rPr>
        <w:t>Millian</w:t>
      </w:r>
      <w:proofErr w:type="spellEnd"/>
      <w:r w:rsidRPr="00B260E9">
        <w:rPr>
          <w:sz w:val="16"/>
        </w:rPr>
        <w:t xml:space="preserve">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w:t>
      </w:r>
      <w:bookmarkStart w:id="0" w:name="_GoBack"/>
      <w:r w:rsidRPr="00A32DEA">
        <w:rPr>
          <w:color w:val="FF0000"/>
          <w:sz w:val="16"/>
        </w:rPr>
        <w:t xml:space="preserve">and/or simultaneously must conform to the U.S. vision of free speech. It is our argument that during the cold war, the debate-free speech assemblage helped to make possible the emergence of ‘America’s’ status as an exemplar of democracy. </w:t>
      </w:r>
    </w:p>
    <w:p w14:paraId="22724F5E" w14:textId="77777777" w:rsidR="00A52479" w:rsidRPr="00A32DEA" w:rsidRDefault="00A52479" w:rsidP="00A52479">
      <w:pPr>
        <w:ind w:firstLine="720"/>
        <w:rPr>
          <w:color w:val="FF0000"/>
          <w:sz w:val="12"/>
          <w:szCs w:val="12"/>
        </w:rPr>
      </w:pPr>
      <w:r w:rsidRPr="00A32DEA">
        <w:rPr>
          <w:color w:val="FF0000"/>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w:t>
      </w:r>
      <w:r w:rsidRPr="00A32DEA">
        <w:rPr>
          <w:color w:val="FF0000"/>
          <w:sz w:val="12"/>
          <w:szCs w:val="12"/>
        </w:rPr>
        <w:lastRenderedPageBreak/>
        <w:t xml:space="preserve">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165B8060" w14:textId="77777777" w:rsidR="00A52479" w:rsidRPr="00A32DEA" w:rsidRDefault="00A52479" w:rsidP="00A52479">
      <w:pPr>
        <w:ind w:firstLine="720"/>
        <w:rPr>
          <w:color w:val="FF0000"/>
          <w:sz w:val="12"/>
          <w:szCs w:val="12"/>
        </w:rPr>
      </w:pPr>
      <w:r w:rsidRPr="00A32DEA">
        <w:rPr>
          <w:color w:val="FF0000"/>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4F589154" w14:textId="77777777" w:rsidR="00A52479" w:rsidRPr="00A32DEA" w:rsidRDefault="00A52479" w:rsidP="00A52479">
      <w:pPr>
        <w:rPr>
          <w:color w:val="FF0000"/>
          <w:sz w:val="12"/>
        </w:rPr>
      </w:pPr>
      <w:r w:rsidRPr="00A32DEA">
        <w:rPr>
          <w:color w:val="FF0000"/>
          <w:sz w:val="12"/>
        </w:rPr>
        <w:t xml:space="preserve">Concurrently, </w:t>
      </w:r>
      <w:r w:rsidRPr="00A32DEA">
        <w:rPr>
          <w:rStyle w:val="StyleUnderline"/>
          <w:color w:val="FF0000"/>
          <w:highlight w:val="green"/>
        </w:rPr>
        <w:t xml:space="preserve">the </w:t>
      </w:r>
      <w:r w:rsidRPr="00A32DEA">
        <w:rPr>
          <w:rStyle w:val="Emphasis"/>
          <w:color w:val="FF0000"/>
          <w:highlight w:val="green"/>
        </w:rPr>
        <w:t>A</w:t>
      </w:r>
      <w:r w:rsidRPr="00A32DEA">
        <w:rPr>
          <w:rStyle w:val="StyleUnderline"/>
          <w:color w:val="FF0000"/>
        </w:rPr>
        <w:t xml:space="preserve">rmy </w:t>
      </w:r>
      <w:r w:rsidRPr="00A32DEA">
        <w:rPr>
          <w:rStyle w:val="Emphasis"/>
          <w:color w:val="FF0000"/>
          <w:highlight w:val="green"/>
        </w:rPr>
        <w:t>I</w:t>
      </w:r>
      <w:r w:rsidRPr="00A32DEA">
        <w:rPr>
          <w:rStyle w:val="StyleUnderline"/>
          <w:color w:val="FF0000"/>
        </w:rPr>
        <w:t xml:space="preserve">nformation and </w:t>
      </w:r>
      <w:r w:rsidRPr="00A32DEA">
        <w:rPr>
          <w:rStyle w:val="Emphasis"/>
          <w:color w:val="FF0000"/>
          <w:highlight w:val="green"/>
        </w:rPr>
        <w:t>E</w:t>
      </w:r>
      <w:r w:rsidRPr="00A32DEA">
        <w:rPr>
          <w:rStyle w:val="StyleUnderline"/>
          <w:color w:val="FF0000"/>
        </w:rPr>
        <w:t xml:space="preserve">ducation </w:t>
      </w:r>
      <w:r w:rsidRPr="00A32DEA">
        <w:rPr>
          <w:rStyle w:val="Emphasis"/>
          <w:color w:val="FF0000"/>
          <w:highlight w:val="green"/>
        </w:rPr>
        <w:t>G</w:t>
      </w:r>
      <w:r w:rsidRPr="00A32DEA">
        <w:rPr>
          <w:rStyle w:val="StyleUnderline"/>
          <w:color w:val="FF0000"/>
        </w:rPr>
        <w:t>roup</w:t>
      </w:r>
      <w:r w:rsidRPr="00A32DEA">
        <w:rPr>
          <w:color w:val="FF0000"/>
          <w:sz w:val="12"/>
        </w:rPr>
        <w:t xml:space="preserve">, which would become the core of the </w:t>
      </w:r>
      <w:proofErr w:type="spellStart"/>
      <w:r w:rsidRPr="00A32DEA">
        <w:rPr>
          <w:color w:val="FF0000"/>
          <w:sz w:val="12"/>
        </w:rPr>
        <w:t>Hovland</w:t>
      </w:r>
      <w:proofErr w:type="spellEnd"/>
      <w:r w:rsidRPr="00A32DEA">
        <w:rPr>
          <w:color w:val="FF0000"/>
          <w:sz w:val="12"/>
        </w:rPr>
        <w:t xml:space="preserve">-Yale Communication and Persuasion Group, led by Carl </w:t>
      </w:r>
      <w:proofErr w:type="spellStart"/>
      <w:r w:rsidRPr="00A32DEA">
        <w:rPr>
          <w:color w:val="FF0000"/>
          <w:sz w:val="12"/>
        </w:rPr>
        <w:t>Hovland</w:t>
      </w:r>
      <w:proofErr w:type="spellEnd"/>
      <w:r w:rsidRPr="00A32DEA">
        <w:rPr>
          <w:color w:val="FF0000"/>
          <w:sz w:val="12"/>
        </w:rPr>
        <w:t xml:space="preserve">, </w:t>
      </w:r>
      <w:r w:rsidRPr="00A32DEA">
        <w:rPr>
          <w:rStyle w:val="StyleUnderline"/>
          <w:color w:val="FF0000"/>
        </w:rPr>
        <w:t>was conducting experiments testing the relationship between inducement and internalized attitude change</w:t>
      </w:r>
      <w:r w:rsidRPr="00A32DEA">
        <w:rPr>
          <w:color w:val="FF0000"/>
          <w:sz w:val="12"/>
        </w:rPr>
        <w:t xml:space="preserve">. In 1953, </w:t>
      </w:r>
      <w:proofErr w:type="spellStart"/>
      <w:r w:rsidRPr="00A32DEA">
        <w:rPr>
          <w:rStyle w:val="StyleUnderline"/>
          <w:color w:val="FF0000"/>
        </w:rPr>
        <w:t>Hovland</w:t>
      </w:r>
      <w:proofErr w:type="spellEnd"/>
      <w:r w:rsidRPr="00A32DEA">
        <w:rPr>
          <w:color w:val="FF0000"/>
          <w:sz w:val="12"/>
        </w:rPr>
        <w:t xml:space="preserve">, </w:t>
      </w:r>
      <w:r w:rsidRPr="00A32DEA">
        <w:rPr>
          <w:rStyle w:val="StyleUnderline"/>
          <w:color w:val="FF0000"/>
        </w:rPr>
        <w:t>Janis</w:t>
      </w:r>
      <w:r w:rsidRPr="00A32DEA">
        <w:rPr>
          <w:color w:val="FF0000"/>
          <w:sz w:val="12"/>
        </w:rPr>
        <w:t xml:space="preserve">, </w:t>
      </w:r>
      <w:r w:rsidRPr="00A32DEA">
        <w:rPr>
          <w:rStyle w:val="StyleUnderline"/>
          <w:color w:val="FF0000"/>
        </w:rPr>
        <w:t>and Kelley published their highly influential book Communication and Persuasion</w:t>
      </w:r>
      <w:r w:rsidRPr="00A32DEA">
        <w:rPr>
          <w:color w:val="FF0000"/>
          <w:sz w:val="12"/>
        </w:rPr>
        <w:t xml:space="preserve">, </w:t>
      </w:r>
      <w:r w:rsidRPr="00A32DEA">
        <w:rPr>
          <w:rStyle w:val="StyleUnderline"/>
          <w:color w:val="FF0000"/>
        </w:rPr>
        <w:t xml:space="preserve">which </w:t>
      </w:r>
      <w:r w:rsidRPr="00A32DEA">
        <w:rPr>
          <w:rStyle w:val="StyleUnderline"/>
          <w:color w:val="FF0000"/>
          <w:highlight w:val="green"/>
        </w:rPr>
        <w:t>established</w:t>
      </w:r>
      <w:r w:rsidRPr="00A32DEA">
        <w:rPr>
          <w:rStyle w:val="StyleUnderline"/>
          <w:color w:val="FF0000"/>
        </w:rPr>
        <w:t xml:space="preserve"> a positive </w:t>
      </w:r>
      <w:r w:rsidRPr="00A32DEA">
        <w:rPr>
          <w:rStyle w:val="StyleUnderline"/>
          <w:color w:val="FF0000"/>
          <w:highlight w:val="green"/>
        </w:rPr>
        <w:t>relation between verbalization</w:t>
      </w:r>
      <w:r w:rsidRPr="00A32DEA">
        <w:rPr>
          <w:rStyle w:val="StyleUnderline"/>
          <w:color w:val="FF0000"/>
        </w:rPr>
        <w:t xml:space="preserve"> and the </w:t>
      </w:r>
      <w:r w:rsidRPr="00A32DEA">
        <w:rPr>
          <w:rStyle w:val="StyleUnderline"/>
          <w:color w:val="FF0000"/>
          <w:highlight w:val="green"/>
        </w:rPr>
        <w:t>intensification of belief and</w:t>
      </w:r>
      <w:r w:rsidRPr="00A32DEA">
        <w:rPr>
          <w:rStyle w:val="StyleUnderline"/>
          <w:color w:val="FF0000"/>
        </w:rPr>
        <w:t xml:space="preserve"> predicted that being forced to overtly defend a position discrepant from one’s own private beliefs would result in the </w:t>
      </w:r>
      <w:r w:rsidRPr="00A32DEA">
        <w:rPr>
          <w:rStyle w:val="StyleUnderline"/>
          <w:color w:val="FF0000"/>
          <w:highlight w:val="green"/>
        </w:rPr>
        <w:t>internalization of the</w:t>
      </w:r>
      <w:r w:rsidRPr="00A32DEA">
        <w:rPr>
          <w:rStyle w:val="StyleUnderline"/>
          <w:color w:val="FF0000"/>
        </w:rPr>
        <w:t xml:space="preserve"> overtly </w:t>
      </w:r>
      <w:r w:rsidRPr="00A32DEA">
        <w:rPr>
          <w:rStyle w:val="StyleUnderline"/>
          <w:color w:val="FF0000"/>
          <w:highlight w:val="green"/>
        </w:rPr>
        <w:t>defended position</w:t>
      </w:r>
      <w:r w:rsidRPr="00A32DEA">
        <w:rPr>
          <w:color w:val="FF0000"/>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32DEA">
        <w:rPr>
          <w:color w:val="FF0000"/>
          <w:sz w:val="12"/>
        </w:rPr>
        <w:t>Hovland’s</w:t>
      </w:r>
      <w:proofErr w:type="spellEnd"/>
      <w:r w:rsidRPr="00A32DEA">
        <w:rPr>
          <w:color w:val="FF0000"/>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A32DEA">
        <w:rPr>
          <w:rStyle w:val="StyleUnderline"/>
          <w:color w:val="FF0000"/>
          <w:highlight w:val="green"/>
        </w:rPr>
        <w:t>The fear</w:t>
      </w:r>
      <w:r w:rsidRPr="00A32DEA">
        <w:rPr>
          <w:rStyle w:val="StyleUnderline"/>
          <w:color w:val="FF0000"/>
        </w:rPr>
        <w:t xml:space="preserve"> that defending the diplomatic recognition </w:t>
      </w:r>
      <w:r w:rsidRPr="00A32DEA">
        <w:rPr>
          <w:rStyle w:val="StyleUnderline"/>
          <w:color w:val="FF0000"/>
          <w:highlight w:val="green"/>
        </w:rPr>
        <w:t>of</w:t>
      </w:r>
      <w:r w:rsidRPr="00A32DEA">
        <w:rPr>
          <w:rStyle w:val="StyleUnderline"/>
          <w:color w:val="FF0000"/>
        </w:rPr>
        <w:t xml:space="preserve"> ‘Red China’ would turn American youth into </w:t>
      </w:r>
      <w:r w:rsidRPr="00A32DEA">
        <w:rPr>
          <w:rStyle w:val="StyleUnderline"/>
          <w:color w:val="FF0000"/>
          <w:highlight w:val="green"/>
        </w:rPr>
        <w:t>Communist sympathizers saturated</w:t>
      </w:r>
      <w:r w:rsidRPr="00A32DEA">
        <w:rPr>
          <w:rStyle w:val="StyleUnderline"/>
          <w:color w:val="FF0000"/>
        </w:rPr>
        <w:t xml:space="preserve"> the </w:t>
      </w:r>
      <w:r w:rsidRPr="00A32DEA">
        <w:rPr>
          <w:rStyle w:val="StyleUnderline"/>
          <w:color w:val="FF0000"/>
          <w:highlight w:val="green"/>
        </w:rPr>
        <w:t>debating both sides</w:t>
      </w:r>
      <w:r w:rsidRPr="00A32DEA">
        <w:rPr>
          <w:rStyle w:val="StyleUnderline"/>
          <w:color w:val="FF0000"/>
        </w:rPr>
        <w:t xml:space="preserve"> controversy </w:t>
      </w:r>
      <w:r w:rsidRPr="00A32DEA">
        <w:rPr>
          <w:rStyle w:val="StyleUnderline"/>
          <w:color w:val="FF0000"/>
          <w:highlight w:val="green"/>
        </w:rPr>
        <w:t>with</w:t>
      </w:r>
      <w:r w:rsidRPr="00A32DEA">
        <w:rPr>
          <w:rStyle w:val="StyleUnderline"/>
          <w:color w:val="FF0000"/>
        </w:rPr>
        <w:t xml:space="preserve"> an </w:t>
      </w:r>
      <w:r w:rsidRPr="00A32DEA">
        <w:rPr>
          <w:rStyle w:val="StyleUnderline"/>
          <w:color w:val="FF0000"/>
          <w:highlight w:val="green"/>
        </w:rPr>
        <w:t>anxiety over</w:t>
      </w:r>
      <w:r w:rsidRPr="00A32DEA">
        <w:rPr>
          <w:rStyle w:val="StyleUnderline"/>
          <w:color w:val="FF0000"/>
        </w:rPr>
        <w:t xml:space="preserve"> the virility of </w:t>
      </w:r>
      <w:r w:rsidRPr="00A32DEA">
        <w:rPr>
          <w:rStyle w:val="StyleUnderline"/>
          <w:color w:val="FF0000"/>
          <w:highlight w:val="green"/>
        </w:rPr>
        <w:t>‘democratic faith’</w:t>
      </w:r>
      <w:r w:rsidRPr="00A32DEA">
        <w:rPr>
          <w:color w:val="FF0000"/>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A32DEA">
        <w:rPr>
          <w:rStyle w:val="StyleUnderline"/>
          <w:color w:val="FF0000"/>
          <w:highlight w:val="green"/>
        </w:rPr>
        <w:t>Debate</w:t>
      </w:r>
      <w:r w:rsidRPr="00A32DEA">
        <w:rPr>
          <w:color w:val="FF0000"/>
          <w:sz w:val="12"/>
        </w:rPr>
        <w:t xml:space="preserve">, </w:t>
      </w:r>
      <w:r w:rsidRPr="00A32DEA">
        <w:rPr>
          <w:rStyle w:val="StyleUnderline"/>
          <w:color w:val="FF0000"/>
        </w:rPr>
        <w:t xml:space="preserve">in particular the format of debating both sides of controversial issues </w:t>
      </w:r>
      <w:r w:rsidRPr="00A32DEA">
        <w:rPr>
          <w:rStyle w:val="StyleUnderline"/>
          <w:color w:val="FF0000"/>
          <w:highlight w:val="green"/>
        </w:rPr>
        <w:t>embodied the</w:t>
      </w:r>
      <w:r w:rsidRPr="00A32DEA">
        <w:rPr>
          <w:rStyle w:val="StyleUnderline"/>
          <w:color w:val="FF0000"/>
        </w:rPr>
        <w:t xml:space="preserve"> sort of </w:t>
      </w:r>
      <w:r w:rsidRPr="00A32DEA">
        <w:rPr>
          <w:rStyle w:val="StyleUnderline"/>
          <w:color w:val="FF0000"/>
          <w:highlight w:val="green"/>
        </w:rPr>
        <w:t>political conflict that could engender</w:t>
      </w:r>
      <w:r w:rsidRPr="00A32DEA">
        <w:rPr>
          <w:rStyle w:val="StyleUnderline"/>
          <w:color w:val="FF0000"/>
        </w:rPr>
        <w:t xml:space="preserve"> sound conviction</w:t>
      </w:r>
      <w:r w:rsidRPr="00A32DEA">
        <w:rPr>
          <w:color w:val="FF0000"/>
          <w:sz w:val="12"/>
        </w:rPr>
        <w:t xml:space="preserve">, rational decisions, </w:t>
      </w:r>
      <w:r w:rsidRPr="00A32DEA">
        <w:rPr>
          <w:rStyle w:val="StyleUnderline"/>
          <w:color w:val="FF0000"/>
        </w:rPr>
        <w:t xml:space="preserve">and </w:t>
      </w:r>
      <w:r w:rsidRPr="00A32DEA">
        <w:rPr>
          <w:rStyle w:val="StyleUnderline"/>
          <w:color w:val="FF0000"/>
          <w:highlight w:val="green"/>
        </w:rPr>
        <w:t>a committed youth impervious to Communist propaganda</w:t>
      </w:r>
      <w:r w:rsidRPr="00A32DEA">
        <w:rPr>
          <w:color w:val="FF0000"/>
          <w:sz w:val="12"/>
        </w:rPr>
        <w:t>. Moreover, debate provided the antidote to communist propaganda. Baird concluded, ‘[c]</w:t>
      </w:r>
      <w:proofErr w:type="spellStart"/>
      <w:r w:rsidRPr="00A32DEA">
        <w:rPr>
          <w:color w:val="FF0000"/>
          <w:sz w:val="12"/>
        </w:rPr>
        <w:t>ollege</w:t>
      </w:r>
      <w:proofErr w:type="spellEnd"/>
      <w:r w:rsidRPr="00A32DEA">
        <w:rPr>
          <w:color w:val="FF0000"/>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32DEA">
        <w:rPr>
          <w:color w:val="FF0000"/>
          <w:sz w:val="12"/>
        </w:rPr>
        <w:t>favour</w:t>
      </w:r>
      <w:proofErr w:type="spellEnd"/>
      <w:r w:rsidRPr="00A32DEA">
        <w:rPr>
          <w:color w:val="FF0000"/>
          <w:sz w:val="12"/>
        </w:rPr>
        <w:t xml:space="preserve"> of Communism but ‘pitch his [sic ] case on the argument that recognition might help pull China out of the Moscow orbit, that it might help build a firmer anti-Communist alliance, that it might make peaceful coexistence possible. He [</w:t>
      </w:r>
      <w:proofErr w:type="gramStart"/>
      <w:r w:rsidRPr="00A32DEA">
        <w:rPr>
          <w:color w:val="FF0000"/>
          <w:sz w:val="12"/>
        </w:rPr>
        <w:t>sic ]</w:t>
      </w:r>
      <w:proofErr w:type="gramEnd"/>
      <w:r w:rsidRPr="00A32DEA">
        <w:rPr>
          <w:color w:val="FF0000"/>
          <w:sz w:val="12"/>
        </w:rPr>
        <w:t xml:space="preserve"> would, in short, be directing our attention to the very questions that all American’s might well be debating’ (p. 7). </w:t>
      </w:r>
      <w:r w:rsidRPr="00A32DEA">
        <w:rPr>
          <w:rStyle w:val="Emphasis"/>
          <w:color w:val="FF0000"/>
        </w:rPr>
        <w:t xml:space="preserve">For Schlesinger, </w:t>
      </w:r>
      <w:r w:rsidRPr="00A32DEA">
        <w:rPr>
          <w:rStyle w:val="Emphasis"/>
          <w:color w:val="FF0000"/>
          <w:highlight w:val="green"/>
        </w:rPr>
        <w:t>however, the</w:t>
      </w:r>
      <w:r w:rsidRPr="00A32DEA">
        <w:rPr>
          <w:rStyle w:val="Emphasis"/>
          <w:color w:val="FF0000"/>
        </w:rPr>
        <w:t xml:space="preserve"> ground of the </w:t>
      </w:r>
      <w:r w:rsidRPr="00A32DEA">
        <w:rPr>
          <w:rStyle w:val="Emphasis"/>
          <w:color w:val="FF0000"/>
          <w:highlight w:val="green"/>
        </w:rPr>
        <w:t>anti-Communist consensus</w:t>
      </w:r>
      <w:r w:rsidRPr="00A32DEA">
        <w:rPr>
          <w:rStyle w:val="Emphasis"/>
          <w:color w:val="FF0000"/>
        </w:rPr>
        <w:t xml:space="preserve"> Baird believed to be evident in ‘the majority of students’ </w:t>
      </w:r>
      <w:r w:rsidRPr="00A32DEA">
        <w:rPr>
          <w:rStyle w:val="Emphasis"/>
          <w:color w:val="FF0000"/>
          <w:highlight w:val="green"/>
        </w:rPr>
        <w:t>was unstable</w:t>
      </w:r>
      <w:r w:rsidRPr="00A32DEA">
        <w:rPr>
          <w:color w:val="FF0000"/>
          <w:sz w:val="12"/>
        </w:rPr>
        <w:t>.</w:t>
      </w:r>
    </w:p>
    <w:p w14:paraId="13CC3509" w14:textId="77777777" w:rsidR="00A52479" w:rsidRPr="00A32DEA" w:rsidRDefault="00A52479" w:rsidP="00A52479">
      <w:pPr>
        <w:rPr>
          <w:color w:val="FF0000"/>
        </w:rPr>
      </w:pPr>
    </w:p>
    <w:bookmarkEnd w:id="0"/>
    <w:p w14:paraId="016235A7" w14:textId="77777777" w:rsidR="00E42E4C" w:rsidRPr="00A32DEA" w:rsidRDefault="00E42E4C" w:rsidP="00F601E6">
      <w:pPr>
        <w:rPr>
          <w:color w:val="FF0000"/>
        </w:rPr>
      </w:pPr>
    </w:p>
    <w:sectPr w:rsidR="00E42E4C" w:rsidRPr="00A32D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2479"/>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DEA"/>
    <w:rsid w:val="00A431C6"/>
    <w:rsid w:val="00A52479"/>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578EEB"/>
  <w14:defaultImageDpi w14:val="300"/>
  <w15:docId w15:val="{73A45BC9-851B-4A4B-AFF0-345B0056F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2479"/>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A524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24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A524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A524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24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479"/>
  </w:style>
  <w:style w:type="character" w:customStyle="1" w:styleId="Heading1Char">
    <w:name w:val="Heading 1 Char"/>
    <w:aliases w:val="Pocket Char"/>
    <w:basedOn w:val="DefaultParagraphFont"/>
    <w:link w:val="Heading1"/>
    <w:rsid w:val="00A524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2479"/>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A5247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A524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247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A5247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A5247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5247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52479"/>
    <w:rPr>
      <w:color w:val="auto"/>
      <w:u w:val="none"/>
    </w:rPr>
  </w:style>
  <w:style w:type="paragraph" w:styleId="DocumentMap">
    <w:name w:val="Document Map"/>
    <w:basedOn w:val="Normal"/>
    <w:link w:val="DocumentMapChar"/>
    <w:uiPriority w:val="99"/>
    <w:semiHidden/>
    <w:unhideWhenUsed/>
    <w:rsid w:val="00A524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2479"/>
    <w:rPr>
      <w:rFonts w:ascii="Lucida Grande" w:hAnsi="Lucida Grande" w:cs="Lucida Grande"/>
    </w:rPr>
  </w:style>
  <w:style w:type="paragraph" w:customStyle="1" w:styleId="textbold">
    <w:name w:val="text bold"/>
    <w:basedOn w:val="Normal"/>
    <w:link w:val="Emphasis"/>
    <w:uiPriority w:val="20"/>
    <w:qFormat/>
    <w:rsid w:val="00A52479"/>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 w:val="26"/>
      <w:szCs w:val="24"/>
      <w:u w:val="single"/>
    </w:rPr>
  </w:style>
  <w:style w:type="paragraph" w:styleId="ListParagraph">
    <w:name w:val="List Paragraph"/>
    <w:basedOn w:val="Normal"/>
    <w:uiPriority w:val="99"/>
    <w:unhideWhenUsed/>
    <w:qFormat/>
    <w:rsid w:val="00A52479"/>
    <w:pPr>
      <w:ind w:left="720"/>
      <w:contextualSpacing/>
    </w:pPr>
  </w:style>
  <w:style w:type="character" w:customStyle="1" w:styleId="apple-converted-space">
    <w:name w:val="apple-converted-space"/>
    <w:basedOn w:val="DefaultParagraphFont"/>
    <w:rsid w:val="00A52479"/>
  </w:style>
  <w:style w:type="character" w:styleId="UnresolvedMention">
    <w:name w:val="Unresolved Mention"/>
    <w:basedOn w:val="DefaultParagraphFont"/>
    <w:uiPriority w:val="99"/>
    <w:semiHidden/>
    <w:unhideWhenUsed/>
    <w:rsid w:val="00A52479"/>
    <w:rPr>
      <w:color w:val="605E5C"/>
      <w:shd w:val="clear" w:color="auto" w:fill="E1DFDD"/>
    </w:rPr>
  </w:style>
  <w:style w:type="paragraph" w:customStyle="1" w:styleId="Emphasis1">
    <w:name w:val="Emphasis1"/>
    <w:basedOn w:val="Normal"/>
    <w:uiPriority w:val="7"/>
    <w:qFormat/>
    <w:rsid w:val="00A52479"/>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A52479"/>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A52479"/>
    <w:rPr>
      <w:vertAlign w:val="superscript"/>
    </w:rPr>
  </w:style>
  <w:style w:type="paragraph" w:customStyle="1" w:styleId="Analytic">
    <w:name w:val="Analytic"/>
    <w:basedOn w:val="Heading4"/>
    <w:link w:val="AnalyticChar"/>
    <w:uiPriority w:val="4"/>
    <w:qFormat/>
    <w:rsid w:val="00A52479"/>
    <w:rPr>
      <w:bCs w:val="0"/>
      <w:iCs/>
      <w:szCs w:val="22"/>
    </w:rPr>
  </w:style>
  <w:style w:type="character" w:customStyle="1" w:styleId="AnalyticChar">
    <w:name w:val="Analytic Char"/>
    <w:basedOn w:val="DefaultParagraphFont"/>
    <w:link w:val="Analytic"/>
    <w:uiPriority w:val="4"/>
    <w:rsid w:val="00A52479"/>
    <w:rPr>
      <w:rFonts w:ascii="Calibri" w:eastAsiaTheme="majorEastAsia" w:hAnsi="Calibri" w:cstheme="majorBidi"/>
      <w:b/>
      <w:iCs/>
      <w:sz w:val="26"/>
      <w:szCs w:val="22"/>
    </w:rPr>
  </w:style>
  <w:style w:type="paragraph" w:customStyle="1" w:styleId="cardtext">
    <w:name w:val="card text"/>
    <w:basedOn w:val="Normal"/>
    <w:link w:val="cardtextChar"/>
    <w:qFormat/>
    <w:rsid w:val="00A52479"/>
    <w:pPr>
      <w:ind w:left="288" w:right="288"/>
    </w:pPr>
  </w:style>
  <w:style w:type="character" w:customStyle="1" w:styleId="cardtextChar">
    <w:name w:val="card text Char"/>
    <w:basedOn w:val="DefaultParagraphFont"/>
    <w:link w:val="cardtext"/>
    <w:rsid w:val="00A52479"/>
    <w:rPr>
      <w:rFonts w:ascii="Calibri" w:eastAsiaTheme="minorHAnsi" w:hAnsi="Calibri" w:cs="Calibri"/>
      <w:sz w:val="22"/>
      <w:szCs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A52479"/>
    <w:rPr>
      <w:b/>
      <w:bCs/>
      <w:u w:val="single"/>
    </w:rPr>
  </w:style>
  <w:style w:type="paragraph" w:styleId="Title">
    <w:name w:val="Title"/>
    <w:aliases w:val="Debate Normal,UNDERLINE,Cites and Cards,Bold Underlined,title,Block Heading"/>
    <w:basedOn w:val="Normal"/>
    <w:next w:val="Normal"/>
    <w:link w:val="TitleChar"/>
    <w:uiPriority w:val="6"/>
    <w:qFormat/>
    <w:rsid w:val="00A52479"/>
    <w:pPr>
      <w:spacing w:before="240" w:after="60"/>
      <w:ind w:left="432"/>
      <w:jc w:val="center"/>
      <w:outlineLvl w:val="0"/>
    </w:pPr>
    <w:rPr>
      <w:rFonts w:asciiTheme="minorHAnsi" w:eastAsiaTheme="minorEastAsia" w:hAnsiTheme="minorHAnsi" w:cstheme="minorBidi"/>
      <w:b/>
      <w:bCs/>
      <w:sz w:val="24"/>
      <w:szCs w:val="24"/>
      <w:u w:val="single"/>
    </w:rPr>
  </w:style>
  <w:style w:type="character" w:customStyle="1" w:styleId="TitleChar1">
    <w:name w:val="Title Char1"/>
    <w:basedOn w:val="DefaultParagraphFont"/>
    <w:uiPriority w:val="99"/>
    <w:rsid w:val="00A52479"/>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A52479"/>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A524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amedate">
    <w:name w:val="name+date"/>
    <w:basedOn w:val="DefaultParagraphFont"/>
    <w:uiPriority w:val="1"/>
    <w:qFormat/>
    <w:rsid w:val="00A52479"/>
    <w:rPr>
      <w:b/>
      <w:sz w:val="26"/>
      <w:u w:val="none"/>
    </w:rPr>
  </w:style>
  <w:style w:type="paragraph" w:customStyle="1" w:styleId="analytics">
    <w:name w:val="analytics"/>
    <w:basedOn w:val="Normal"/>
    <w:next w:val="Normal"/>
    <w:qFormat/>
    <w:rsid w:val="00A52479"/>
    <w:rPr>
      <w:b/>
      <w:color w:val="000000" w:themeColor="text1"/>
      <w:sz w:val="26"/>
    </w:rPr>
  </w:style>
  <w:style w:type="paragraph" w:styleId="BlockText">
    <w:name w:val="Block Text"/>
    <w:basedOn w:val="Normal"/>
    <w:uiPriority w:val="99"/>
    <w:semiHidden/>
    <w:unhideWhenUsed/>
    <w:rsid w:val="00A5247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A52479"/>
  </w:style>
  <w:style w:type="character" w:customStyle="1" w:styleId="underline">
    <w:name w:val="underline"/>
    <w:rsid w:val="00A52479"/>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00/268601/game-over/" TargetMode="External"/><Relationship Id="rId17" Type="http://schemas.openxmlformats.org/officeDocument/2006/relationships/hyperlink" Target="https://www.tandfonline.com/doi/abs/10.1080/09502380500040928" TargetMode="External"/><Relationship Id="rId2" Type="http://schemas.openxmlformats.org/officeDocument/2006/relationships/customXml" Target="../customXml/item2.xml"/><Relationship Id="rId16" Type="http://schemas.openxmlformats.org/officeDocument/2006/relationships/hyperlink" Target="https://www.researchgate.net/publication/279801161_Hegemony_Counter-hegemony_Anti-hegemon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read.dukeupress.edu/critical-times/article/2/2/252/141479/The-Right-to-Strike-and-Legal-War-in-Walter" TargetMode="External"/><Relationship Id="rId10" Type="http://schemas.openxmlformats.org/officeDocument/2006/relationships/hyperlink" Target="https://citeseerx.ist.psu.edu/viewdoc/download?doi=10.1.1.985.4088&amp;rep=rep1&amp;type=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annedthought.net/Nepal/CPN-Maoist/2020/OnAmericanCrisis-2-Basanta-Eng.pdf" TargetMode="External"/><Relationship Id="rId14"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6F647D-1CDF-264F-BAD4-6C985E6E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21</Pages>
  <Words>14782</Words>
  <Characters>84264</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2021-12-03T23:31:00Z</dcterms:created>
  <dcterms:modified xsi:type="dcterms:W3CDTF">2021-12-04T00:06:00Z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