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96FF0" w14:textId="77777777" w:rsidR="00302DFD" w:rsidRPr="008C50D7" w:rsidRDefault="00302DFD" w:rsidP="00302DFD">
      <w:pPr>
        <w:pStyle w:val="Heading2"/>
        <w:rPr>
          <w:rFonts w:asciiTheme="majorHAnsi" w:hAnsiTheme="majorHAnsi" w:cstheme="majorHAnsi"/>
          <w:color w:val="000000" w:themeColor="text1"/>
        </w:rPr>
      </w:pPr>
      <w:bookmarkStart w:id="0" w:name="_GoBack"/>
      <w:bookmarkEnd w:id="0"/>
      <w:r w:rsidRPr="008C50D7">
        <w:rPr>
          <w:rFonts w:asciiTheme="majorHAnsi" w:hAnsiTheme="majorHAnsi" w:cstheme="majorHAnsi"/>
          <w:color w:val="000000" w:themeColor="text1"/>
        </w:rPr>
        <w:t>1AC</w:t>
      </w:r>
    </w:p>
    <w:p w14:paraId="4D681378" w14:textId="7A951CC5" w:rsidR="00302DFD" w:rsidRPr="008C50D7" w:rsidRDefault="00302DFD" w:rsidP="00302DFD">
      <w:pPr>
        <w:pStyle w:val="Heading3"/>
        <w:rPr>
          <w:rFonts w:asciiTheme="majorHAnsi" w:hAnsiTheme="majorHAnsi" w:cstheme="majorHAnsi"/>
          <w:color w:val="000000" w:themeColor="text1"/>
        </w:rPr>
      </w:pPr>
      <w:r w:rsidRPr="008C50D7">
        <w:rPr>
          <w:rFonts w:asciiTheme="majorHAnsi" w:hAnsiTheme="majorHAnsi" w:cstheme="majorHAnsi"/>
          <w:color w:val="000000" w:themeColor="text1"/>
        </w:rPr>
        <w:t xml:space="preserve">1 </w:t>
      </w:r>
      <w:r w:rsidR="00C2378D" w:rsidRPr="008C50D7">
        <w:rPr>
          <w:rFonts w:asciiTheme="majorHAnsi" w:hAnsiTheme="majorHAnsi" w:cstheme="majorHAnsi"/>
          <w:color w:val="000000" w:themeColor="text1"/>
        </w:rPr>
        <w:t>--</w:t>
      </w:r>
      <w:r w:rsidRPr="008C50D7">
        <w:rPr>
          <w:rFonts w:asciiTheme="majorHAnsi" w:hAnsiTheme="majorHAnsi" w:cstheme="majorHAnsi"/>
          <w:color w:val="000000" w:themeColor="text1"/>
        </w:rPr>
        <w:t xml:space="preserve"> Advantage</w:t>
      </w:r>
    </w:p>
    <w:p w14:paraId="2CBFAECC" w14:textId="77777777" w:rsidR="00302DFD" w:rsidRPr="008C50D7" w:rsidRDefault="00302DFD" w:rsidP="00302DFD">
      <w:pPr>
        <w:pStyle w:val="Heading4"/>
        <w:rPr>
          <w:rFonts w:asciiTheme="majorHAnsi" w:hAnsiTheme="majorHAnsi" w:cstheme="majorHAnsi"/>
          <w:color w:val="000000" w:themeColor="text1"/>
        </w:rPr>
      </w:pPr>
      <w:r w:rsidRPr="008C50D7">
        <w:rPr>
          <w:rFonts w:asciiTheme="majorHAnsi" w:hAnsiTheme="majorHAnsi" w:cstheme="majorHAnsi"/>
          <w:color w:val="000000" w:themeColor="text1"/>
        </w:rPr>
        <w:t xml:space="preserve">Revolution is </w:t>
      </w:r>
      <w:r w:rsidRPr="008C50D7">
        <w:rPr>
          <w:rFonts w:asciiTheme="majorHAnsi" w:hAnsiTheme="majorHAnsi" w:cstheme="majorHAnsi"/>
          <w:color w:val="000000" w:themeColor="text1"/>
          <w:u w:val="single"/>
        </w:rPr>
        <w:t>closer than ever</w:t>
      </w:r>
      <w:r w:rsidRPr="008C50D7">
        <w:rPr>
          <w:rFonts w:asciiTheme="majorHAnsi" w:hAnsiTheme="majorHAnsi" w:cstheme="majorHAnsi"/>
          <w:color w:val="000000" w:themeColor="text1"/>
        </w:rPr>
        <w:t xml:space="preserve"> – but the masses require a </w:t>
      </w:r>
      <w:r w:rsidRPr="008C50D7">
        <w:rPr>
          <w:rFonts w:asciiTheme="majorHAnsi" w:hAnsiTheme="majorHAnsi" w:cstheme="majorHAnsi"/>
          <w:color w:val="000000" w:themeColor="text1"/>
          <w:u w:val="single"/>
        </w:rPr>
        <w:t xml:space="preserve">recognition. </w:t>
      </w:r>
    </w:p>
    <w:p w14:paraId="50A19788" w14:textId="77777777" w:rsidR="00302DFD" w:rsidRPr="008C50D7" w:rsidRDefault="00302DFD" w:rsidP="00302DFD">
      <w:pPr>
        <w:rPr>
          <w:rStyle w:val="Style13ptBold"/>
          <w:rFonts w:asciiTheme="majorHAnsi" w:hAnsiTheme="majorHAnsi" w:cstheme="majorHAnsi"/>
          <w:color w:val="000000" w:themeColor="text1"/>
        </w:rPr>
      </w:pPr>
      <w:r w:rsidRPr="008C50D7">
        <w:rPr>
          <w:rStyle w:val="Style13ptBold"/>
          <w:rFonts w:asciiTheme="majorHAnsi" w:hAnsiTheme="majorHAnsi" w:cstheme="majorHAnsi"/>
          <w:color w:val="000000" w:themeColor="text1"/>
        </w:rPr>
        <w:t>Basanta ‘20</w:t>
      </w:r>
    </w:p>
    <w:p w14:paraId="623F2AEC" w14:textId="77777777" w:rsidR="00302DFD" w:rsidRPr="008C50D7" w:rsidRDefault="00302DFD" w:rsidP="00302DFD">
      <w:pPr>
        <w:rPr>
          <w:rFonts w:asciiTheme="majorHAnsi" w:hAnsiTheme="majorHAnsi" w:cstheme="majorHAnsi"/>
          <w:color w:val="000000" w:themeColor="text1"/>
          <w:sz w:val="16"/>
          <w:szCs w:val="16"/>
        </w:rPr>
      </w:pPr>
      <w:r w:rsidRPr="008C50D7">
        <w:rPr>
          <w:rFonts w:asciiTheme="majorHAnsi" w:hAnsiTheme="majorHAnsi" w:cstheme="majorHAnsi"/>
          <w:color w:val="000000" w:themeColor="text1"/>
          <w:sz w:val="16"/>
          <w:szCs w:val="16"/>
        </w:rPr>
        <w:t xml:space="preserve">[Comrade Basanta, polit-bureau member of the CPN-Maoist. 06/14/2020. “On American Crisis — 2,” </w:t>
      </w:r>
      <w:hyperlink r:id="rId9" w:history="1">
        <w:r w:rsidRPr="008C50D7">
          <w:rPr>
            <w:rStyle w:val="Hyperlink"/>
            <w:rFonts w:asciiTheme="majorHAnsi" w:hAnsiTheme="majorHAnsi" w:cstheme="majorHAnsi"/>
            <w:color w:val="000000" w:themeColor="text1"/>
            <w:sz w:val="16"/>
            <w:szCs w:val="16"/>
          </w:rPr>
          <w:t>https://www.bannedthought.net/Nepal/CPN-Maoist/2020/OnAmericanCrisis-2-Basanta-Eng.pdf</w:t>
        </w:r>
      </w:hyperlink>
      <w:r w:rsidRPr="008C50D7">
        <w:rPr>
          <w:rFonts w:asciiTheme="majorHAnsi" w:hAnsiTheme="majorHAnsi" w:cstheme="majorHAnsi"/>
          <w:color w:val="000000" w:themeColor="text1"/>
          <w:sz w:val="16"/>
          <w:szCs w:val="16"/>
        </w:rPr>
        <w:t>] pat</w:t>
      </w:r>
    </w:p>
    <w:p w14:paraId="2C5E9CDE" w14:textId="77777777" w:rsidR="00302DFD" w:rsidRPr="008C50D7" w:rsidRDefault="00302DFD" w:rsidP="00302DFD">
      <w:pPr>
        <w:rPr>
          <w:rFonts w:asciiTheme="majorHAnsi" w:hAnsiTheme="majorHAnsi" w:cstheme="majorHAnsi"/>
          <w:color w:val="000000" w:themeColor="text1"/>
          <w:sz w:val="12"/>
        </w:rPr>
      </w:pPr>
      <w:r w:rsidRPr="008C50D7">
        <w:rPr>
          <w:rFonts w:asciiTheme="majorHAnsi" w:hAnsiTheme="majorHAnsi" w:cstheme="majorHAnsi"/>
          <w:color w:val="000000" w:themeColor="text1"/>
          <w:sz w:val="12"/>
        </w:rPr>
        <w:t xml:space="preserve">Nowadays, </w:t>
      </w:r>
      <w:r w:rsidRPr="008C50D7">
        <w:rPr>
          <w:rStyle w:val="Emphasis"/>
          <w:rFonts w:asciiTheme="majorHAnsi" w:hAnsiTheme="majorHAnsi" w:cstheme="majorHAnsi"/>
          <w:color w:val="000000" w:themeColor="text1"/>
          <w:highlight w:val="green"/>
        </w:rPr>
        <w:t>the U</w:t>
      </w:r>
      <w:r w:rsidRPr="008C50D7">
        <w:rPr>
          <w:rStyle w:val="Emphasis"/>
          <w:rFonts w:asciiTheme="majorHAnsi" w:hAnsiTheme="majorHAnsi" w:cstheme="majorHAnsi"/>
          <w:color w:val="000000" w:themeColor="text1"/>
        </w:rPr>
        <w:t xml:space="preserve">nited </w:t>
      </w:r>
      <w:r w:rsidRPr="008C50D7">
        <w:rPr>
          <w:rStyle w:val="Emphasis"/>
          <w:rFonts w:asciiTheme="majorHAnsi" w:hAnsiTheme="majorHAnsi" w:cstheme="majorHAnsi"/>
          <w:color w:val="000000" w:themeColor="text1"/>
          <w:highlight w:val="green"/>
        </w:rPr>
        <w:t>S</w:t>
      </w:r>
      <w:r w:rsidRPr="008C50D7">
        <w:rPr>
          <w:rStyle w:val="Emphasis"/>
          <w:rFonts w:asciiTheme="majorHAnsi" w:hAnsiTheme="majorHAnsi" w:cstheme="majorHAnsi"/>
          <w:color w:val="000000" w:themeColor="text1"/>
        </w:rPr>
        <w:t xml:space="preserve">tates of America </w:t>
      </w:r>
      <w:r w:rsidRPr="008C50D7">
        <w:rPr>
          <w:rStyle w:val="Emphasis"/>
          <w:rFonts w:asciiTheme="majorHAnsi" w:hAnsiTheme="majorHAnsi" w:cstheme="majorHAnsi"/>
          <w:color w:val="000000" w:themeColor="text1"/>
          <w:highlight w:val="green"/>
        </w:rPr>
        <w:t>is undergoing</w:t>
      </w:r>
      <w:r w:rsidRPr="008C50D7">
        <w:rPr>
          <w:rStyle w:val="Emphasis"/>
          <w:rFonts w:asciiTheme="majorHAnsi" w:hAnsiTheme="majorHAnsi" w:cstheme="majorHAnsi"/>
          <w:color w:val="000000" w:themeColor="text1"/>
        </w:rPr>
        <w:t xml:space="preserve"> a serious </w:t>
      </w:r>
      <w:r w:rsidRPr="008C50D7">
        <w:rPr>
          <w:rStyle w:val="Emphasis"/>
          <w:rFonts w:asciiTheme="majorHAnsi" w:hAnsiTheme="majorHAnsi" w:cstheme="majorHAnsi"/>
          <w:color w:val="000000" w:themeColor="text1"/>
          <w:highlight w:val="green"/>
        </w:rPr>
        <w:t>crisis</w:t>
      </w:r>
      <w:r w:rsidRPr="008C50D7">
        <w:rPr>
          <w:rFonts w:asciiTheme="majorHAnsi" w:hAnsiTheme="majorHAnsi" w:cstheme="majorHAnsi"/>
          <w:color w:val="000000" w:themeColor="text1"/>
          <w:sz w:val="12"/>
        </w:rPr>
        <w:t xml:space="preserve">. </w:t>
      </w:r>
      <w:r w:rsidRPr="008C50D7">
        <w:rPr>
          <w:rStyle w:val="StyleUnderline"/>
          <w:rFonts w:asciiTheme="majorHAnsi" w:hAnsiTheme="majorHAnsi" w:cstheme="majorHAnsi"/>
          <w:color w:val="000000" w:themeColor="text1"/>
        </w:rPr>
        <w:t xml:space="preserve">As a consequence of the health crisis brought in by the mishandling of the </w:t>
      </w:r>
      <w:r w:rsidRPr="008C50D7">
        <w:rPr>
          <w:rStyle w:val="StyleUnderline"/>
          <w:rFonts w:asciiTheme="majorHAnsi" w:hAnsiTheme="majorHAnsi" w:cstheme="majorHAnsi"/>
          <w:color w:val="000000" w:themeColor="text1"/>
          <w:highlight w:val="green"/>
        </w:rPr>
        <w:t>Covid-</w:t>
      </w:r>
      <w:r w:rsidRPr="008C50D7">
        <w:rPr>
          <w:rStyle w:val="StyleUnderline"/>
          <w:rFonts w:asciiTheme="majorHAnsi" w:hAnsiTheme="majorHAnsi" w:cstheme="majorHAnsi"/>
          <w:color w:val="000000" w:themeColor="text1"/>
        </w:rPr>
        <w:t>19</w:t>
      </w:r>
      <w:r w:rsidRPr="008C50D7">
        <w:rPr>
          <w:rFonts w:asciiTheme="majorHAnsi" w:hAnsiTheme="majorHAnsi" w:cstheme="majorHAnsi"/>
          <w:color w:val="000000" w:themeColor="text1"/>
          <w:sz w:val="12"/>
        </w:rPr>
        <w:t xml:space="preserve">, </w:t>
      </w:r>
      <w:r w:rsidRPr="008C50D7">
        <w:rPr>
          <w:rStyle w:val="StyleUnderline"/>
          <w:rFonts w:asciiTheme="majorHAnsi" w:hAnsiTheme="majorHAnsi" w:cstheme="majorHAnsi"/>
          <w:color w:val="000000" w:themeColor="text1"/>
        </w:rPr>
        <w:t xml:space="preserve">the </w:t>
      </w:r>
      <w:r w:rsidRPr="008C50D7">
        <w:rPr>
          <w:rStyle w:val="StyleUnderline"/>
          <w:rFonts w:asciiTheme="majorHAnsi" w:hAnsiTheme="majorHAnsi" w:cstheme="majorHAnsi"/>
          <w:color w:val="000000" w:themeColor="text1"/>
          <w:highlight w:val="green"/>
        </w:rPr>
        <w:t>unemployment</w:t>
      </w:r>
      <w:r w:rsidRPr="008C50D7">
        <w:rPr>
          <w:rStyle w:val="StyleUnderline"/>
          <w:rFonts w:asciiTheme="majorHAnsi" w:hAnsiTheme="majorHAnsi" w:cstheme="majorHAnsi"/>
          <w:color w:val="000000" w:themeColor="text1"/>
        </w:rPr>
        <w:t xml:space="preserve"> and the economic crisis caused by lockdown</w:t>
      </w:r>
      <w:r w:rsidRPr="008C50D7">
        <w:rPr>
          <w:rFonts w:asciiTheme="majorHAnsi" w:hAnsiTheme="majorHAnsi" w:cstheme="majorHAnsi"/>
          <w:color w:val="000000" w:themeColor="text1"/>
          <w:sz w:val="12"/>
        </w:rPr>
        <w:t xml:space="preserve">, </w:t>
      </w:r>
      <w:r w:rsidRPr="008C50D7">
        <w:rPr>
          <w:rStyle w:val="StyleUnderline"/>
          <w:rFonts w:asciiTheme="majorHAnsi" w:hAnsiTheme="majorHAnsi" w:cstheme="majorHAnsi"/>
          <w:color w:val="000000" w:themeColor="text1"/>
        </w:rPr>
        <w:t xml:space="preserve">the Black Lives Matter movement created by the </w:t>
      </w:r>
      <w:r w:rsidRPr="008C50D7">
        <w:rPr>
          <w:rStyle w:val="StyleUnderline"/>
          <w:rFonts w:asciiTheme="majorHAnsi" w:hAnsiTheme="majorHAnsi" w:cstheme="majorHAnsi"/>
          <w:color w:val="000000" w:themeColor="text1"/>
          <w:highlight w:val="green"/>
        </w:rPr>
        <w:t>white</w:t>
      </w:r>
      <w:r w:rsidRPr="008C50D7">
        <w:rPr>
          <w:rStyle w:val="StyleUnderline"/>
          <w:rFonts w:asciiTheme="majorHAnsi" w:hAnsiTheme="majorHAnsi" w:cstheme="majorHAnsi"/>
          <w:color w:val="000000" w:themeColor="text1"/>
        </w:rPr>
        <w:t xml:space="preserve"> racist </w:t>
      </w:r>
      <w:r w:rsidRPr="008C50D7">
        <w:rPr>
          <w:rStyle w:val="StyleUnderline"/>
          <w:rFonts w:asciiTheme="majorHAnsi" w:hAnsiTheme="majorHAnsi" w:cstheme="majorHAnsi"/>
          <w:color w:val="000000" w:themeColor="text1"/>
          <w:highlight w:val="green"/>
        </w:rPr>
        <w:t>supremacy</w:t>
      </w:r>
      <w:r w:rsidRPr="008C50D7">
        <w:rPr>
          <w:rStyle w:val="StyleUnderline"/>
          <w:rFonts w:asciiTheme="majorHAnsi" w:hAnsiTheme="majorHAnsi" w:cstheme="majorHAnsi"/>
          <w:color w:val="000000" w:themeColor="text1"/>
        </w:rPr>
        <w:t xml:space="preserve"> on the part of ruling class</w:t>
      </w:r>
      <w:r w:rsidRPr="008C50D7">
        <w:rPr>
          <w:rFonts w:asciiTheme="majorHAnsi" w:hAnsiTheme="majorHAnsi" w:cstheme="majorHAnsi"/>
          <w:color w:val="000000" w:themeColor="text1"/>
          <w:sz w:val="12"/>
        </w:rPr>
        <w:t xml:space="preserve">,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8C50D7">
        <w:rPr>
          <w:rStyle w:val="StyleUnderline"/>
          <w:rFonts w:asciiTheme="majorHAnsi" w:hAnsiTheme="majorHAnsi" w:cstheme="majorHAnsi"/>
          <w:color w:val="000000" w:themeColor="text1"/>
        </w:rPr>
        <w:t>the political tussle in the upcoming presidential election is going to divide and polarise the US society further and he seems to get trapped in an awful crisis and further isolation causing insanity</w:t>
      </w:r>
      <w:r w:rsidRPr="008C50D7">
        <w:rPr>
          <w:rFonts w:asciiTheme="majorHAnsi" w:hAnsiTheme="majorHAnsi" w:cstheme="majorHAnsi"/>
          <w:color w:val="000000" w:themeColor="text1"/>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44B4B129" w14:textId="77777777" w:rsidR="00302DFD" w:rsidRPr="008C50D7" w:rsidRDefault="00302DFD" w:rsidP="00302DFD">
      <w:pPr>
        <w:rPr>
          <w:rFonts w:asciiTheme="majorHAnsi" w:hAnsiTheme="majorHAnsi" w:cstheme="majorHAnsi"/>
          <w:color w:val="000000" w:themeColor="text1"/>
          <w:sz w:val="12"/>
        </w:rPr>
      </w:pPr>
      <w:r w:rsidRPr="008C50D7">
        <w:rPr>
          <w:rFonts w:asciiTheme="majorHAnsi" w:hAnsiTheme="majorHAnsi" w:cstheme="majorHAnsi"/>
          <w:color w:val="000000" w:themeColor="text1"/>
          <w:sz w:val="12"/>
        </w:rPr>
        <w:t xml:space="preserve">I feel to offer a red salute to the declaration of the autonomous region made recently in the Capitol Hill of Seattle, America. However, </w:t>
      </w:r>
      <w:r w:rsidRPr="008C50D7">
        <w:rPr>
          <w:rStyle w:val="Emphasis"/>
          <w:rFonts w:asciiTheme="majorHAnsi" w:hAnsiTheme="majorHAnsi" w:cstheme="majorHAnsi"/>
          <w:color w:val="000000" w:themeColor="text1"/>
          <w:highlight w:val="green"/>
        </w:rPr>
        <w:t>emotion is not decisive</w:t>
      </w:r>
      <w:r w:rsidRPr="008C50D7">
        <w:rPr>
          <w:rFonts w:asciiTheme="majorHAnsi" w:hAnsiTheme="majorHAnsi" w:cstheme="majorHAnsi"/>
          <w:color w:val="000000" w:themeColor="text1"/>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w:t>
      </w:r>
      <w:r w:rsidRPr="008C50D7">
        <w:rPr>
          <w:rStyle w:val="StyleUnderline"/>
          <w:rFonts w:asciiTheme="majorHAnsi" w:hAnsiTheme="majorHAnsi" w:cstheme="majorHAnsi"/>
          <w:color w:val="000000" w:themeColor="text1"/>
        </w:rPr>
        <w:t xml:space="preserve">the spontaneous </w:t>
      </w:r>
      <w:r w:rsidRPr="008C50D7">
        <w:rPr>
          <w:rStyle w:val="StyleUnderline"/>
          <w:rFonts w:asciiTheme="majorHAnsi" w:hAnsiTheme="majorHAnsi" w:cstheme="majorHAnsi"/>
          <w:color w:val="000000" w:themeColor="text1"/>
          <w:highlight w:val="green"/>
        </w:rPr>
        <w:t>movement cannot bring about</w:t>
      </w:r>
      <w:r w:rsidRPr="008C50D7">
        <w:rPr>
          <w:rStyle w:val="StyleUnderline"/>
          <w:rFonts w:asciiTheme="majorHAnsi" w:hAnsiTheme="majorHAnsi" w:cstheme="majorHAnsi"/>
          <w:color w:val="000000" w:themeColor="text1"/>
        </w:rPr>
        <w:t xml:space="preserve"> any revolutionary </w:t>
      </w:r>
      <w:r w:rsidRPr="008C50D7">
        <w:rPr>
          <w:rStyle w:val="StyleUnderline"/>
          <w:rFonts w:asciiTheme="majorHAnsi" w:hAnsiTheme="majorHAnsi" w:cstheme="majorHAnsi"/>
          <w:color w:val="000000" w:themeColor="text1"/>
          <w:highlight w:val="green"/>
        </w:rPr>
        <w:t>change</w:t>
      </w:r>
      <w:r w:rsidRPr="008C50D7">
        <w:rPr>
          <w:rStyle w:val="StyleUnderline"/>
          <w:rFonts w:asciiTheme="majorHAnsi" w:hAnsiTheme="majorHAnsi" w:cstheme="majorHAnsi"/>
          <w:color w:val="000000" w:themeColor="text1"/>
        </w:rPr>
        <w:t xml:space="preserve"> in society </w:t>
      </w:r>
      <w:r w:rsidRPr="008C50D7">
        <w:rPr>
          <w:rStyle w:val="StyleUnderline"/>
          <w:rFonts w:asciiTheme="majorHAnsi" w:hAnsiTheme="majorHAnsi" w:cstheme="majorHAnsi"/>
          <w:color w:val="000000" w:themeColor="text1"/>
          <w:highlight w:val="green"/>
        </w:rPr>
        <w:t>but it creates</w:t>
      </w:r>
      <w:r w:rsidRPr="008C50D7">
        <w:rPr>
          <w:rStyle w:val="StyleUnderline"/>
          <w:rFonts w:asciiTheme="majorHAnsi" w:hAnsiTheme="majorHAnsi" w:cstheme="majorHAnsi"/>
          <w:color w:val="000000" w:themeColor="text1"/>
        </w:rPr>
        <w:t xml:space="preserve"> a situation from the womb of which </w:t>
      </w:r>
      <w:r w:rsidRPr="008C50D7">
        <w:rPr>
          <w:rStyle w:val="StyleUnderline"/>
          <w:rFonts w:asciiTheme="majorHAnsi" w:hAnsiTheme="majorHAnsi" w:cstheme="majorHAnsi"/>
          <w:color w:val="000000" w:themeColor="text1"/>
          <w:highlight w:val="green"/>
        </w:rPr>
        <w:t>a correct</w:t>
      </w:r>
      <w:r w:rsidRPr="008C50D7">
        <w:rPr>
          <w:rStyle w:val="StyleUnderline"/>
          <w:rFonts w:asciiTheme="majorHAnsi" w:hAnsiTheme="majorHAnsi" w:cstheme="majorHAnsi"/>
          <w:color w:val="000000" w:themeColor="text1"/>
        </w:rPr>
        <w:t xml:space="preserve"> ideological and political </w:t>
      </w:r>
      <w:r w:rsidRPr="008C50D7">
        <w:rPr>
          <w:rStyle w:val="StyleUnderline"/>
          <w:rFonts w:asciiTheme="majorHAnsi" w:hAnsiTheme="majorHAnsi" w:cstheme="majorHAnsi"/>
          <w:color w:val="000000" w:themeColor="text1"/>
          <w:highlight w:val="green"/>
        </w:rPr>
        <w:t>line</w:t>
      </w:r>
      <w:r w:rsidRPr="008C50D7">
        <w:rPr>
          <w:rStyle w:val="StyleUnderline"/>
          <w:rFonts w:asciiTheme="majorHAnsi" w:hAnsiTheme="majorHAnsi" w:cstheme="majorHAnsi"/>
          <w:color w:val="000000" w:themeColor="text1"/>
        </w:rPr>
        <w:t xml:space="preserve"> and the leadership gestate</w:t>
      </w:r>
      <w:r w:rsidRPr="008C50D7">
        <w:rPr>
          <w:rFonts w:asciiTheme="majorHAnsi" w:hAnsiTheme="majorHAnsi" w:cstheme="majorHAnsi"/>
          <w:color w:val="000000" w:themeColor="text1"/>
          <w:sz w:val="12"/>
        </w:rPr>
        <w:t xml:space="preserve">. </w:t>
      </w:r>
      <w:r w:rsidRPr="008C50D7">
        <w:rPr>
          <w:rStyle w:val="StyleUnderline"/>
          <w:rFonts w:asciiTheme="majorHAnsi" w:hAnsiTheme="majorHAnsi" w:cstheme="majorHAnsi"/>
          <w:color w:val="000000" w:themeColor="text1"/>
        </w:rPr>
        <w:t xml:space="preserve">The present situation in the US shows that </w:t>
      </w:r>
      <w:r w:rsidRPr="008C50D7">
        <w:rPr>
          <w:rStyle w:val="StyleUnderline"/>
          <w:rFonts w:asciiTheme="majorHAnsi" w:hAnsiTheme="majorHAnsi" w:cstheme="majorHAnsi"/>
          <w:color w:val="000000" w:themeColor="text1"/>
          <w:highlight w:val="green"/>
        </w:rPr>
        <w:t>the objective condition is</w:t>
      </w:r>
      <w:r w:rsidRPr="008C50D7">
        <w:rPr>
          <w:rStyle w:val="StyleUnderline"/>
          <w:rFonts w:asciiTheme="majorHAnsi" w:hAnsiTheme="majorHAnsi" w:cstheme="majorHAnsi"/>
          <w:color w:val="000000" w:themeColor="text1"/>
        </w:rPr>
        <w:t xml:space="preserve"> getting </w:t>
      </w:r>
      <w:r w:rsidRPr="008C50D7">
        <w:rPr>
          <w:rStyle w:val="StyleUnderline"/>
          <w:rFonts w:asciiTheme="majorHAnsi" w:hAnsiTheme="majorHAnsi" w:cstheme="majorHAnsi"/>
          <w:color w:val="000000" w:themeColor="text1"/>
          <w:highlight w:val="green"/>
        </w:rPr>
        <w:t>favourable for</w:t>
      </w:r>
      <w:r w:rsidRPr="008C50D7">
        <w:rPr>
          <w:rStyle w:val="StyleUnderline"/>
          <w:rFonts w:asciiTheme="majorHAnsi" w:hAnsiTheme="majorHAnsi" w:cstheme="majorHAnsi"/>
          <w:color w:val="000000" w:themeColor="text1"/>
        </w:rPr>
        <w:t xml:space="preserve"> the success of the </w:t>
      </w:r>
      <w:r w:rsidRPr="008C50D7">
        <w:rPr>
          <w:rStyle w:val="StyleUnderline"/>
          <w:rFonts w:asciiTheme="majorHAnsi" w:hAnsiTheme="majorHAnsi" w:cstheme="majorHAnsi"/>
          <w:color w:val="000000" w:themeColor="text1"/>
          <w:highlight w:val="green"/>
        </w:rPr>
        <w:t>socialist revolution</w:t>
      </w:r>
      <w:r w:rsidRPr="008C50D7">
        <w:rPr>
          <w:rFonts w:asciiTheme="majorHAnsi" w:hAnsiTheme="majorHAnsi" w:cstheme="majorHAnsi"/>
          <w:color w:val="000000" w:themeColor="text1"/>
          <w:sz w:val="12"/>
        </w:rPr>
        <w:t>.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14:paraId="62FD5ACB" w14:textId="77777777" w:rsidR="00302DFD" w:rsidRPr="008C50D7" w:rsidRDefault="00302DFD" w:rsidP="00302DFD">
      <w:pPr>
        <w:rPr>
          <w:rFonts w:asciiTheme="majorHAnsi" w:hAnsiTheme="majorHAnsi" w:cstheme="majorHAnsi"/>
          <w:color w:val="000000" w:themeColor="text1"/>
          <w:sz w:val="12"/>
        </w:rPr>
      </w:pPr>
      <w:r w:rsidRPr="008C50D7">
        <w:rPr>
          <w:rStyle w:val="StyleUnderline"/>
          <w:rFonts w:asciiTheme="majorHAnsi" w:hAnsiTheme="majorHAnsi" w:cstheme="majorHAnsi"/>
          <w:color w:val="000000" w:themeColor="text1"/>
        </w:rPr>
        <w:t xml:space="preserve">The first weapon for the </w:t>
      </w:r>
      <w:r w:rsidRPr="008C50D7">
        <w:rPr>
          <w:rStyle w:val="StyleUnderline"/>
          <w:rFonts w:asciiTheme="majorHAnsi" w:hAnsiTheme="majorHAnsi" w:cstheme="majorHAnsi"/>
          <w:color w:val="000000" w:themeColor="text1"/>
          <w:highlight w:val="green"/>
        </w:rPr>
        <w:t>success</w:t>
      </w:r>
      <w:r w:rsidRPr="008C50D7">
        <w:rPr>
          <w:rStyle w:val="StyleUnderline"/>
          <w:rFonts w:asciiTheme="majorHAnsi" w:hAnsiTheme="majorHAnsi" w:cstheme="majorHAnsi"/>
          <w:color w:val="000000" w:themeColor="text1"/>
        </w:rPr>
        <w:t xml:space="preserve"> of the socialist revolution </w:t>
      </w:r>
      <w:r w:rsidRPr="008C50D7">
        <w:rPr>
          <w:rStyle w:val="StyleUnderline"/>
          <w:rFonts w:asciiTheme="majorHAnsi" w:hAnsiTheme="majorHAnsi" w:cstheme="majorHAnsi"/>
          <w:color w:val="000000" w:themeColor="text1"/>
          <w:highlight w:val="green"/>
        </w:rPr>
        <w:t>in the US is</w:t>
      </w:r>
      <w:r w:rsidRPr="008C50D7">
        <w:rPr>
          <w:rStyle w:val="StyleUnderline"/>
          <w:rFonts w:asciiTheme="majorHAnsi" w:hAnsiTheme="majorHAnsi" w:cstheme="majorHAnsi"/>
          <w:color w:val="000000" w:themeColor="text1"/>
        </w:rPr>
        <w:t xml:space="preserve"> the formation of </w:t>
      </w:r>
      <w:r w:rsidRPr="008C50D7">
        <w:rPr>
          <w:rStyle w:val="StyleUnderline"/>
          <w:rFonts w:asciiTheme="majorHAnsi" w:hAnsiTheme="majorHAnsi" w:cstheme="majorHAnsi"/>
          <w:color w:val="000000" w:themeColor="text1"/>
          <w:highlight w:val="green"/>
        </w:rPr>
        <w:t>a genuine Communist Party</w:t>
      </w:r>
      <w:r w:rsidRPr="008C50D7">
        <w:rPr>
          <w:rStyle w:val="StyleUnderline"/>
          <w:rFonts w:asciiTheme="majorHAnsi" w:hAnsiTheme="majorHAnsi" w:cstheme="majorHAnsi"/>
          <w:color w:val="000000" w:themeColor="text1"/>
        </w:rPr>
        <w:t xml:space="preserve"> guided by MLM</w:t>
      </w:r>
      <w:r w:rsidRPr="008C50D7">
        <w:rPr>
          <w:rFonts w:asciiTheme="majorHAnsi" w:hAnsiTheme="majorHAnsi" w:cstheme="majorHAnsi"/>
          <w:color w:val="000000" w:themeColor="text1"/>
          <w:sz w:val="12"/>
        </w:rPr>
        <w:t xml:space="preserve">. </w:t>
      </w:r>
      <w:r w:rsidRPr="008C50D7">
        <w:rPr>
          <w:rStyle w:val="StyleUnderline"/>
          <w:rFonts w:asciiTheme="majorHAnsi" w:hAnsiTheme="majorHAnsi" w:cstheme="majorHAnsi"/>
          <w:color w:val="000000" w:themeColor="text1"/>
        </w:rPr>
        <w:t>And the second weapon is a united front led by the party</w:t>
      </w:r>
      <w:r w:rsidRPr="008C50D7">
        <w:rPr>
          <w:rFonts w:asciiTheme="majorHAnsi" w:hAnsiTheme="majorHAnsi" w:cstheme="majorHAnsi"/>
          <w:color w:val="000000" w:themeColor="text1"/>
          <w:sz w:val="12"/>
        </w:rPr>
        <w:t xml:space="preserve">. </w:t>
      </w:r>
      <w:r w:rsidRPr="008C50D7">
        <w:rPr>
          <w:rStyle w:val="StyleUnderline"/>
          <w:rFonts w:asciiTheme="majorHAnsi" w:hAnsiTheme="majorHAnsi" w:cstheme="majorHAnsi"/>
          <w:color w:val="000000" w:themeColor="text1"/>
        </w:rPr>
        <w:t xml:space="preserve">In the particular situation of America the strong ideological and political </w:t>
      </w:r>
      <w:r w:rsidRPr="008C50D7">
        <w:rPr>
          <w:rStyle w:val="StyleUnderline"/>
          <w:rFonts w:asciiTheme="majorHAnsi" w:hAnsiTheme="majorHAnsi" w:cstheme="majorHAnsi"/>
          <w:color w:val="000000" w:themeColor="text1"/>
          <w:highlight w:val="green"/>
        </w:rPr>
        <w:t>unity</w:t>
      </w:r>
      <w:r w:rsidRPr="008C50D7">
        <w:rPr>
          <w:rStyle w:val="StyleUnderline"/>
          <w:rFonts w:asciiTheme="majorHAnsi" w:hAnsiTheme="majorHAnsi" w:cstheme="majorHAnsi"/>
          <w:color w:val="000000" w:themeColor="text1"/>
        </w:rPr>
        <w:t xml:space="preserve"> mainly </w:t>
      </w:r>
      <w:r w:rsidRPr="008C50D7">
        <w:rPr>
          <w:rStyle w:val="StyleUnderline"/>
          <w:rFonts w:asciiTheme="majorHAnsi" w:hAnsiTheme="majorHAnsi" w:cstheme="majorHAnsi"/>
          <w:color w:val="000000" w:themeColor="text1"/>
          <w:highlight w:val="green"/>
        </w:rPr>
        <w:t>between</w:t>
      </w:r>
      <w:r w:rsidRPr="008C50D7">
        <w:rPr>
          <w:rStyle w:val="StyleUnderline"/>
          <w:rFonts w:asciiTheme="majorHAnsi" w:hAnsiTheme="majorHAnsi" w:cstheme="majorHAnsi"/>
          <w:color w:val="000000" w:themeColor="text1"/>
        </w:rPr>
        <w:t xml:space="preserve"> the </w:t>
      </w:r>
      <w:r w:rsidRPr="008C50D7">
        <w:rPr>
          <w:rStyle w:val="StyleUnderline"/>
          <w:rFonts w:asciiTheme="majorHAnsi" w:hAnsiTheme="majorHAnsi" w:cstheme="majorHAnsi"/>
          <w:color w:val="000000" w:themeColor="text1"/>
          <w:highlight w:val="green"/>
        </w:rPr>
        <w:t>proletariats</w:t>
      </w:r>
      <w:r w:rsidRPr="008C50D7">
        <w:rPr>
          <w:rStyle w:val="StyleUnderline"/>
          <w:rFonts w:asciiTheme="majorHAnsi" w:hAnsiTheme="majorHAnsi" w:cstheme="majorHAnsi"/>
          <w:color w:val="000000" w:themeColor="text1"/>
        </w:rPr>
        <w:t xml:space="preserve"> of white and black colours along with other oppressed people </w:t>
      </w:r>
      <w:r w:rsidRPr="008C50D7">
        <w:rPr>
          <w:rStyle w:val="StyleUnderline"/>
          <w:rFonts w:asciiTheme="majorHAnsi" w:hAnsiTheme="majorHAnsi" w:cstheme="majorHAnsi"/>
          <w:color w:val="000000" w:themeColor="text1"/>
          <w:highlight w:val="green"/>
        </w:rPr>
        <w:t>is a must</w:t>
      </w:r>
      <w:r w:rsidRPr="008C50D7">
        <w:rPr>
          <w:rFonts w:asciiTheme="majorHAnsi" w:hAnsiTheme="majorHAnsi" w:cstheme="majorHAnsi"/>
          <w:color w:val="000000" w:themeColor="text1"/>
          <w:sz w:val="12"/>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w:t>
      </w:r>
      <w:r w:rsidRPr="008C50D7">
        <w:rPr>
          <w:rStyle w:val="StyleUnderline"/>
          <w:rFonts w:asciiTheme="majorHAnsi" w:hAnsiTheme="majorHAnsi" w:cstheme="majorHAnsi"/>
          <w:color w:val="000000" w:themeColor="text1"/>
        </w:rPr>
        <w:t xml:space="preserve">the </w:t>
      </w:r>
      <w:r w:rsidRPr="008C50D7">
        <w:rPr>
          <w:rStyle w:val="StyleUnderline"/>
          <w:rFonts w:asciiTheme="majorHAnsi" w:hAnsiTheme="majorHAnsi" w:cstheme="majorHAnsi"/>
          <w:color w:val="000000" w:themeColor="text1"/>
          <w:highlight w:val="green"/>
        </w:rPr>
        <w:t>sharpening</w:t>
      </w:r>
      <w:r w:rsidRPr="008C50D7">
        <w:rPr>
          <w:rStyle w:val="StyleUnderline"/>
          <w:rFonts w:asciiTheme="majorHAnsi" w:hAnsiTheme="majorHAnsi" w:cstheme="majorHAnsi"/>
          <w:color w:val="000000" w:themeColor="text1"/>
        </w:rPr>
        <w:t xml:space="preserve"> of </w:t>
      </w:r>
      <w:r w:rsidRPr="008C50D7">
        <w:rPr>
          <w:rStyle w:val="StyleUnderline"/>
          <w:rFonts w:asciiTheme="majorHAnsi" w:hAnsiTheme="majorHAnsi" w:cstheme="majorHAnsi"/>
          <w:color w:val="000000" w:themeColor="text1"/>
          <w:highlight w:val="green"/>
        </w:rPr>
        <w:t>contradictions</w:t>
      </w:r>
      <w:r w:rsidRPr="008C50D7">
        <w:rPr>
          <w:rStyle w:val="StyleUnderline"/>
          <w:rFonts w:asciiTheme="majorHAnsi" w:hAnsiTheme="majorHAnsi" w:cstheme="majorHAnsi"/>
          <w:color w:val="000000" w:themeColor="text1"/>
        </w:rPr>
        <w:t xml:space="preserve"> in the US society and the objective necessity of revolution to solve them </w:t>
      </w:r>
      <w:r w:rsidRPr="008C50D7">
        <w:rPr>
          <w:rStyle w:val="StyleUnderline"/>
          <w:rFonts w:asciiTheme="majorHAnsi" w:hAnsiTheme="majorHAnsi" w:cstheme="majorHAnsi"/>
          <w:color w:val="000000" w:themeColor="text1"/>
          <w:highlight w:val="green"/>
        </w:rPr>
        <w:t>is creating a</w:t>
      </w:r>
      <w:r w:rsidRPr="008C50D7">
        <w:rPr>
          <w:rFonts w:asciiTheme="majorHAnsi" w:hAnsiTheme="majorHAnsi" w:cstheme="majorHAnsi"/>
          <w:color w:val="000000" w:themeColor="text1"/>
          <w:sz w:val="12"/>
        </w:rPr>
        <w:t xml:space="preserve">n </w:t>
      </w:r>
      <w:r w:rsidRPr="008C50D7">
        <w:rPr>
          <w:rStyle w:val="StyleUnderline"/>
          <w:rFonts w:asciiTheme="majorHAnsi" w:hAnsiTheme="majorHAnsi" w:cstheme="majorHAnsi"/>
          <w:color w:val="000000" w:themeColor="text1"/>
        </w:rPr>
        <w:t xml:space="preserve">objective </w:t>
      </w:r>
      <w:r w:rsidRPr="008C50D7">
        <w:rPr>
          <w:rStyle w:val="StyleUnderline"/>
          <w:rFonts w:asciiTheme="majorHAnsi" w:hAnsiTheme="majorHAnsi" w:cstheme="majorHAnsi"/>
          <w:color w:val="000000" w:themeColor="text1"/>
          <w:highlight w:val="green"/>
        </w:rPr>
        <w:t>condition to realise it</w:t>
      </w:r>
      <w:r w:rsidRPr="008C50D7">
        <w:rPr>
          <w:rFonts w:asciiTheme="majorHAnsi" w:hAnsiTheme="majorHAnsi" w:cstheme="majorHAnsi"/>
          <w:color w:val="000000" w:themeColor="text1"/>
          <w:sz w:val="12"/>
        </w:rPr>
        <w:t>.</w:t>
      </w:r>
    </w:p>
    <w:p w14:paraId="2C9102FA" w14:textId="77777777" w:rsidR="00302DFD" w:rsidRPr="008C50D7" w:rsidRDefault="00302DFD" w:rsidP="00302DFD">
      <w:pPr>
        <w:rPr>
          <w:rFonts w:asciiTheme="majorHAnsi" w:hAnsiTheme="majorHAnsi" w:cstheme="majorHAnsi"/>
          <w:color w:val="000000" w:themeColor="text1"/>
          <w:sz w:val="12"/>
        </w:rPr>
      </w:pPr>
      <w:r w:rsidRPr="008C50D7">
        <w:rPr>
          <w:rFonts w:asciiTheme="majorHAnsi" w:hAnsiTheme="majorHAnsi" w:cstheme="majorHAnsi"/>
          <w:color w:val="000000" w:themeColor="text1"/>
          <w:sz w:val="12"/>
        </w:rPr>
        <w:t xml:space="preserve">In the given situation, </w:t>
      </w:r>
      <w:r w:rsidRPr="008C50D7">
        <w:rPr>
          <w:rStyle w:val="StyleUnderline"/>
          <w:rFonts w:asciiTheme="majorHAnsi" w:hAnsiTheme="majorHAnsi" w:cstheme="majorHAnsi"/>
          <w:color w:val="000000" w:themeColor="text1"/>
        </w:rPr>
        <w:t>the communist revolutionaries in the US have to make a conscious effort to build up a</w:t>
      </w:r>
      <w:r w:rsidRPr="008C50D7">
        <w:rPr>
          <w:rFonts w:asciiTheme="majorHAnsi" w:hAnsiTheme="majorHAnsi" w:cstheme="majorHAnsi"/>
          <w:color w:val="000000" w:themeColor="text1"/>
          <w:sz w:val="12"/>
        </w:rPr>
        <w:t xml:space="preserve">n </w:t>
      </w:r>
      <w:r w:rsidRPr="008C50D7">
        <w:rPr>
          <w:rStyle w:val="StyleUnderline"/>
          <w:rFonts w:asciiTheme="majorHAnsi" w:hAnsiTheme="majorHAnsi" w:cstheme="majorHAnsi"/>
          <w:color w:val="000000" w:themeColor="text1"/>
        </w:rPr>
        <w:t>ideologically and politically strong communist party and unite in it several groups and individuals scattered all across the US</w:t>
      </w:r>
      <w:r w:rsidRPr="008C50D7">
        <w:rPr>
          <w:rFonts w:asciiTheme="majorHAnsi" w:hAnsiTheme="majorHAnsi" w:cstheme="majorHAnsi"/>
          <w:color w:val="000000" w:themeColor="text1"/>
          <w:sz w:val="12"/>
        </w:rPr>
        <w:t xml:space="preserve">. </w:t>
      </w:r>
      <w:r w:rsidRPr="008C50D7">
        <w:rPr>
          <w:rStyle w:val="StyleUnderline"/>
          <w:rFonts w:asciiTheme="majorHAnsi" w:hAnsiTheme="majorHAnsi" w:cstheme="majorHAnsi"/>
          <w:color w:val="000000" w:themeColor="text1"/>
        </w:rPr>
        <w:t>Once the political party and its ideological and political line are built up</w:t>
      </w:r>
      <w:r w:rsidRPr="008C50D7">
        <w:rPr>
          <w:rFonts w:asciiTheme="majorHAnsi" w:hAnsiTheme="majorHAnsi" w:cstheme="majorHAnsi"/>
          <w:color w:val="000000" w:themeColor="text1"/>
          <w:sz w:val="12"/>
        </w:rPr>
        <w:t xml:space="preserve">, </w:t>
      </w:r>
      <w:r w:rsidRPr="008C50D7">
        <w:rPr>
          <w:rStyle w:val="Emphasis"/>
          <w:rFonts w:asciiTheme="majorHAnsi" w:hAnsiTheme="majorHAnsi" w:cstheme="majorHAnsi"/>
          <w:color w:val="000000" w:themeColor="text1"/>
        </w:rPr>
        <w:t>then the others will come on its way</w:t>
      </w:r>
      <w:r w:rsidRPr="008C50D7">
        <w:rPr>
          <w:rFonts w:asciiTheme="majorHAnsi" w:hAnsiTheme="majorHAnsi" w:cstheme="majorHAnsi"/>
          <w:color w:val="000000" w:themeColor="text1"/>
          <w:sz w:val="12"/>
        </w:rPr>
        <w:t>. The revolutionaries have to take up this task sooner than later for the emancipation of the entire oppressed people in America, including the blacks.</w:t>
      </w:r>
    </w:p>
    <w:p w14:paraId="522BF381" w14:textId="77777777" w:rsidR="00302DFD" w:rsidRPr="008C50D7" w:rsidRDefault="00302DFD" w:rsidP="00302DFD">
      <w:pPr>
        <w:rPr>
          <w:rFonts w:asciiTheme="majorHAnsi" w:hAnsiTheme="majorHAnsi" w:cstheme="majorHAnsi"/>
          <w:color w:val="000000" w:themeColor="text1"/>
          <w:sz w:val="12"/>
        </w:rPr>
      </w:pPr>
    </w:p>
    <w:p w14:paraId="7B298F06" w14:textId="77777777" w:rsidR="00302DFD" w:rsidRPr="008C50D7" w:rsidRDefault="00302DFD" w:rsidP="00302DFD">
      <w:pPr>
        <w:pStyle w:val="Heading4"/>
        <w:rPr>
          <w:rFonts w:asciiTheme="majorHAnsi" w:hAnsiTheme="majorHAnsi" w:cstheme="majorHAnsi"/>
          <w:color w:val="000000" w:themeColor="text1"/>
        </w:rPr>
      </w:pPr>
      <w:r w:rsidRPr="008C50D7">
        <w:rPr>
          <w:rFonts w:asciiTheme="majorHAnsi" w:hAnsiTheme="majorHAnsi" w:cstheme="majorHAnsi"/>
          <w:color w:val="000000" w:themeColor="text1"/>
        </w:rPr>
        <w:t xml:space="preserve">Global capitalism has shifted production from the terrain of the centralized power to the a form of domination to which there is no outside – welcome to </w:t>
      </w:r>
      <w:r w:rsidRPr="008C50D7">
        <w:rPr>
          <w:rFonts w:asciiTheme="majorHAnsi" w:hAnsiTheme="majorHAnsi" w:cstheme="majorHAnsi"/>
          <w:color w:val="000000" w:themeColor="text1"/>
          <w:u w:val="single"/>
        </w:rPr>
        <w:t>Empire</w:t>
      </w:r>
      <w:r w:rsidRPr="008C50D7">
        <w:rPr>
          <w:rFonts w:asciiTheme="majorHAnsi" w:hAnsiTheme="majorHAnsi" w:cstheme="majorHAnsi"/>
          <w:color w:val="000000" w:themeColor="text1"/>
        </w:rPr>
        <w:t xml:space="preserve">, a new imperial regime of </w:t>
      </w:r>
      <w:r w:rsidRPr="008C50D7">
        <w:rPr>
          <w:rFonts w:asciiTheme="majorHAnsi" w:hAnsiTheme="majorHAnsi" w:cstheme="majorHAnsi"/>
          <w:color w:val="000000" w:themeColor="text1"/>
          <w:u w:val="single"/>
        </w:rPr>
        <w:t>biopolitics</w:t>
      </w:r>
      <w:r w:rsidRPr="008C50D7">
        <w:rPr>
          <w:rFonts w:asciiTheme="majorHAnsi" w:hAnsiTheme="majorHAnsi" w:cstheme="majorHAnsi"/>
          <w:color w:val="000000" w:themeColor="text1"/>
        </w:rPr>
        <w:t xml:space="preserve"> and </w:t>
      </w:r>
      <w:r w:rsidRPr="008C50D7">
        <w:rPr>
          <w:rFonts w:asciiTheme="majorHAnsi" w:hAnsiTheme="majorHAnsi" w:cstheme="majorHAnsi"/>
          <w:color w:val="000000" w:themeColor="text1"/>
          <w:u w:val="single"/>
        </w:rPr>
        <w:t>war</w:t>
      </w:r>
      <w:r w:rsidRPr="008C50D7">
        <w:rPr>
          <w:rFonts w:asciiTheme="majorHAnsi" w:hAnsiTheme="majorHAnsi" w:cstheme="majorHAnsi"/>
          <w:color w:val="000000" w:themeColor="text1"/>
        </w:rPr>
        <w:t>.</w:t>
      </w:r>
    </w:p>
    <w:p w14:paraId="0460E05B" w14:textId="77777777" w:rsidR="00302DFD" w:rsidRPr="008C50D7" w:rsidRDefault="00302DFD" w:rsidP="00302DFD">
      <w:pPr>
        <w:rPr>
          <w:rStyle w:val="Style13ptBold"/>
          <w:rFonts w:asciiTheme="majorHAnsi" w:hAnsiTheme="majorHAnsi" w:cstheme="majorHAnsi"/>
          <w:color w:val="000000" w:themeColor="text1"/>
        </w:rPr>
      </w:pPr>
      <w:r w:rsidRPr="008C50D7">
        <w:rPr>
          <w:rStyle w:val="Style13ptBold"/>
          <w:rFonts w:asciiTheme="majorHAnsi" w:hAnsiTheme="majorHAnsi" w:cstheme="majorHAnsi"/>
          <w:color w:val="000000" w:themeColor="text1"/>
        </w:rPr>
        <w:t>Connell ‘12</w:t>
      </w:r>
    </w:p>
    <w:p w14:paraId="138BAA40" w14:textId="77777777" w:rsidR="00302DFD" w:rsidRPr="008C50D7" w:rsidRDefault="00302DFD" w:rsidP="00302DFD">
      <w:pPr>
        <w:rPr>
          <w:rFonts w:asciiTheme="majorHAnsi" w:hAnsiTheme="majorHAnsi" w:cstheme="majorHAnsi"/>
          <w:color w:val="000000" w:themeColor="text1"/>
          <w:sz w:val="16"/>
          <w:szCs w:val="16"/>
        </w:rPr>
      </w:pPr>
      <w:r w:rsidRPr="008C50D7">
        <w:rPr>
          <w:rFonts w:asciiTheme="majorHAnsi" w:hAnsiTheme="majorHAnsi" w:cstheme="majorHAnsi"/>
          <w:color w:val="000000" w:themeColor="text1"/>
          <w:sz w:val="16"/>
          <w:szCs w:val="16"/>
        </w:rPr>
        <w:t xml:space="preserve">[Raewyn, sociology at the University of Sydney. 2012. “The Poet of Autonomy: Antonio Negri as a Social Theorist,” </w:t>
      </w:r>
      <w:hyperlink r:id="rId10" w:history="1">
        <w:r w:rsidRPr="008C50D7">
          <w:rPr>
            <w:rStyle w:val="Hyperlink"/>
            <w:rFonts w:asciiTheme="majorHAnsi" w:hAnsiTheme="majorHAnsi" w:cstheme="majorHAnsi"/>
            <w:color w:val="000000" w:themeColor="text1"/>
            <w:sz w:val="16"/>
            <w:szCs w:val="16"/>
          </w:rPr>
          <w:t>https://citeseerx.ist.psu.edu/viewdoc/download?doi=10.1.1.985.4088&amp;rep=rep1&amp;type=pdf</w:t>
        </w:r>
      </w:hyperlink>
      <w:r w:rsidRPr="008C50D7">
        <w:rPr>
          <w:rFonts w:asciiTheme="majorHAnsi" w:hAnsiTheme="majorHAnsi" w:cstheme="majorHAnsi"/>
          <w:color w:val="000000" w:themeColor="text1"/>
          <w:sz w:val="16"/>
          <w:szCs w:val="16"/>
        </w:rPr>
        <w:t>] pat</w:t>
      </w:r>
    </w:p>
    <w:p w14:paraId="700F0CA6" w14:textId="77777777" w:rsidR="00302DFD" w:rsidRPr="008C50D7" w:rsidRDefault="00302DFD" w:rsidP="00302DFD">
      <w:pPr>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Negri describes a power structure that operates on a world scale, but has no directing centre. </w:t>
      </w:r>
      <w:r w:rsidRPr="008C50D7">
        <w:rPr>
          <w:rStyle w:val="StyleUnderline"/>
          <w:rFonts w:asciiTheme="majorHAnsi" w:hAnsiTheme="majorHAnsi" w:cstheme="majorHAnsi"/>
          <w:color w:val="000000" w:themeColor="text1"/>
        </w:rPr>
        <w:t xml:space="preserve">The accumulation of </w:t>
      </w:r>
      <w:r w:rsidRPr="008C50D7">
        <w:rPr>
          <w:rStyle w:val="StyleUnderline"/>
          <w:rFonts w:asciiTheme="majorHAnsi" w:hAnsiTheme="majorHAnsi" w:cstheme="majorHAnsi"/>
          <w:color w:val="000000" w:themeColor="text1"/>
          <w:highlight w:val="green"/>
        </w:rPr>
        <w:t>power is greater than</w:t>
      </w:r>
      <w:r w:rsidRPr="008C50D7">
        <w:rPr>
          <w:rStyle w:val="StyleUnderline"/>
          <w:rFonts w:asciiTheme="majorHAnsi" w:hAnsiTheme="majorHAnsi" w:cstheme="majorHAnsi"/>
          <w:color w:val="000000" w:themeColor="text1"/>
        </w:rPr>
        <w:t xml:space="preserve"> it has </w:t>
      </w:r>
      <w:r w:rsidRPr="008C50D7">
        <w:rPr>
          <w:rStyle w:val="StyleUnderline"/>
          <w:rFonts w:asciiTheme="majorHAnsi" w:hAnsiTheme="majorHAnsi" w:cstheme="majorHAnsi"/>
          <w:color w:val="000000" w:themeColor="text1"/>
          <w:highlight w:val="green"/>
        </w:rPr>
        <w:t>ever</w:t>
      </w:r>
      <w:r w:rsidRPr="008C50D7">
        <w:rPr>
          <w:rStyle w:val="StyleUnderline"/>
          <w:rFonts w:asciiTheme="majorHAnsi" w:hAnsiTheme="majorHAnsi" w:cstheme="majorHAnsi"/>
          <w:color w:val="000000" w:themeColor="text1"/>
        </w:rPr>
        <w:t xml:space="preserve"> been</w:t>
      </w:r>
      <w:r w:rsidRPr="008C50D7">
        <w:rPr>
          <w:rFonts w:asciiTheme="majorHAnsi" w:hAnsiTheme="majorHAnsi" w:cstheme="majorHAnsi"/>
          <w:color w:val="000000" w:themeColor="text1"/>
          <w:sz w:val="16"/>
        </w:rPr>
        <w:t xml:space="preserve">, </w:t>
      </w:r>
      <w:r w:rsidRPr="008C50D7">
        <w:rPr>
          <w:rStyle w:val="Emphasis"/>
          <w:rFonts w:asciiTheme="majorHAnsi" w:hAnsiTheme="majorHAnsi" w:cstheme="majorHAnsi"/>
          <w:color w:val="000000" w:themeColor="text1"/>
          <w:highlight w:val="green"/>
        </w:rPr>
        <w:t>yet sovereignty has been dispersed</w:t>
      </w:r>
      <w:r w:rsidRPr="008C50D7">
        <w:rPr>
          <w:rFonts w:asciiTheme="majorHAnsi" w:hAnsiTheme="majorHAnsi" w:cstheme="majorHAnsi"/>
          <w:color w:val="000000" w:themeColor="text1"/>
          <w:sz w:val="16"/>
        </w:rPr>
        <w:t xml:space="preserve">. Modern </w:t>
      </w:r>
      <w:r w:rsidRPr="008C50D7">
        <w:rPr>
          <w:rStyle w:val="StyleUnderline"/>
          <w:rFonts w:asciiTheme="majorHAnsi" w:hAnsiTheme="majorHAnsi" w:cstheme="majorHAnsi"/>
          <w:color w:val="000000" w:themeColor="text1"/>
          <w:highlight w:val="green"/>
        </w:rPr>
        <w:t>capitalism has produced</w:t>
      </w:r>
      <w:r w:rsidRPr="008C50D7">
        <w:rPr>
          <w:rFonts w:asciiTheme="majorHAnsi" w:hAnsiTheme="majorHAnsi" w:cstheme="majorHAnsi"/>
          <w:color w:val="000000" w:themeColor="text1"/>
          <w:sz w:val="16"/>
        </w:rPr>
        <w:t xml:space="preserve"> a strange political order, quite different from the “imperialism” of the nineteenth century – hence Negri uses the old-fashioned term “</w:t>
      </w:r>
      <w:r w:rsidRPr="008C50D7">
        <w:rPr>
          <w:rStyle w:val="Emphasis"/>
          <w:rFonts w:asciiTheme="majorHAnsi" w:hAnsiTheme="majorHAnsi" w:cstheme="majorHAnsi"/>
          <w:color w:val="000000" w:themeColor="text1"/>
          <w:sz w:val="32"/>
          <w:szCs w:val="32"/>
          <w:highlight w:val="green"/>
        </w:rPr>
        <w:t>empire</w:t>
      </w:r>
      <w:r w:rsidRPr="008C50D7">
        <w:rPr>
          <w:rFonts w:asciiTheme="majorHAnsi" w:hAnsiTheme="majorHAnsi" w:cstheme="majorHAnsi"/>
          <w:color w:val="000000" w:themeColor="text1"/>
          <w:sz w:val="16"/>
        </w:rPr>
        <w:t>.”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centres can, at best, conduct police operations and need help from other parts of the network.</w:t>
      </w:r>
    </w:p>
    <w:p w14:paraId="0C652D60" w14:textId="77777777" w:rsidR="00302DFD" w:rsidRPr="008C50D7" w:rsidRDefault="00302DFD" w:rsidP="00302DFD">
      <w:pPr>
        <w:rPr>
          <w:rFonts w:asciiTheme="majorHAnsi" w:hAnsiTheme="majorHAnsi" w:cstheme="majorHAnsi"/>
          <w:color w:val="000000" w:themeColor="text1"/>
          <w:sz w:val="16"/>
        </w:rPr>
      </w:pPr>
      <w:r w:rsidRPr="008C50D7">
        <w:rPr>
          <w:rStyle w:val="StyleUnderline"/>
          <w:rFonts w:asciiTheme="majorHAnsi" w:hAnsiTheme="majorHAnsi" w:cstheme="majorHAnsi"/>
          <w:color w:val="000000" w:themeColor="text1"/>
        </w:rPr>
        <w:t xml:space="preserve">At the same time </w:t>
      </w:r>
      <w:r w:rsidRPr="008C50D7">
        <w:rPr>
          <w:rStyle w:val="StyleUnderline"/>
          <w:rFonts w:asciiTheme="majorHAnsi" w:hAnsiTheme="majorHAnsi" w:cstheme="majorHAnsi"/>
          <w:color w:val="000000" w:themeColor="text1"/>
          <w:highlight w:val="green"/>
        </w:rPr>
        <w:t>Empire has become</w:t>
      </w:r>
      <w:r w:rsidRPr="008C50D7">
        <w:rPr>
          <w:rFonts w:asciiTheme="majorHAnsi" w:hAnsiTheme="majorHAnsi" w:cstheme="majorHAnsi"/>
          <w:color w:val="000000" w:themeColor="text1"/>
          <w:sz w:val="16"/>
        </w:rPr>
        <w:t xml:space="preserve">, in a certain sense, </w:t>
      </w:r>
      <w:r w:rsidRPr="008C50D7">
        <w:rPr>
          <w:rStyle w:val="StyleUnderline"/>
          <w:rFonts w:asciiTheme="majorHAnsi" w:hAnsiTheme="majorHAnsi" w:cstheme="majorHAnsi"/>
          <w:color w:val="000000" w:themeColor="text1"/>
          <w:highlight w:val="green"/>
        </w:rPr>
        <w:t>total</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highlight w:val="green"/>
        </w:rPr>
        <w:t>There is no “outside”</w:t>
      </w:r>
      <w:r w:rsidRPr="008C50D7">
        <w:rPr>
          <w:rFonts w:asciiTheme="majorHAnsi" w:hAnsiTheme="majorHAnsi" w:cstheme="majorHAnsi"/>
          <w:color w:val="000000" w:themeColor="text1"/>
          <w:sz w:val="16"/>
        </w:rPr>
        <w:t xml:space="preserve"> to the system, for instance no transcendent ethical standpoint from which its operations can be effectively criticised. There are echoes of Foucault here, but Negri’s model is not one of universal capillary power, or postmodern fragmentation. </w:t>
      </w:r>
      <w:r w:rsidRPr="008C50D7">
        <w:rPr>
          <w:rStyle w:val="StyleUnderline"/>
          <w:rFonts w:asciiTheme="majorHAnsi" w:hAnsiTheme="majorHAnsi" w:cstheme="majorHAnsi"/>
          <w:color w:val="000000" w:themeColor="text1"/>
        </w:rPr>
        <w:t xml:space="preserve">The dispersed sovereignty of Empire is </w:t>
      </w:r>
      <w:r w:rsidRPr="008C50D7">
        <w:rPr>
          <w:rStyle w:val="StyleUnderline"/>
          <w:rFonts w:asciiTheme="majorHAnsi" w:hAnsiTheme="majorHAnsi" w:cstheme="majorHAnsi"/>
          <w:color w:val="000000" w:themeColor="text1"/>
          <w:highlight w:val="green"/>
        </w:rPr>
        <w:t>still a system</w:t>
      </w:r>
      <w:r w:rsidRPr="008C50D7">
        <w:rPr>
          <w:rStyle w:val="StyleUnderline"/>
          <w:rFonts w:asciiTheme="majorHAnsi" w:hAnsiTheme="majorHAnsi" w:cstheme="majorHAnsi"/>
          <w:color w:val="000000" w:themeColor="text1"/>
        </w:rPr>
        <w:t xml:space="preserve"> of domination</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 xml:space="preserve">quite specifically </w:t>
      </w:r>
      <w:r w:rsidRPr="008C50D7">
        <w:rPr>
          <w:rStyle w:val="StyleUnderline"/>
          <w:rFonts w:asciiTheme="majorHAnsi" w:hAnsiTheme="majorHAnsi" w:cstheme="majorHAnsi"/>
          <w:color w:val="000000" w:themeColor="text1"/>
          <w:highlight w:val="green"/>
        </w:rPr>
        <w:t>of capitalist domination</w:t>
      </w:r>
      <w:r w:rsidRPr="008C50D7">
        <w:rPr>
          <w:rFonts w:asciiTheme="majorHAnsi" w:hAnsiTheme="majorHAnsi" w:cstheme="majorHAnsi"/>
          <w:color w:val="000000" w:themeColor="text1"/>
          <w:sz w:val="16"/>
        </w:rPr>
        <w:t>. “In Empire capital and sovereignty tend to overlap completely” [Hardt and Negri 2004, 334]. It is a system designed to maintain exploitation and the accumulation of wealth globally in the hands of the privileged few.</w:t>
      </w:r>
    </w:p>
    <w:p w14:paraId="208A7319" w14:textId="77777777" w:rsidR="00302DFD" w:rsidRPr="008C50D7" w:rsidRDefault="00302DFD" w:rsidP="00302DFD">
      <w:pPr>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Such a system has to be violent, hard-headed and ruthless. Empire was published before the 9/11 atrocity, but the model has no difficulty accounting for the US response to the attack, and for the subsequent atrocities against Afghanistan and Iraq. </w:t>
      </w:r>
      <w:r w:rsidRPr="008C50D7">
        <w:rPr>
          <w:rStyle w:val="StyleUnderline"/>
          <w:rFonts w:asciiTheme="majorHAnsi" w:hAnsiTheme="majorHAnsi" w:cstheme="majorHAnsi"/>
          <w:color w:val="000000" w:themeColor="text1"/>
        </w:rPr>
        <w:t xml:space="preserve">Multitude argues that </w:t>
      </w:r>
      <w:r w:rsidRPr="008C50D7">
        <w:rPr>
          <w:rStyle w:val="StyleUnderline"/>
          <w:rFonts w:asciiTheme="majorHAnsi" w:hAnsiTheme="majorHAnsi" w:cstheme="majorHAnsi"/>
          <w:color w:val="000000" w:themeColor="text1"/>
          <w:highlight w:val="green"/>
        </w:rPr>
        <w:t>war</w:t>
      </w:r>
      <w:r w:rsidRPr="008C50D7">
        <w:rPr>
          <w:rFonts w:asciiTheme="majorHAnsi" w:hAnsiTheme="majorHAnsi" w:cstheme="majorHAnsi"/>
          <w:color w:val="000000" w:themeColor="text1"/>
          <w:sz w:val="16"/>
        </w:rPr>
        <w:t xml:space="preserve">, the extreme expression of the violence of the system, </w:t>
      </w:r>
      <w:r w:rsidRPr="008C50D7">
        <w:rPr>
          <w:rStyle w:val="StyleUnderline"/>
          <w:rFonts w:asciiTheme="majorHAnsi" w:hAnsiTheme="majorHAnsi" w:cstheme="majorHAnsi"/>
          <w:color w:val="000000" w:themeColor="text1"/>
          <w:highlight w:val="green"/>
        </w:rPr>
        <w:t>has become endemic and</w:t>
      </w:r>
      <w:r w:rsidRPr="008C50D7">
        <w:rPr>
          <w:rStyle w:val="StyleUnderline"/>
          <w:rFonts w:asciiTheme="majorHAnsi" w:hAnsiTheme="majorHAnsi" w:cstheme="majorHAnsi"/>
          <w:color w:val="000000" w:themeColor="text1"/>
        </w:rPr>
        <w:t xml:space="preserve"> indeed </w:t>
      </w:r>
      <w:r w:rsidRPr="008C50D7">
        <w:rPr>
          <w:rStyle w:val="StyleUnderline"/>
          <w:rFonts w:asciiTheme="majorHAnsi" w:hAnsiTheme="majorHAnsi" w:cstheme="majorHAnsi"/>
          <w:color w:val="000000" w:themeColor="text1"/>
          <w:highlight w:val="green"/>
        </w:rPr>
        <w:t>necessary</w:t>
      </w:r>
      <w:r w:rsidRPr="008C50D7">
        <w:rPr>
          <w:rStyle w:val="StyleUnderline"/>
          <w:rFonts w:asciiTheme="majorHAnsi" w:hAnsiTheme="majorHAnsi" w:cstheme="majorHAnsi"/>
          <w:color w:val="000000" w:themeColor="text1"/>
        </w:rPr>
        <w:t xml:space="preserve"> to the global order</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 xml:space="preserve">“Military force </w:t>
      </w:r>
      <w:r w:rsidRPr="008C50D7">
        <w:rPr>
          <w:rStyle w:val="StyleUnderline"/>
          <w:rFonts w:asciiTheme="majorHAnsi" w:hAnsiTheme="majorHAnsi" w:cstheme="majorHAnsi"/>
          <w:color w:val="000000" w:themeColor="text1"/>
          <w:highlight w:val="green"/>
        </w:rPr>
        <w:t>must guarantee</w:t>
      </w:r>
      <w:r w:rsidRPr="008C50D7">
        <w:rPr>
          <w:rStyle w:val="StyleUnderline"/>
          <w:rFonts w:asciiTheme="majorHAnsi" w:hAnsiTheme="majorHAnsi" w:cstheme="majorHAnsi"/>
          <w:color w:val="000000" w:themeColor="text1"/>
        </w:rPr>
        <w:t xml:space="preserve"> the </w:t>
      </w:r>
      <w:r w:rsidRPr="008C50D7">
        <w:rPr>
          <w:rStyle w:val="StyleUnderline"/>
          <w:rFonts w:asciiTheme="majorHAnsi" w:hAnsiTheme="majorHAnsi" w:cstheme="majorHAnsi"/>
          <w:color w:val="000000" w:themeColor="text1"/>
          <w:highlight w:val="green"/>
        </w:rPr>
        <w:t>conditions for</w:t>
      </w:r>
      <w:r w:rsidRPr="008C50D7">
        <w:rPr>
          <w:rStyle w:val="StyleUnderline"/>
          <w:rFonts w:asciiTheme="majorHAnsi" w:hAnsiTheme="majorHAnsi" w:cstheme="majorHAnsi"/>
          <w:color w:val="000000" w:themeColor="text1"/>
        </w:rPr>
        <w:t xml:space="preserve"> the functioning of </w:t>
      </w:r>
      <w:r w:rsidRPr="008C50D7">
        <w:rPr>
          <w:rStyle w:val="StyleUnderline"/>
          <w:rFonts w:asciiTheme="majorHAnsi" w:hAnsiTheme="majorHAnsi" w:cstheme="majorHAnsi"/>
          <w:color w:val="000000" w:themeColor="text1"/>
          <w:highlight w:val="green"/>
        </w:rPr>
        <w:t>the world market”</w:t>
      </w:r>
      <w:r w:rsidRPr="008C50D7">
        <w:rPr>
          <w:rFonts w:asciiTheme="majorHAnsi" w:hAnsiTheme="majorHAnsi" w:cstheme="majorHAnsi"/>
          <w:color w:val="000000" w:themeColor="text1"/>
          <w:sz w:val="16"/>
        </w:rPr>
        <w:t xml:space="preserve"> [ibidem, 21, 90, 177].</w:t>
      </w:r>
    </w:p>
    <w:p w14:paraId="7A6E5AE6" w14:textId="77777777" w:rsidR="00302DFD" w:rsidRPr="008C50D7" w:rsidRDefault="00302DFD" w:rsidP="00302DFD">
      <w:pPr>
        <w:rPr>
          <w:rFonts w:asciiTheme="majorHAnsi" w:hAnsiTheme="majorHAnsi" w:cstheme="majorHAnsi"/>
          <w:color w:val="000000" w:themeColor="text1"/>
          <w:sz w:val="16"/>
        </w:rPr>
      </w:pPr>
      <w:r w:rsidRPr="008C50D7">
        <w:rPr>
          <w:rStyle w:val="StyleUnderline"/>
          <w:rFonts w:asciiTheme="majorHAnsi" w:hAnsiTheme="majorHAnsi" w:cstheme="majorHAnsi"/>
          <w:color w:val="000000" w:themeColor="text1"/>
          <w:highlight w:val="green"/>
        </w:rPr>
        <w:t>Empire</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highlight w:val="green"/>
        </w:rPr>
        <w:t>is</w:t>
      </w:r>
      <w:r w:rsidRPr="008C50D7">
        <w:rPr>
          <w:rFonts w:asciiTheme="majorHAnsi" w:hAnsiTheme="majorHAnsi" w:cstheme="majorHAnsi"/>
          <w:color w:val="000000" w:themeColor="text1"/>
          <w:sz w:val="16"/>
        </w:rPr>
        <w:t xml:space="preserve"> a system of domination produced by rupture from earlier systems of domination – from traditional imperialism and from the disciplinary society of modernity. Negri sometimes speaks of the emergence of a “society of control.” </w:t>
      </w:r>
      <w:r w:rsidRPr="008C50D7">
        <w:rPr>
          <w:rStyle w:val="StyleUnderline"/>
          <w:rFonts w:asciiTheme="majorHAnsi" w:hAnsiTheme="majorHAnsi" w:cstheme="majorHAnsi"/>
          <w:color w:val="000000" w:themeColor="text1"/>
        </w:rPr>
        <w:t xml:space="preserve">The new society is </w:t>
      </w:r>
      <w:r w:rsidRPr="008C50D7">
        <w:rPr>
          <w:rStyle w:val="StyleUnderline"/>
          <w:rFonts w:asciiTheme="majorHAnsi" w:hAnsiTheme="majorHAnsi" w:cstheme="majorHAnsi"/>
          <w:color w:val="000000" w:themeColor="text1"/>
          <w:highlight w:val="green"/>
        </w:rPr>
        <w:t>marked by hybrid</w:t>
      </w:r>
      <w:r w:rsidRPr="008C50D7">
        <w:rPr>
          <w:rStyle w:val="StyleUnderline"/>
          <w:rFonts w:asciiTheme="majorHAnsi" w:hAnsiTheme="majorHAnsi" w:cstheme="majorHAnsi"/>
          <w:color w:val="000000" w:themeColor="text1"/>
        </w:rPr>
        <w:t xml:space="preserve"> forms of </w:t>
      </w:r>
      <w:r w:rsidRPr="008C50D7">
        <w:rPr>
          <w:rStyle w:val="StyleUnderline"/>
          <w:rFonts w:asciiTheme="majorHAnsi" w:hAnsiTheme="majorHAnsi" w:cstheme="majorHAnsi"/>
          <w:color w:val="000000" w:themeColor="text1"/>
          <w:highlight w:val="green"/>
        </w:rPr>
        <w:t>rule</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 xml:space="preserve">cobbled together </w:t>
      </w:r>
      <w:r w:rsidRPr="008C50D7">
        <w:rPr>
          <w:rStyle w:val="StyleUnderline"/>
          <w:rFonts w:asciiTheme="majorHAnsi" w:hAnsiTheme="majorHAnsi" w:cstheme="majorHAnsi"/>
          <w:color w:val="000000" w:themeColor="text1"/>
          <w:highlight w:val="green"/>
        </w:rPr>
        <w:t>to deal ad hoc with</w:t>
      </w:r>
      <w:r w:rsidRPr="008C50D7">
        <w:rPr>
          <w:rStyle w:val="StyleUnderline"/>
          <w:rFonts w:asciiTheme="majorHAnsi" w:hAnsiTheme="majorHAnsi" w:cstheme="majorHAnsi"/>
          <w:color w:val="000000" w:themeColor="text1"/>
        </w:rPr>
        <w:t xml:space="preserve"> urgent </w:t>
      </w:r>
      <w:r w:rsidRPr="008C50D7">
        <w:rPr>
          <w:rStyle w:val="StyleUnderline"/>
          <w:rFonts w:asciiTheme="majorHAnsi" w:hAnsiTheme="majorHAnsi" w:cstheme="majorHAnsi"/>
          <w:color w:val="000000" w:themeColor="text1"/>
          <w:highlight w:val="green"/>
        </w:rPr>
        <w:t>problems</w:t>
      </w:r>
      <w:r w:rsidRPr="008C50D7">
        <w:rPr>
          <w:rFonts w:asciiTheme="majorHAnsi" w:hAnsiTheme="majorHAnsi" w:cstheme="majorHAnsi"/>
          <w:color w:val="000000" w:themeColor="text1"/>
          <w:sz w:val="16"/>
        </w:rPr>
        <w:t xml:space="preserve"> (e.g. private police, “public-private partnerships,” puppet governments). There is no overall system, orderliness, in the global exercise of power. But there is an overall character to it:</w:t>
      </w:r>
    </w:p>
    <w:p w14:paraId="76A21B11" w14:textId="77777777" w:rsidR="00302DFD" w:rsidRPr="008C50D7" w:rsidRDefault="00302DFD" w:rsidP="00302DFD">
      <w:pPr>
        <w:ind w:left="720"/>
        <w:rPr>
          <w:rFonts w:asciiTheme="majorHAnsi" w:hAnsiTheme="majorHAnsi" w:cstheme="majorHAnsi"/>
          <w:color w:val="000000" w:themeColor="text1"/>
          <w:sz w:val="16"/>
          <w:szCs w:val="16"/>
        </w:rPr>
      </w:pPr>
      <w:r w:rsidRPr="008C50D7">
        <w:rPr>
          <w:rFonts w:asciiTheme="majorHAnsi" w:hAnsiTheme="majorHAnsi" w:cstheme="majorHAnsi"/>
          <w:color w:val="000000" w:themeColor="text1"/>
          <w:sz w:val="16"/>
          <w:szCs w:val="16"/>
        </w:rPr>
        <w:t>In Empire corruption is everywhere... It resides in different forms in the supreme government of Empire and its vassal administrations, the most refined and the most rotten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43F56292" w14:textId="77777777" w:rsidR="00302DFD" w:rsidRPr="008C50D7" w:rsidRDefault="00302DFD" w:rsidP="00302DFD">
      <w:pPr>
        <w:rPr>
          <w:rFonts w:asciiTheme="majorHAnsi" w:hAnsiTheme="majorHAnsi" w:cstheme="majorHAnsi"/>
          <w:color w:val="000000" w:themeColor="text1"/>
        </w:rPr>
      </w:pPr>
      <w:r w:rsidRPr="008C50D7">
        <w:rPr>
          <w:rStyle w:val="StyleUnderline"/>
          <w:rFonts w:asciiTheme="majorHAnsi" w:hAnsiTheme="majorHAnsi" w:cstheme="majorHAnsi"/>
          <w:color w:val="000000" w:themeColor="text1"/>
          <w:highlight w:val="green"/>
        </w:rPr>
        <w:t>Corruption expresses</w:t>
      </w:r>
      <w:r w:rsidRPr="008C50D7">
        <w:rPr>
          <w:rStyle w:val="StyleUnderline"/>
          <w:rFonts w:asciiTheme="majorHAnsi" w:hAnsiTheme="majorHAnsi" w:cstheme="majorHAnsi"/>
          <w:color w:val="000000" w:themeColor="text1"/>
        </w:rPr>
        <w:t xml:space="preserve"> the arbitrariness of a </w:t>
      </w:r>
      <w:r w:rsidRPr="008C50D7">
        <w:rPr>
          <w:rStyle w:val="StyleUnderline"/>
          <w:rFonts w:asciiTheme="majorHAnsi" w:hAnsiTheme="majorHAnsi" w:cstheme="majorHAnsi"/>
          <w:color w:val="000000" w:themeColor="text1"/>
          <w:highlight w:val="green"/>
        </w:rPr>
        <w:t>power which has no rationale</w:t>
      </w:r>
      <w:r w:rsidRPr="008C50D7">
        <w:rPr>
          <w:rFonts w:asciiTheme="majorHAnsi" w:hAnsiTheme="majorHAnsi" w:cstheme="majorHAnsi"/>
          <w:color w:val="000000" w:themeColor="text1"/>
        </w:rPr>
        <w:t xml:space="preserve">, no justification, </w:t>
      </w:r>
      <w:r w:rsidRPr="008C50D7">
        <w:rPr>
          <w:rStyle w:val="Emphasis"/>
          <w:rFonts w:asciiTheme="majorHAnsi" w:hAnsiTheme="majorHAnsi" w:cstheme="majorHAnsi"/>
          <w:color w:val="000000" w:themeColor="text1"/>
          <w:highlight w:val="green"/>
        </w:rPr>
        <w:t>except</w:t>
      </w:r>
      <w:r w:rsidRPr="008C50D7">
        <w:rPr>
          <w:rStyle w:val="Emphasis"/>
          <w:rFonts w:asciiTheme="majorHAnsi" w:hAnsiTheme="majorHAnsi" w:cstheme="majorHAnsi"/>
          <w:color w:val="000000" w:themeColor="text1"/>
        </w:rPr>
        <w:t xml:space="preserve"> the maintenance of </w:t>
      </w:r>
      <w:r w:rsidRPr="008C50D7">
        <w:rPr>
          <w:rStyle w:val="Emphasis"/>
          <w:rFonts w:asciiTheme="majorHAnsi" w:hAnsiTheme="majorHAnsi" w:cstheme="majorHAnsi"/>
          <w:color w:val="000000" w:themeColor="text1"/>
          <w:highlight w:val="green"/>
        </w:rPr>
        <w:t>domination itself</w:t>
      </w:r>
      <w:r w:rsidRPr="008C50D7">
        <w:rPr>
          <w:rFonts w:asciiTheme="majorHAnsi" w:hAnsiTheme="majorHAnsi" w:cstheme="majorHAnsi"/>
          <w:color w:val="000000" w:themeColor="text1"/>
        </w:rPr>
        <w:t>.</w:t>
      </w:r>
    </w:p>
    <w:p w14:paraId="37D35D92" w14:textId="77777777" w:rsidR="00302DFD" w:rsidRPr="008C50D7" w:rsidRDefault="00302DFD" w:rsidP="00302DFD">
      <w:pPr>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8C50D7">
        <w:rPr>
          <w:rStyle w:val="StyleUnderline"/>
          <w:rFonts w:asciiTheme="majorHAnsi" w:hAnsiTheme="majorHAnsi" w:cstheme="majorHAnsi"/>
          <w:color w:val="000000" w:themeColor="text1"/>
        </w:rPr>
        <w:t xml:space="preserve">The </w:t>
      </w:r>
      <w:r w:rsidRPr="008C50D7">
        <w:rPr>
          <w:rStyle w:val="StyleUnderline"/>
          <w:rFonts w:asciiTheme="majorHAnsi" w:hAnsiTheme="majorHAnsi" w:cstheme="majorHAnsi"/>
          <w:color w:val="000000" w:themeColor="text1"/>
          <w:highlight w:val="green"/>
        </w:rPr>
        <w:t>established institutions</w:t>
      </w:r>
      <w:r w:rsidRPr="008C50D7">
        <w:rPr>
          <w:rStyle w:val="StyleUnderline"/>
          <w:rFonts w:asciiTheme="majorHAnsi" w:hAnsiTheme="majorHAnsi" w:cstheme="majorHAnsi"/>
          <w:color w:val="000000" w:themeColor="text1"/>
        </w:rPr>
        <w:t xml:space="preserve"> of modern society (school</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family</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hospital</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 xml:space="preserve">factory etc.) </w:t>
      </w:r>
      <w:r w:rsidRPr="008C50D7">
        <w:rPr>
          <w:rStyle w:val="StyleUnderline"/>
          <w:rFonts w:asciiTheme="majorHAnsi" w:hAnsiTheme="majorHAnsi" w:cstheme="majorHAnsi"/>
          <w:color w:val="000000" w:themeColor="text1"/>
          <w:highlight w:val="green"/>
        </w:rPr>
        <w:t>“are</w:t>
      </w:r>
      <w:r w:rsidRPr="008C50D7">
        <w:rPr>
          <w:rStyle w:val="StyleUnderline"/>
          <w:rFonts w:asciiTheme="majorHAnsi" w:hAnsiTheme="majorHAnsi" w:cstheme="majorHAnsi"/>
          <w:color w:val="000000" w:themeColor="text1"/>
        </w:rPr>
        <w:t xml:space="preserve"> everywhere </w:t>
      </w:r>
      <w:r w:rsidRPr="008C50D7">
        <w:rPr>
          <w:rStyle w:val="StyleUnderline"/>
          <w:rFonts w:asciiTheme="majorHAnsi" w:hAnsiTheme="majorHAnsi" w:cstheme="majorHAnsi"/>
          <w:color w:val="000000" w:themeColor="text1"/>
          <w:highlight w:val="green"/>
        </w:rPr>
        <w:t>in crisis”</w:t>
      </w:r>
      <w:r w:rsidRPr="008C50D7">
        <w:rPr>
          <w:rFonts w:asciiTheme="majorHAnsi" w:hAnsiTheme="majorHAnsi" w:cstheme="majorHAnsi"/>
          <w:color w:val="000000" w:themeColor="text1"/>
          <w:sz w:val="16"/>
        </w:rPr>
        <w:t xml:space="preserve"> [Hardt and Negri 2000, 329], endemically corrupted. In their place arises a society of control centering on a strong state. </w:t>
      </w:r>
      <w:r w:rsidRPr="008C50D7">
        <w:rPr>
          <w:rStyle w:val="StyleUnderline"/>
          <w:rFonts w:asciiTheme="majorHAnsi" w:hAnsiTheme="majorHAnsi" w:cstheme="majorHAnsi"/>
          <w:color w:val="000000" w:themeColor="text1"/>
        </w:rPr>
        <w:t xml:space="preserve">Negri has </w:t>
      </w:r>
      <w:r w:rsidRPr="008C50D7">
        <w:rPr>
          <w:rStyle w:val="Emphasis"/>
          <w:rFonts w:asciiTheme="majorHAnsi" w:hAnsiTheme="majorHAnsi" w:cstheme="majorHAnsi"/>
          <w:color w:val="000000" w:themeColor="text1"/>
          <w:highlight w:val="green"/>
        </w:rPr>
        <w:t>no patience with social-democratic wailing about the decline of the state</w:t>
      </w:r>
      <w:r w:rsidRPr="008C50D7">
        <w:rPr>
          <w:rStyle w:val="StyleUnderline"/>
          <w:rFonts w:asciiTheme="majorHAnsi" w:hAnsiTheme="majorHAnsi" w:cstheme="majorHAnsi"/>
          <w:color w:val="000000" w:themeColor="text1"/>
        </w:rPr>
        <w:t xml:space="preserve"> under globalization</w:t>
      </w:r>
      <w:r w:rsidRPr="008C50D7">
        <w:rPr>
          <w:rFonts w:asciiTheme="majorHAnsi" w:hAnsiTheme="majorHAnsi" w:cstheme="majorHAnsi"/>
          <w:color w:val="000000" w:themeColor="text1"/>
          <w:sz w:val="16"/>
        </w:rPr>
        <w:t xml:space="preserve">. In his view, </w:t>
      </w:r>
      <w:r w:rsidRPr="008C50D7">
        <w:rPr>
          <w:rStyle w:val="StyleUnderline"/>
          <w:rFonts w:asciiTheme="majorHAnsi" w:hAnsiTheme="majorHAnsi" w:cstheme="majorHAnsi"/>
          <w:color w:val="000000" w:themeColor="text1"/>
        </w:rPr>
        <w:t xml:space="preserve">big </w:t>
      </w:r>
      <w:r w:rsidRPr="008C50D7">
        <w:rPr>
          <w:rStyle w:val="StyleUnderline"/>
          <w:rFonts w:asciiTheme="majorHAnsi" w:hAnsiTheme="majorHAnsi" w:cstheme="majorHAnsi"/>
          <w:color w:val="000000" w:themeColor="text1"/>
          <w:highlight w:val="green"/>
        </w:rPr>
        <w:t>government</w:t>
      </w:r>
      <w:r w:rsidRPr="008C50D7">
        <w:rPr>
          <w:rStyle w:val="StyleUnderline"/>
          <w:rFonts w:asciiTheme="majorHAnsi" w:hAnsiTheme="majorHAnsi" w:cstheme="majorHAnsi"/>
          <w:color w:val="000000" w:themeColor="text1"/>
        </w:rPr>
        <w:t xml:space="preserve"> has never gone awa</w:t>
      </w:r>
      <w:r w:rsidRPr="008C50D7">
        <w:rPr>
          <w:rFonts w:asciiTheme="majorHAnsi" w:hAnsiTheme="majorHAnsi" w:cstheme="majorHAnsi"/>
          <w:color w:val="000000" w:themeColor="text1"/>
          <w:sz w:val="16"/>
        </w:rPr>
        <w:t xml:space="preserve">y. It has, however, </w:t>
      </w:r>
      <w:r w:rsidRPr="008C50D7">
        <w:rPr>
          <w:rStyle w:val="StyleUnderline"/>
          <w:rFonts w:asciiTheme="majorHAnsi" w:hAnsiTheme="majorHAnsi" w:cstheme="majorHAnsi"/>
          <w:color w:val="000000" w:themeColor="text1"/>
          <w:highlight w:val="green"/>
        </w:rPr>
        <w:t>changed</w:t>
      </w:r>
      <w:r w:rsidRPr="008C50D7">
        <w:rPr>
          <w:rStyle w:val="StyleUnderline"/>
          <w:rFonts w:asciiTheme="majorHAnsi" w:hAnsiTheme="majorHAnsi" w:cstheme="majorHAnsi"/>
          <w:color w:val="000000" w:themeColor="text1"/>
        </w:rPr>
        <w:t xml:space="preserve"> its </w:t>
      </w:r>
      <w:r w:rsidRPr="008C50D7">
        <w:rPr>
          <w:rStyle w:val="StyleUnderline"/>
          <w:rFonts w:asciiTheme="majorHAnsi" w:hAnsiTheme="majorHAnsi" w:cstheme="majorHAnsi"/>
          <w:color w:val="000000" w:themeColor="text1"/>
          <w:highlight w:val="green"/>
        </w:rPr>
        <w:t>focus</w:t>
      </w:r>
      <w:r w:rsidRPr="008C50D7">
        <w:rPr>
          <w:rFonts w:asciiTheme="majorHAnsi" w:hAnsiTheme="majorHAnsi" w:cstheme="majorHAnsi"/>
          <w:color w:val="000000" w:themeColor="text1"/>
          <w:sz w:val="16"/>
        </w:rPr>
        <w:t xml:space="preserve"> – </w:t>
      </w:r>
      <w:r w:rsidRPr="008C50D7">
        <w:rPr>
          <w:rStyle w:val="StyleUnderline"/>
          <w:rFonts w:asciiTheme="majorHAnsi" w:hAnsiTheme="majorHAnsi" w:cstheme="majorHAnsi"/>
          <w:color w:val="000000" w:themeColor="text1"/>
          <w:highlight w:val="green"/>
        </w:rPr>
        <w:t>from economic planning to social control</w:t>
      </w:r>
      <w:r w:rsidRPr="008C50D7">
        <w:rPr>
          <w:rFonts w:asciiTheme="majorHAnsi" w:hAnsiTheme="majorHAnsi" w:cstheme="majorHAnsi"/>
          <w:color w:val="000000" w:themeColor="text1"/>
          <w:sz w:val="16"/>
        </w:rPr>
        <w:t>, the mobilization of force, “security.” The inherent violence of capitalist power is more and more clearly revealed.</w:t>
      </w:r>
    </w:p>
    <w:p w14:paraId="42B97E69" w14:textId="77777777" w:rsidR="00302DFD" w:rsidRPr="008C50D7" w:rsidRDefault="00302DFD" w:rsidP="00302DFD">
      <w:pPr>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8C50D7">
        <w:rPr>
          <w:rStyle w:val="Emphasis"/>
          <w:rFonts w:asciiTheme="majorHAnsi" w:hAnsiTheme="majorHAnsi" w:cstheme="majorHAnsi"/>
          <w:color w:val="000000" w:themeColor="text1"/>
        </w:rPr>
        <w:t xml:space="preserve">Negri speaks of </w:t>
      </w:r>
      <w:r w:rsidRPr="008C50D7">
        <w:rPr>
          <w:rStyle w:val="Emphasis"/>
          <w:rFonts w:asciiTheme="majorHAnsi" w:hAnsiTheme="majorHAnsi" w:cstheme="majorHAnsi"/>
          <w:color w:val="000000" w:themeColor="text1"/>
          <w:highlight w:val="green"/>
        </w:rPr>
        <w:t>“biopolitical production.”</w:t>
      </w:r>
      <w:r w:rsidRPr="008C50D7">
        <w:rPr>
          <w:rStyle w:val="StyleUnderline"/>
          <w:rFonts w:asciiTheme="majorHAnsi" w:hAnsiTheme="majorHAnsi" w:cstheme="majorHAnsi"/>
          <w:color w:val="000000" w:themeColor="text1"/>
        </w:rPr>
        <w:t xml:space="preserve"> This </w:t>
      </w:r>
      <w:r w:rsidRPr="008C50D7">
        <w:rPr>
          <w:rStyle w:val="StyleUnderline"/>
          <w:rFonts w:asciiTheme="majorHAnsi" w:hAnsiTheme="majorHAnsi" w:cstheme="majorHAnsi"/>
          <w:color w:val="000000" w:themeColor="text1"/>
          <w:highlight w:val="green"/>
        </w:rPr>
        <w:t>means</w:t>
      </w:r>
      <w:r w:rsidRPr="008C50D7">
        <w:rPr>
          <w:rStyle w:val="StyleUnderline"/>
          <w:rFonts w:asciiTheme="majorHAnsi" w:hAnsiTheme="majorHAnsi" w:cstheme="majorHAnsi"/>
          <w:color w:val="000000" w:themeColor="text1"/>
        </w:rPr>
        <w:t xml:space="preserve"> that </w:t>
      </w:r>
      <w:r w:rsidRPr="008C50D7">
        <w:rPr>
          <w:rStyle w:val="StyleUnderline"/>
          <w:rFonts w:asciiTheme="majorHAnsi" w:hAnsiTheme="majorHAnsi" w:cstheme="majorHAnsi"/>
          <w:color w:val="000000" w:themeColor="text1"/>
          <w:highlight w:val="green"/>
        </w:rPr>
        <w:t>capitalist exploitation</w:t>
      </w:r>
      <w:r w:rsidRPr="008C50D7">
        <w:rPr>
          <w:rStyle w:val="StyleUnderline"/>
          <w:rFonts w:asciiTheme="majorHAnsi" w:hAnsiTheme="majorHAnsi" w:cstheme="majorHAnsi"/>
          <w:color w:val="000000" w:themeColor="text1"/>
        </w:rPr>
        <w:t xml:space="preserve"> has </w:t>
      </w:r>
      <w:r w:rsidRPr="008C50D7">
        <w:rPr>
          <w:rStyle w:val="StyleUnderline"/>
          <w:rFonts w:asciiTheme="majorHAnsi" w:hAnsiTheme="majorHAnsi" w:cstheme="majorHAnsi"/>
          <w:color w:val="000000" w:themeColor="text1"/>
          <w:highlight w:val="green"/>
        </w:rPr>
        <w:t>stretched</w:t>
      </w:r>
      <w:r w:rsidRPr="008C50D7">
        <w:rPr>
          <w:rStyle w:val="StyleUnderline"/>
          <w:rFonts w:asciiTheme="majorHAnsi" w:hAnsiTheme="majorHAnsi" w:cstheme="majorHAnsi"/>
          <w:color w:val="000000" w:themeColor="text1"/>
        </w:rPr>
        <w:t xml:space="preserve"> its scope</w:t>
      </w:r>
      <w:r w:rsidRPr="008C50D7">
        <w:rPr>
          <w:rFonts w:asciiTheme="majorHAnsi" w:hAnsiTheme="majorHAnsi" w:cstheme="majorHAnsi"/>
          <w:color w:val="000000" w:themeColor="text1"/>
          <w:sz w:val="16"/>
        </w:rPr>
        <w:t xml:space="preserve">, from the simple making of commodities in the traditional factory, </w:t>
      </w:r>
      <w:r w:rsidRPr="008C50D7">
        <w:rPr>
          <w:rStyle w:val="StyleUnderline"/>
          <w:rFonts w:asciiTheme="majorHAnsi" w:hAnsiTheme="majorHAnsi" w:cstheme="majorHAnsi"/>
          <w:color w:val="000000" w:themeColor="text1"/>
          <w:highlight w:val="green"/>
        </w:rPr>
        <w:t>to</w:t>
      </w:r>
      <w:r w:rsidRPr="008C50D7">
        <w:rPr>
          <w:rStyle w:val="StyleUnderline"/>
          <w:rFonts w:asciiTheme="majorHAnsi" w:hAnsiTheme="majorHAnsi" w:cstheme="majorHAnsi"/>
          <w:color w:val="000000" w:themeColor="text1"/>
        </w:rPr>
        <w:t xml:space="preserve"> the making of </w:t>
      </w:r>
      <w:r w:rsidRPr="008C50D7">
        <w:rPr>
          <w:rStyle w:val="StyleUnderline"/>
          <w:rFonts w:asciiTheme="majorHAnsi" w:hAnsiTheme="majorHAnsi" w:cstheme="majorHAnsi"/>
          <w:color w:val="000000" w:themeColor="text1"/>
          <w:highlight w:val="green"/>
        </w:rPr>
        <w:t>the whole pattern of life</w:t>
      </w:r>
      <w:r w:rsidRPr="008C50D7">
        <w:rPr>
          <w:rFonts w:asciiTheme="majorHAnsi" w:hAnsiTheme="majorHAnsi" w:cstheme="majorHAnsi"/>
          <w:color w:val="000000" w:themeColor="text1"/>
          <w:sz w:val="16"/>
        </w:rPr>
        <w:t>. Adapting language from Marx, he speaks of the “real subsumption” of society under capital, which involves a historically new pattern of exploitation:</w:t>
      </w:r>
    </w:p>
    <w:p w14:paraId="613349D9" w14:textId="77777777" w:rsidR="00302DFD" w:rsidRPr="008C50D7" w:rsidRDefault="00302DFD" w:rsidP="00302DFD">
      <w:pPr>
        <w:ind w:left="720"/>
        <w:rPr>
          <w:rFonts w:asciiTheme="majorHAnsi" w:hAnsiTheme="majorHAnsi" w:cstheme="majorHAnsi"/>
          <w:color w:val="000000" w:themeColor="text1"/>
          <w:sz w:val="16"/>
          <w:szCs w:val="16"/>
        </w:rPr>
      </w:pPr>
      <w:r w:rsidRPr="008C50D7">
        <w:rPr>
          <w:rFonts w:asciiTheme="majorHAnsi" w:hAnsiTheme="majorHAnsi" w:cstheme="majorHAnsi"/>
          <w:color w:val="000000" w:themeColor="text1"/>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07A50385" w14:textId="77777777" w:rsidR="00302DFD" w:rsidRPr="008C50D7" w:rsidRDefault="00302DFD" w:rsidP="00302DFD">
      <w:pPr>
        <w:rPr>
          <w:rFonts w:asciiTheme="majorHAnsi" w:hAnsiTheme="majorHAnsi" w:cstheme="majorHAnsi"/>
          <w:color w:val="000000" w:themeColor="text1"/>
          <w:sz w:val="16"/>
        </w:rPr>
      </w:pPr>
      <w:r w:rsidRPr="008C50D7">
        <w:rPr>
          <w:rStyle w:val="StyleUnderline"/>
          <w:rFonts w:asciiTheme="majorHAnsi" w:hAnsiTheme="majorHAnsi" w:cstheme="majorHAnsi"/>
          <w:color w:val="000000" w:themeColor="text1"/>
        </w:rPr>
        <w:t xml:space="preserve">“Immaterial production” refers to new forms of </w:t>
      </w:r>
      <w:r w:rsidRPr="008C50D7">
        <w:rPr>
          <w:rStyle w:val="StyleUnderline"/>
          <w:rFonts w:asciiTheme="majorHAnsi" w:hAnsiTheme="majorHAnsi" w:cstheme="majorHAnsi"/>
          <w:color w:val="000000" w:themeColor="text1"/>
          <w:highlight w:val="green"/>
        </w:rPr>
        <w:t>labour</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highlight w:val="green"/>
        </w:rPr>
        <w:t>centering on</w:t>
      </w:r>
      <w:r w:rsidRPr="008C50D7">
        <w:rPr>
          <w:rStyle w:val="StyleUnderline"/>
          <w:rFonts w:asciiTheme="majorHAnsi" w:hAnsiTheme="majorHAnsi" w:cstheme="majorHAnsi"/>
          <w:color w:val="000000" w:themeColor="text1"/>
        </w:rPr>
        <w:t xml:space="preserve"> the exchange of </w:t>
      </w:r>
      <w:r w:rsidRPr="008C50D7">
        <w:rPr>
          <w:rStyle w:val="StyleUnderline"/>
          <w:rFonts w:asciiTheme="majorHAnsi" w:hAnsiTheme="majorHAnsi" w:cstheme="majorHAnsi"/>
          <w:color w:val="000000" w:themeColor="text1"/>
          <w:highlight w:val="green"/>
        </w:rPr>
        <w:t>information and</w:t>
      </w:r>
      <w:r w:rsidRPr="008C50D7">
        <w:rPr>
          <w:rStyle w:val="StyleUnderline"/>
          <w:rFonts w:asciiTheme="majorHAnsi" w:hAnsiTheme="majorHAnsi" w:cstheme="majorHAnsi"/>
          <w:color w:val="000000" w:themeColor="text1"/>
        </w:rPr>
        <w:t xml:space="preserve"> on human </w:t>
      </w:r>
      <w:r w:rsidRPr="008C50D7">
        <w:rPr>
          <w:rStyle w:val="StyleUnderline"/>
          <w:rFonts w:asciiTheme="majorHAnsi" w:hAnsiTheme="majorHAnsi" w:cstheme="majorHAnsi"/>
          <w:color w:val="000000" w:themeColor="text1"/>
          <w:highlight w:val="green"/>
        </w:rPr>
        <w:t>emotion</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 xml:space="preserve">that have </w:t>
      </w:r>
      <w:r w:rsidRPr="008C50D7">
        <w:rPr>
          <w:rStyle w:val="StyleUnderline"/>
          <w:rFonts w:asciiTheme="majorHAnsi" w:hAnsiTheme="majorHAnsi" w:cstheme="majorHAnsi"/>
          <w:color w:val="000000" w:themeColor="text1"/>
          <w:highlight w:val="green"/>
        </w:rPr>
        <w:t>displaced the old</w:t>
      </w:r>
      <w:r w:rsidRPr="008C50D7">
        <w:rPr>
          <w:rFonts w:asciiTheme="majorHAnsi" w:hAnsiTheme="majorHAnsi" w:cstheme="majorHAnsi"/>
          <w:color w:val="000000" w:themeColor="text1"/>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6084B831" w14:textId="77777777" w:rsidR="00302DFD" w:rsidRPr="008C50D7" w:rsidRDefault="00302DFD" w:rsidP="00302DFD">
      <w:pPr>
        <w:rPr>
          <w:rStyle w:val="Style13ptBold"/>
          <w:rFonts w:asciiTheme="majorHAnsi" w:hAnsiTheme="majorHAnsi" w:cstheme="majorHAnsi"/>
          <w:b w:val="0"/>
          <w:bCs w:val="0"/>
          <w:color w:val="000000" w:themeColor="text1"/>
          <w:sz w:val="16"/>
        </w:rPr>
      </w:pPr>
    </w:p>
    <w:p w14:paraId="5E9B1673" w14:textId="77777777" w:rsidR="00302DFD" w:rsidRPr="008C50D7" w:rsidRDefault="00302DFD" w:rsidP="00302DFD">
      <w:pPr>
        <w:pStyle w:val="Heading4"/>
        <w:rPr>
          <w:rFonts w:asciiTheme="majorHAnsi" w:hAnsiTheme="majorHAnsi" w:cstheme="majorHAnsi"/>
          <w:color w:val="000000" w:themeColor="text1"/>
        </w:rPr>
      </w:pPr>
      <w:r w:rsidRPr="008C50D7">
        <w:rPr>
          <w:rFonts w:asciiTheme="majorHAnsi" w:hAnsiTheme="majorHAnsi" w:cstheme="majorHAnsi"/>
          <w:color w:val="000000" w:themeColor="text1"/>
        </w:rPr>
        <w:t>In the age of Empire, just governance has eroded. Labor movements under capital have their demands of capital and state reduced to mechanisms of maintaining equilibrium.</w:t>
      </w:r>
    </w:p>
    <w:p w14:paraId="7EB93422" w14:textId="77777777" w:rsidR="00302DFD" w:rsidRPr="008C50D7" w:rsidRDefault="00302DFD" w:rsidP="00302DFD">
      <w:pPr>
        <w:rPr>
          <w:rStyle w:val="Style13ptBold"/>
          <w:rFonts w:asciiTheme="majorHAnsi" w:hAnsiTheme="majorHAnsi" w:cstheme="majorHAnsi"/>
          <w:color w:val="000000" w:themeColor="text1"/>
        </w:rPr>
      </w:pPr>
      <w:r w:rsidRPr="008C50D7">
        <w:rPr>
          <w:rStyle w:val="Style13ptBold"/>
          <w:rFonts w:asciiTheme="majorHAnsi" w:hAnsiTheme="majorHAnsi" w:cstheme="majorHAnsi"/>
          <w:color w:val="000000" w:themeColor="text1"/>
        </w:rPr>
        <w:t>Connell 2</w:t>
      </w:r>
    </w:p>
    <w:p w14:paraId="2211EDF2" w14:textId="77777777" w:rsidR="00302DFD" w:rsidRPr="008C50D7" w:rsidRDefault="00302DFD" w:rsidP="00302DFD">
      <w:pPr>
        <w:rPr>
          <w:rFonts w:asciiTheme="majorHAnsi" w:hAnsiTheme="majorHAnsi" w:cstheme="majorHAnsi"/>
          <w:color w:val="000000" w:themeColor="text1"/>
          <w:sz w:val="16"/>
          <w:szCs w:val="16"/>
        </w:rPr>
      </w:pPr>
      <w:r w:rsidRPr="008C50D7">
        <w:rPr>
          <w:rFonts w:asciiTheme="majorHAnsi" w:hAnsiTheme="majorHAnsi" w:cstheme="majorHAnsi"/>
          <w:color w:val="000000" w:themeColor="text1"/>
          <w:sz w:val="16"/>
          <w:szCs w:val="16"/>
        </w:rPr>
        <w:t xml:space="preserve">[Raewyn, sociology at the University of Sydney. 2012. “The Poet of Autonomy: Antonio Negri as a Social Theorist,” </w:t>
      </w:r>
      <w:hyperlink r:id="rId11" w:history="1">
        <w:r w:rsidRPr="008C50D7">
          <w:rPr>
            <w:rStyle w:val="Hyperlink"/>
            <w:rFonts w:asciiTheme="majorHAnsi" w:hAnsiTheme="majorHAnsi" w:cstheme="majorHAnsi"/>
            <w:color w:val="000000" w:themeColor="text1"/>
            <w:sz w:val="16"/>
            <w:szCs w:val="16"/>
          </w:rPr>
          <w:t>https://citeseerx.ist.psu.edu/viewdoc/download?doi=10.1.1.985.4088&amp;rep=rep1&amp;type=pdf</w:t>
        </w:r>
      </w:hyperlink>
      <w:r w:rsidRPr="008C50D7">
        <w:rPr>
          <w:rFonts w:asciiTheme="majorHAnsi" w:hAnsiTheme="majorHAnsi" w:cstheme="majorHAnsi"/>
          <w:color w:val="000000" w:themeColor="text1"/>
          <w:sz w:val="16"/>
          <w:szCs w:val="16"/>
        </w:rPr>
        <w:t>] sosa</w:t>
      </w:r>
    </w:p>
    <w:p w14:paraId="24E21E7A" w14:textId="77777777" w:rsidR="00302DFD" w:rsidRPr="008C50D7" w:rsidRDefault="00302DFD" w:rsidP="00302DFD">
      <w:pPr>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Negri’s first distinctive contribution was to apply Tronti’s principle to the Keynesian state. In a brilliant essay of 1967, </w:t>
      </w:r>
      <w:r w:rsidRPr="008C50D7">
        <w:rPr>
          <w:rStyle w:val="StyleUnderline"/>
          <w:rFonts w:asciiTheme="majorHAnsi" w:hAnsiTheme="majorHAnsi" w:cstheme="majorHAnsi"/>
          <w:color w:val="000000" w:themeColor="text1"/>
        </w:rPr>
        <w:t>Negri showed how the growth of working class power in Europe drove the development of Keynes’s economic thought and even shaped the fundamental ideas of the General Theory</w:t>
      </w:r>
      <w:r w:rsidRPr="008C50D7">
        <w:rPr>
          <w:rFonts w:asciiTheme="majorHAnsi" w:hAnsiTheme="majorHAnsi" w:cstheme="majorHAnsi"/>
          <w:color w:val="000000" w:themeColor="text1"/>
          <w:sz w:val="16"/>
        </w:rPr>
        <w:t xml:space="preserve">. For instance the balance of class power, especially the working-class capacity to impose a downward rigidity of wages, underpinned Keynes’s vital category of “effective demand.” Similarly </w:t>
      </w:r>
      <w:r w:rsidRPr="008C50D7">
        <w:rPr>
          <w:rStyle w:val="StyleUnderline"/>
          <w:rFonts w:asciiTheme="majorHAnsi" w:hAnsiTheme="majorHAnsi" w:cstheme="majorHAnsi"/>
          <w:color w:val="000000" w:themeColor="text1"/>
        </w:rPr>
        <w:t xml:space="preserve">the imperatives of </w:t>
      </w:r>
      <w:r w:rsidRPr="008C50D7">
        <w:rPr>
          <w:rStyle w:val="StyleUnderline"/>
          <w:rFonts w:asciiTheme="majorHAnsi" w:hAnsiTheme="majorHAnsi" w:cstheme="majorHAnsi"/>
          <w:color w:val="000000" w:themeColor="text1"/>
          <w:highlight w:val="green"/>
        </w:rPr>
        <w:t>class politics underlay</w:t>
      </w:r>
      <w:r w:rsidRPr="008C50D7">
        <w:rPr>
          <w:rFonts w:asciiTheme="majorHAnsi" w:hAnsiTheme="majorHAnsi" w:cstheme="majorHAnsi"/>
          <w:color w:val="000000" w:themeColor="text1"/>
          <w:sz w:val="16"/>
        </w:rPr>
        <w:t xml:space="preserve"> Keynes’s apparently </w:t>
      </w:r>
      <w:r w:rsidRPr="008C50D7">
        <w:rPr>
          <w:rStyle w:val="StyleUnderline"/>
          <w:rFonts w:asciiTheme="majorHAnsi" w:hAnsiTheme="majorHAnsi" w:cstheme="majorHAnsi"/>
          <w:color w:val="000000" w:themeColor="text1"/>
        </w:rPr>
        <w:t xml:space="preserve">technical </w:t>
      </w:r>
      <w:r w:rsidRPr="008C50D7">
        <w:rPr>
          <w:rStyle w:val="StyleUnderline"/>
          <w:rFonts w:asciiTheme="majorHAnsi" w:hAnsiTheme="majorHAnsi" w:cstheme="majorHAnsi"/>
          <w:color w:val="000000" w:themeColor="text1"/>
          <w:highlight w:val="green"/>
        </w:rPr>
        <w:t xml:space="preserve">exercise in reinstating equilibrium, </w:t>
      </w:r>
      <w:r w:rsidRPr="008C50D7">
        <w:rPr>
          <w:rStyle w:val="StyleUnderline"/>
          <w:rFonts w:asciiTheme="majorHAnsi" w:hAnsiTheme="majorHAnsi" w:cstheme="majorHAnsi"/>
          <w:color w:val="000000" w:themeColor="text1"/>
        </w:rPr>
        <w:t xml:space="preserve">subordinating interest rates to the marginal efficiency of capital </w:t>
      </w:r>
      <w:r w:rsidRPr="008C50D7">
        <w:rPr>
          <w:rStyle w:val="StyleUnderline"/>
          <w:rFonts w:asciiTheme="majorHAnsi" w:hAnsiTheme="majorHAnsi" w:cstheme="majorHAnsi"/>
          <w:color w:val="000000" w:themeColor="text1"/>
          <w:highlight w:val="green"/>
        </w:rPr>
        <w:t>in order to produce full employment</w:t>
      </w:r>
      <w:r w:rsidRPr="008C50D7">
        <w:rPr>
          <w:rFonts w:asciiTheme="majorHAnsi" w:hAnsiTheme="majorHAnsi" w:cstheme="majorHAnsi"/>
          <w:color w:val="000000" w:themeColor="text1"/>
          <w:sz w:val="16"/>
        </w:rPr>
        <w:t xml:space="preserve">. Keynes produced the strategy </w:t>
      </w:r>
      <w:r w:rsidRPr="008C50D7">
        <w:rPr>
          <w:rStyle w:val="StyleUnderline"/>
          <w:rFonts w:asciiTheme="majorHAnsi" w:hAnsiTheme="majorHAnsi" w:cstheme="majorHAnsi"/>
          <w:color w:val="000000" w:themeColor="text1"/>
          <w:highlight w:val="green"/>
        </w:rPr>
        <w:t>by which the state could internalize working-class pressure and turn it to</w:t>
      </w:r>
      <w:r w:rsidRPr="008C50D7">
        <w:rPr>
          <w:rFonts w:asciiTheme="majorHAnsi" w:hAnsiTheme="majorHAnsi" w:cstheme="majorHAnsi"/>
          <w:color w:val="000000" w:themeColor="text1"/>
          <w:sz w:val="16"/>
        </w:rPr>
        <w:t xml:space="preserve"> the ends of </w:t>
      </w:r>
      <w:r w:rsidRPr="008C50D7">
        <w:rPr>
          <w:rStyle w:val="StyleUnderline"/>
          <w:rFonts w:asciiTheme="majorHAnsi" w:hAnsiTheme="majorHAnsi" w:cstheme="majorHAnsi"/>
          <w:color w:val="000000" w:themeColor="text1"/>
          <w:highlight w:val="green"/>
        </w:rPr>
        <w:t>capitalist development</w:t>
      </w:r>
      <w:r w:rsidRPr="008C50D7">
        <w:rPr>
          <w:rFonts w:asciiTheme="majorHAnsi" w:hAnsiTheme="majorHAnsi" w:cstheme="majorHAnsi"/>
          <w:color w:val="000000" w:themeColor="text1"/>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Crisi dello Stato-piano, diagnosed the disruption of the planning-state and </w:t>
      </w:r>
      <w:r w:rsidRPr="008C50D7">
        <w:rPr>
          <w:rStyle w:val="StyleUnderline"/>
          <w:rFonts w:asciiTheme="majorHAnsi" w:hAnsiTheme="majorHAnsi" w:cstheme="majorHAnsi"/>
          <w:color w:val="000000" w:themeColor="text1"/>
        </w:rPr>
        <w:t>the emergence of a</w:t>
      </w:r>
      <w:r w:rsidRPr="008C50D7">
        <w:rPr>
          <w:rFonts w:asciiTheme="majorHAnsi" w:hAnsiTheme="majorHAnsi" w:cstheme="majorHAnsi"/>
          <w:color w:val="000000" w:themeColor="text1"/>
          <w:sz w:val="16"/>
        </w:rPr>
        <w:t xml:space="preserve"> “crisis-state” or </w:t>
      </w:r>
      <w:r w:rsidRPr="008C50D7">
        <w:rPr>
          <w:rStyle w:val="StyleUnderline"/>
          <w:rFonts w:asciiTheme="majorHAnsi" w:hAnsiTheme="majorHAnsi" w:cstheme="majorHAnsi"/>
          <w:color w:val="000000" w:themeColor="text1"/>
        </w:rPr>
        <w:t>“enterprise-state.”</w:t>
      </w:r>
    </w:p>
    <w:p w14:paraId="11B805B1" w14:textId="77777777" w:rsidR="00302DFD" w:rsidRPr="008C50D7" w:rsidRDefault="00302DFD" w:rsidP="00302DFD">
      <w:pPr>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Why does the capitalist state mutate into these forms? Basically, Negri argues, because </w:t>
      </w:r>
      <w:r w:rsidRPr="008C50D7">
        <w:rPr>
          <w:rStyle w:val="StyleUnderline"/>
          <w:rFonts w:asciiTheme="majorHAnsi" w:hAnsiTheme="majorHAnsi" w:cstheme="majorHAnsi"/>
          <w:color w:val="000000" w:themeColor="text1"/>
          <w:highlight w:val="green"/>
        </w:rPr>
        <w:t>working-class struggle damages the underlying economic mechanisms of</w:t>
      </w:r>
      <w:r w:rsidRPr="008C50D7">
        <w:rPr>
          <w:rFonts w:asciiTheme="majorHAnsi" w:hAnsiTheme="majorHAnsi" w:cstheme="majorHAnsi"/>
          <w:color w:val="000000" w:themeColor="text1"/>
          <w:sz w:val="16"/>
        </w:rPr>
        <w:t xml:space="preserve"> the </w:t>
      </w:r>
      <w:r w:rsidRPr="008C50D7">
        <w:rPr>
          <w:rStyle w:val="StyleUnderline"/>
          <w:rFonts w:asciiTheme="majorHAnsi" w:hAnsiTheme="majorHAnsi" w:cstheme="majorHAnsi"/>
          <w:color w:val="000000" w:themeColor="text1"/>
          <w:highlight w:val="green"/>
        </w:rPr>
        <w:t>capital</w:t>
      </w:r>
      <w:r w:rsidRPr="008C50D7">
        <w:rPr>
          <w:rFonts w:asciiTheme="majorHAnsi" w:hAnsiTheme="majorHAnsi" w:cstheme="majorHAnsi"/>
          <w:color w:val="000000" w:themeColor="text1"/>
          <w:sz w:val="16"/>
        </w:rPr>
        <w:t xml:space="preserve">ist system. Negri puts this in Marxist language by saying that working-class struggle destroys the “law of value” that governs exchange in the labour market (in Marxist terms, the purchase of labour-power) and thus the distribution of income. More broadly (Negri goes into considerable detail here about economic cycles, inflation and public finance) working-class </w:t>
      </w:r>
      <w:r w:rsidRPr="008C50D7">
        <w:rPr>
          <w:rStyle w:val="StyleUnderline"/>
          <w:rFonts w:asciiTheme="majorHAnsi" w:hAnsiTheme="majorHAnsi" w:cstheme="majorHAnsi"/>
          <w:color w:val="000000" w:themeColor="text1"/>
          <w:highlight w:val="green"/>
        </w:rPr>
        <w:t xml:space="preserve">pressure tends to </w:t>
      </w:r>
      <w:r w:rsidRPr="008C50D7">
        <w:rPr>
          <w:rFonts w:asciiTheme="majorHAnsi" w:hAnsiTheme="majorHAnsi" w:cstheme="majorHAnsi"/>
          <w:color w:val="000000" w:themeColor="text1"/>
          <w:sz w:val="16"/>
        </w:rPr>
        <w:t>disrupt</w:t>
      </w:r>
      <w:r w:rsidRPr="008C50D7">
        <w:rPr>
          <w:rStyle w:val="StyleUnderline"/>
          <w:rFonts w:asciiTheme="majorHAnsi" w:hAnsiTheme="majorHAnsi" w:cstheme="majorHAnsi"/>
          <w:color w:val="000000" w:themeColor="text1"/>
        </w:rPr>
        <w:t xml:space="preserve"> </w:t>
      </w:r>
      <w:r w:rsidRPr="008C50D7">
        <w:rPr>
          <w:rFonts w:asciiTheme="majorHAnsi" w:hAnsiTheme="majorHAnsi" w:cstheme="majorHAnsi"/>
          <w:color w:val="000000" w:themeColor="text1"/>
          <w:sz w:val="16"/>
        </w:rPr>
        <w:t xml:space="preserve">or constrain all the mechanisms of the circulation of capital, and thus </w:t>
      </w:r>
      <w:r w:rsidRPr="008C50D7">
        <w:rPr>
          <w:rStyle w:val="StyleUnderline"/>
          <w:rFonts w:asciiTheme="majorHAnsi" w:hAnsiTheme="majorHAnsi" w:cstheme="majorHAnsi"/>
          <w:color w:val="000000" w:themeColor="text1"/>
          <w:highlight w:val="green"/>
        </w:rPr>
        <w:t>prevent</w:t>
      </w:r>
      <w:r w:rsidRPr="008C50D7">
        <w:rPr>
          <w:rStyle w:val="StyleUnderline"/>
          <w:rFonts w:asciiTheme="majorHAnsi" w:hAnsiTheme="majorHAnsi" w:cstheme="majorHAnsi"/>
          <w:color w:val="000000" w:themeColor="text1"/>
        </w:rPr>
        <w:t>s</w:t>
      </w:r>
      <w:r w:rsidRPr="008C50D7">
        <w:rPr>
          <w:rStyle w:val="StyleUnderline"/>
          <w:rFonts w:asciiTheme="majorHAnsi" w:hAnsiTheme="majorHAnsi" w:cstheme="majorHAnsi"/>
          <w:color w:val="000000" w:themeColor="text1"/>
          <w:highlight w:val="green"/>
        </w:rPr>
        <w:t xml:space="preserve"> the capitalist economy working as an automatic</w:t>
      </w:r>
      <w:r w:rsidRPr="008C50D7">
        <w:rPr>
          <w:rFonts w:asciiTheme="majorHAnsi" w:hAnsiTheme="majorHAnsi" w:cstheme="majorHAnsi"/>
          <w:color w:val="000000" w:themeColor="text1"/>
          <w:sz w:val="16"/>
        </w:rPr>
        <w:t xml:space="preserve">, self-regulating system. Capitalism is, in another characteristic phrase of Negri’s, de-structured or de-composed by struggle. </w:t>
      </w:r>
    </w:p>
    <w:p w14:paraId="5BBF02D5" w14:textId="77777777" w:rsidR="00302DFD" w:rsidRPr="008C50D7" w:rsidRDefault="00302DFD" w:rsidP="00302DFD">
      <w:pPr>
        <w:rPr>
          <w:rFonts w:asciiTheme="majorHAnsi" w:hAnsiTheme="majorHAnsi" w:cstheme="majorHAnsi"/>
          <w:color w:val="000000" w:themeColor="text1"/>
          <w:sz w:val="16"/>
        </w:rPr>
      </w:pPr>
      <w:r w:rsidRPr="008C50D7">
        <w:rPr>
          <w:rStyle w:val="StyleUnderline"/>
          <w:rFonts w:asciiTheme="majorHAnsi" w:hAnsiTheme="majorHAnsi" w:cstheme="majorHAnsi"/>
          <w:color w:val="000000" w:themeColor="text1"/>
          <w:highlight w:val="green"/>
        </w:rPr>
        <w:t>Capital responds by an extension of state power</w:t>
      </w:r>
      <w:r w:rsidRPr="008C50D7">
        <w:rPr>
          <w:rFonts w:asciiTheme="majorHAnsi" w:hAnsiTheme="majorHAnsi" w:cstheme="majorHAnsi"/>
          <w:color w:val="000000" w:themeColor="text1"/>
          <w:sz w:val="16"/>
        </w:rPr>
        <w:t xml:space="preserve">, which through planning apparently restores market relations. Again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8C50D7">
        <w:rPr>
          <w:rStyle w:val="StyleUnderline"/>
          <w:rFonts w:asciiTheme="majorHAnsi" w:hAnsiTheme="majorHAnsi" w:cstheme="majorHAnsi"/>
          <w:color w:val="000000" w:themeColor="text1"/>
          <w:highlight w:val="green"/>
        </w:rPr>
        <w:t>The factory subordinated itself to the state, which guaranteed the fundamental conditions of the system’s functioning</w:t>
      </w:r>
      <w:r w:rsidRPr="008C50D7">
        <w:rPr>
          <w:rFonts w:asciiTheme="majorHAnsi" w:hAnsiTheme="majorHAnsi" w:cstheme="majorHAnsi"/>
          <w:color w:val="000000" w:themeColor="text1"/>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factory and ending by embracing the whole society... [Negri 1974, 32]. </w:t>
      </w:r>
    </w:p>
    <w:p w14:paraId="49DC93AC" w14:textId="77777777" w:rsidR="00302DFD" w:rsidRPr="008C50D7" w:rsidRDefault="00302DFD" w:rsidP="00302DFD">
      <w:pPr>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With the law of value in tatters, there is no rational basis for any distribution of income that the state decrees (this important conclusion was reached about the same time, along a different path, by Claus Offe in Germany.) The exercise of state power becomes fundamentally arbitrary. In Negri’s language, </w:t>
      </w:r>
      <w:r w:rsidRPr="008C50D7">
        <w:rPr>
          <w:rStyle w:val="StyleUnderline"/>
          <w:rFonts w:asciiTheme="majorHAnsi" w:hAnsiTheme="majorHAnsi" w:cstheme="majorHAnsi"/>
          <w:color w:val="000000" w:themeColor="text1"/>
        </w:rPr>
        <w:t xml:space="preserve">the planning-state </w:t>
      </w:r>
      <w:r w:rsidRPr="008C50D7">
        <w:rPr>
          <w:rStyle w:val="StyleUnderline"/>
          <w:rFonts w:asciiTheme="majorHAnsi" w:hAnsiTheme="majorHAnsi" w:cstheme="majorHAnsi"/>
          <w:color w:val="000000" w:themeColor="text1"/>
          <w:highlight w:val="green"/>
        </w:rPr>
        <w:t>increasingly becomes a system of</w:t>
      </w:r>
      <w:r w:rsidRPr="008C50D7">
        <w:rPr>
          <w:rFonts w:asciiTheme="majorHAnsi" w:hAnsiTheme="majorHAnsi" w:cstheme="majorHAnsi"/>
          <w:color w:val="000000" w:themeColor="text1"/>
          <w:sz w:val="16"/>
        </w:rPr>
        <w:t xml:space="preserve"> contentless command. Its function now is essentially a </w:t>
      </w:r>
      <w:r w:rsidRPr="008C50D7">
        <w:rPr>
          <w:rStyle w:val="StyleUnderline"/>
          <w:rFonts w:asciiTheme="majorHAnsi" w:hAnsiTheme="majorHAnsi" w:cstheme="majorHAnsi"/>
          <w:color w:val="000000" w:themeColor="text1"/>
          <w:highlight w:val="green"/>
        </w:rPr>
        <w:t>police function</w:t>
      </w:r>
      <w:r w:rsidRPr="008C50D7">
        <w:rPr>
          <w:rFonts w:asciiTheme="majorHAnsi" w:hAnsiTheme="majorHAnsi" w:cstheme="majorHAnsi"/>
          <w:color w:val="000000" w:themeColor="text1"/>
          <w:sz w:val="16"/>
        </w:rPr>
        <w:t xml:space="preserve">. It </w:t>
      </w:r>
      <w:r w:rsidRPr="008C50D7">
        <w:rPr>
          <w:rStyle w:val="StyleUnderline"/>
          <w:rFonts w:asciiTheme="majorHAnsi" w:hAnsiTheme="majorHAnsi" w:cstheme="majorHAnsi"/>
          <w:color w:val="000000" w:themeColor="text1"/>
          <w:highlight w:val="green"/>
        </w:rPr>
        <w:t>seeks ways of dividing the working class</w:t>
      </w:r>
      <w:r w:rsidRPr="008C50D7">
        <w:rPr>
          <w:rFonts w:asciiTheme="majorHAnsi" w:hAnsiTheme="majorHAnsi" w:cstheme="majorHAnsi"/>
          <w:color w:val="000000" w:themeColor="text1"/>
          <w:sz w:val="16"/>
        </w:rPr>
        <w:t xml:space="preserve"> and disrupting the struggles that are de-structuring the system. The state loses legitimacy and lurches into crisis. </w:t>
      </w:r>
    </w:p>
    <w:p w14:paraId="2E1A15B6" w14:textId="77777777" w:rsidR="00302DFD" w:rsidRPr="008C50D7" w:rsidRDefault="00302DFD" w:rsidP="00302DFD">
      <w:pPr>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8C50D7">
        <w:rPr>
          <w:rStyle w:val="StyleUnderline"/>
          <w:rFonts w:asciiTheme="majorHAnsi" w:hAnsiTheme="majorHAnsi" w:cstheme="majorHAnsi"/>
          <w:color w:val="000000" w:themeColor="text1"/>
        </w:rPr>
        <w:t xml:space="preserve">This new political project involves the separation of production from circulation, </w:t>
      </w:r>
      <w:r w:rsidRPr="008C50D7">
        <w:rPr>
          <w:rStyle w:val="StyleUnderline"/>
          <w:rFonts w:asciiTheme="majorHAnsi" w:hAnsiTheme="majorHAnsi" w:cstheme="majorHAnsi"/>
          <w:color w:val="000000" w:themeColor="text1"/>
          <w:highlight w:val="green"/>
        </w:rPr>
        <w:t>the creation of a “productive subject” who does not act collectively</w:t>
      </w:r>
      <w:r w:rsidRPr="008C50D7">
        <w:rPr>
          <w:rFonts w:asciiTheme="majorHAnsi" w:hAnsiTheme="majorHAnsi" w:cstheme="majorHAnsi"/>
          <w:color w:val="000000" w:themeColor="text1"/>
          <w:sz w:val="16"/>
        </w:rPr>
        <w:t xml:space="preserve">, a new capitalist strategy for the labour market, and globalization. </w:t>
      </w:r>
      <w:r w:rsidRPr="008C50D7">
        <w:rPr>
          <w:rFonts w:asciiTheme="majorHAnsi" w:hAnsiTheme="majorHAnsi" w:cstheme="majorHAnsi"/>
          <w:color w:val="000000" w:themeColor="text1"/>
          <w:sz w:val="16"/>
        </w:rPr>
        <w:tab/>
        <w:t xml:space="preserve">Here Negri is, in short, analyzing the strategy of neo-liberalism in response to the crisis of the Keynesian welfare state. It is worth noting that these texts were written in 1973, long before Thatcher, Reagan, or Berlusconi came to power or the World Bank and IMF turned to structural adjustment programmes. </w:t>
      </w:r>
    </w:p>
    <w:p w14:paraId="39BFB3FF" w14:textId="77777777" w:rsidR="00302DFD" w:rsidRPr="008C50D7" w:rsidRDefault="00302DFD" w:rsidP="00302DFD">
      <w:pPr>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In later analyses of the neo-liberal strategy, Negri [1988, 183; a text written in 1980] emphasised that </w:t>
      </w:r>
      <w:r w:rsidRPr="008C50D7">
        <w:rPr>
          <w:rStyle w:val="StyleUnderline"/>
          <w:rFonts w:asciiTheme="majorHAnsi" w:hAnsiTheme="majorHAnsi" w:cstheme="majorHAnsi"/>
          <w:color w:val="000000" w:themeColor="text1"/>
          <w:highlight w:val="green"/>
        </w:rPr>
        <w:t>entrepreneurialism and the celebration of freedom go together with authoritarianism and increases in the coercive power of the state</w:t>
      </w:r>
      <w:r w:rsidRPr="008C50D7">
        <w:rPr>
          <w:rFonts w:asciiTheme="majorHAnsi" w:hAnsiTheme="majorHAnsi" w:cstheme="majorHAnsi"/>
          <w:color w:val="000000" w:themeColor="text1"/>
          <w:sz w:val="16"/>
        </w:rPr>
        <w:t>.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ch. 6]. Here too, Negri very early detected patterns that have since become globally familiar.</w:t>
      </w:r>
    </w:p>
    <w:p w14:paraId="0A68FF0D" w14:textId="77777777" w:rsidR="00302DFD" w:rsidRPr="008C50D7" w:rsidRDefault="00302DFD" w:rsidP="00302DFD">
      <w:pPr>
        <w:rPr>
          <w:rFonts w:asciiTheme="majorHAnsi" w:hAnsiTheme="majorHAnsi" w:cstheme="majorHAnsi"/>
          <w:color w:val="000000" w:themeColor="text1"/>
          <w:sz w:val="16"/>
          <w:szCs w:val="16"/>
        </w:rPr>
      </w:pPr>
      <w:r w:rsidRPr="008C50D7">
        <w:rPr>
          <w:rFonts w:asciiTheme="majorHAnsi" w:hAnsiTheme="majorHAnsi" w:cstheme="majorHAnsi"/>
          <w:color w:val="000000" w:themeColor="text1"/>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790D5F26" w14:textId="77777777" w:rsidR="00302DFD" w:rsidRPr="008C50D7" w:rsidRDefault="00302DFD" w:rsidP="00302DFD">
      <w:pPr>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In a startling reversal, Negri [1977, 245] argued in La forma stato,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8C50D7">
        <w:rPr>
          <w:rStyle w:val="StyleUnderline"/>
          <w:rFonts w:asciiTheme="majorHAnsi" w:hAnsiTheme="majorHAnsi" w:cstheme="majorHAnsi"/>
          <w:color w:val="000000" w:themeColor="text1"/>
          <w:highlight w:val="green"/>
        </w:rPr>
        <w:t>In enforcing capitalist command, “administrative rationality does not become terror, it is terror</w:t>
      </w:r>
      <w:r w:rsidRPr="008C50D7">
        <w:rPr>
          <w:rFonts w:asciiTheme="majorHAnsi" w:hAnsiTheme="majorHAnsi" w:cstheme="majorHAnsi"/>
          <w:color w:val="000000" w:themeColor="text1"/>
          <w:sz w:val="16"/>
        </w:rPr>
        <w:t>. Remove from capitalist society its only rationality, which is grounded in the lust for exploitation: you have this baroque monster of provocation and devastation” [ibidem, 259]</w:t>
      </w:r>
    </w:p>
    <w:p w14:paraId="1108354F" w14:textId="77777777" w:rsidR="00302DFD" w:rsidRPr="008C50D7" w:rsidRDefault="00302DFD" w:rsidP="00302DFD">
      <w:pPr>
        <w:ind w:left="720"/>
        <w:rPr>
          <w:rFonts w:asciiTheme="majorHAnsi" w:hAnsiTheme="majorHAnsi" w:cstheme="majorHAnsi"/>
          <w:color w:val="000000" w:themeColor="text1"/>
          <w:sz w:val="16"/>
        </w:rPr>
      </w:pPr>
    </w:p>
    <w:p w14:paraId="0652279B" w14:textId="77777777" w:rsidR="00522189" w:rsidRDefault="00522189" w:rsidP="00522189">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18C619E9" w14:textId="77777777" w:rsidR="00522189" w:rsidRPr="00474EBC" w:rsidRDefault="00522189" w:rsidP="00522189">
      <w:pPr>
        <w:pStyle w:val="ListParagraph"/>
        <w:numPr>
          <w:ilvl w:val="0"/>
          <w:numId w:val="33"/>
        </w:numPr>
      </w:pPr>
      <w:r>
        <w:t>TCC = Transnational Capitalist Class, TNS = Transnational State</w:t>
      </w:r>
    </w:p>
    <w:p w14:paraId="02DCC6C1" w14:textId="77777777" w:rsidR="00522189" w:rsidRDefault="00522189" w:rsidP="00522189">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6AC19C0C" w14:textId="77777777" w:rsidR="00522189" w:rsidRPr="00113BD7" w:rsidRDefault="00522189" w:rsidP="00522189">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crisis.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r w:rsidRPr="00BE626D">
        <w:rPr>
          <w:rStyle w:val="Emphasis"/>
        </w:rPr>
        <w:t>restabilization</w:t>
      </w:r>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at this time.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r w:rsidRPr="000D6B1E">
        <w:rPr>
          <w:rStyle w:val="Emphasis"/>
        </w:rPr>
        <w:t>restabilization</w:t>
      </w:r>
      <w:r w:rsidRPr="00BB78EA">
        <w:rPr>
          <w:sz w:val="16"/>
        </w:rPr>
        <w:t>—that is,</w:t>
      </w:r>
      <w:r w:rsidRPr="00BB78EA">
        <w:rPr>
          <w:sz w:val="16"/>
          <w:bdr w:val="single" w:sz="4" w:space="0" w:color="auto"/>
        </w:rPr>
        <w:t xml:space="preserve"> </w:t>
      </w:r>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India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never before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have to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bunkerbuster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far-right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nationstate/inter-state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in order to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in order </w:t>
      </w:r>
      <w:r w:rsidRPr="00E8254D">
        <w:rPr>
          <w:rStyle w:val="StyleUnderline"/>
        </w:rPr>
        <w:t>to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More than in any other forum, the politicized strata of the transnational elite comes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regional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in order </w:t>
      </w:r>
      <w:r w:rsidRPr="00BB78EA">
        <w:rPr>
          <w:rStyle w:val="StyleUnderline"/>
        </w:rPr>
        <w:t xml:space="preserve">to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particular profit-seeking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on a daily basis,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208C7292" w14:textId="77777777" w:rsidR="00522189" w:rsidRDefault="00522189" w:rsidP="00522189"/>
    <w:p w14:paraId="565FFEAB" w14:textId="77777777" w:rsidR="00302DFD" w:rsidRPr="008C50D7" w:rsidRDefault="00302DFD" w:rsidP="00302DFD">
      <w:pPr>
        <w:pStyle w:val="Heading4"/>
        <w:rPr>
          <w:rFonts w:asciiTheme="majorHAnsi" w:hAnsiTheme="majorHAnsi" w:cstheme="majorHAnsi"/>
          <w:color w:val="000000" w:themeColor="text1"/>
        </w:rPr>
      </w:pPr>
      <w:r w:rsidRPr="008C50D7">
        <w:rPr>
          <w:rFonts w:asciiTheme="majorHAnsi" w:hAnsiTheme="majorHAnsi" w:cstheme="majorHAnsi"/>
          <w:color w:val="000000" w:themeColor="text1"/>
        </w:rPr>
        <w:t xml:space="preserve">Only the refusal of the extraction of capitalist value coupled with the swift and destructive power of the proletariat has the potential to tackle Empire. </w:t>
      </w:r>
    </w:p>
    <w:p w14:paraId="3BB9C49B" w14:textId="77777777" w:rsidR="00302DFD" w:rsidRPr="008C50D7" w:rsidRDefault="00302DFD" w:rsidP="00302DFD">
      <w:pPr>
        <w:rPr>
          <w:rFonts w:asciiTheme="majorHAnsi" w:hAnsiTheme="majorHAnsi" w:cstheme="majorHAnsi"/>
          <w:strike/>
          <w:color w:val="000000" w:themeColor="text1"/>
          <w:sz w:val="16"/>
          <w:szCs w:val="16"/>
        </w:rPr>
      </w:pPr>
      <w:r w:rsidRPr="008C50D7">
        <w:rPr>
          <w:rStyle w:val="Style13ptBold"/>
          <w:rFonts w:asciiTheme="majorHAnsi" w:hAnsiTheme="majorHAnsi" w:cstheme="majorHAnsi"/>
          <w:color w:val="000000" w:themeColor="text1"/>
        </w:rPr>
        <w:t xml:space="preserve">Hardt and Negri ‘17 </w:t>
      </w:r>
      <w:r w:rsidRPr="008C50D7">
        <w:rPr>
          <w:rFonts w:asciiTheme="majorHAnsi" w:hAnsiTheme="majorHAnsi" w:cstheme="majorHAnsi"/>
          <w:color w:val="000000" w:themeColor="text1"/>
          <w:sz w:val="16"/>
          <w:szCs w:val="16"/>
        </w:rPr>
        <w:t xml:space="preserve">(Michael, professor of literature @ Duke, and Antonio, professor of political philosophy @ University of Padua, “Assembly,” p. 235-239) //BS // sosa 4-4-2018 **[brackets for] </w:t>
      </w:r>
      <w:r w:rsidRPr="008C50D7">
        <w:rPr>
          <w:rFonts w:asciiTheme="majorHAnsi" w:hAnsiTheme="majorHAnsi" w:cstheme="majorHAnsi"/>
          <w:strike/>
          <w:color w:val="000000" w:themeColor="text1"/>
          <w:sz w:val="16"/>
          <w:szCs w:val="16"/>
        </w:rPr>
        <w:t xml:space="preserve">abeist language </w:t>
      </w:r>
    </w:p>
    <w:p w14:paraId="60B84A05" w14:textId="77777777" w:rsidR="00302DFD" w:rsidRPr="008C50D7" w:rsidRDefault="00302DFD" w:rsidP="00302DFD">
      <w:pPr>
        <w:rPr>
          <w:rFonts w:asciiTheme="majorHAnsi" w:hAnsiTheme="majorHAnsi" w:cstheme="majorHAnsi"/>
          <w:color w:val="000000" w:themeColor="text1"/>
          <w:sz w:val="16"/>
        </w:rPr>
      </w:pPr>
      <w:r w:rsidRPr="008C50D7">
        <w:rPr>
          <w:rFonts w:asciiTheme="majorHAnsi" w:hAnsiTheme="majorHAnsi" w:cstheme="majorHAnsi"/>
          <w:color w:val="000000" w:themeColor="text1"/>
          <w:u w:val="single"/>
        </w:rPr>
        <w:t xml:space="preserve">A </w:t>
      </w:r>
      <w:r w:rsidRPr="008C50D7">
        <w:rPr>
          <w:rStyle w:val="Emphasis"/>
          <w:rFonts w:asciiTheme="majorHAnsi" w:hAnsiTheme="majorHAnsi" w:cstheme="majorHAnsi"/>
          <w:color w:val="000000" w:themeColor="text1"/>
          <w:highlight w:val="green"/>
        </w:rPr>
        <w:t>“social strike”</w:t>
      </w:r>
      <w:r w:rsidRPr="008C50D7">
        <w:rPr>
          <w:rFonts w:asciiTheme="majorHAnsi" w:hAnsiTheme="majorHAnsi" w:cstheme="majorHAnsi"/>
          <w:color w:val="000000" w:themeColor="text1"/>
          <w:highlight w:val="green"/>
          <w:u w:val="single"/>
        </w:rPr>
        <w:t xml:space="preserve"> is always</w:t>
      </w:r>
      <w:r w:rsidRPr="008C50D7">
        <w:rPr>
          <w:rFonts w:asciiTheme="majorHAnsi" w:hAnsiTheme="majorHAnsi" w:cstheme="majorHAnsi"/>
          <w:color w:val="000000" w:themeColor="text1"/>
          <w:u w:val="single"/>
        </w:rPr>
        <w:t xml:space="preserve"> a </w:t>
      </w:r>
      <w:r w:rsidRPr="008C50D7">
        <w:rPr>
          <w:rFonts w:asciiTheme="majorHAnsi" w:hAnsiTheme="majorHAnsi" w:cstheme="majorHAnsi"/>
          <w:color w:val="000000" w:themeColor="text1"/>
          <w:highlight w:val="green"/>
          <w:u w:val="single"/>
        </w:rPr>
        <w:t>general</w:t>
      </w:r>
      <w:r w:rsidRPr="008C50D7">
        <w:rPr>
          <w:rFonts w:asciiTheme="majorHAnsi" w:hAnsiTheme="majorHAnsi" w:cstheme="majorHAnsi"/>
          <w:color w:val="000000" w:themeColor="text1"/>
          <w:u w:val="single"/>
        </w:rPr>
        <w:t xml:space="preserve"> strike, </w:t>
      </w:r>
      <w:r w:rsidRPr="008C50D7">
        <w:rPr>
          <w:rFonts w:asciiTheme="majorHAnsi" w:hAnsiTheme="majorHAnsi" w:cstheme="majorHAnsi"/>
          <w:color w:val="000000" w:themeColor="text1"/>
          <w:highlight w:val="green"/>
          <w:u w:val="single"/>
        </w:rPr>
        <w:t>which</w:t>
      </w:r>
      <w:r w:rsidRPr="008C50D7">
        <w:rPr>
          <w:rFonts w:asciiTheme="majorHAnsi" w:hAnsiTheme="majorHAnsi" w:cstheme="majorHAnsi"/>
          <w:color w:val="000000" w:themeColor="text1"/>
          <w:u w:val="single"/>
        </w:rPr>
        <w:t>, like general strikes of the past, attacks immediately the structures of power</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It</w:t>
      </w:r>
      <w:r w:rsidRPr="008C50D7">
        <w:rPr>
          <w:rFonts w:asciiTheme="majorHAnsi" w:hAnsiTheme="majorHAnsi" w:cstheme="majorHAnsi"/>
          <w:color w:val="000000" w:themeColor="text1"/>
          <w:sz w:val="16"/>
        </w:rPr>
        <w:t xml:space="preserve"> is general in the sense that it generalizes or </w:t>
      </w:r>
      <w:r w:rsidRPr="008C50D7">
        <w:rPr>
          <w:rStyle w:val="StyleUnderline"/>
          <w:rFonts w:asciiTheme="majorHAnsi" w:hAnsiTheme="majorHAnsi" w:cstheme="majorHAnsi"/>
          <w:color w:val="000000" w:themeColor="text1"/>
          <w:highlight w:val="green"/>
        </w:rPr>
        <w:t xml:space="preserve">spreads the refusal of capitalist power </w:t>
      </w:r>
      <w:r w:rsidRPr="008C50D7">
        <w:rPr>
          <w:rStyle w:val="StyleUnderline"/>
          <w:rFonts w:asciiTheme="majorHAnsi" w:hAnsiTheme="majorHAnsi" w:cstheme="majorHAnsi"/>
          <w:color w:val="000000" w:themeColor="text1"/>
        </w:rPr>
        <w:t>across society</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highlight w:val="green"/>
        </w:rPr>
        <w:t xml:space="preserve">and transforms </w:t>
      </w:r>
      <w:r w:rsidRPr="008C50D7">
        <w:rPr>
          <w:rStyle w:val="StyleUnderline"/>
          <w:rFonts w:asciiTheme="majorHAnsi" w:hAnsiTheme="majorHAnsi" w:cstheme="majorHAnsi"/>
          <w:color w:val="000000" w:themeColor="text1"/>
        </w:rPr>
        <w:t xml:space="preserve">economic, cultural, and political </w:t>
      </w:r>
      <w:r w:rsidRPr="008C50D7">
        <w:rPr>
          <w:rStyle w:val="StyleUnderline"/>
          <w:rFonts w:asciiTheme="majorHAnsi" w:hAnsiTheme="majorHAnsi" w:cstheme="majorHAnsi"/>
          <w:color w:val="000000" w:themeColor="text1"/>
          <w:highlight w:val="green"/>
        </w:rPr>
        <w:t>resistance</w:t>
      </w:r>
      <w:r w:rsidRPr="008C50D7">
        <w:rPr>
          <w:rStyle w:val="StyleUnderline"/>
          <w:rFonts w:asciiTheme="majorHAnsi" w:hAnsiTheme="majorHAnsi" w:cstheme="majorHAnsi"/>
          <w:color w:val="000000" w:themeColor="text1"/>
        </w:rPr>
        <w:t>s</w:t>
      </w:r>
      <w:r w:rsidRPr="008C50D7">
        <w:rPr>
          <w:rStyle w:val="StyleUnderline"/>
          <w:rFonts w:asciiTheme="majorHAnsi" w:hAnsiTheme="majorHAnsi" w:cstheme="majorHAnsi"/>
          <w:color w:val="000000" w:themeColor="text1"/>
          <w:highlight w:val="green"/>
        </w:rPr>
        <w:t xml:space="preserve"> into a demand for power.</w:t>
      </w:r>
      <w:r w:rsidRPr="008C50D7">
        <w:rPr>
          <w:rStyle w:val="StyleUnderline"/>
          <w:rFonts w:asciiTheme="majorHAnsi" w:hAnsiTheme="majorHAnsi" w:cstheme="majorHAnsi"/>
          <w:color w:val="000000" w:themeColor="text1"/>
        </w:rPr>
        <w:t xml:space="preserve"> </w:t>
      </w:r>
      <w:r w:rsidRPr="008C50D7">
        <w:rPr>
          <w:rFonts w:asciiTheme="majorHAnsi" w:hAnsiTheme="majorHAnsi" w:cstheme="majorHAnsi"/>
          <w:color w:val="000000" w:themeColor="text1"/>
          <w:sz w:val="16"/>
        </w:rPr>
        <w:t xml:space="preserve">In a social strike, then, destituent and constituent moments cannot really be separated. A strike is born against exploitation and domination but contains in itself the urgency to create new social relations. Sometimes, of course, a social strike is primarily destituent, focused on attacking the structures of power, but even then constituent elements are implicit. Other times social strikes have utopian visions and seem not to take into account the destituent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grève générale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grève générale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Bois interprets the revolts, mutinies, resistances, refusals, and flight of slaves during the US Civil War as a “general strike against the slave system” (and a determining factor in the outcome of the war).10 In Europe, strikes and social uprisings often blended together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8C50D7">
        <w:rPr>
          <w:rFonts w:asciiTheme="majorHAnsi" w:hAnsiTheme="majorHAnsi" w:cstheme="majorHAnsi"/>
          <w:color w:val="000000" w:themeColor="text1"/>
          <w:u w:val="single"/>
        </w:rPr>
        <w:t>A destructive force is part of every strike, an ancient violence that can be transformed into a desire for liberation from the chains of servitude. Strikes change over time, of course, but these elements remain</w:t>
      </w:r>
      <w:r w:rsidRPr="008C50D7">
        <w:rPr>
          <w:rFonts w:asciiTheme="majorHAnsi" w:hAnsiTheme="majorHAnsi" w:cstheme="majorHAnsi"/>
          <w:color w:val="000000" w:themeColor="text1"/>
          <w:sz w:val="16"/>
        </w:rPr>
        <w:t xml:space="preserve">. And in fact we find these elements in all forms of social struggles throughout the twentieth century, </w:t>
      </w:r>
      <w:r w:rsidRPr="008C50D7">
        <w:rPr>
          <w:rStyle w:val="StyleUnderline"/>
          <w:rFonts w:asciiTheme="majorHAnsi" w:hAnsiTheme="majorHAnsi" w:cstheme="majorHAnsi"/>
          <w:color w:val="000000" w:themeColor="text1"/>
          <w:highlight w:val="green"/>
        </w:rPr>
        <w:t>from the Algerian Revolution to Black Power movements and from feminist struggles to student rebellions.</w:t>
      </w:r>
      <w:r w:rsidRPr="008C50D7">
        <w:rPr>
          <w:rStyle w:val="StyleUnderline"/>
          <w:rFonts w:asciiTheme="majorHAnsi" w:hAnsiTheme="majorHAnsi" w:cstheme="majorHAnsi"/>
          <w:color w:val="000000" w:themeColor="text1"/>
        </w:rPr>
        <w:t xml:space="preserve"> </w:t>
      </w:r>
      <w:r w:rsidRPr="008C50D7">
        <w:rPr>
          <w:rFonts w:asciiTheme="majorHAnsi" w:hAnsiTheme="majorHAnsi" w:cstheme="majorHAnsi"/>
          <w:color w:val="000000" w:themeColor="text1"/>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tous ensemble, speak the language of reason and freedom; expressions of camaraderie, campaneros, sisters and brothers, are the language of love and equality. The general strike thus gives flesh to the bare skeleton of the language of human rights. Today, however, </w:t>
      </w:r>
      <w:r w:rsidRPr="008C50D7">
        <w:rPr>
          <w:rFonts w:asciiTheme="majorHAnsi" w:hAnsiTheme="majorHAnsi" w:cstheme="majorHAnsi"/>
          <w:color w:val="000000" w:themeColor="text1"/>
          <w:u w:val="single"/>
        </w:rPr>
        <w:t>if the concept of general strike can be still relevant, it must take a new form</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highlight w:val="green"/>
        </w:rPr>
        <w:t xml:space="preserve">In the past, labor strikes primarily developed in </w:t>
      </w:r>
      <w:r w:rsidRPr="008C50D7">
        <w:rPr>
          <w:rStyle w:val="StyleUnderline"/>
          <w:rFonts w:asciiTheme="majorHAnsi" w:hAnsiTheme="majorHAnsi" w:cstheme="majorHAnsi"/>
          <w:color w:val="000000" w:themeColor="text1"/>
        </w:rPr>
        <w:t xml:space="preserve">limited and </w:t>
      </w:r>
      <w:r w:rsidRPr="008C50D7">
        <w:rPr>
          <w:rStyle w:val="StyleUnderline"/>
          <w:rFonts w:asciiTheme="majorHAnsi" w:hAnsiTheme="majorHAnsi" w:cstheme="majorHAnsi"/>
          <w:color w:val="000000" w:themeColor="text1"/>
          <w:highlight w:val="green"/>
        </w:rPr>
        <w:t xml:space="preserve">repressive spaces of the factory </w:t>
      </w:r>
      <w:r w:rsidRPr="008C50D7">
        <w:rPr>
          <w:rStyle w:val="StyleUnderline"/>
          <w:rFonts w:asciiTheme="majorHAnsi" w:hAnsiTheme="majorHAnsi" w:cstheme="majorHAnsi"/>
          <w:color w:val="000000" w:themeColor="text1"/>
        </w:rPr>
        <w:t>and were strongly tied to the industrial working classes</w:t>
      </w:r>
      <w:r w:rsidRPr="008C50D7">
        <w:rPr>
          <w:rStyle w:val="StyleUnderline"/>
          <w:rFonts w:asciiTheme="majorHAnsi" w:hAnsiTheme="majorHAnsi" w:cstheme="majorHAnsi"/>
          <w:color w:val="000000" w:themeColor="text1"/>
          <w:highlight w:val="green"/>
        </w:rPr>
        <w:t>.</w:t>
      </w:r>
      <w:r w:rsidRPr="008C50D7">
        <w:rPr>
          <w:rFonts w:asciiTheme="majorHAnsi" w:hAnsiTheme="majorHAnsi" w:cstheme="majorHAnsi"/>
          <w:color w:val="000000" w:themeColor="text1"/>
          <w:sz w:val="16"/>
        </w:rPr>
        <w:t xml:space="preserve"> Today, of course, that form of strike is relatively weak. </w:t>
      </w:r>
      <w:r w:rsidRPr="008C50D7">
        <w:rPr>
          <w:rFonts w:asciiTheme="majorHAnsi" w:hAnsiTheme="majorHAnsi" w:cstheme="majorHAnsi"/>
          <w:color w:val="000000" w:themeColor="text1"/>
          <w:u w:val="single"/>
        </w:rPr>
        <w:t xml:space="preserve">In order </w:t>
      </w:r>
      <w:r w:rsidRPr="008C50D7">
        <w:rPr>
          <w:rFonts w:asciiTheme="majorHAnsi" w:hAnsiTheme="majorHAnsi" w:cstheme="majorHAnsi"/>
          <w:color w:val="000000" w:themeColor="text1"/>
          <w:highlight w:val="green"/>
          <w:u w:val="single"/>
        </w:rPr>
        <w:t>to renew the general strike as a weapon for subversion</w:t>
      </w:r>
      <w:r w:rsidRPr="008C50D7">
        <w:rPr>
          <w:rFonts w:asciiTheme="majorHAnsi" w:hAnsiTheme="majorHAnsi" w:cstheme="majorHAnsi"/>
          <w:color w:val="000000" w:themeColor="text1"/>
          <w:u w:val="single"/>
        </w:rPr>
        <w:t xml:space="preserve"> and constitution, </w:t>
      </w:r>
      <w:r w:rsidRPr="008C50D7">
        <w:rPr>
          <w:rFonts w:asciiTheme="majorHAnsi" w:hAnsiTheme="majorHAnsi" w:cstheme="majorHAnsi"/>
          <w:color w:val="000000" w:themeColor="text1"/>
          <w:highlight w:val="green"/>
          <w:u w:val="single"/>
        </w:rPr>
        <w:t>we need to</w:t>
      </w:r>
      <w:r w:rsidRPr="008C50D7">
        <w:rPr>
          <w:rFonts w:asciiTheme="majorHAnsi" w:hAnsiTheme="majorHAnsi" w:cstheme="majorHAnsi"/>
          <w:color w:val="000000" w:themeColor="text1"/>
          <w:u w:val="single"/>
        </w:rPr>
        <w:t xml:space="preserve"> </w:t>
      </w:r>
      <w:r w:rsidRPr="008C50D7">
        <w:rPr>
          <w:rStyle w:val="Emphasis"/>
          <w:rFonts w:asciiTheme="majorHAnsi" w:hAnsiTheme="majorHAnsi" w:cstheme="majorHAnsi"/>
          <w:color w:val="000000" w:themeColor="text1"/>
          <w:highlight w:val="green"/>
        </w:rPr>
        <w:t>confront</w:t>
      </w:r>
      <w:r w:rsidRPr="008C50D7">
        <w:rPr>
          <w:rFonts w:asciiTheme="majorHAnsi" w:hAnsiTheme="majorHAnsi" w:cstheme="majorHAnsi"/>
          <w:color w:val="000000" w:themeColor="text1"/>
          <w:u w:val="single"/>
        </w:rPr>
        <w:t xml:space="preserve">, first, the </w:t>
      </w:r>
      <w:r w:rsidRPr="008C50D7">
        <w:rPr>
          <w:rFonts w:asciiTheme="majorHAnsi" w:hAnsiTheme="majorHAnsi" w:cstheme="majorHAnsi"/>
          <w:color w:val="000000" w:themeColor="text1"/>
          <w:highlight w:val="green"/>
          <w:u w:val="single"/>
        </w:rPr>
        <w:t>extractive powers of capital and</w:t>
      </w:r>
      <w:r w:rsidRPr="008C50D7">
        <w:rPr>
          <w:rFonts w:asciiTheme="majorHAnsi" w:hAnsiTheme="majorHAnsi" w:cstheme="majorHAnsi"/>
          <w:color w:val="000000" w:themeColor="text1"/>
          <w:u w:val="single"/>
        </w:rPr>
        <w:t xml:space="preserve"> its </w:t>
      </w:r>
      <w:r w:rsidRPr="008C50D7">
        <w:rPr>
          <w:rFonts w:asciiTheme="majorHAnsi" w:hAnsiTheme="majorHAnsi" w:cstheme="majorHAnsi"/>
          <w:color w:val="000000" w:themeColor="text1"/>
          <w:highlight w:val="green"/>
          <w:u w:val="single"/>
        </w:rPr>
        <w:t>new</w:t>
      </w:r>
      <w:r w:rsidRPr="008C50D7">
        <w:rPr>
          <w:rFonts w:asciiTheme="majorHAnsi" w:hAnsiTheme="majorHAnsi" w:cstheme="majorHAnsi"/>
          <w:color w:val="000000" w:themeColor="text1"/>
          <w:u w:val="single"/>
        </w:rPr>
        <w:t xml:space="preserve"> forms of </w:t>
      </w:r>
      <w:r w:rsidRPr="008C50D7">
        <w:rPr>
          <w:rFonts w:asciiTheme="majorHAnsi" w:hAnsiTheme="majorHAnsi" w:cstheme="majorHAnsi"/>
          <w:color w:val="000000" w:themeColor="text1"/>
          <w:highlight w:val="green"/>
          <w:u w:val="single"/>
        </w:rPr>
        <w:t>exploitation</w:t>
      </w:r>
      <w:r w:rsidRPr="008C50D7">
        <w:rPr>
          <w:rFonts w:asciiTheme="majorHAnsi" w:hAnsiTheme="majorHAnsi" w:cstheme="majorHAnsi"/>
          <w:color w:val="000000" w:themeColor="text1"/>
          <w:u w:val="single"/>
        </w:rPr>
        <w:t xml:space="preserve"> that we investigated in part III and, second, the potential autonomy of forces of social production and reproduction that we explored in part II.</w:t>
      </w:r>
      <w:r w:rsidRPr="008C50D7">
        <w:rPr>
          <w:rFonts w:asciiTheme="majorHAnsi" w:hAnsiTheme="majorHAnsi" w:cstheme="majorHAnsi"/>
          <w:color w:val="000000" w:themeColor="text1"/>
          <w:sz w:val="16"/>
        </w:rPr>
        <w:t xml:space="preserve"> </w:t>
      </w:r>
      <w:r w:rsidRPr="008C50D7">
        <w:rPr>
          <w:rFonts w:asciiTheme="majorHAnsi" w:hAnsiTheme="majorHAnsi" w:cstheme="majorHAnsi"/>
          <w:color w:val="000000" w:themeColor="text1"/>
          <w:u w:val="single"/>
        </w:rPr>
        <w:t>Capital functions today</w:t>
      </w:r>
      <w:r w:rsidRPr="008C50D7">
        <w:rPr>
          <w:rFonts w:asciiTheme="majorHAnsi" w:hAnsiTheme="majorHAnsi" w:cstheme="majorHAnsi"/>
          <w:color w:val="000000" w:themeColor="text1"/>
          <w:sz w:val="16"/>
        </w:rPr>
        <w:t xml:space="preserve">, as we argued earlier, </w:t>
      </w:r>
      <w:r w:rsidRPr="008C50D7">
        <w:rPr>
          <w:rFonts w:asciiTheme="majorHAnsi" w:hAnsiTheme="majorHAnsi" w:cstheme="majorHAnsi"/>
          <w:color w:val="000000" w:themeColor="text1"/>
          <w:u w:val="single"/>
        </w:rPr>
        <w:t>primarily by extracting value both from the earth and from the cooperative dynamics of social life</w:t>
      </w:r>
      <w:r w:rsidRPr="008C50D7">
        <w:rPr>
          <w:rFonts w:asciiTheme="majorHAnsi" w:hAnsiTheme="majorHAnsi" w:cstheme="majorHAnsi"/>
          <w:color w:val="000000" w:themeColor="text1"/>
          <w:sz w:val="16"/>
        </w:rPr>
        <w:t xml:space="preserve">. Complementing this extractive power is a </w:t>
      </w:r>
      <w:r w:rsidRPr="008C50D7">
        <w:rPr>
          <w:rFonts w:asciiTheme="majorHAnsi" w:hAnsiTheme="majorHAnsi" w:cstheme="majorHAnsi"/>
          <w:color w:val="000000" w:themeColor="text1"/>
          <w:highlight w:val="green"/>
          <w:u w:val="single"/>
        </w:rPr>
        <w:t>neoliberal administration</w:t>
      </w:r>
      <w:r w:rsidRPr="008C50D7">
        <w:rPr>
          <w:rFonts w:asciiTheme="majorHAnsi" w:hAnsiTheme="majorHAnsi" w:cstheme="majorHAnsi"/>
          <w:color w:val="000000" w:themeColor="text1"/>
          <w:u w:val="single"/>
        </w:rPr>
        <w:t xml:space="preserve"> that </w:t>
      </w:r>
      <w:r w:rsidRPr="008C50D7">
        <w:rPr>
          <w:rFonts w:asciiTheme="majorHAnsi" w:hAnsiTheme="majorHAnsi" w:cstheme="majorHAnsi"/>
          <w:color w:val="000000" w:themeColor="text1"/>
          <w:highlight w:val="green"/>
          <w:u w:val="single"/>
        </w:rPr>
        <w:t>mixes</w:t>
      </w:r>
      <w:r w:rsidRPr="008C50D7">
        <w:rPr>
          <w:rFonts w:asciiTheme="majorHAnsi" w:hAnsiTheme="majorHAnsi" w:cstheme="majorHAnsi"/>
          <w:color w:val="000000" w:themeColor="text1"/>
          <w:u w:val="single"/>
        </w:rPr>
        <w:t xml:space="preserve"> elements of pure </w:t>
      </w:r>
      <w:r w:rsidRPr="008C50D7">
        <w:rPr>
          <w:rFonts w:asciiTheme="majorHAnsi" w:hAnsiTheme="majorHAnsi" w:cstheme="majorHAnsi"/>
          <w:color w:val="000000" w:themeColor="text1"/>
          <w:highlight w:val="green"/>
          <w:u w:val="single"/>
        </w:rPr>
        <w:t>command</w:t>
      </w:r>
      <w:r w:rsidRPr="008C50D7">
        <w:rPr>
          <w:rFonts w:asciiTheme="majorHAnsi" w:hAnsiTheme="majorHAnsi" w:cstheme="majorHAnsi"/>
          <w:color w:val="000000" w:themeColor="text1"/>
          <w:sz w:val="16"/>
        </w:rPr>
        <w:t>—owften operated by financial markets but in collaboration with state force—</w:t>
      </w:r>
      <w:r w:rsidRPr="008C50D7">
        <w:rPr>
          <w:rFonts w:asciiTheme="majorHAnsi" w:hAnsiTheme="majorHAnsi" w:cstheme="majorHAnsi"/>
          <w:color w:val="000000" w:themeColor="text1"/>
          <w:highlight w:val="green"/>
          <w:u w:val="single"/>
        </w:rPr>
        <w:t>with</w:t>
      </w:r>
      <w:r w:rsidRPr="008C50D7">
        <w:rPr>
          <w:rFonts w:asciiTheme="majorHAnsi" w:hAnsiTheme="majorHAnsi" w:cstheme="majorHAnsi"/>
          <w:color w:val="000000" w:themeColor="text1"/>
          <w:u w:val="single"/>
        </w:rPr>
        <w:t xml:space="preserve"> plural and fragmented forms of governmentality, “</w:t>
      </w:r>
      <w:r w:rsidRPr="008C50D7">
        <w:rPr>
          <w:rFonts w:asciiTheme="majorHAnsi" w:hAnsiTheme="majorHAnsi" w:cstheme="majorHAnsi"/>
          <w:color w:val="000000" w:themeColor="text1"/>
          <w:highlight w:val="green"/>
          <w:u w:val="single"/>
        </w:rPr>
        <w:t>participatory</w:t>
      </w:r>
      <w:r w:rsidRPr="008C50D7">
        <w:rPr>
          <w:rFonts w:asciiTheme="majorHAnsi" w:hAnsiTheme="majorHAnsi" w:cstheme="majorHAnsi"/>
          <w:color w:val="000000" w:themeColor="text1"/>
          <w:u w:val="single"/>
        </w:rPr>
        <w:t xml:space="preserve">” forms of command that function through networks of </w:t>
      </w:r>
      <w:r w:rsidRPr="008C50D7">
        <w:rPr>
          <w:rFonts w:asciiTheme="majorHAnsi" w:hAnsiTheme="majorHAnsi" w:cstheme="majorHAnsi"/>
          <w:color w:val="000000" w:themeColor="text1"/>
          <w:highlight w:val="green"/>
          <w:u w:val="single"/>
        </w:rPr>
        <w:t>micropowers</w:t>
      </w:r>
      <w:r w:rsidRPr="008C50D7">
        <w:rPr>
          <w:rFonts w:asciiTheme="majorHAnsi" w:hAnsiTheme="majorHAnsi" w:cstheme="majorHAnsi"/>
          <w:color w:val="000000" w:themeColor="text1"/>
          <w:u w:val="single"/>
        </w:rPr>
        <w:t xml:space="preserve"> able </w:t>
      </w:r>
      <w:r w:rsidRPr="008C50D7">
        <w:rPr>
          <w:rFonts w:asciiTheme="majorHAnsi" w:hAnsiTheme="majorHAnsi" w:cstheme="majorHAnsi"/>
          <w:color w:val="000000" w:themeColor="text1"/>
          <w:highlight w:val="green"/>
          <w:u w:val="single"/>
        </w:rPr>
        <w:t>to register</w:t>
      </w:r>
      <w:r w:rsidRPr="008C50D7">
        <w:rPr>
          <w:rFonts w:asciiTheme="majorHAnsi" w:hAnsiTheme="majorHAnsi" w:cstheme="majorHAnsi"/>
          <w:color w:val="000000" w:themeColor="text1"/>
          <w:u w:val="single"/>
        </w:rPr>
        <w:t xml:space="preserve"> and engage social needs and </w:t>
      </w:r>
      <w:r w:rsidRPr="008C50D7">
        <w:rPr>
          <w:rFonts w:asciiTheme="majorHAnsi" w:hAnsiTheme="majorHAnsi" w:cstheme="majorHAnsi"/>
          <w:color w:val="000000" w:themeColor="text1"/>
          <w:highlight w:val="green"/>
          <w:u w:val="single"/>
        </w:rPr>
        <w:t>desire</w:t>
      </w:r>
      <w:r w:rsidRPr="008C50D7">
        <w:rPr>
          <w:rFonts w:asciiTheme="majorHAnsi" w:hAnsiTheme="majorHAnsi" w:cstheme="majorHAnsi"/>
          <w:color w:val="000000" w:themeColor="text1"/>
          <w:u w:val="single"/>
        </w:rPr>
        <w:t>s.</w:t>
      </w:r>
      <w:r w:rsidRPr="008C50D7">
        <w:rPr>
          <w:rFonts w:asciiTheme="majorHAnsi" w:hAnsiTheme="majorHAnsi" w:cstheme="majorHAnsi"/>
          <w:color w:val="000000" w:themeColor="text1"/>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8C50D7">
        <w:rPr>
          <w:rFonts w:asciiTheme="majorHAnsi" w:hAnsiTheme="majorHAnsi" w:cstheme="majorHAnsi"/>
          <w:color w:val="000000" w:themeColor="text1"/>
          <w:u w:val="single"/>
        </w:rPr>
        <w:t xml:space="preserve">What can it mean </w:t>
      </w:r>
      <w:r w:rsidRPr="008C50D7">
        <w:rPr>
          <w:rFonts w:asciiTheme="majorHAnsi" w:hAnsiTheme="majorHAnsi" w:cstheme="majorHAnsi"/>
          <w:color w:val="000000" w:themeColor="text1"/>
          <w:highlight w:val="green"/>
          <w:u w:val="single"/>
        </w:rPr>
        <w:t>to strike</w:t>
      </w:r>
      <w:r w:rsidRPr="008C50D7">
        <w:rPr>
          <w:rFonts w:asciiTheme="majorHAnsi" w:hAnsiTheme="majorHAnsi" w:cstheme="majorHAnsi"/>
          <w:color w:val="000000" w:themeColor="text1"/>
          <w:u w:val="single"/>
        </w:rPr>
        <w:t xml:space="preserve"> today </w:t>
      </w:r>
      <w:r w:rsidRPr="008C50D7">
        <w:rPr>
          <w:rFonts w:asciiTheme="majorHAnsi" w:hAnsiTheme="majorHAnsi" w:cstheme="majorHAnsi"/>
          <w:color w:val="000000" w:themeColor="text1"/>
          <w:highlight w:val="green"/>
          <w:u w:val="single"/>
        </w:rPr>
        <w:t>against this complex</w:t>
      </w:r>
      <w:r w:rsidRPr="008C50D7">
        <w:rPr>
          <w:rFonts w:asciiTheme="majorHAnsi" w:hAnsiTheme="majorHAnsi" w:cstheme="majorHAnsi"/>
          <w:color w:val="000000" w:themeColor="text1"/>
          <w:u w:val="single"/>
        </w:rPr>
        <w:t xml:space="preserve"> capitalist </w:t>
      </w:r>
      <w:r w:rsidRPr="008C50D7">
        <w:rPr>
          <w:rFonts w:asciiTheme="majorHAnsi" w:hAnsiTheme="majorHAnsi" w:cstheme="majorHAnsi"/>
          <w:color w:val="000000" w:themeColor="text1"/>
          <w:highlight w:val="green"/>
          <w:u w:val="single"/>
        </w:rPr>
        <w:t>machine</w:t>
      </w:r>
      <w:r w:rsidRPr="008C50D7">
        <w:rPr>
          <w:rFonts w:asciiTheme="majorHAnsi" w:hAnsiTheme="majorHAnsi" w:cstheme="majorHAnsi"/>
          <w:color w:val="000000" w:themeColor="text1"/>
          <w:u w:val="single"/>
        </w:rPr>
        <w:t xml:space="preserve">? How can we conceive practices of refusal that block the processes of extraction and </w:t>
      </w:r>
      <w:r w:rsidRPr="008C50D7">
        <w:rPr>
          <w:rFonts w:asciiTheme="majorHAnsi" w:hAnsiTheme="majorHAnsi" w:cstheme="majorHAnsi"/>
          <w:color w:val="000000" w:themeColor="text1"/>
          <w:highlight w:val="green"/>
          <w:u w:val="single"/>
        </w:rPr>
        <w:t>interrupt</w:t>
      </w:r>
      <w:r w:rsidRPr="008C50D7">
        <w:rPr>
          <w:rFonts w:asciiTheme="majorHAnsi" w:hAnsiTheme="majorHAnsi" w:cstheme="majorHAnsi"/>
          <w:color w:val="000000" w:themeColor="text1"/>
          <w:u w:val="single"/>
        </w:rPr>
        <w:t xml:space="preserve"> the flow of </w:t>
      </w:r>
      <w:r w:rsidRPr="008C50D7">
        <w:rPr>
          <w:rFonts w:asciiTheme="majorHAnsi" w:hAnsiTheme="majorHAnsi" w:cstheme="majorHAnsi"/>
          <w:color w:val="000000" w:themeColor="text1"/>
          <w:highlight w:val="green"/>
          <w:u w:val="single"/>
        </w:rPr>
        <w:t>capitalist valorization</w:t>
      </w:r>
      <w:r w:rsidRPr="008C50D7">
        <w:rPr>
          <w:rFonts w:asciiTheme="majorHAnsi" w:hAnsiTheme="majorHAnsi" w:cstheme="majorHAnsi"/>
          <w:color w:val="000000" w:themeColor="text1"/>
          <w:u w:val="single"/>
        </w:rPr>
        <w:t xml:space="preserve">, “doing damage to the bosses” and wielding against them an effective, material power? </w:t>
      </w:r>
      <w:r w:rsidRPr="008C50D7">
        <w:rPr>
          <w:rFonts w:asciiTheme="majorHAnsi" w:hAnsiTheme="majorHAnsi" w:cstheme="majorHAnsi"/>
          <w:color w:val="000000" w:themeColor="text1"/>
          <w:highlight w:val="green"/>
          <w:u w:val="single"/>
        </w:rPr>
        <w:t>These</w:t>
      </w:r>
      <w:r w:rsidRPr="008C50D7">
        <w:rPr>
          <w:rFonts w:asciiTheme="majorHAnsi" w:hAnsiTheme="majorHAnsi" w:cstheme="majorHAnsi"/>
          <w:color w:val="000000" w:themeColor="text1"/>
          <w:u w:val="single"/>
        </w:rPr>
        <w:t xml:space="preserve"> questions </w:t>
      </w:r>
      <w:r w:rsidRPr="008C50D7">
        <w:rPr>
          <w:rFonts w:asciiTheme="majorHAnsi" w:hAnsiTheme="majorHAnsi" w:cstheme="majorHAnsi"/>
          <w:color w:val="000000" w:themeColor="text1"/>
          <w:highlight w:val="green"/>
          <w:u w:val="single"/>
        </w:rPr>
        <w:t>recall</w:t>
      </w:r>
      <w:r w:rsidRPr="008C50D7">
        <w:rPr>
          <w:rFonts w:asciiTheme="majorHAnsi" w:hAnsiTheme="majorHAnsi" w:cstheme="majorHAnsi"/>
          <w:color w:val="000000" w:themeColor="text1"/>
          <w:u w:val="single"/>
        </w:rPr>
        <w:t xml:space="preserve"> the </w:t>
      </w:r>
      <w:r w:rsidRPr="008C50D7">
        <w:rPr>
          <w:rFonts w:asciiTheme="majorHAnsi" w:hAnsiTheme="majorHAnsi" w:cstheme="majorHAnsi"/>
          <w:color w:val="000000" w:themeColor="text1"/>
          <w:highlight w:val="green"/>
          <w:u w:val="single"/>
        </w:rPr>
        <w:t>disruptive practices</w:t>
      </w:r>
      <w:r w:rsidRPr="008C50D7">
        <w:rPr>
          <w:rFonts w:asciiTheme="majorHAnsi" w:hAnsiTheme="majorHAnsi" w:cstheme="majorHAnsi"/>
          <w:color w:val="000000" w:themeColor="text1"/>
          <w:u w:val="single"/>
        </w:rPr>
        <w:t xml:space="preserve"> of all the traditions of workers’ struggle: </w:t>
      </w:r>
      <w:r w:rsidRPr="008C50D7">
        <w:rPr>
          <w:rFonts w:asciiTheme="majorHAnsi" w:hAnsiTheme="majorHAnsi" w:cstheme="majorHAnsi"/>
          <w:color w:val="000000" w:themeColor="text1"/>
          <w:highlight w:val="green"/>
          <w:u w:val="single"/>
        </w:rPr>
        <w:t>refusing</w:t>
      </w:r>
      <w:r w:rsidRPr="008C50D7">
        <w:rPr>
          <w:rFonts w:asciiTheme="majorHAnsi" w:hAnsiTheme="majorHAnsi" w:cstheme="majorHAnsi"/>
          <w:color w:val="000000" w:themeColor="text1"/>
          <w:u w:val="single"/>
        </w:rPr>
        <w:t xml:space="preserve"> the disciplines of </w:t>
      </w:r>
      <w:r w:rsidRPr="008C50D7">
        <w:rPr>
          <w:rFonts w:asciiTheme="majorHAnsi" w:hAnsiTheme="majorHAnsi" w:cstheme="majorHAnsi"/>
          <w:color w:val="000000" w:themeColor="text1"/>
          <w:highlight w:val="green"/>
          <w:u w:val="single"/>
        </w:rPr>
        <w:t>work</w:t>
      </w:r>
      <w:r w:rsidRPr="008C50D7">
        <w:rPr>
          <w:rFonts w:asciiTheme="majorHAnsi" w:hAnsiTheme="majorHAnsi" w:cstheme="majorHAnsi"/>
          <w:color w:val="000000" w:themeColor="text1"/>
          <w:u w:val="single"/>
        </w:rPr>
        <w:t xml:space="preserve">, abstention, </w:t>
      </w:r>
      <w:r w:rsidRPr="008C50D7">
        <w:rPr>
          <w:rFonts w:asciiTheme="majorHAnsi" w:hAnsiTheme="majorHAnsi" w:cstheme="majorHAnsi"/>
          <w:color w:val="000000" w:themeColor="text1"/>
          <w:highlight w:val="green"/>
          <w:u w:val="single"/>
        </w:rPr>
        <w:t>sabotage</w:t>
      </w:r>
      <w:r w:rsidRPr="008C50D7">
        <w:rPr>
          <w:rFonts w:asciiTheme="majorHAnsi" w:hAnsiTheme="majorHAnsi" w:cstheme="majorHAnsi"/>
          <w:color w:val="000000" w:themeColor="text1"/>
          <w:u w:val="single"/>
        </w:rPr>
        <w:t xml:space="preserve">, exodus, and more. To recognize how these practices of refusal and subversion can be translated into contemporary conditions, we need to understand, first of all, that the increasingly 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8C50D7">
        <w:rPr>
          <w:rStyle w:val="Emphasis"/>
          <w:rFonts w:asciiTheme="majorHAnsi" w:hAnsiTheme="majorHAnsi" w:cstheme="majorHAnsi"/>
          <w:color w:val="000000" w:themeColor="text1"/>
        </w:rPr>
        <w:t>independent action</w:t>
      </w:r>
      <w:r w:rsidRPr="008C50D7">
        <w:rPr>
          <w:rFonts w:asciiTheme="majorHAnsi" w:hAnsiTheme="majorHAnsi" w:cstheme="majorHAnsi"/>
          <w:color w:val="000000" w:themeColor="text1"/>
          <w:u w:val="single"/>
        </w:rPr>
        <w:t xml:space="preserve">, which is required to “go on strike”; and yet, on the other, </w:t>
      </w:r>
      <w:r w:rsidRPr="008C50D7">
        <w:rPr>
          <w:rFonts w:asciiTheme="majorHAnsi" w:hAnsiTheme="majorHAnsi" w:cstheme="majorHAnsi"/>
          <w:color w:val="000000" w:themeColor="text1"/>
          <w:highlight w:val="green"/>
          <w:u w:val="single"/>
        </w:rPr>
        <w:t>those engaged in social production</w:t>
      </w:r>
      <w:r w:rsidRPr="008C50D7">
        <w:rPr>
          <w:rFonts w:asciiTheme="majorHAnsi" w:hAnsiTheme="majorHAnsi" w:cstheme="majorHAnsi"/>
          <w:color w:val="000000" w:themeColor="text1"/>
          <w:u w:val="single"/>
        </w:rPr>
        <w:t xml:space="preserve"> and reproduction </w:t>
      </w:r>
      <w:r w:rsidRPr="008C50D7">
        <w:rPr>
          <w:rFonts w:asciiTheme="majorHAnsi" w:hAnsiTheme="majorHAnsi" w:cstheme="majorHAnsi"/>
          <w:color w:val="000000" w:themeColor="text1"/>
          <w:highlight w:val="green"/>
          <w:u w:val="single"/>
        </w:rPr>
        <w:t>have</w:t>
      </w:r>
      <w:r w:rsidRPr="008C50D7">
        <w:rPr>
          <w:rFonts w:asciiTheme="majorHAnsi" w:hAnsiTheme="majorHAnsi" w:cstheme="majorHAnsi"/>
          <w:color w:val="000000" w:themeColor="text1"/>
          <w:u w:val="single"/>
        </w:rPr>
        <w:t xml:space="preserve"> </w:t>
      </w:r>
      <w:r w:rsidRPr="008C50D7">
        <w:rPr>
          <w:rFonts w:asciiTheme="majorHAnsi" w:hAnsiTheme="majorHAnsi" w:cstheme="majorHAnsi"/>
          <w:strike/>
          <w:color w:val="000000" w:themeColor="text1"/>
          <w:u w:val="single"/>
        </w:rPr>
        <w:t>their hands directly on</w:t>
      </w:r>
      <w:r w:rsidRPr="008C50D7">
        <w:rPr>
          <w:rFonts w:asciiTheme="majorHAnsi" w:hAnsiTheme="majorHAnsi" w:cstheme="majorHAnsi"/>
          <w:color w:val="000000" w:themeColor="text1"/>
          <w:u w:val="single"/>
        </w:rPr>
        <w:t xml:space="preserve"> [</w:t>
      </w:r>
      <w:r w:rsidRPr="008C50D7">
        <w:rPr>
          <w:rFonts w:asciiTheme="majorHAnsi" w:hAnsiTheme="majorHAnsi" w:cstheme="majorHAnsi"/>
          <w:color w:val="000000" w:themeColor="text1"/>
          <w:highlight w:val="green"/>
          <w:u w:val="single"/>
        </w:rPr>
        <w:t>control of</w:t>
      </w:r>
      <w:r w:rsidRPr="008C50D7">
        <w:rPr>
          <w:rFonts w:asciiTheme="majorHAnsi" w:hAnsiTheme="majorHAnsi" w:cstheme="majorHAnsi"/>
          <w:color w:val="000000" w:themeColor="text1"/>
          <w:u w:val="single"/>
        </w:rPr>
        <w:t xml:space="preserve">] </w:t>
      </w:r>
      <w:r w:rsidRPr="008C50D7">
        <w:rPr>
          <w:rFonts w:asciiTheme="majorHAnsi" w:hAnsiTheme="majorHAnsi" w:cstheme="majorHAnsi"/>
          <w:color w:val="000000" w:themeColor="text1"/>
          <w:highlight w:val="green"/>
          <w:u w:val="single"/>
        </w:rPr>
        <w:t xml:space="preserve">the </w:t>
      </w:r>
      <w:r w:rsidRPr="008C50D7">
        <w:rPr>
          <w:rStyle w:val="Emphasis"/>
          <w:rFonts w:asciiTheme="majorHAnsi" w:hAnsiTheme="majorHAnsi" w:cstheme="majorHAnsi"/>
          <w:color w:val="000000" w:themeColor="text1"/>
          <w:highlight w:val="green"/>
        </w:rPr>
        <w:t>entire apparatus</w:t>
      </w:r>
      <w:r w:rsidRPr="008C50D7">
        <w:rPr>
          <w:rFonts w:asciiTheme="majorHAnsi" w:hAnsiTheme="majorHAnsi" w:cstheme="majorHAnsi"/>
          <w:color w:val="000000" w:themeColor="text1"/>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8C50D7">
        <w:rPr>
          <w:rStyle w:val="StyleUnderline"/>
          <w:rFonts w:asciiTheme="majorHAnsi" w:hAnsiTheme="majorHAnsi" w:cstheme="majorHAnsi"/>
          <w:color w:val="000000" w:themeColor="text1"/>
        </w:rPr>
        <w:t>Too often in the past</w:t>
      </w:r>
      <w:r w:rsidRPr="008C50D7">
        <w:rPr>
          <w:rFonts w:asciiTheme="majorHAnsi" w:hAnsiTheme="majorHAnsi" w:cstheme="majorHAnsi"/>
          <w:color w:val="000000" w:themeColor="text1"/>
          <w:sz w:val="16"/>
        </w:rPr>
        <w:t xml:space="preserve"> Marxist parties, unions, and </w:t>
      </w:r>
      <w:r w:rsidRPr="008C50D7">
        <w:rPr>
          <w:rFonts w:asciiTheme="majorHAnsi" w:hAnsiTheme="majorHAnsi" w:cstheme="majorHAnsi"/>
          <w:color w:val="000000" w:themeColor="text1"/>
          <w:u w:val="single"/>
        </w:rPr>
        <w:t>theorists have maintained the centrality of “productive” labor</w:t>
      </w:r>
      <w:r w:rsidRPr="008C50D7">
        <w:rPr>
          <w:rFonts w:asciiTheme="majorHAnsi" w:hAnsiTheme="majorHAnsi" w:cstheme="majorHAnsi"/>
          <w:color w:val="000000" w:themeColor="text1"/>
          <w:sz w:val="16"/>
        </w:rPr>
        <w:t xml:space="preserve">, insisting that struggles within and against the processes of social reproduction are not able to strike at the heart of capitalist power. </w:t>
      </w:r>
      <w:r w:rsidRPr="008C50D7">
        <w:rPr>
          <w:rFonts w:asciiTheme="majorHAnsi" w:hAnsiTheme="majorHAnsi" w:cstheme="majorHAnsi"/>
          <w:color w:val="000000" w:themeColor="text1"/>
          <w:u w:val="single"/>
        </w:rPr>
        <w:t xml:space="preserve">Such arguments often served as alibis for excluding from the “primary” struggle all except </w:t>
      </w:r>
      <w:r w:rsidRPr="008C50D7">
        <w:rPr>
          <w:rStyle w:val="Emphasis"/>
          <w:rFonts w:asciiTheme="majorHAnsi" w:hAnsiTheme="majorHAnsi" w:cstheme="majorHAnsi"/>
          <w:color w:val="000000" w:themeColor="text1"/>
        </w:rPr>
        <w:t>white male factory workers</w:t>
      </w:r>
      <w:r w:rsidRPr="008C50D7">
        <w:rPr>
          <w:rFonts w:asciiTheme="majorHAnsi" w:hAnsiTheme="majorHAnsi" w:cstheme="majorHAnsi"/>
          <w:color w:val="000000" w:themeColor="text1"/>
          <w:u w:val="single"/>
        </w:rPr>
        <w:t>: women and students, the poor and migrants, people of color and peasants have all been victims of political strategies based on this view</w:t>
      </w:r>
      <w:r w:rsidRPr="008C50D7">
        <w:rPr>
          <w:rFonts w:asciiTheme="majorHAnsi" w:hAnsiTheme="majorHAnsi" w:cstheme="majorHAnsi"/>
          <w:color w:val="000000" w:themeColor="text1"/>
          <w:sz w:val="16"/>
        </w:rPr>
        <w:t xml:space="preserve">. To the extent that today the centrality of industrial production has been replaced by that of social production, </w:t>
      </w:r>
      <w:r w:rsidRPr="008C50D7">
        <w:rPr>
          <w:rFonts w:asciiTheme="majorHAnsi" w:hAnsiTheme="majorHAnsi" w:cstheme="majorHAnsi"/>
          <w:color w:val="000000" w:themeColor="text1"/>
          <w:u w:val="single"/>
        </w:rPr>
        <w:t xml:space="preserve">struggles over production and over reproduction immediately implicate one another and are inextricably tied. Any labor struggle today must include a critique of the (sexual, racial, global) divisions of labor and, in turn, the </w:t>
      </w:r>
      <w:r w:rsidRPr="008C50D7">
        <w:rPr>
          <w:rFonts w:asciiTheme="majorHAnsi" w:hAnsiTheme="majorHAnsi" w:cstheme="majorHAnsi"/>
          <w:color w:val="000000" w:themeColor="text1"/>
          <w:highlight w:val="green"/>
          <w:u w:val="single"/>
        </w:rPr>
        <w:t>critique of</w:t>
      </w:r>
      <w:r w:rsidRPr="008C50D7">
        <w:rPr>
          <w:rFonts w:asciiTheme="majorHAnsi" w:hAnsiTheme="majorHAnsi" w:cstheme="majorHAnsi"/>
          <w:color w:val="000000" w:themeColor="text1"/>
          <w:u w:val="single"/>
        </w:rPr>
        <w:t xml:space="preserve"> the </w:t>
      </w:r>
      <w:r w:rsidRPr="008C50D7">
        <w:rPr>
          <w:rFonts w:asciiTheme="majorHAnsi" w:hAnsiTheme="majorHAnsi" w:cstheme="majorHAnsi"/>
          <w:color w:val="000000" w:themeColor="text1"/>
          <w:highlight w:val="green"/>
          <w:u w:val="single"/>
        </w:rPr>
        <w:t>divisions of labor must include</w:t>
      </w:r>
      <w:r w:rsidRPr="008C50D7">
        <w:rPr>
          <w:rFonts w:asciiTheme="majorHAnsi" w:hAnsiTheme="majorHAnsi" w:cstheme="majorHAnsi"/>
          <w:color w:val="000000" w:themeColor="text1"/>
          <w:u w:val="single"/>
        </w:rPr>
        <w:t xml:space="preserve"> a </w:t>
      </w:r>
      <w:r w:rsidRPr="008C50D7">
        <w:rPr>
          <w:rFonts w:asciiTheme="majorHAnsi" w:hAnsiTheme="majorHAnsi" w:cstheme="majorHAnsi"/>
          <w:color w:val="000000" w:themeColor="text1"/>
          <w:highlight w:val="green"/>
          <w:u w:val="single"/>
        </w:rPr>
        <w:t>refusal of</w:t>
      </w:r>
      <w:r w:rsidRPr="008C50D7">
        <w:rPr>
          <w:rFonts w:asciiTheme="majorHAnsi" w:hAnsiTheme="majorHAnsi" w:cstheme="majorHAnsi"/>
          <w:color w:val="000000" w:themeColor="text1"/>
          <w:u w:val="single"/>
        </w:rPr>
        <w:t xml:space="preserve"> the </w:t>
      </w:r>
      <w:r w:rsidRPr="008C50D7">
        <w:rPr>
          <w:rStyle w:val="Emphasis"/>
          <w:rFonts w:asciiTheme="majorHAnsi" w:hAnsiTheme="majorHAnsi" w:cstheme="majorHAnsi"/>
          <w:color w:val="000000" w:themeColor="text1"/>
          <w:highlight w:val="green"/>
        </w:rPr>
        <w:t>extraction of value</w:t>
      </w:r>
      <w:r w:rsidRPr="008C50D7">
        <w:rPr>
          <w:rFonts w:asciiTheme="majorHAnsi" w:hAnsiTheme="majorHAnsi" w:cstheme="majorHAnsi"/>
          <w:color w:val="000000" w:themeColor="text1"/>
          <w:u w:val="single"/>
        </w:rPr>
        <w:t xml:space="preserve"> in its various forms</w:t>
      </w:r>
      <w:r w:rsidRPr="008C50D7">
        <w:rPr>
          <w:rFonts w:asciiTheme="majorHAnsi" w:hAnsiTheme="majorHAnsi" w:cstheme="majorHAnsi"/>
          <w:color w:val="000000" w:themeColor="text1"/>
          <w:sz w:val="16"/>
        </w:rPr>
        <w:t xml:space="preserve">. The social nature of production also implies that the conventional division between production and consumption is breaking down. Certainly the capitalist relationship between production and consumption, which is often governed by debt, must be broken, and </w:t>
      </w:r>
      <w:r w:rsidRPr="008C50D7">
        <w:rPr>
          <w:rStyle w:val="StyleUnderline"/>
          <w:rFonts w:asciiTheme="majorHAnsi" w:hAnsiTheme="majorHAnsi" w:cstheme="majorHAnsi"/>
          <w:color w:val="000000" w:themeColor="text1"/>
          <w:highlight w:val="green"/>
        </w:rPr>
        <w:t>the terrain of welfare</w:t>
      </w:r>
      <w:r w:rsidRPr="008C50D7">
        <w:rPr>
          <w:rStyle w:val="StyleUnderline"/>
          <w:rFonts w:asciiTheme="majorHAnsi" w:hAnsiTheme="majorHAnsi" w:cstheme="majorHAnsi"/>
          <w:color w:val="000000" w:themeColor="text1"/>
        </w:rPr>
        <w:t xml:space="preserve"> (including health, education, housing, services, and the various forms of consumption) </w:t>
      </w:r>
      <w:r w:rsidRPr="008C50D7">
        <w:rPr>
          <w:rStyle w:val="StyleUnderline"/>
          <w:rFonts w:asciiTheme="majorHAnsi" w:hAnsiTheme="majorHAnsi" w:cstheme="majorHAnsi"/>
          <w:color w:val="000000" w:themeColor="text1"/>
          <w:highlight w:val="green"/>
        </w:rPr>
        <w:t>must be transformed into a terrain of struggle,</w:t>
      </w:r>
      <w:r w:rsidRPr="008C50D7">
        <w:rPr>
          <w:rStyle w:val="StyleUnderline"/>
          <w:rFonts w:asciiTheme="majorHAnsi" w:hAnsiTheme="majorHAnsi" w:cstheme="majorHAnsi"/>
          <w:color w:val="000000" w:themeColor="text1"/>
        </w:rPr>
        <w:t xml:space="preserve"> through resistances and alternative projects</w:t>
      </w:r>
      <w:r w:rsidRPr="008C50D7">
        <w:rPr>
          <w:rFonts w:asciiTheme="majorHAnsi" w:hAnsiTheme="majorHAnsi" w:cstheme="majorHAnsi"/>
          <w:color w:val="000000" w:themeColor="text1"/>
          <w:sz w:val="16"/>
        </w:rPr>
        <w:t xml:space="preserve">. But consumption itself is not the problem: consumption is a social good when posed in relation to reproduction considered most broadly, that is, the sustainability of society, humanity, other species, the planet. Here we can see both the destituent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and also to re-create themselves. “It must be acknowledged,” he writes, “that our worker emerges from the process of production looking different from when he entered it.”11 The relationship of struggle that today is posed between “total capital” (primarily in financial form) and a “total living labor” that is socially exploited repeats Marx’s conception: </w:t>
      </w:r>
      <w:r w:rsidRPr="008C50D7">
        <w:rPr>
          <w:rFonts w:asciiTheme="majorHAnsi" w:hAnsiTheme="majorHAnsi" w:cstheme="majorHAnsi"/>
          <w:color w:val="000000" w:themeColor="text1"/>
          <w:u w:val="single"/>
        </w:rPr>
        <w:t xml:space="preserve">analogous to the factory strike to reorganize the working day is a social strike that addresses the configuration of what might be called the social working day. </w:t>
      </w:r>
      <w:r w:rsidRPr="008C50D7">
        <w:rPr>
          <w:rFonts w:asciiTheme="majorHAnsi" w:hAnsiTheme="majorHAnsi" w:cstheme="majorHAnsi"/>
          <w:color w:val="000000" w:themeColor="text1"/>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8C50D7">
        <w:rPr>
          <w:rFonts w:asciiTheme="majorHAnsi" w:hAnsiTheme="majorHAnsi" w:cstheme="majorHAnsi"/>
          <w:color w:val="000000" w:themeColor="text1"/>
          <w:highlight w:val="green"/>
          <w:u w:val="single"/>
        </w:rPr>
        <w:t>Struggle</w:t>
      </w:r>
      <w:r w:rsidRPr="008C50D7">
        <w:rPr>
          <w:rFonts w:asciiTheme="majorHAnsi" w:hAnsiTheme="majorHAnsi" w:cstheme="majorHAnsi"/>
          <w:color w:val="000000" w:themeColor="text1"/>
          <w:u w:val="single"/>
        </w:rPr>
        <w:t xml:space="preserve"> today </w:t>
      </w:r>
      <w:r w:rsidRPr="008C50D7">
        <w:rPr>
          <w:rFonts w:asciiTheme="majorHAnsi" w:hAnsiTheme="majorHAnsi" w:cstheme="majorHAnsi"/>
          <w:color w:val="000000" w:themeColor="text1"/>
          <w:highlight w:val="green"/>
          <w:u w:val="single"/>
        </w:rPr>
        <w:t>can become decisive only</w:t>
      </w:r>
      <w:r w:rsidRPr="008C50D7">
        <w:rPr>
          <w:rFonts w:asciiTheme="majorHAnsi" w:hAnsiTheme="majorHAnsi" w:cstheme="majorHAnsi"/>
          <w:color w:val="000000" w:themeColor="text1"/>
          <w:u w:val="single"/>
        </w:rPr>
        <w:t xml:space="preserve"> </w:t>
      </w:r>
      <w:r w:rsidRPr="008C50D7">
        <w:rPr>
          <w:rFonts w:asciiTheme="majorHAnsi" w:hAnsiTheme="majorHAnsi" w:cstheme="majorHAnsi"/>
          <w:color w:val="000000" w:themeColor="text1"/>
          <w:highlight w:val="green"/>
          <w:u w:val="single"/>
        </w:rPr>
        <w:t>when</w:t>
      </w:r>
      <w:r w:rsidRPr="008C50D7">
        <w:rPr>
          <w:rFonts w:asciiTheme="majorHAnsi" w:hAnsiTheme="majorHAnsi" w:cstheme="majorHAnsi"/>
          <w:color w:val="000000" w:themeColor="text1"/>
          <w:u w:val="single"/>
        </w:rPr>
        <w:t xml:space="preserve"> it is </w:t>
      </w:r>
      <w:r w:rsidRPr="008C50D7">
        <w:rPr>
          <w:rFonts w:asciiTheme="majorHAnsi" w:hAnsiTheme="majorHAnsi" w:cstheme="majorHAnsi"/>
          <w:color w:val="000000" w:themeColor="text1"/>
          <w:highlight w:val="green"/>
          <w:u w:val="single"/>
        </w:rPr>
        <w:t>able to break capitalist rule</w:t>
      </w:r>
      <w:r w:rsidRPr="008C50D7">
        <w:rPr>
          <w:rFonts w:asciiTheme="majorHAnsi" w:hAnsiTheme="majorHAnsi" w:cstheme="majorHAnsi"/>
          <w:color w:val="000000" w:themeColor="text1"/>
          <w:u w:val="single"/>
        </w:rPr>
        <w:t xml:space="preserve"> over social life </w:t>
      </w:r>
      <w:r w:rsidRPr="008C50D7">
        <w:rPr>
          <w:rFonts w:asciiTheme="majorHAnsi" w:hAnsiTheme="majorHAnsi" w:cstheme="majorHAnsi"/>
          <w:color w:val="000000" w:themeColor="text1"/>
          <w:highlight w:val="green"/>
          <w:u w:val="single"/>
        </w:rPr>
        <w:t>and create autonomous alternatives</w:t>
      </w:r>
      <w:r w:rsidRPr="008C50D7">
        <w:rPr>
          <w:rFonts w:asciiTheme="majorHAnsi" w:hAnsiTheme="majorHAnsi" w:cstheme="majorHAnsi"/>
          <w:color w:val="000000" w:themeColor="text1"/>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terrain, and chosen the parliamentary arena as the exclusive space of bargaining (no longer between subaltern classes and power but instead) between groups of power that blend into one another behind an ideological screen. </w:t>
      </w:r>
      <w:r w:rsidRPr="008C50D7">
        <w:rPr>
          <w:rFonts w:asciiTheme="majorHAnsi" w:hAnsiTheme="majorHAnsi" w:cstheme="majorHAnsi"/>
          <w:color w:val="000000" w:themeColor="text1"/>
          <w:u w:val="single"/>
        </w:rPr>
        <w:t xml:space="preserve">So when we hear some, who criticize neoliberalism with rectitude and courage, say “let’s </w:t>
      </w:r>
      <w:r w:rsidRPr="008C50D7">
        <w:rPr>
          <w:rFonts w:asciiTheme="majorHAnsi" w:hAnsiTheme="majorHAnsi" w:cstheme="majorHAnsi"/>
          <w:color w:val="000000" w:themeColor="text1"/>
          <w:highlight w:val="green"/>
          <w:u w:val="single"/>
        </w:rPr>
        <w:t>reconstruct the Left</w:t>
      </w:r>
      <w:r w:rsidRPr="008C50D7">
        <w:rPr>
          <w:rFonts w:asciiTheme="majorHAnsi" w:hAnsiTheme="majorHAnsi" w:cstheme="majorHAnsi"/>
          <w:color w:val="000000" w:themeColor="text1"/>
          <w:u w:val="single"/>
        </w:rPr>
        <w:t xml:space="preserve">” it seems to us that this </w:t>
      </w:r>
      <w:r w:rsidRPr="008C50D7">
        <w:rPr>
          <w:rFonts w:asciiTheme="majorHAnsi" w:hAnsiTheme="majorHAnsi" w:cstheme="majorHAnsi"/>
          <w:color w:val="000000" w:themeColor="text1"/>
          <w:highlight w:val="green"/>
          <w:u w:val="single"/>
        </w:rPr>
        <w:t>will be impossible until</w:t>
      </w:r>
      <w:r w:rsidRPr="008C50D7">
        <w:rPr>
          <w:rFonts w:asciiTheme="majorHAnsi" w:hAnsiTheme="majorHAnsi" w:cstheme="majorHAnsi"/>
          <w:color w:val="000000" w:themeColor="text1"/>
          <w:u w:val="single"/>
        </w:rPr>
        <w:t xml:space="preserve"> the </w:t>
      </w:r>
      <w:r w:rsidRPr="008C50D7">
        <w:rPr>
          <w:rFonts w:asciiTheme="majorHAnsi" w:hAnsiTheme="majorHAnsi" w:cstheme="majorHAnsi"/>
          <w:color w:val="000000" w:themeColor="text1"/>
          <w:highlight w:val="green"/>
          <w:u w:val="single"/>
        </w:rPr>
        <w:t>social strike becomes central</w:t>
      </w:r>
      <w:r w:rsidRPr="008C50D7">
        <w:rPr>
          <w:rFonts w:asciiTheme="majorHAnsi" w:hAnsiTheme="majorHAnsi" w:cstheme="majorHAnsi"/>
          <w:color w:val="000000" w:themeColor="text1"/>
          <w:u w:val="single"/>
        </w:rPr>
        <w:t xml:space="preserve"> in the reasoning and the practice of what was once called the political forces of the Left.</w:t>
      </w:r>
      <w:r w:rsidRPr="008C50D7">
        <w:rPr>
          <w:rFonts w:asciiTheme="majorHAnsi" w:hAnsiTheme="majorHAnsi" w:cstheme="majorHAnsi"/>
          <w:color w:val="000000" w:themeColor="text1"/>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8C50D7">
        <w:rPr>
          <w:rFonts w:asciiTheme="majorHAnsi" w:hAnsiTheme="majorHAnsi" w:cstheme="majorHAnsi"/>
          <w:color w:val="000000" w:themeColor="text1"/>
          <w:u w:val="single"/>
        </w:rPr>
        <w:t xml:space="preserve">The </w:t>
      </w:r>
      <w:r w:rsidRPr="008C50D7">
        <w:rPr>
          <w:rFonts w:asciiTheme="majorHAnsi" w:hAnsiTheme="majorHAnsi" w:cstheme="majorHAnsi"/>
          <w:color w:val="000000" w:themeColor="text1"/>
          <w:highlight w:val="green"/>
          <w:u w:val="single"/>
        </w:rPr>
        <w:t>reappropriation of fixed capital means constructing the common</w:t>
      </w:r>
      <w:r w:rsidRPr="008C50D7">
        <w:rPr>
          <w:rFonts w:asciiTheme="majorHAnsi" w:hAnsiTheme="majorHAnsi" w:cstheme="majorHAnsi"/>
          <w:color w:val="000000" w:themeColor="text1"/>
          <w:u w:val="single"/>
        </w:rPr>
        <w:t xml:space="preserve">—a common organized </w:t>
      </w:r>
      <w:r w:rsidRPr="008C50D7">
        <w:rPr>
          <w:rFonts w:asciiTheme="majorHAnsi" w:hAnsiTheme="majorHAnsi" w:cstheme="majorHAnsi"/>
          <w:color w:val="000000" w:themeColor="text1"/>
          <w:highlight w:val="green"/>
          <w:u w:val="single"/>
        </w:rPr>
        <w:t>against</w:t>
      </w:r>
      <w:r w:rsidRPr="008C50D7">
        <w:rPr>
          <w:rFonts w:asciiTheme="majorHAnsi" w:hAnsiTheme="majorHAnsi" w:cstheme="majorHAnsi"/>
          <w:color w:val="000000" w:themeColor="text1"/>
          <w:u w:val="single"/>
        </w:rPr>
        <w:t xml:space="preserve"> the </w:t>
      </w:r>
      <w:r w:rsidRPr="008C50D7">
        <w:rPr>
          <w:rFonts w:asciiTheme="majorHAnsi" w:hAnsiTheme="majorHAnsi" w:cstheme="majorHAnsi"/>
          <w:color w:val="000000" w:themeColor="text1"/>
          <w:highlight w:val="green"/>
          <w:u w:val="single"/>
        </w:rPr>
        <w:t>capitalist appropriation of social life</w:t>
      </w:r>
      <w:r w:rsidRPr="008C50D7">
        <w:rPr>
          <w:rFonts w:asciiTheme="majorHAnsi" w:hAnsiTheme="majorHAnsi" w:cstheme="majorHAnsi"/>
          <w:color w:val="000000" w:themeColor="text1"/>
          <w:u w:val="single"/>
        </w:rPr>
        <w:t>, against private property and its markets, a common defined as the capacity of democratic management and autonomous administration from below</w:t>
      </w:r>
      <w:r w:rsidRPr="008C50D7">
        <w:rPr>
          <w:rFonts w:asciiTheme="majorHAnsi" w:hAnsiTheme="majorHAnsi" w:cstheme="majorHAnsi"/>
          <w:color w:val="000000" w:themeColor="text1"/>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on the basis of the commodity economy, but rather a revolutionary, subversive initiative against the existence of this economy, it is the socialist movement of the proletariat.”12 For us, this is a process of commoning. </w:t>
      </w:r>
      <w:r w:rsidRPr="008C50D7">
        <w:rPr>
          <w:rFonts w:asciiTheme="majorHAnsi" w:hAnsiTheme="majorHAnsi" w:cstheme="majorHAnsi"/>
          <w:color w:val="000000" w:themeColor="text1"/>
          <w:highlight w:val="green"/>
          <w:u w:val="single"/>
        </w:rPr>
        <w:t>To construct the common</w:t>
      </w:r>
      <w:r w:rsidRPr="008C50D7">
        <w:rPr>
          <w:rFonts w:asciiTheme="majorHAnsi" w:hAnsiTheme="majorHAnsi" w:cstheme="majorHAnsi"/>
          <w:color w:val="000000" w:themeColor="text1"/>
          <w:sz w:val="16"/>
        </w:rPr>
        <w:t xml:space="preserve">, second, </w:t>
      </w:r>
      <w:r w:rsidRPr="008C50D7">
        <w:rPr>
          <w:rFonts w:asciiTheme="majorHAnsi" w:hAnsiTheme="majorHAnsi" w:cstheme="majorHAnsi"/>
          <w:color w:val="000000" w:themeColor="text1"/>
          <w:u w:val="single"/>
        </w:rPr>
        <w:t xml:space="preserve">the </w:t>
      </w:r>
      <w:r w:rsidRPr="008C50D7">
        <w:rPr>
          <w:rFonts w:asciiTheme="majorHAnsi" w:hAnsiTheme="majorHAnsi" w:cstheme="majorHAnsi"/>
          <w:color w:val="000000" w:themeColor="text1"/>
          <w:highlight w:val="green"/>
          <w:u w:val="single"/>
        </w:rPr>
        <w:t>social strike must</w:t>
      </w:r>
      <w:r w:rsidRPr="008C50D7">
        <w:rPr>
          <w:rFonts w:asciiTheme="majorHAnsi" w:hAnsiTheme="majorHAnsi" w:cstheme="majorHAnsi"/>
          <w:color w:val="000000" w:themeColor="text1"/>
          <w:u w:val="single"/>
        </w:rPr>
        <w:t xml:space="preserve"> also </w:t>
      </w:r>
      <w:r w:rsidRPr="008C50D7">
        <w:rPr>
          <w:rFonts w:asciiTheme="majorHAnsi" w:hAnsiTheme="majorHAnsi" w:cstheme="majorHAnsi"/>
          <w:color w:val="000000" w:themeColor="text1"/>
          <w:highlight w:val="green"/>
          <w:u w:val="single"/>
        </w:rPr>
        <w:t>become political</w:t>
      </w:r>
      <w:r w:rsidRPr="008C50D7">
        <w:rPr>
          <w:rFonts w:asciiTheme="majorHAnsi" w:hAnsiTheme="majorHAnsi" w:cstheme="majorHAnsi"/>
          <w:color w:val="000000" w:themeColor="text1"/>
          <w:u w:val="single"/>
        </w:rPr>
        <w:t xml:space="preserve">. It must produce a “dualism of power,” breaking away from neoliberal governance and </w:t>
      </w:r>
      <w:r w:rsidRPr="008C50D7">
        <w:rPr>
          <w:rFonts w:asciiTheme="majorHAnsi" w:hAnsiTheme="majorHAnsi" w:cstheme="majorHAnsi"/>
          <w:color w:val="000000" w:themeColor="text1"/>
          <w:highlight w:val="green"/>
          <w:u w:val="single"/>
        </w:rPr>
        <w:t>developing</w:t>
      </w:r>
      <w:r w:rsidRPr="008C50D7">
        <w:rPr>
          <w:rFonts w:asciiTheme="majorHAnsi" w:hAnsiTheme="majorHAnsi" w:cstheme="majorHAnsi"/>
          <w:color w:val="000000" w:themeColor="text1"/>
          <w:u w:val="single"/>
        </w:rPr>
        <w:t xml:space="preserve"> practices of </w:t>
      </w:r>
      <w:r w:rsidRPr="008C50D7">
        <w:rPr>
          <w:rFonts w:asciiTheme="majorHAnsi" w:hAnsiTheme="majorHAnsi" w:cstheme="majorHAnsi"/>
          <w:color w:val="000000" w:themeColor="text1"/>
          <w:highlight w:val="green"/>
          <w:u w:val="single"/>
        </w:rPr>
        <w:t>counterpower</w:t>
      </w:r>
      <w:r w:rsidRPr="008C50D7">
        <w:rPr>
          <w:rFonts w:asciiTheme="majorHAnsi" w:hAnsiTheme="majorHAnsi" w:cstheme="majorHAnsi"/>
          <w:color w:val="000000" w:themeColor="text1"/>
          <w:u w:val="single"/>
        </w:rPr>
        <w:t xml:space="preserve">. It must </w:t>
      </w:r>
      <w:r w:rsidRPr="008C50D7">
        <w:rPr>
          <w:rFonts w:asciiTheme="majorHAnsi" w:hAnsiTheme="majorHAnsi" w:cstheme="majorHAnsi"/>
          <w:color w:val="000000" w:themeColor="text1"/>
          <w:highlight w:val="green"/>
          <w:u w:val="single"/>
        </w:rPr>
        <w:t>create institutions of being</w:t>
      </w:r>
      <w:r w:rsidRPr="008C50D7">
        <w:rPr>
          <w:rFonts w:asciiTheme="majorHAnsi" w:hAnsiTheme="majorHAnsi" w:cstheme="majorHAnsi"/>
          <w:color w:val="000000" w:themeColor="text1"/>
          <w:u w:val="single"/>
        </w:rPr>
        <w:t xml:space="preserve"> and producing </w:t>
      </w:r>
      <w:r w:rsidRPr="008C50D7">
        <w:rPr>
          <w:rFonts w:asciiTheme="majorHAnsi" w:hAnsiTheme="majorHAnsi" w:cstheme="majorHAnsi"/>
          <w:color w:val="000000" w:themeColor="text1"/>
          <w:highlight w:val="green"/>
          <w:u w:val="single"/>
        </w:rPr>
        <w:t>together</w:t>
      </w:r>
      <w:r w:rsidRPr="008C50D7">
        <w:rPr>
          <w:rFonts w:asciiTheme="majorHAnsi" w:hAnsiTheme="majorHAnsi" w:cstheme="majorHAnsi"/>
          <w:color w:val="000000" w:themeColor="text1"/>
          <w:u w:val="single"/>
        </w:rPr>
        <w:t>, becoming “multitudinous enterprises</w:t>
      </w:r>
      <w:r w:rsidRPr="008C50D7">
        <w:rPr>
          <w:rFonts w:asciiTheme="majorHAnsi" w:hAnsiTheme="majorHAnsi" w:cstheme="majorHAnsi"/>
          <w:color w:val="000000" w:themeColor="text1"/>
          <w:sz w:val="16"/>
        </w:rPr>
        <w:t>.”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being: there is no other way to construct freedom and equality except on the basis of historical being, produced and continually reproduced in the common. Around this entrepreneurship everything can be recomposed.</w:t>
      </w:r>
    </w:p>
    <w:p w14:paraId="18FC883F" w14:textId="77777777" w:rsidR="00302DFD" w:rsidRPr="008C50D7" w:rsidRDefault="00302DFD" w:rsidP="00302DFD">
      <w:pPr>
        <w:rPr>
          <w:rStyle w:val="Style13ptBold"/>
          <w:rFonts w:asciiTheme="majorHAnsi" w:hAnsiTheme="majorHAnsi" w:cstheme="majorHAnsi"/>
          <w:b w:val="0"/>
          <w:bCs w:val="0"/>
          <w:color w:val="000000" w:themeColor="text1"/>
          <w:sz w:val="16"/>
        </w:rPr>
      </w:pPr>
    </w:p>
    <w:p w14:paraId="2B0397FA" w14:textId="77777777" w:rsidR="00302DFD" w:rsidRPr="008C50D7" w:rsidRDefault="00302DFD" w:rsidP="00302DFD">
      <w:pPr>
        <w:pStyle w:val="Heading4"/>
        <w:rPr>
          <w:rFonts w:asciiTheme="majorHAnsi" w:hAnsiTheme="majorHAnsi" w:cstheme="majorHAnsi"/>
          <w:color w:val="000000" w:themeColor="text1"/>
        </w:rPr>
      </w:pPr>
      <w:r w:rsidRPr="008C50D7">
        <w:rPr>
          <w:rFonts w:asciiTheme="majorHAnsi" w:hAnsiTheme="majorHAnsi" w:cstheme="majorHAnsi"/>
          <w:color w:val="000000" w:themeColor="text1"/>
        </w:rPr>
        <w:t>Thus, the plan: Tactical Leaders ought to recognize the unconditional right of workers to strike.</w:t>
      </w:r>
    </w:p>
    <w:p w14:paraId="3C690A16" w14:textId="77777777" w:rsidR="007E131E" w:rsidRPr="00EF0ECC" w:rsidRDefault="007E131E" w:rsidP="007E131E">
      <w:pPr>
        <w:rPr>
          <w:sz w:val="20"/>
          <w:szCs w:val="20"/>
        </w:rPr>
      </w:pPr>
      <w:r>
        <w:rPr>
          <w:sz w:val="20"/>
          <w:szCs w:val="20"/>
        </w:rPr>
        <w:t xml:space="preserve">This is </w:t>
      </w:r>
      <w:r w:rsidRPr="002412F9">
        <w:rPr>
          <w:sz w:val="20"/>
          <w:szCs w:val="20"/>
        </w:rPr>
        <w:t>not</w:t>
      </w:r>
      <w:r>
        <w:rPr>
          <w:sz w:val="20"/>
          <w:szCs w:val="20"/>
        </w:rPr>
        <w:t xml:space="preserve"> offense and is only in this aff for specifiication to make it more accessible/limited/wtv for you. I do not get offense off this block and it is not relevant to this round, just to how you make your 1n. </w:t>
      </w:r>
      <w:r w:rsidRPr="002412F9">
        <w:rPr>
          <w:sz w:val="20"/>
          <w:szCs w:val="20"/>
        </w:rPr>
        <w:t>Espec</w:t>
      </w:r>
      <w:r w:rsidRPr="00EF0ECC">
        <w:rPr>
          <w:sz w:val="20"/>
          <w:szCs w:val="20"/>
        </w:rPr>
        <w:t xml:space="preserve"> doesn’t make sense – the right to strike isnt enforced, its asserted by workers for themselves, but here’s a delineation: The aff is enforced by as assertion of the right to strike and maintenance of it for base-building and organizing</w:t>
      </w:r>
      <w:r>
        <w:rPr>
          <w:sz w:val="20"/>
          <w:szCs w:val="20"/>
        </w:rPr>
        <w:t xml:space="preserve">. Heree’s a csa if you really want one </w:t>
      </w:r>
      <w:hyperlink r:id="rId12" w:history="1">
        <w:r w:rsidRPr="00A52B6E">
          <w:rPr>
            <w:rStyle w:val="Hyperlink"/>
            <w:sz w:val="14"/>
            <w:szCs w:val="18"/>
          </w:rPr>
          <w:t>www.washingtonpost.com/posteverything/wp/2015/01/08/stop-obsessing-about-inequality-its-actually-decreasing-around-the-world/</w:t>
        </w:r>
      </w:hyperlink>
      <w:r>
        <w:rPr>
          <w:sz w:val="14"/>
          <w:szCs w:val="18"/>
        </w:rPr>
        <w:t xml:space="preserve"> </w:t>
      </w:r>
      <w:r w:rsidRPr="002C43A3">
        <w:rPr>
          <w:sz w:val="20"/>
          <w:szCs w:val="20"/>
        </w:rPr>
        <w:t>all types of strikes happen under the aff but we think militant and wiildcat strikes are super cool</w:t>
      </w:r>
    </w:p>
    <w:p w14:paraId="43EA2969" w14:textId="77777777" w:rsidR="00302DFD" w:rsidRPr="008C50D7" w:rsidRDefault="00302DFD" w:rsidP="00302DFD">
      <w:pPr>
        <w:rPr>
          <w:rFonts w:asciiTheme="majorHAnsi" w:hAnsiTheme="majorHAnsi" w:cstheme="majorHAnsi"/>
          <w:color w:val="000000" w:themeColor="text1"/>
        </w:rPr>
      </w:pPr>
    </w:p>
    <w:p w14:paraId="094387F3" w14:textId="77777777" w:rsidR="00302DFD" w:rsidRPr="008C50D7" w:rsidRDefault="00302DFD" w:rsidP="00302DFD">
      <w:pPr>
        <w:pStyle w:val="Heading4"/>
        <w:rPr>
          <w:rFonts w:asciiTheme="majorHAnsi" w:hAnsiTheme="majorHAnsi" w:cstheme="majorHAnsi"/>
          <w:color w:val="000000" w:themeColor="text1"/>
        </w:rPr>
      </w:pPr>
      <w:r w:rsidRPr="008C50D7">
        <w:rPr>
          <w:rFonts w:asciiTheme="majorHAnsi" w:hAnsiTheme="majorHAnsi" w:cstheme="majorHAnsi"/>
          <w:color w:val="000000" w:themeColor="text1"/>
        </w:rPr>
        <w:t>The masses already have the potential for a strike against Empire- it’s up to tactical leadership to recognize it.</w:t>
      </w:r>
    </w:p>
    <w:p w14:paraId="7EC330D8" w14:textId="77777777" w:rsidR="00302DFD" w:rsidRPr="008C50D7" w:rsidRDefault="00302DFD" w:rsidP="00302DFD">
      <w:pPr>
        <w:rPr>
          <w:rFonts w:asciiTheme="majorHAnsi" w:hAnsiTheme="majorHAnsi" w:cstheme="majorHAnsi"/>
          <w:color w:val="000000" w:themeColor="text1"/>
          <w:sz w:val="16"/>
          <w:szCs w:val="16"/>
        </w:rPr>
      </w:pPr>
      <w:r w:rsidRPr="008C50D7">
        <w:rPr>
          <w:rStyle w:val="Style13ptBold"/>
          <w:rFonts w:asciiTheme="majorHAnsi" w:hAnsiTheme="majorHAnsi" w:cstheme="majorHAnsi"/>
          <w:color w:val="000000" w:themeColor="text1"/>
        </w:rPr>
        <w:t xml:space="preserve">Hardt and Negri ’17 </w:t>
      </w:r>
      <w:r w:rsidRPr="008C50D7">
        <w:rPr>
          <w:rFonts w:asciiTheme="majorHAnsi" w:hAnsiTheme="majorHAnsi" w:cstheme="majorHAnsi"/>
          <w:color w:val="000000" w:themeColor="text1"/>
          <w:sz w:val="16"/>
          <w:szCs w:val="16"/>
        </w:rPr>
        <w:t>[Michael Hardt, professor of literature at Duke, and Antonio Negri, professor of political philosophy at the University of Padua. 2017. “Assembly.”] ask me for the PDF. // sosa</w:t>
      </w:r>
    </w:p>
    <w:p w14:paraId="2135B7D2" w14:textId="77777777" w:rsidR="00302DFD" w:rsidRPr="008C50D7" w:rsidRDefault="00302DFD" w:rsidP="00302DFD">
      <w:pPr>
        <w:rPr>
          <w:rFonts w:asciiTheme="majorHAnsi" w:hAnsiTheme="majorHAnsi" w:cstheme="majorHAnsi"/>
          <w:color w:val="000000" w:themeColor="text1"/>
          <w:sz w:val="16"/>
        </w:rPr>
      </w:pPr>
      <w:r w:rsidRPr="008C50D7">
        <w:rPr>
          <w:rStyle w:val="StyleUnderline"/>
          <w:rFonts w:asciiTheme="majorHAnsi" w:hAnsiTheme="majorHAnsi" w:cstheme="majorHAnsi"/>
          <w:color w:val="000000" w:themeColor="text1"/>
          <w:highlight w:val="green"/>
        </w:rPr>
        <w:t>The political division of labor within revolutionary</w:t>
      </w:r>
      <w:r w:rsidRPr="008C50D7">
        <w:rPr>
          <w:rFonts w:asciiTheme="majorHAnsi" w:hAnsiTheme="majorHAnsi" w:cstheme="majorHAnsi"/>
          <w:color w:val="000000" w:themeColor="text1"/>
          <w:sz w:val="16"/>
        </w:rPr>
        <w:t xml:space="preserve"> and liberation </w:t>
      </w:r>
      <w:r w:rsidRPr="008C50D7">
        <w:rPr>
          <w:rStyle w:val="StyleUnderline"/>
          <w:rFonts w:asciiTheme="majorHAnsi" w:hAnsiTheme="majorHAnsi" w:cstheme="majorHAnsi"/>
          <w:color w:val="000000" w:themeColor="text1"/>
          <w:highlight w:val="green"/>
        </w:rPr>
        <w:t>movements between leaders and followers</w:t>
      </w:r>
      <w:r w:rsidRPr="008C50D7">
        <w:rPr>
          <w:rFonts w:asciiTheme="majorHAnsi" w:hAnsiTheme="majorHAnsi" w:cstheme="majorHAnsi"/>
          <w:color w:val="000000" w:themeColor="text1"/>
          <w:sz w:val="16"/>
        </w:rPr>
        <w:t xml:space="preserve">, strategy and tactics, </w:t>
      </w:r>
      <w:r w:rsidRPr="008C50D7">
        <w:rPr>
          <w:rStyle w:val="StyleUnderline"/>
          <w:rFonts w:asciiTheme="majorHAnsi" w:hAnsiTheme="majorHAnsi" w:cstheme="majorHAnsi"/>
          <w:color w:val="000000" w:themeColor="text1"/>
          <w:highlight w:val="green"/>
        </w:rPr>
        <w:t>rests on</w:t>
      </w:r>
      <w:r w:rsidRPr="008C50D7">
        <w:rPr>
          <w:rFonts w:asciiTheme="majorHAnsi" w:hAnsiTheme="majorHAnsi" w:cstheme="majorHAnsi"/>
          <w:color w:val="000000" w:themeColor="text1"/>
          <w:sz w:val="16"/>
        </w:rPr>
        <w:t xml:space="preserve"> an appraisal of </w:t>
      </w:r>
      <w:r w:rsidRPr="008C50D7">
        <w:rPr>
          <w:rStyle w:val="StyleUnderline"/>
          <w:rFonts w:asciiTheme="majorHAnsi" w:hAnsiTheme="majorHAnsi" w:cstheme="majorHAnsi"/>
          <w:color w:val="000000" w:themeColor="text1"/>
          <w:highlight w:val="green"/>
        </w:rPr>
        <w:t>the capacities of the different actors</w:t>
      </w:r>
      <w:r w:rsidRPr="008C50D7">
        <w:rPr>
          <w:rFonts w:asciiTheme="majorHAnsi" w:hAnsiTheme="majorHAnsi" w:cstheme="majorHAnsi"/>
          <w:color w:val="000000" w:themeColor="text1"/>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8C50D7">
        <w:rPr>
          <w:rStyle w:val="StyleUnderline"/>
          <w:rFonts w:asciiTheme="majorHAnsi" w:hAnsiTheme="majorHAnsi" w:cstheme="majorHAnsi"/>
          <w:color w:val="000000" w:themeColor="text1"/>
          <w:highlight w:val="green"/>
        </w:rPr>
        <w:t>Our first call is</w:t>
      </w:r>
      <w:r w:rsidRPr="008C50D7">
        <w:rPr>
          <w:rStyle w:val="StyleUnderline"/>
          <w:rFonts w:asciiTheme="majorHAnsi" w:hAnsiTheme="majorHAnsi" w:cstheme="majorHAnsi"/>
          <w:color w:val="000000" w:themeColor="text1"/>
        </w:rPr>
        <w:t xml:space="preserve"> thus </w:t>
      </w:r>
      <w:r w:rsidRPr="008C50D7">
        <w:rPr>
          <w:rStyle w:val="StyleUnderline"/>
          <w:rFonts w:asciiTheme="majorHAnsi" w:hAnsiTheme="majorHAnsi" w:cstheme="majorHAnsi"/>
          <w:color w:val="000000" w:themeColor="text1"/>
          <w:highlight w:val="green"/>
        </w:rPr>
        <w:t>to</w:t>
      </w:r>
      <w:r w:rsidRPr="008C50D7">
        <w:rPr>
          <w:rStyle w:val="StyleUnderline"/>
          <w:rFonts w:asciiTheme="majorHAnsi" w:hAnsiTheme="majorHAnsi" w:cstheme="majorHAnsi"/>
          <w:color w:val="000000" w:themeColor="text1"/>
        </w:rPr>
        <w:t xml:space="preserve"> </w:t>
      </w:r>
      <w:r w:rsidRPr="008C50D7">
        <w:rPr>
          <w:rStyle w:val="StyleUnderline"/>
          <w:rFonts w:asciiTheme="majorHAnsi" w:hAnsiTheme="majorHAnsi" w:cstheme="majorHAnsi"/>
          <w:color w:val="000000" w:themeColor="text1"/>
          <w:highlight w:val="green"/>
        </w:rPr>
        <w:t>invert the roles: strategy to the movements and tactics to leadership</w:t>
      </w:r>
      <w:r w:rsidRPr="008C50D7">
        <w:rPr>
          <w:rStyle w:val="StyleUnderline"/>
          <w:rFonts w:asciiTheme="majorHAnsi" w:hAnsiTheme="majorHAnsi" w:cstheme="majorHAnsi"/>
          <w:color w:val="000000" w:themeColor="text1"/>
        </w:rPr>
        <w:t>.</w:t>
      </w:r>
      <w:r w:rsidRPr="008C50D7">
        <w:rPr>
          <w:rFonts w:asciiTheme="majorHAnsi" w:hAnsiTheme="majorHAnsi" w:cstheme="majorHAnsi"/>
          <w:color w:val="000000" w:themeColor="text1"/>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similar to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24D9B5C1" w14:textId="77777777" w:rsidR="00302DFD" w:rsidRPr="008C50D7" w:rsidRDefault="00302DFD" w:rsidP="00302DFD">
      <w:pPr>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8C50D7">
        <w:rPr>
          <w:rStyle w:val="StyleUnderline"/>
          <w:rFonts w:asciiTheme="majorHAnsi" w:hAnsiTheme="majorHAnsi" w:cstheme="majorHAnsi"/>
          <w:color w:val="000000" w:themeColor="text1"/>
          <w:highlight w:val="green"/>
        </w:rPr>
        <w:t>a new type of organization is necessary</w:t>
      </w:r>
      <w:r w:rsidRPr="008C50D7">
        <w:rPr>
          <w:rFonts w:asciiTheme="majorHAnsi" w:hAnsiTheme="majorHAnsi" w:cstheme="majorHAnsi"/>
          <w:color w:val="000000" w:themeColor="text1"/>
          <w:sz w:val="16"/>
        </w:rPr>
        <w:t xml:space="preserve">, one subordinated to and in service of the movements. We will return later to analyze more fully </w:t>
      </w:r>
      <w:r w:rsidRPr="008C50D7">
        <w:rPr>
          <w:rStyle w:val="StyleUnderline"/>
          <w:rFonts w:asciiTheme="majorHAnsi" w:hAnsiTheme="majorHAnsi" w:cstheme="majorHAnsi"/>
          <w:color w:val="000000" w:themeColor="text1"/>
        </w:rPr>
        <w:t xml:space="preserve">the conception of </w:t>
      </w:r>
      <w:r w:rsidRPr="008C50D7">
        <w:rPr>
          <w:rStyle w:val="StyleUnderline"/>
          <w:rFonts w:asciiTheme="majorHAnsi" w:hAnsiTheme="majorHAnsi" w:cstheme="majorHAnsi"/>
          <w:color w:val="000000" w:themeColor="text1"/>
          <w:highlight w:val="green"/>
        </w:rPr>
        <w:t>tactical leadership</w:t>
      </w:r>
      <w:r w:rsidRPr="008C50D7">
        <w:rPr>
          <w:rFonts w:asciiTheme="majorHAnsi" w:hAnsiTheme="majorHAnsi" w:cstheme="majorHAnsi"/>
          <w:color w:val="000000" w:themeColor="text1"/>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8C50D7">
        <w:rPr>
          <w:rStyle w:val="StyleUnderline"/>
          <w:rFonts w:asciiTheme="majorHAnsi" w:hAnsiTheme="majorHAnsi" w:cstheme="majorHAnsi"/>
          <w:color w:val="000000" w:themeColor="text1"/>
        </w:rPr>
        <w:t xml:space="preserve">One type of threat that needs a tactical leadership can be grouped under the theme of counterpower: </w:t>
      </w:r>
      <w:r w:rsidRPr="008C50D7">
        <w:rPr>
          <w:rStyle w:val="StyleUnderline"/>
          <w:rFonts w:asciiTheme="majorHAnsi" w:hAnsiTheme="majorHAnsi" w:cstheme="majorHAnsi"/>
          <w:color w:val="000000" w:themeColor="text1"/>
          <w:highlight w:val="green"/>
        </w:rPr>
        <w:t>confronting the existing power structures</w:t>
      </w:r>
      <w:r w:rsidRPr="008C50D7">
        <w:rPr>
          <w:rFonts w:asciiTheme="majorHAnsi" w:hAnsiTheme="majorHAnsi" w:cstheme="majorHAnsi"/>
          <w:color w:val="000000" w:themeColor="text1"/>
          <w:sz w:val="16"/>
        </w:rPr>
        <w:t xml:space="preserve">, especially regarding questions of force and under the threat of violence, often requires prompt decisionmaking.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in order to sustain and guide institutions. As we said earlier, we view </w:t>
      </w:r>
      <w:r w:rsidRPr="008C50D7">
        <w:rPr>
          <w:rStyle w:val="StyleUnderline"/>
          <w:rFonts w:asciiTheme="majorHAnsi" w:hAnsiTheme="majorHAnsi" w:cstheme="majorHAnsi"/>
          <w:color w:val="000000" w:themeColor="text1"/>
          <w:highlight w:val="green"/>
        </w:rPr>
        <w:t xml:space="preserve">the needs for political organization </w:t>
      </w:r>
      <w:r w:rsidRPr="008C50D7">
        <w:rPr>
          <w:rStyle w:val="StyleUnderline"/>
          <w:rFonts w:asciiTheme="majorHAnsi" w:hAnsiTheme="majorHAnsi" w:cstheme="majorHAnsi"/>
          <w:color w:val="000000" w:themeColor="text1"/>
        </w:rPr>
        <w:t xml:space="preserve">and institutionalization </w:t>
      </w:r>
      <w:r w:rsidRPr="008C50D7">
        <w:rPr>
          <w:rStyle w:val="StyleUnderline"/>
          <w:rFonts w:asciiTheme="majorHAnsi" w:hAnsiTheme="majorHAnsi" w:cstheme="majorHAnsi"/>
          <w:color w:val="000000" w:themeColor="text1"/>
          <w:highlight w:val="green"/>
        </w:rPr>
        <w:t>to be not only still necessary but even greater than before</w:t>
      </w:r>
      <w:r w:rsidRPr="008C50D7">
        <w:rPr>
          <w:rFonts w:asciiTheme="majorHAnsi" w:hAnsiTheme="majorHAnsi" w:cstheme="majorHAnsi"/>
          <w:color w:val="000000" w:themeColor="text1"/>
          <w:sz w:val="16"/>
        </w:rPr>
        <w:t xml:space="preserve">. We will need to approach this from both sides. On the one hand, </w:t>
      </w:r>
      <w:r w:rsidRPr="008C50D7">
        <w:rPr>
          <w:rStyle w:val="StyleUnderline"/>
          <w:rFonts w:asciiTheme="majorHAnsi" w:hAnsiTheme="majorHAnsi" w:cstheme="majorHAnsi"/>
          <w:color w:val="000000" w:themeColor="text1"/>
        </w:rPr>
        <w:t xml:space="preserve">we will investigate how the multitude has become and can become capable of organizing politically and also of sustaining and innovating institutions; </w:t>
      </w:r>
      <w:r w:rsidRPr="008C50D7">
        <w:rPr>
          <w:rFonts w:asciiTheme="majorHAnsi" w:hAnsiTheme="majorHAnsi" w:cstheme="majorHAnsi"/>
          <w:color w:val="000000" w:themeColor="text1"/>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lifted up into a position of power by social movements only then arrogantly to rule over them? These friends are right that no legal safeguards or formal structures or divisions of power will effectively guard against the usurpation of power. This is ultimately a relation of force, even among allies. The only sure means </w:t>
      </w:r>
      <w:r w:rsidRPr="008C50D7">
        <w:rPr>
          <w:rStyle w:val="StyleUnderline"/>
          <w:rFonts w:asciiTheme="majorHAnsi" w:hAnsiTheme="majorHAnsi" w:cstheme="majorHAnsi"/>
          <w:color w:val="000000" w:themeColor="text1"/>
          <w:highlight w:val="green"/>
        </w:rPr>
        <w:t xml:space="preserve">to constrain leadership to a </w:t>
      </w:r>
      <w:r w:rsidRPr="008C50D7">
        <w:rPr>
          <w:rStyle w:val="StyleUnderline"/>
          <w:rFonts w:asciiTheme="majorHAnsi" w:hAnsiTheme="majorHAnsi" w:cstheme="majorHAnsi"/>
          <w:color w:val="000000" w:themeColor="text1"/>
        </w:rPr>
        <w:t xml:space="preserve">merely </w:t>
      </w:r>
      <w:r w:rsidRPr="008C50D7">
        <w:rPr>
          <w:rStyle w:val="StyleUnderline"/>
          <w:rFonts w:asciiTheme="majorHAnsi" w:hAnsiTheme="majorHAnsi" w:cstheme="majorHAnsi"/>
          <w:color w:val="000000" w:themeColor="text1"/>
          <w:highlight w:val="green"/>
        </w:rPr>
        <w:t>tactical role</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highlight w:val="green"/>
        </w:rPr>
        <w:t>is for the multitude to occupy completely and firmly the strategic position and defend it at all costs</w:t>
      </w:r>
      <w:r w:rsidRPr="008C50D7">
        <w:rPr>
          <w:rFonts w:asciiTheme="majorHAnsi" w:hAnsiTheme="majorHAnsi" w:cstheme="majorHAnsi"/>
          <w:color w:val="000000" w:themeColor="text1"/>
          <w:sz w:val="16"/>
        </w:rPr>
        <w:t xml:space="preserve">. We should focus on developing the strategic capacities of the multitude, in other words, and limiting leadership to tactics will follow To equate movements with strategy means that the movements already have (or can develop) adequate knowledge of the social reality and can plot their own long-term political direction. </w:t>
      </w:r>
      <w:r w:rsidRPr="008C50D7">
        <w:rPr>
          <w:rStyle w:val="Emphasis"/>
          <w:rFonts w:asciiTheme="majorHAnsi" w:hAnsiTheme="majorHAnsi" w:cstheme="majorHAnsi"/>
          <w:color w:val="000000" w:themeColor="text1"/>
          <w:sz w:val="24"/>
          <w:highlight w:val="green"/>
        </w:rPr>
        <w:t>We must recognize</w:t>
      </w:r>
      <w:r w:rsidRPr="008C50D7">
        <w:rPr>
          <w:rStyle w:val="StyleUnderline"/>
          <w:rFonts w:asciiTheme="majorHAnsi" w:hAnsiTheme="majorHAnsi" w:cstheme="majorHAnsi"/>
          <w:color w:val="000000" w:themeColor="text1"/>
        </w:rPr>
        <w:t xml:space="preserve">, on the one hand, </w:t>
      </w:r>
      <w:r w:rsidRPr="008C50D7">
        <w:rPr>
          <w:rStyle w:val="StyleUnderline"/>
          <w:rFonts w:asciiTheme="majorHAnsi" w:hAnsiTheme="majorHAnsi" w:cstheme="majorHAnsi"/>
          <w:bCs/>
          <w:color w:val="000000" w:themeColor="text1"/>
          <w:sz w:val="24"/>
          <w:highlight w:val="green"/>
        </w:rPr>
        <w:t>the knowledges and organizational capacities that people already possess</w:t>
      </w:r>
      <w:r w:rsidRPr="008C50D7">
        <w:rPr>
          <w:rStyle w:val="StyleUnderline"/>
          <w:rFonts w:asciiTheme="majorHAnsi" w:hAnsiTheme="majorHAnsi" w:cstheme="majorHAnsi"/>
          <w:color w:val="000000" w:themeColor="text1"/>
          <w:sz w:val="24"/>
        </w:rPr>
        <w:t xml:space="preserve"> </w:t>
      </w:r>
      <w:r w:rsidRPr="008C50D7">
        <w:rPr>
          <w:rStyle w:val="StyleUnderline"/>
          <w:rFonts w:asciiTheme="majorHAnsi" w:hAnsiTheme="majorHAnsi" w:cstheme="majorHAnsi"/>
          <w:color w:val="000000" w:themeColor="text1"/>
        </w:rPr>
        <w:t xml:space="preserve">and, on the other, </w:t>
      </w:r>
      <w:r w:rsidRPr="008C50D7">
        <w:rPr>
          <w:rStyle w:val="StyleUnderline"/>
          <w:rFonts w:asciiTheme="majorHAnsi" w:hAnsiTheme="majorHAnsi" w:cstheme="majorHAnsi"/>
          <w:color w:val="000000" w:themeColor="text1"/>
          <w:highlight w:val="green"/>
        </w:rPr>
        <w:t>what is necessary for the entire multitude to participate actively in the construction and implementation of lasting political projects</w:t>
      </w:r>
      <w:r w:rsidRPr="008C50D7">
        <w:rPr>
          <w:rStyle w:val="StyleUnderline"/>
          <w:rFonts w:asciiTheme="majorHAnsi" w:hAnsiTheme="majorHAnsi" w:cstheme="majorHAnsi"/>
          <w:color w:val="000000" w:themeColor="text1"/>
        </w:rPr>
        <w:t xml:space="preserve">. People do not need to be given the party line </w:t>
      </w:r>
      <w:r w:rsidRPr="008C50D7">
        <w:rPr>
          <w:rFonts w:asciiTheme="majorHAnsi" w:hAnsiTheme="majorHAnsi" w:cstheme="majorHAnsi"/>
          <w:color w:val="000000" w:themeColor="text1"/>
          <w:sz w:val="16"/>
        </w:rPr>
        <w:t xml:space="preserve">to inform and guide their practice. </w:t>
      </w:r>
      <w:r w:rsidRPr="008C50D7">
        <w:rPr>
          <w:rStyle w:val="StyleUnderline"/>
          <w:rFonts w:asciiTheme="majorHAnsi" w:hAnsiTheme="majorHAnsi" w:cstheme="majorHAnsi"/>
          <w:color w:val="000000" w:themeColor="text1"/>
        </w:rPr>
        <w:t>They have the potential to recognize their oppression and know what they want. The capacities for strategy that are already widespread in social movements are often not immediately evident</w:t>
      </w:r>
      <w:r w:rsidRPr="008C50D7">
        <w:rPr>
          <w:rFonts w:asciiTheme="majorHAnsi" w:hAnsiTheme="majorHAnsi" w:cstheme="majorHAnsi"/>
          <w:color w:val="000000" w:themeColor="text1"/>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8C50D7">
        <w:rPr>
          <w:rStyle w:val="StyleUnderline"/>
          <w:rFonts w:asciiTheme="majorHAnsi" w:hAnsiTheme="majorHAnsi" w:cstheme="majorHAnsi"/>
          <w:color w:val="000000" w:themeColor="text1"/>
          <w:highlight w:val="green"/>
        </w:rPr>
        <w:t>when you look within the movement</w:t>
      </w:r>
      <w:r w:rsidRPr="008C50D7">
        <w:rPr>
          <w:rStyle w:val="StyleUnderline"/>
          <w:rFonts w:asciiTheme="majorHAnsi" w:hAnsiTheme="majorHAnsi" w:cstheme="majorHAnsi"/>
          <w:color w:val="000000" w:themeColor="text1"/>
        </w:rPr>
        <w:t xml:space="preserve">, as Aldon Morris argues, </w:t>
      </w:r>
      <w:r w:rsidRPr="008C50D7">
        <w:rPr>
          <w:rStyle w:val="StyleUnderline"/>
          <w:rFonts w:asciiTheme="majorHAnsi" w:hAnsiTheme="majorHAnsi" w:cstheme="majorHAnsi"/>
          <w:color w:val="000000" w:themeColor="text1"/>
          <w:highlight w:val="green"/>
        </w:rPr>
        <w:t>you can see the rich organizational structures</w:t>
      </w:r>
      <w:r w:rsidRPr="008C50D7">
        <w:rPr>
          <w:rStyle w:val="StyleUnderline"/>
          <w:rFonts w:asciiTheme="majorHAnsi" w:hAnsiTheme="majorHAnsi" w:cstheme="majorHAnsi"/>
          <w:color w:val="000000" w:themeColor="text1"/>
        </w:rPr>
        <w:t xml:space="preserve"> from which it emerged, including </w:t>
      </w:r>
      <w:r w:rsidRPr="008C50D7">
        <w:rPr>
          <w:rStyle w:val="StyleUnderline"/>
          <w:rFonts w:asciiTheme="majorHAnsi" w:hAnsiTheme="majorHAnsi" w:cstheme="majorHAnsi"/>
          <w:color w:val="000000" w:themeColor="text1"/>
          <w:highlight w:val="green"/>
        </w:rPr>
        <w:t>student associations, church and community groups</w:t>
      </w:r>
      <w:r w:rsidRPr="008C50D7">
        <w:rPr>
          <w:rFonts w:asciiTheme="majorHAnsi" w:hAnsiTheme="majorHAnsi" w:cstheme="majorHAnsi"/>
          <w:color w:val="000000" w:themeColor="text1"/>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innocent—that serves (consciously or not) to eclipse and discredit the work, knowledge, and organizational structures that stand behind events of protest and revolt. </w:t>
      </w:r>
      <w:r w:rsidRPr="008C50D7">
        <w:rPr>
          <w:rStyle w:val="StyleUnderline"/>
          <w:rFonts w:asciiTheme="majorHAnsi" w:hAnsiTheme="majorHAnsi" w:cstheme="majorHAnsi"/>
          <w:color w:val="000000" w:themeColor="text1"/>
          <w:highlight w:val="green"/>
        </w:rPr>
        <w:t>We need to</w:t>
      </w:r>
      <w:r w:rsidRPr="008C50D7">
        <w:rPr>
          <w:rFonts w:asciiTheme="majorHAnsi" w:hAnsiTheme="majorHAnsi" w:cstheme="majorHAnsi"/>
          <w:color w:val="000000" w:themeColor="text1"/>
          <w:sz w:val="16"/>
        </w:rPr>
        <w:t xml:space="preserve"> investigate the structures and experiences from which “spontaneity” arises and </w:t>
      </w:r>
      <w:r w:rsidRPr="008C50D7">
        <w:rPr>
          <w:rStyle w:val="StyleUnderline"/>
          <w:rFonts w:asciiTheme="majorHAnsi" w:hAnsiTheme="majorHAnsi" w:cstheme="majorHAnsi"/>
          <w:color w:val="000000" w:themeColor="text1"/>
          <w:highlight w:val="green"/>
        </w:rPr>
        <w:t>reveal what those social bodies can do</w:t>
      </w:r>
      <w:r w:rsidRPr="008C50D7">
        <w:rPr>
          <w:rFonts w:asciiTheme="majorHAnsi" w:hAnsiTheme="majorHAnsi" w:cstheme="majorHAnsi"/>
          <w:color w:val="000000" w:themeColor="text1"/>
          <w:sz w:val="16"/>
        </w:rPr>
        <w:t>.</w:t>
      </w:r>
    </w:p>
    <w:p w14:paraId="7E6F8DBE" w14:textId="77777777" w:rsidR="00302DFD" w:rsidRPr="008C50D7" w:rsidRDefault="00302DFD" w:rsidP="00302DFD">
      <w:pPr>
        <w:pStyle w:val="Heading4"/>
        <w:rPr>
          <w:rFonts w:asciiTheme="majorHAnsi" w:hAnsiTheme="majorHAnsi" w:cstheme="majorHAnsi"/>
          <w:color w:val="000000" w:themeColor="text1"/>
        </w:rPr>
      </w:pPr>
      <w:r w:rsidRPr="008C50D7">
        <w:rPr>
          <w:rFonts w:asciiTheme="majorHAnsi" w:hAnsiTheme="majorHAnsi" w:cstheme="majorHAnsi"/>
          <w:color w:val="000000" w:themeColor="text1"/>
        </w:rPr>
        <w:t xml:space="preserve">To the state, which is the </w:t>
      </w:r>
      <w:r w:rsidRPr="008C50D7">
        <w:rPr>
          <w:rFonts w:asciiTheme="majorHAnsi" w:hAnsiTheme="majorHAnsi" w:cstheme="majorHAnsi"/>
          <w:color w:val="000000" w:themeColor="text1"/>
          <w:u w:val="single"/>
        </w:rPr>
        <w:t>taboo on “illegitimate” means of violence</w:t>
      </w:r>
      <w:r w:rsidRPr="008C50D7">
        <w:rPr>
          <w:rFonts w:asciiTheme="majorHAnsi" w:hAnsiTheme="majorHAnsi" w:cstheme="majorHAnsi"/>
          <w:color w:val="000000" w:themeColor="text1"/>
        </w:rPr>
        <w:t>, the right to strike is always “</w:t>
      </w:r>
      <w:r w:rsidRPr="008C50D7">
        <w:rPr>
          <w:rFonts w:asciiTheme="majorHAnsi" w:hAnsiTheme="majorHAnsi" w:cstheme="majorHAnsi"/>
          <w:color w:val="000000" w:themeColor="text1"/>
          <w:u w:val="single"/>
        </w:rPr>
        <w:t>conditional</w:t>
      </w:r>
      <w:r w:rsidRPr="008C50D7">
        <w:rPr>
          <w:rFonts w:asciiTheme="majorHAnsi" w:hAnsiTheme="majorHAnsi" w:cstheme="majorHAnsi"/>
          <w:color w:val="000000" w:themeColor="text1"/>
        </w:rPr>
        <w:t xml:space="preserve">” -- only a strike that exists outside the limits of the law can be truly </w:t>
      </w:r>
      <w:r w:rsidRPr="008C50D7">
        <w:rPr>
          <w:rFonts w:asciiTheme="majorHAnsi" w:hAnsiTheme="majorHAnsi" w:cstheme="majorHAnsi"/>
          <w:color w:val="000000" w:themeColor="text1"/>
          <w:u w:val="single"/>
        </w:rPr>
        <w:t>unconditional</w:t>
      </w:r>
      <w:r w:rsidRPr="008C50D7">
        <w:rPr>
          <w:rFonts w:asciiTheme="majorHAnsi" w:hAnsiTheme="majorHAnsi" w:cstheme="majorHAnsi"/>
          <w:color w:val="000000" w:themeColor="text1"/>
        </w:rPr>
        <w:t xml:space="preserve">. </w:t>
      </w:r>
    </w:p>
    <w:p w14:paraId="189DB048" w14:textId="77777777" w:rsidR="00302DFD" w:rsidRPr="008C50D7" w:rsidRDefault="00302DFD" w:rsidP="00302DFD">
      <w:pPr>
        <w:rPr>
          <w:rFonts w:asciiTheme="majorHAnsi" w:hAnsiTheme="majorHAnsi" w:cstheme="majorHAnsi"/>
          <w:color w:val="000000" w:themeColor="text1"/>
        </w:rPr>
      </w:pPr>
      <w:r w:rsidRPr="008C50D7">
        <w:rPr>
          <w:rFonts w:asciiTheme="majorHAnsi" w:hAnsiTheme="majorHAnsi" w:cstheme="majorHAnsi"/>
          <w:color w:val="000000" w:themeColor="text1"/>
        </w:rPr>
        <w:t xml:space="preserve">Marc </w:t>
      </w:r>
      <w:r w:rsidRPr="008C50D7">
        <w:rPr>
          <w:rStyle w:val="Style13ptBold"/>
          <w:rFonts w:asciiTheme="majorHAnsi" w:hAnsiTheme="majorHAnsi" w:cstheme="majorHAnsi"/>
          <w:color w:val="000000" w:themeColor="text1"/>
        </w:rPr>
        <w:t>Crépon &amp;</w:t>
      </w:r>
      <w:r w:rsidRPr="008C50D7">
        <w:rPr>
          <w:rFonts w:asciiTheme="majorHAnsi" w:hAnsiTheme="majorHAnsi" w:cstheme="majorHAnsi"/>
          <w:color w:val="000000" w:themeColor="text1"/>
        </w:rPr>
        <w:t xml:space="preserve"> Micol </w:t>
      </w:r>
      <w:r w:rsidRPr="008C50D7">
        <w:rPr>
          <w:rStyle w:val="Style13ptBold"/>
          <w:rFonts w:asciiTheme="majorHAnsi" w:hAnsiTheme="majorHAnsi" w:cstheme="majorHAnsi"/>
          <w:color w:val="000000" w:themeColor="text1"/>
        </w:rPr>
        <w:t>Bez 19</w:t>
      </w:r>
      <w:r w:rsidRPr="008C50D7">
        <w:rPr>
          <w:rFonts w:asciiTheme="majorHAnsi" w:hAnsiTheme="majorHAnsi" w:cstheme="majorHAnsi"/>
          <w:color w:val="000000" w:themeColor="text1"/>
        </w:rPr>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13" w:history="1">
        <w:r w:rsidRPr="008C50D7">
          <w:rPr>
            <w:rStyle w:val="Hyperlink"/>
            <w:rFonts w:asciiTheme="majorHAnsi" w:hAnsiTheme="majorHAnsi" w:cstheme="majorHAnsi"/>
            <w:color w:val="000000" w:themeColor="text1"/>
          </w:rPr>
          <w:t>https://read.dukeupress.edu/critical-times/article/2/2/252/141479/The-Right-to-Strike-and-Legal-War-in-Walter</w:t>
        </w:r>
      </w:hyperlink>
      <w:r w:rsidRPr="008C50D7">
        <w:rPr>
          <w:rFonts w:asciiTheme="majorHAnsi" w:hAnsiTheme="majorHAnsi" w:cstheme="majorHAnsi"/>
          <w:color w:val="000000" w:themeColor="text1"/>
        </w:rPr>
        <w:t xml:space="preserve"> brett</w:t>
      </w:r>
    </w:p>
    <w:p w14:paraId="7480702D" w14:textId="77777777" w:rsidR="00302DFD" w:rsidRPr="008C50D7" w:rsidRDefault="00302DFD" w:rsidP="00302DFD">
      <w:pPr>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In other words, </w:t>
      </w:r>
      <w:r w:rsidRPr="008C50D7">
        <w:rPr>
          <w:rStyle w:val="StyleUnderline"/>
          <w:rFonts w:asciiTheme="majorHAnsi" w:hAnsiTheme="majorHAnsi" w:cstheme="majorHAnsi"/>
          <w:color w:val="000000" w:themeColor="text1"/>
        </w:rPr>
        <w:t xml:space="preserve">nothing would endanger the law more than the possibility of its authority being contested by a violence over which it has </w:t>
      </w:r>
      <w:r w:rsidRPr="008C50D7">
        <w:rPr>
          <w:rStyle w:val="Emphasis"/>
          <w:rFonts w:asciiTheme="majorHAnsi" w:hAnsiTheme="majorHAnsi" w:cstheme="majorHAnsi"/>
          <w:color w:val="000000" w:themeColor="text1"/>
        </w:rPr>
        <w:t>no control</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highlight w:val="green"/>
        </w:rPr>
        <w:t>The function of</w:t>
      </w:r>
      <w:r w:rsidRPr="008C50D7">
        <w:rPr>
          <w:rStyle w:val="StyleUnderline"/>
          <w:rFonts w:asciiTheme="majorHAnsi" w:hAnsiTheme="majorHAnsi" w:cstheme="majorHAnsi"/>
          <w:color w:val="000000" w:themeColor="text1"/>
        </w:rPr>
        <w:t xml:space="preserve"> the </w:t>
      </w:r>
      <w:r w:rsidRPr="008C50D7">
        <w:rPr>
          <w:rStyle w:val="StyleUnderline"/>
          <w:rFonts w:asciiTheme="majorHAnsi" w:hAnsiTheme="majorHAnsi" w:cstheme="majorHAnsi"/>
          <w:color w:val="000000" w:themeColor="text1"/>
          <w:highlight w:val="green"/>
        </w:rPr>
        <w:t>law would</w:t>
      </w:r>
      <w:r w:rsidRPr="008C50D7">
        <w:rPr>
          <w:rStyle w:val="StyleUnderline"/>
          <w:rFonts w:asciiTheme="majorHAnsi" w:hAnsiTheme="majorHAnsi" w:cstheme="majorHAnsi"/>
          <w:color w:val="000000" w:themeColor="text1"/>
        </w:rPr>
        <w:t xml:space="preserve"> therefore </w:t>
      </w:r>
      <w:r w:rsidRPr="008C50D7">
        <w:rPr>
          <w:rStyle w:val="StyleUnderline"/>
          <w:rFonts w:asciiTheme="majorHAnsi" w:hAnsiTheme="majorHAnsi" w:cstheme="majorHAnsi"/>
          <w:color w:val="000000" w:themeColor="text1"/>
          <w:highlight w:val="green"/>
        </w:rPr>
        <w:t>be</w:t>
      </w:r>
      <w:r w:rsidRPr="008C50D7">
        <w:rPr>
          <w:rFonts w:asciiTheme="majorHAnsi" w:hAnsiTheme="majorHAnsi" w:cstheme="majorHAnsi"/>
          <w:color w:val="000000" w:themeColor="text1"/>
          <w:sz w:val="16"/>
        </w:rPr>
        <w:t xml:space="preserve">, first and foremost, </w:t>
      </w:r>
      <w:r w:rsidRPr="008C50D7">
        <w:rPr>
          <w:rStyle w:val="StyleUnderline"/>
          <w:rFonts w:asciiTheme="majorHAnsi" w:hAnsiTheme="majorHAnsi" w:cstheme="majorHAnsi"/>
          <w:color w:val="000000" w:themeColor="text1"/>
          <w:highlight w:val="green"/>
        </w:rPr>
        <w:t xml:space="preserve">to </w:t>
      </w:r>
      <w:r w:rsidRPr="008C50D7">
        <w:rPr>
          <w:rStyle w:val="Emphasis"/>
          <w:rFonts w:asciiTheme="majorHAnsi" w:hAnsiTheme="majorHAnsi" w:cstheme="majorHAnsi"/>
          <w:color w:val="000000" w:themeColor="text1"/>
          <w:highlight w:val="green"/>
        </w:rPr>
        <w:t>contain violence</w:t>
      </w:r>
      <w:r w:rsidRPr="008C50D7">
        <w:rPr>
          <w:rStyle w:val="StyleUnderline"/>
          <w:rFonts w:asciiTheme="majorHAnsi" w:hAnsiTheme="majorHAnsi" w:cstheme="majorHAnsi"/>
          <w:color w:val="000000" w:themeColor="text1"/>
        </w:rPr>
        <w:t xml:space="preserve"> within its own </w:t>
      </w:r>
      <w:r w:rsidRPr="008C50D7">
        <w:rPr>
          <w:rStyle w:val="Emphasis"/>
          <w:rFonts w:asciiTheme="majorHAnsi" w:hAnsiTheme="majorHAnsi" w:cstheme="majorHAnsi"/>
          <w:color w:val="000000" w:themeColor="text1"/>
        </w:rPr>
        <w:t>boundaries</w:t>
      </w:r>
      <w:r w:rsidRPr="008C50D7">
        <w:rPr>
          <w:rFonts w:asciiTheme="majorHAnsi" w:hAnsiTheme="majorHAnsi" w:cstheme="majorHAnsi"/>
          <w:color w:val="000000" w:themeColor="text1"/>
          <w:sz w:val="16"/>
        </w:rPr>
        <w:t xml:space="preserve">. It is in this context that, </w:t>
      </w:r>
      <w:r w:rsidRPr="008C50D7">
        <w:rPr>
          <w:rStyle w:val="StyleUnderline"/>
          <w:rFonts w:asciiTheme="majorHAnsi" w:hAnsiTheme="majorHAnsi" w:cstheme="majorHAnsi"/>
          <w:color w:val="000000" w:themeColor="text1"/>
        </w:rPr>
        <w:t>to demonstrate this surprising hypothesis, Benjamin invokes</w:t>
      </w:r>
      <w:r w:rsidRPr="008C50D7">
        <w:rPr>
          <w:rFonts w:asciiTheme="majorHAnsi" w:hAnsiTheme="majorHAnsi" w:cstheme="majorHAnsi"/>
          <w:color w:val="000000" w:themeColor="text1"/>
          <w:sz w:val="16"/>
        </w:rPr>
        <w:t xml:space="preserve"> two examples: </w:t>
      </w:r>
      <w:r w:rsidRPr="008C50D7">
        <w:rPr>
          <w:rStyle w:val="Emphasis"/>
          <w:rFonts w:asciiTheme="majorHAnsi" w:hAnsiTheme="majorHAnsi" w:cstheme="majorHAnsi"/>
          <w:color w:val="000000" w:themeColor="text1"/>
        </w:rPr>
        <w:t>the right to strike guaranteed by the state</w:t>
      </w:r>
      <w:r w:rsidRPr="008C50D7">
        <w:rPr>
          <w:rFonts w:asciiTheme="majorHAnsi" w:hAnsiTheme="majorHAnsi" w:cstheme="majorHAnsi"/>
          <w:color w:val="000000" w:themeColor="text1"/>
          <w:sz w:val="16"/>
        </w:rPr>
        <w:t xml:space="preserve"> and the law of war.</w:t>
      </w:r>
    </w:p>
    <w:p w14:paraId="7E5C6D1F" w14:textId="77777777" w:rsidR="00302DFD" w:rsidRPr="008C50D7" w:rsidRDefault="00302DFD" w:rsidP="00302DFD">
      <w:pPr>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Let us return to the place that the right to strike occupies within class struggle. To begin with, the very idea of such a </w:t>
      </w:r>
      <w:r w:rsidRPr="008C50D7">
        <w:rPr>
          <w:rStyle w:val="StyleUnderline"/>
          <w:rFonts w:asciiTheme="majorHAnsi" w:hAnsiTheme="majorHAnsi" w:cstheme="majorHAnsi"/>
          <w:color w:val="000000" w:themeColor="text1"/>
        </w:rPr>
        <w:t xml:space="preserve">struggle implies certain forms of </w:t>
      </w:r>
      <w:r w:rsidRPr="008C50D7">
        <w:rPr>
          <w:rStyle w:val="Emphasis"/>
          <w:rFonts w:asciiTheme="majorHAnsi" w:hAnsiTheme="majorHAnsi" w:cstheme="majorHAnsi"/>
          <w:color w:val="000000" w:themeColor="text1"/>
        </w:rPr>
        <w:t>violence</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The strike could then be understood as one of the recognizable forms that this violence can take</w:t>
      </w:r>
      <w:r w:rsidRPr="008C50D7">
        <w:rPr>
          <w:rFonts w:asciiTheme="majorHAnsi" w:hAnsiTheme="majorHAnsi" w:cstheme="majorHAnsi"/>
          <w:color w:val="000000" w:themeColor="text1"/>
          <w:sz w:val="16"/>
        </w:rPr>
        <w:t xml:space="preserve">. However, </w:t>
      </w:r>
      <w:r w:rsidRPr="008C50D7">
        <w:rPr>
          <w:rStyle w:val="StyleUnderline"/>
          <w:rFonts w:asciiTheme="majorHAnsi" w:hAnsiTheme="majorHAnsi" w:cstheme="majorHAnsi"/>
          <w:color w:val="000000" w:themeColor="text1"/>
        </w:rPr>
        <w:t>this</w:t>
      </w:r>
      <w:r w:rsidRPr="008C50D7">
        <w:rPr>
          <w:rFonts w:asciiTheme="majorHAnsi" w:hAnsiTheme="majorHAnsi" w:cstheme="majorHAnsi"/>
          <w:color w:val="000000" w:themeColor="text1"/>
          <w:sz w:val="16"/>
        </w:rPr>
        <w:t xml:space="preserve"> analytical framework </w:t>
      </w:r>
      <w:r w:rsidRPr="008C50D7">
        <w:rPr>
          <w:rStyle w:val="Emphasis"/>
          <w:rFonts w:asciiTheme="majorHAnsi" w:hAnsiTheme="majorHAnsi" w:cstheme="majorHAnsi"/>
          <w:color w:val="000000" w:themeColor="text1"/>
        </w:rPr>
        <w:t>is undermined</w:t>
      </w:r>
      <w:r w:rsidRPr="008C50D7">
        <w:rPr>
          <w:rStyle w:val="StyleUnderline"/>
          <w:rFonts w:asciiTheme="majorHAnsi" w:hAnsiTheme="majorHAnsi" w:cstheme="majorHAnsi"/>
          <w:color w:val="000000" w:themeColor="text1"/>
        </w:rPr>
        <w:t xml:space="preserve"> as soon as this form of violence becomes regulated by </w:t>
      </w:r>
      <w:r w:rsidRPr="008C50D7">
        <w:rPr>
          <w:rStyle w:val="StyleUnderline"/>
          <w:rFonts w:asciiTheme="majorHAnsi" w:hAnsiTheme="majorHAnsi" w:cstheme="majorHAnsi"/>
          <w:color w:val="000000" w:themeColor="text1"/>
          <w:highlight w:val="green"/>
        </w:rPr>
        <w:t xml:space="preserve">a </w:t>
      </w:r>
      <w:r w:rsidRPr="008C50D7">
        <w:rPr>
          <w:rStyle w:val="Emphasis"/>
          <w:rFonts w:asciiTheme="majorHAnsi" w:hAnsiTheme="majorHAnsi" w:cstheme="majorHAnsi"/>
          <w:color w:val="000000" w:themeColor="text1"/>
          <w:highlight w:val="green"/>
        </w:rPr>
        <w:t>“right to strike,”</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such as the one recognized by law in France in 1864</w:t>
      </w:r>
      <w:r w:rsidRPr="008C50D7">
        <w:rPr>
          <w:rFonts w:asciiTheme="majorHAnsi" w:hAnsiTheme="majorHAnsi" w:cstheme="majorHAnsi"/>
          <w:color w:val="000000" w:themeColor="text1"/>
          <w:sz w:val="16"/>
        </w:rPr>
        <w:t xml:space="preserve">. What </w:t>
      </w:r>
      <w:r w:rsidRPr="008C50D7">
        <w:rPr>
          <w:rStyle w:val="StyleUnderline"/>
          <w:rFonts w:asciiTheme="majorHAnsi" w:hAnsiTheme="majorHAnsi" w:cstheme="majorHAnsi"/>
          <w:color w:val="000000" w:themeColor="text1"/>
        </w:rPr>
        <w:t>this recognition</w:t>
      </w:r>
      <w:r w:rsidRPr="008C50D7">
        <w:rPr>
          <w:rFonts w:asciiTheme="majorHAnsi" w:hAnsiTheme="majorHAnsi" w:cstheme="majorHAnsi"/>
          <w:color w:val="000000" w:themeColor="text1"/>
          <w:sz w:val="16"/>
        </w:rPr>
        <w:t xml:space="preserve"> engages </w:t>
      </w:r>
      <w:r w:rsidRPr="008C50D7">
        <w:rPr>
          <w:rStyle w:val="StyleUnderline"/>
          <w:rFonts w:asciiTheme="majorHAnsi" w:hAnsiTheme="majorHAnsi" w:cstheme="majorHAnsi"/>
          <w:color w:val="000000" w:themeColor="text1"/>
          <w:highlight w:val="green"/>
        </w:rPr>
        <w:t>is</w:t>
      </w:r>
      <w:r w:rsidRPr="008C50D7">
        <w:rPr>
          <w:rFonts w:asciiTheme="majorHAnsi" w:hAnsiTheme="majorHAnsi" w:cstheme="majorHAnsi"/>
          <w:color w:val="000000" w:themeColor="text1"/>
          <w:sz w:val="16"/>
        </w:rPr>
        <w:t xml:space="preserve">, in fact, </w:t>
      </w:r>
      <w:r w:rsidRPr="008C50D7">
        <w:rPr>
          <w:rStyle w:val="StyleUnderline"/>
          <w:rFonts w:asciiTheme="majorHAnsi" w:hAnsiTheme="majorHAnsi" w:cstheme="majorHAnsi"/>
          <w:color w:val="000000" w:themeColor="text1"/>
        </w:rPr>
        <w:t xml:space="preserve">the will of the state to control the </w:t>
      </w:r>
      <w:r w:rsidRPr="008C50D7">
        <w:rPr>
          <w:rStyle w:val="Emphasis"/>
          <w:rFonts w:asciiTheme="majorHAnsi" w:hAnsiTheme="majorHAnsi" w:cstheme="majorHAnsi"/>
          <w:color w:val="000000" w:themeColor="text1"/>
        </w:rPr>
        <w:t>possible “violence”</w:t>
      </w:r>
      <w:r w:rsidRPr="008C50D7">
        <w:rPr>
          <w:rStyle w:val="StyleUnderline"/>
          <w:rFonts w:asciiTheme="majorHAnsi" w:hAnsiTheme="majorHAnsi" w:cstheme="majorHAnsi"/>
          <w:color w:val="000000" w:themeColor="text1"/>
        </w:rPr>
        <w:t xml:space="preserve"> of the strike</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 xml:space="preserve">Thus, </w:t>
      </w:r>
      <w:r w:rsidRPr="008C50D7">
        <w:rPr>
          <w:rStyle w:val="Emphasis"/>
          <w:rFonts w:asciiTheme="majorHAnsi" w:hAnsiTheme="majorHAnsi" w:cstheme="majorHAnsi"/>
          <w:color w:val="000000" w:themeColor="text1"/>
        </w:rPr>
        <w:t xml:space="preserve">the “right” </w:t>
      </w:r>
      <w:r w:rsidRPr="008C50D7">
        <w:rPr>
          <w:rStyle w:val="StyleUnderline"/>
          <w:rFonts w:asciiTheme="majorHAnsi" w:hAnsiTheme="majorHAnsi" w:cstheme="majorHAnsi"/>
          <w:color w:val="000000" w:themeColor="text1"/>
        </w:rPr>
        <w:t xml:space="preserve">of the right to strike appears as </w:t>
      </w:r>
      <w:r w:rsidRPr="008C50D7">
        <w:rPr>
          <w:rStyle w:val="StyleUnderline"/>
          <w:rFonts w:asciiTheme="majorHAnsi" w:hAnsiTheme="majorHAnsi" w:cstheme="majorHAnsi"/>
          <w:color w:val="000000" w:themeColor="text1"/>
          <w:highlight w:val="green"/>
        </w:rPr>
        <w:t xml:space="preserve">the </w:t>
      </w:r>
      <w:r w:rsidRPr="008C50D7">
        <w:rPr>
          <w:rStyle w:val="Emphasis"/>
          <w:rFonts w:asciiTheme="majorHAnsi" w:hAnsiTheme="majorHAnsi" w:cstheme="majorHAnsi"/>
          <w:color w:val="000000" w:themeColor="text1"/>
          <w:highlight w:val="green"/>
        </w:rPr>
        <w:t>best</w:t>
      </w:r>
      <w:r w:rsidRPr="008C50D7">
        <w:rPr>
          <w:rStyle w:val="StyleUnderline"/>
          <w:rFonts w:asciiTheme="majorHAnsi" w:hAnsiTheme="majorHAnsi" w:cstheme="majorHAnsi"/>
          <w:color w:val="000000" w:themeColor="text1"/>
        </w:rPr>
        <w:t xml:space="preserve">, </w:t>
      </w:r>
      <w:r w:rsidRPr="008C50D7">
        <w:rPr>
          <w:rStyle w:val="StyleUnderline"/>
          <w:rFonts w:asciiTheme="majorHAnsi" w:hAnsiTheme="majorHAnsi" w:cstheme="majorHAnsi"/>
          <w:color w:val="000000" w:themeColor="text1"/>
          <w:highlight w:val="green"/>
        </w:rPr>
        <w:t xml:space="preserve">if not the </w:t>
      </w:r>
      <w:r w:rsidRPr="008C50D7">
        <w:rPr>
          <w:rStyle w:val="Emphasis"/>
          <w:rFonts w:asciiTheme="majorHAnsi" w:hAnsiTheme="majorHAnsi" w:cstheme="majorHAnsi"/>
          <w:color w:val="000000" w:themeColor="text1"/>
          <w:highlight w:val="green"/>
        </w:rPr>
        <w:t>only</w:t>
      </w:r>
      <w:r w:rsidRPr="008C50D7">
        <w:rPr>
          <w:rStyle w:val="StyleUnderline"/>
          <w:rFonts w:asciiTheme="majorHAnsi" w:hAnsiTheme="majorHAnsi" w:cstheme="majorHAnsi"/>
          <w:color w:val="000000" w:themeColor="text1"/>
        </w:rPr>
        <w:t xml:space="preserve">, </w:t>
      </w:r>
      <w:r w:rsidRPr="008C50D7">
        <w:rPr>
          <w:rStyle w:val="StyleUnderline"/>
          <w:rFonts w:asciiTheme="majorHAnsi" w:hAnsiTheme="majorHAnsi" w:cstheme="majorHAnsi"/>
          <w:color w:val="000000" w:themeColor="text1"/>
          <w:highlight w:val="green"/>
        </w:rPr>
        <w:t>way</w:t>
      </w:r>
      <w:r w:rsidRPr="008C50D7">
        <w:rPr>
          <w:rStyle w:val="StyleUnderline"/>
          <w:rFonts w:asciiTheme="majorHAnsi" w:hAnsiTheme="majorHAnsi" w:cstheme="majorHAnsi"/>
          <w:color w:val="000000" w:themeColor="text1"/>
        </w:rPr>
        <w:t xml:space="preserve"> for the state </w:t>
      </w:r>
      <w:r w:rsidRPr="008C50D7">
        <w:rPr>
          <w:rStyle w:val="StyleUnderline"/>
          <w:rFonts w:asciiTheme="majorHAnsi" w:hAnsiTheme="majorHAnsi" w:cstheme="majorHAnsi"/>
          <w:color w:val="000000" w:themeColor="text1"/>
          <w:highlight w:val="green"/>
        </w:rPr>
        <w:t xml:space="preserve">to </w:t>
      </w:r>
      <w:r w:rsidRPr="008C50D7">
        <w:rPr>
          <w:rStyle w:val="Emphasis"/>
          <w:rFonts w:asciiTheme="majorHAnsi" w:hAnsiTheme="majorHAnsi" w:cstheme="majorHAnsi"/>
          <w:color w:val="000000" w:themeColor="text1"/>
          <w:highlight w:val="green"/>
        </w:rPr>
        <w:t>circumscribe</w:t>
      </w:r>
      <w:r w:rsidRPr="008C50D7">
        <w:rPr>
          <w:rStyle w:val="Emphasis"/>
          <w:rFonts w:asciiTheme="majorHAnsi" w:hAnsiTheme="majorHAnsi" w:cstheme="majorHAnsi"/>
          <w:color w:val="000000" w:themeColor="text1"/>
        </w:rPr>
        <w:t xml:space="preserve"> </w:t>
      </w:r>
      <w:r w:rsidRPr="008C50D7">
        <w:rPr>
          <w:rStyle w:val="StyleUnderline"/>
          <w:rFonts w:asciiTheme="majorHAnsi" w:hAnsiTheme="majorHAnsi" w:cstheme="majorHAnsi"/>
          <w:color w:val="000000" w:themeColor="text1"/>
          <w:highlight w:val="green"/>
        </w:rPr>
        <w:t>within</w:t>
      </w:r>
      <w:r w:rsidRPr="008C50D7">
        <w:rPr>
          <w:rFonts w:asciiTheme="majorHAnsi" w:hAnsiTheme="majorHAnsi" w:cstheme="majorHAnsi"/>
          <w:color w:val="000000" w:themeColor="text1"/>
          <w:sz w:val="16"/>
        </w:rPr>
        <w:t xml:space="preserve"> (and via) </w:t>
      </w:r>
      <w:r w:rsidRPr="008C50D7">
        <w:rPr>
          <w:rStyle w:val="StyleUnderline"/>
          <w:rFonts w:asciiTheme="majorHAnsi" w:hAnsiTheme="majorHAnsi" w:cstheme="majorHAnsi"/>
          <w:color w:val="000000" w:themeColor="text1"/>
          <w:highlight w:val="green"/>
        </w:rPr>
        <w:t>the law the</w:t>
      </w:r>
      <w:r w:rsidRPr="008C50D7">
        <w:rPr>
          <w:rStyle w:val="StyleUnderline"/>
          <w:rFonts w:asciiTheme="majorHAnsi" w:hAnsiTheme="majorHAnsi" w:cstheme="majorHAnsi"/>
          <w:color w:val="000000" w:themeColor="text1"/>
        </w:rPr>
        <w:t xml:space="preserve"> relative </w:t>
      </w:r>
      <w:r w:rsidRPr="008C50D7">
        <w:rPr>
          <w:rStyle w:val="StyleUnderline"/>
          <w:rFonts w:asciiTheme="majorHAnsi" w:hAnsiTheme="majorHAnsi" w:cstheme="majorHAnsi"/>
          <w:color w:val="000000" w:themeColor="text1"/>
          <w:highlight w:val="green"/>
        </w:rPr>
        <w:t>violence of</w:t>
      </w:r>
      <w:r w:rsidRPr="008C50D7">
        <w:rPr>
          <w:rStyle w:val="StyleUnderline"/>
          <w:rFonts w:asciiTheme="majorHAnsi" w:hAnsiTheme="majorHAnsi" w:cstheme="majorHAnsi"/>
          <w:color w:val="000000" w:themeColor="text1"/>
        </w:rPr>
        <w:t xml:space="preserve"> class </w:t>
      </w:r>
      <w:r w:rsidRPr="008C50D7">
        <w:rPr>
          <w:rStyle w:val="Emphasis"/>
          <w:rFonts w:asciiTheme="majorHAnsi" w:hAnsiTheme="majorHAnsi" w:cstheme="majorHAnsi"/>
          <w:color w:val="000000" w:themeColor="text1"/>
        </w:rPr>
        <w:t>struggles</w:t>
      </w:r>
      <w:r w:rsidRPr="008C50D7">
        <w:rPr>
          <w:rFonts w:asciiTheme="majorHAnsi" w:hAnsiTheme="majorHAnsi" w:cstheme="majorHAnsi"/>
          <w:color w:val="000000" w:themeColor="text1"/>
          <w:sz w:val="16"/>
        </w:rPr>
        <w:t>. We might consider this to be the perfect illustration of the aforementioned hypothesis. Yet, there are two lines of questioning that destabilize this hypothesis that we would do well to consider</w:t>
      </w:r>
    </w:p>
    <w:p w14:paraId="3AD34B5A" w14:textId="77777777" w:rsidR="00302DFD" w:rsidRPr="008C50D7" w:rsidRDefault="00302DFD" w:rsidP="00302DFD">
      <w:pPr>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t>
      </w:r>
      <w:r w:rsidRPr="008C50D7">
        <w:rPr>
          <w:rStyle w:val="StyleUnderline"/>
          <w:rFonts w:asciiTheme="majorHAnsi" w:hAnsiTheme="majorHAnsi" w:cstheme="majorHAnsi"/>
          <w:color w:val="000000" w:themeColor="text1"/>
        </w:rPr>
        <w:t>What is at stake is the possibility for a certain type of strike</w:t>
      </w:r>
      <w:r w:rsidRPr="008C50D7">
        <w:rPr>
          <w:rFonts w:asciiTheme="majorHAnsi" w:hAnsiTheme="majorHAnsi" w:cstheme="majorHAnsi"/>
          <w:color w:val="000000" w:themeColor="text1"/>
          <w:sz w:val="16"/>
        </w:rPr>
        <w:t xml:space="preserve"> (</w:t>
      </w:r>
      <w:r w:rsidRPr="008C50D7">
        <w:rPr>
          <w:rStyle w:val="Emphasis"/>
          <w:rFonts w:asciiTheme="majorHAnsi" w:hAnsiTheme="majorHAnsi" w:cstheme="majorHAnsi"/>
          <w:color w:val="000000" w:themeColor="text1"/>
          <w:highlight w:val="green"/>
        </w:rPr>
        <w:t>the proletarian general strike</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 xml:space="preserve">to </w:t>
      </w:r>
      <w:r w:rsidRPr="008C50D7">
        <w:rPr>
          <w:rStyle w:val="Emphasis"/>
          <w:rFonts w:asciiTheme="majorHAnsi" w:hAnsiTheme="majorHAnsi" w:cstheme="majorHAnsi"/>
          <w:color w:val="000000" w:themeColor="text1"/>
        </w:rPr>
        <w:t>exceed the limits</w:t>
      </w:r>
      <w:r w:rsidRPr="008C50D7">
        <w:rPr>
          <w:rStyle w:val="StyleUnderline"/>
          <w:rFonts w:asciiTheme="majorHAnsi" w:hAnsiTheme="majorHAnsi" w:cstheme="majorHAnsi"/>
          <w:color w:val="000000" w:themeColor="text1"/>
        </w:rPr>
        <w:t xml:space="preserve"> of the right to strike— </w:t>
      </w:r>
      <w:r w:rsidRPr="008C50D7">
        <w:rPr>
          <w:rStyle w:val="Emphasis"/>
          <w:rFonts w:asciiTheme="majorHAnsi" w:hAnsiTheme="majorHAnsi" w:cstheme="majorHAnsi"/>
          <w:color w:val="000000" w:themeColor="text1"/>
        </w:rPr>
        <w:t>turning</w:t>
      </w:r>
      <w:r w:rsidRPr="008C50D7">
        <w:rPr>
          <w:rStyle w:val="StyleUnderline"/>
          <w:rFonts w:asciiTheme="majorHAnsi" w:hAnsiTheme="majorHAnsi" w:cstheme="majorHAnsi"/>
          <w:color w:val="000000" w:themeColor="text1"/>
        </w:rPr>
        <w:t xml:space="preserve">, in other words, </w:t>
      </w:r>
      <w:r w:rsidRPr="008C50D7">
        <w:rPr>
          <w:rStyle w:val="Emphasis"/>
          <w:rFonts w:asciiTheme="majorHAnsi" w:hAnsiTheme="majorHAnsi" w:cstheme="majorHAnsi"/>
          <w:color w:val="000000" w:themeColor="text1"/>
        </w:rPr>
        <w:t>the right to strike against the law itself</w:t>
      </w:r>
      <w:r w:rsidRPr="008C50D7">
        <w:rPr>
          <w:rFonts w:asciiTheme="majorHAnsi" w:hAnsiTheme="majorHAnsi" w:cstheme="majorHAnsi"/>
          <w:color w:val="000000" w:themeColor="text1"/>
          <w:sz w:val="16"/>
        </w:rPr>
        <w:t xml:space="preserve">. The phenomenon is that of an autoimmune process, in which </w:t>
      </w:r>
      <w:r w:rsidRPr="008C50D7">
        <w:rPr>
          <w:rStyle w:val="StyleUnderline"/>
          <w:rFonts w:asciiTheme="majorHAnsi" w:hAnsiTheme="majorHAnsi" w:cstheme="majorHAnsi"/>
          <w:color w:val="000000" w:themeColor="text1"/>
        </w:rPr>
        <w:t>the right to strike</w:t>
      </w:r>
      <w:r w:rsidRPr="008C50D7">
        <w:rPr>
          <w:rFonts w:asciiTheme="majorHAnsi" w:hAnsiTheme="majorHAnsi" w:cstheme="majorHAnsi"/>
          <w:color w:val="000000" w:themeColor="text1"/>
          <w:sz w:val="16"/>
        </w:rPr>
        <w:t xml:space="preserve"> that </w:t>
      </w:r>
      <w:r w:rsidRPr="008C50D7">
        <w:rPr>
          <w:rStyle w:val="StyleUnderline"/>
          <w:rFonts w:asciiTheme="majorHAnsi" w:hAnsiTheme="majorHAnsi" w:cstheme="majorHAnsi"/>
          <w:color w:val="000000" w:themeColor="text1"/>
        </w:rPr>
        <w:t>is</w:t>
      </w:r>
      <w:r w:rsidRPr="008C50D7">
        <w:rPr>
          <w:rFonts w:asciiTheme="majorHAnsi" w:hAnsiTheme="majorHAnsi" w:cstheme="majorHAnsi"/>
          <w:color w:val="000000" w:themeColor="text1"/>
          <w:sz w:val="16"/>
        </w:rPr>
        <w:t xml:space="preserve"> meant to protect the law against the possible violence of class struggles is </w:t>
      </w:r>
      <w:r w:rsidRPr="008C50D7">
        <w:rPr>
          <w:rStyle w:val="StyleUnderline"/>
          <w:rFonts w:asciiTheme="majorHAnsi" w:hAnsiTheme="majorHAnsi" w:cstheme="majorHAnsi"/>
          <w:color w:val="000000" w:themeColor="text1"/>
        </w:rPr>
        <w:t>transformed into a means for the destruction of the law</w:t>
      </w:r>
      <w:r w:rsidRPr="008C50D7">
        <w:rPr>
          <w:rFonts w:asciiTheme="majorHAnsi" w:hAnsiTheme="majorHAnsi" w:cstheme="majorHAnsi"/>
          <w:color w:val="000000" w:themeColor="text1"/>
          <w:sz w:val="16"/>
        </w:rPr>
        <w:t xml:space="preserve">. The difference between the two types of strikes is nevertheless introduced with a condition: “The validity of this statement, however, is not unrestricted because it is not unconditional,” notes Benjamin in §7. </w:t>
      </w:r>
      <w:r w:rsidRPr="008C50D7">
        <w:rPr>
          <w:rStyle w:val="StyleUnderline"/>
          <w:rFonts w:asciiTheme="majorHAnsi" w:hAnsiTheme="majorHAnsi" w:cstheme="majorHAnsi"/>
          <w:color w:val="000000" w:themeColor="text1"/>
          <w:sz w:val="28"/>
          <w:szCs w:val="28"/>
          <w:highlight w:val="green"/>
        </w:rPr>
        <w:t>We would be mistaken in believing that the right to strike is</w:t>
      </w:r>
      <w:r w:rsidRPr="008C50D7">
        <w:rPr>
          <w:rStyle w:val="StyleUnderline"/>
          <w:rFonts w:asciiTheme="majorHAnsi" w:hAnsiTheme="majorHAnsi" w:cstheme="majorHAnsi"/>
          <w:color w:val="000000" w:themeColor="text1"/>
          <w:sz w:val="28"/>
          <w:szCs w:val="28"/>
        </w:rPr>
        <w:t xml:space="preserve"> granted and </w:t>
      </w:r>
      <w:r w:rsidRPr="008C50D7">
        <w:rPr>
          <w:rStyle w:val="Emphasis"/>
          <w:rFonts w:asciiTheme="majorHAnsi" w:hAnsiTheme="majorHAnsi" w:cstheme="majorHAnsi"/>
          <w:color w:val="000000" w:themeColor="text1"/>
          <w:sz w:val="28"/>
          <w:szCs w:val="28"/>
          <w:highlight w:val="green"/>
        </w:rPr>
        <w:t>guaranteed unconditionally</w:t>
      </w:r>
      <w:r w:rsidRPr="008C50D7">
        <w:rPr>
          <w:rFonts w:asciiTheme="majorHAnsi" w:hAnsiTheme="majorHAnsi" w:cstheme="majorHAnsi"/>
          <w:color w:val="000000" w:themeColor="text1"/>
          <w:sz w:val="16"/>
        </w:rPr>
        <w:t xml:space="preserve">. Rather, </w:t>
      </w:r>
      <w:r w:rsidRPr="008C50D7">
        <w:rPr>
          <w:rStyle w:val="StyleUnderline"/>
          <w:rFonts w:asciiTheme="majorHAnsi" w:hAnsiTheme="majorHAnsi" w:cstheme="majorHAnsi"/>
          <w:color w:val="000000" w:themeColor="text1"/>
          <w:highlight w:val="green"/>
        </w:rPr>
        <w:t xml:space="preserve">it is </w:t>
      </w:r>
      <w:r w:rsidRPr="008C50D7">
        <w:rPr>
          <w:rStyle w:val="Emphasis"/>
          <w:rFonts w:asciiTheme="majorHAnsi" w:hAnsiTheme="majorHAnsi" w:cstheme="majorHAnsi"/>
          <w:color w:val="000000" w:themeColor="text1"/>
          <w:highlight w:val="green"/>
        </w:rPr>
        <w:t>structurally subjected</w:t>
      </w:r>
      <w:r w:rsidRPr="008C50D7">
        <w:rPr>
          <w:rStyle w:val="StyleUnderline"/>
          <w:rFonts w:asciiTheme="majorHAnsi" w:hAnsiTheme="majorHAnsi" w:cstheme="majorHAnsi"/>
          <w:color w:val="000000" w:themeColor="text1"/>
          <w:highlight w:val="green"/>
        </w:rPr>
        <w:t xml:space="preserve"> to</w:t>
      </w:r>
      <w:r w:rsidRPr="008C50D7">
        <w:rPr>
          <w:rStyle w:val="StyleUnderline"/>
          <w:rFonts w:asciiTheme="majorHAnsi" w:hAnsiTheme="majorHAnsi" w:cstheme="majorHAnsi"/>
          <w:color w:val="000000" w:themeColor="text1"/>
        </w:rPr>
        <w:t xml:space="preserve"> a conflict of interpretations, those of </w:t>
      </w:r>
      <w:r w:rsidRPr="008C50D7">
        <w:rPr>
          <w:rStyle w:val="Emphasis"/>
          <w:rFonts w:asciiTheme="majorHAnsi" w:hAnsiTheme="majorHAnsi" w:cstheme="majorHAnsi"/>
          <w:color w:val="000000" w:themeColor="text1"/>
        </w:rPr>
        <w:t>the workers</w:t>
      </w:r>
      <w:r w:rsidRPr="008C50D7">
        <w:rPr>
          <w:rStyle w:val="StyleUnderline"/>
          <w:rFonts w:asciiTheme="majorHAnsi" w:hAnsiTheme="majorHAnsi" w:cstheme="majorHAnsi"/>
          <w:color w:val="000000" w:themeColor="text1"/>
        </w:rPr>
        <w:t xml:space="preserve">, on the one hand, and of </w:t>
      </w:r>
      <w:r w:rsidRPr="008C50D7">
        <w:rPr>
          <w:rStyle w:val="Emphasis"/>
          <w:rFonts w:asciiTheme="majorHAnsi" w:hAnsiTheme="majorHAnsi" w:cstheme="majorHAnsi"/>
          <w:color w:val="000000" w:themeColor="text1"/>
          <w:highlight w:val="green"/>
        </w:rPr>
        <w:t>the state</w:t>
      </w:r>
      <w:r w:rsidRPr="008C50D7">
        <w:rPr>
          <w:rStyle w:val="StyleUnderline"/>
          <w:rFonts w:asciiTheme="majorHAnsi" w:hAnsiTheme="majorHAnsi" w:cstheme="majorHAnsi"/>
          <w:color w:val="000000" w:themeColor="text1"/>
        </w:rPr>
        <w:t xml:space="preserve"> on the other</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 xml:space="preserve">From the point of view of the state, the partial strike cannot under any circumstance be understood as </w:t>
      </w:r>
      <w:r w:rsidRPr="008C50D7">
        <w:rPr>
          <w:rStyle w:val="StyleUnderline"/>
          <w:rFonts w:asciiTheme="majorHAnsi" w:hAnsiTheme="majorHAnsi" w:cstheme="majorHAnsi"/>
          <w:color w:val="000000" w:themeColor="text1"/>
          <w:highlight w:val="green"/>
        </w:rPr>
        <w:t>a right to</w:t>
      </w:r>
      <w:r w:rsidRPr="008C50D7">
        <w:rPr>
          <w:rStyle w:val="StyleUnderline"/>
          <w:rFonts w:asciiTheme="majorHAnsi" w:hAnsiTheme="majorHAnsi" w:cstheme="majorHAnsi"/>
          <w:color w:val="000000" w:themeColor="text1"/>
        </w:rPr>
        <w:t xml:space="preserve"> </w:t>
      </w:r>
      <w:r w:rsidRPr="008C50D7">
        <w:rPr>
          <w:rStyle w:val="Emphasis"/>
          <w:rFonts w:asciiTheme="majorHAnsi" w:hAnsiTheme="majorHAnsi" w:cstheme="majorHAnsi"/>
          <w:color w:val="000000" w:themeColor="text1"/>
        </w:rPr>
        <w:t>exercise violence</w:t>
      </w:r>
      <w:r w:rsidRPr="008C50D7">
        <w:rPr>
          <w:rStyle w:val="StyleUnderline"/>
          <w:rFonts w:asciiTheme="majorHAnsi" w:hAnsiTheme="majorHAnsi" w:cstheme="majorHAnsi"/>
          <w:color w:val="000000" w:themeColor="text1"/>
        </w:rPr>
        <w:t>, but rather as the right to extract oneself from a preexisting</w:t>
      </w:r>
      <w:r w:rsidRPr="008C50D7">
        <w:rPr>
          <w:rFonts w:asciiTheme="majorHAnsi" w:hAnsiTheme="majorHAnsi" w:cstheme="majorHAnsi"/>
          <w:color w:val="000000" w:themeColor="text1"/>
          <w:sz w:val="16"/>
        </w:rPr>
        <w:t xml:space="preserve"> (and verifiable) </w:t>
      </w:r>
      <w:r w:rsidRPr="008C50D7">
        <w:rPr>
          <w:rStyle w:val="StyleUnderline"/>
          <w:rFonts w:asciiTheme="majorHAnsi" w:hAnsiTheme="majorHAnsi" w:cstheme="majorHAnsi"/>
          <w:color w:val="000000" w:themeColor="text1"/>
        </w:rPr>
        <w:t>violence: that of the employer</w:t>
      </w:r>
      <w:r w:rsidRPr="008C50D7">
        <w:rPr>
          <w:rFonts w:asciiTheme="majorHAnsi" w:hAnsiTheme="majorHAnsi" w:cstheme="majorHAnsi"/>
          <w:color w:val="000000" w:themeColor="text1"/>
          <w:sz w:val="16"/>
        </w:rPr>
        <w:t xml:space="preserve">. In this sense, the partial strike should be considered </w:t>
      </w:r>
      <w:r w:rsidRPr="008C50D7">
        <w:rPr>
          <w:rStyle w:val="StyleUnderline"/>
          <w:rFonts w:asciiTheme="majorHAnsi" w:hAnsiTheme="majorHAnsi" w:cstheme="majorHAnsi"/>
          <w:color w:val="000000" w:themeColor="text1"/>
        </w:rPr>
        <w:t xml:space="preserve">a </w:t>
      </w:r>
      <w:r w:rsidRPr="008C50D7">
        <w:rPr>
          <w:rStyle w:val="Emphasis"/>
          <w:rFonts w:asciiTheme="majorHAnsi" w:hAnsiTheme="majorHAnsi" w:cstheme="majorHAnsi"/>
          <w:color w:val="000000" w:themeColor="text1"/>
          <w:highlight w:val="green"/>
        </w:rPr>
        <w:t>nonviolent action</w:t>
      </w:r>
      <w:r w:rsidRPr="008C50D7">
        <w:rPr>
          <w:rFonts w:asciiTheme="majorHAnsi" w:hAnsiTheme="majorHAnsi" w:cstheme="majorHAnsi"/>
          <w:color w:val="000000" w:themeColor="text1"/>
          <w:sz w:val="16"/>
        </w:rPr>
        <w:t>, what Benjamin named a “pure means.”</w:t>
      </w:r>
    </w:p>
    <w:p w14:paraId="56FE96BB" w14:textId="77777777" w:rsidR="00302DFD" w:rsidRPr="008C50D7" w:rsidRDefault="00302DFD" w:rsidP="00302DFD">
      <w:pPr>
        <w:rPr>
          <w:rStyle w:val="Emphasis"/>
          <w:rFonts w:asciiTheme="majorHAnsi" w:hAnsiTheme="majorHAnsi" w:cstheme="majorHAnsi"/>
          <w:color w:val="000000" w:themeColor="text1"/>
        </w:rPr>
      </w:pPr>
      <w:r w:rsidRPr="008C50D7">
        <w:rPr>
          <w:rFonts w:asciiTheme="majorHAnsi" w:hAnsiTheme="majorHAnsi" w:cstheme="majorHAnsi"/>
          <w:color w:val="000000" w:themeColor="text1"/>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8C50D7">
        <w:rPr>
          <w:rStyle w:val="StyleUnderline"/>
          <w:rFonts w:asciiTheme="majorHAnsi" w:hAnsiTheme="majorHAnsi" w:cstheme="majorHAnsi"/>
          <w:color w:val="000000" w:themeColor="text1"/>
        </w:rPr>
        <w:t>the state would</w:t>
      </w:r>
      <w:r w:rsidRPr="008C50D7">
        <w:rPr>
          <w:rFonts w:asciiTheme="majorHAnsi" w:hAnsiTheme="majorHAnsi" w:cstheme="majorHAnsi"/>
          <w:color w:val="000000" w:themeColor="text1"/>
          <w:sz w:val="16"/>
        </w:rPr>
        <w:t xml:space="preserve"> similarly </w:t>
      </w:r>
      <w:r w:rsidRPr="008C50D7">
        <w:rPr>
          <w:rStyle w:val="StyleUnderline"/>
          <w:rFonts w:asciiTheme="majorHAnsi" w:hAnsiTheme="majorHAnsi" w:cstheme="majorHAnsi"/>
          <w:color w:val="000000" w:themeColor="text1"/>
        </w:rPr>
        <w:t>lack the incentive to make such a judgment call</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It is nearly impossible, in fact, to find a single instance of a strike in which this recognition of violence was not subject to considerable controversy</w:t>
      </w:r>
      <w:r w:rsidRPr="008C50D7">
        <w:rPr>
          <w:rFonts w:asciiTheme="majorHAnsi" w:hAnsiTheme="majorHAnsi" w:cstheme="majorHAnsi"/>
          <w:color w:val="000000" w:themeColor="text1"/>
          <w:sz w:val="16"/>
        </w:rPr>
        <w:t xml:space="preserve">. The political game is thus the following: </w:t>
      </w:r>
      <w:r w:rsidRPr="008C50D7">
        <w:rPr>
          <w:rStyle w:val="StyleUnderline"/>
          <w:rFonts w:asciiTheme="majorHAnsi" w:hAnsiTheme="majorHAnsi" w:cstheme="majorHAnsi"/>
          <w:color w:val="000000" w:themeColor="text1"/>
        </w:rPr>
        <w:t>the state legislated the right to strike</w:t>
      </w:r>
      <w:r w:rsidRPr="008C50D7">
        <w:rPr>
          <w:rFonts w:asciiTheme="majorHAnsi" w:hAnsiTheme="majorHAnsi" w:cstheme="majorHAnsi"/>
          <w:color w:val="000000" w:themeColor="text1"/>
          <w:sz w:val="16"/>
        </w:rPr>
        <w:t xml:space="preserve"> in order </w:t>
      </w:r>
      <w:r w:rsidRPr="008C50D7">
        <w:rPr>
          <w:rStyle w:val="StyleUnderline"/>
          <w:rFonts w:asciiTheme="majorHAnsi" w:hAnsiTheme="majorHAnsi" w:cstheme="majorHAnsi"/>
          <w:color w:val="000000" w:themeColor="text1"/>
        </w:rPr>
        <w:t>to contain class struggles</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highlight w:val="green"/>
        </w:rPr>
        <w:t>with the condition that workers</w:t>
      </w:r>
      <w:r w:rsidRPr="008C50D7">
        <w:rPr>
          <w:rStyle w:val="StyleUnderline"/>
          <w:rFonts w:asciiTheme="majorHAnsi" w:hAnsiTheme="majorHAnsi" w:cstheme="majorHAnsi"/>
          <w:color w:val="000000" w:themeColor="text1"/>
        </w:rPr>
        <w:t xml:space="preserve"> must </w:t>
      </w:r>
      <w:r w:rsidRPr="008C50D7">
        <w:rPr>
          <w:rStyle w:val="StyleUnderline"/>
          <w:rFonts w:asciiTheme="majorHAnsi" w:hAnsiTheme="majorHAnsi" w:cstheme="majorHAnsi"/>
          <w:color w:val="000000" w:themeColor="text1"/>
          <w:highlight w:val="green"/>
        </w:rPr>
        <w:t xml:space="preserve">have </w:t>
      </w:r>
      <w:r w:rsidRPr="008C50D7">
        <w:rPr>
          <w:rStyle w:val="Emphasis"/>
          <w:rFonts w:asciiTheme="majorHAnsi" w:hAnsiTheme="majorHAnsi" w:cstheme="majorHAnsi"/>
          <w:color w:val="000000" w:themeColor="text1"/>
          <w:highlight w:val="green"/>
        </w:rPr>
        <w:t>“good reason”</w:t>
      </w:r>
      <w:r w:rsidRPr="008C50D7">
        <w:rPr>
          <w:rStyle w:val="StyleUnderline"/>
          <w:rFonts w:asciiTheme="majorHAnsi" w:hAnsiTheme="majorHAnsi" w:cstheme="majorHAnsi"/>
          <w:color w:val="000000" w:themeColor="text1"/>
          <w:highlight w:val="green"/>
        </w:rPr>
        <w:t xml:space="preserve"> to strike</w:t>
      </w:r>
      <w:r w:rsidRPr="008C50D7">
        <w:rPr>
          <w:rFonts w:asciiTheme="majorHAnsi" w:hAnsiTheme="majorHAnsi" w:cstheme="majorHAnsi"/>
          <w:color w:val="000000" w:themeColor="text1"/>
          <w:sz w:val="16"/>
        </w:rPr>
        <w:t xml:space="preserve">. However, it is unlikely that </w:t>
      </w:r>
      <w:r w:rsidRPr="008C50D7">
        <w:rPr>
          <w:rStyle w:val="StyleUnderline"/>
          <w:rFonts w:asciiTheme="majorHAnsi" w:hAnsiTheme="majorHAnsi" w:cstheme="majorHAnsi"/>
          <w:color w:val="000000" w:themeColor="text1"/>
          <w:highlight w:val="green"/>
        </w:rPr>
        <w:t xml:space="preserve">a state </w:t>
      </w:r>
      <w:r w:rsidRPr="008C50D7">
        <w:rPr>
          <w:rStyle w:val="Emphasis"/>
          <w:rFonts w:asciiTheme="majorHAnsi" w:hAnsiTheme="majorHAnsi" w:cstheme="majorHAnsi"/>
          <w:color w:val="000000" w:themeColor="text1"/>
          <w:highlight w:val="green"/>
        </w:rPr>
        <w:t>systematically allied</w:t>
      </w:r>
      <w:r w:rsidRPr="008C50D7">
        <w:rPr>
          <w:rStyle w:val="StyleUnderline"/>
          <w:rFonts w:asciiTheme="majorHAnsi" w:hAnsiTheme="majorHAnsi" w:cstheme="majorHAnsi"/>
          <w:color w:val="000000" w:themeColor="text1"/>
          <w:highlight w:val="green"/>
        </w:rPr>
        <w:t xml:space="preserve"> with</w:t>
      </w:r>
      <w:r w:rsidRPr="008C50D7">
        <w:rPr>
          <w:rFonts w:asciiTheme="majorHAnsi" w:hAnsiTheme="majorHAnsi" w:cstheme="majorHAnsi"/>
          <w:color w:val="000000" w:themeColor="text1"/>
          <w:sz w:val="16"/>
        </w:rPr>
        <w:t xml:space="preserve"> (and accomplice to) </w:t>
      </w:r>
      <w:r w:rsidRPr="008C50D7">
        <w:rPr>
          <w:rStyle w:val="Emphasis"/>
          <w:rFonts w:asciiTheme="majorHAnsi" w:hAnsiTheme="majorHAnsi" w:cstheme="majorHAnsi"/>
          <w:color w:val="000000" w:themeColor="text1"/>
          <w:highlight w:val="green"/>
        </w:rPr>
        <w:t>employers</w:t>
      </w:r>
      <w:r w:rsidRPr="008C50D7">
        <w:rPr>
          <w:rFonts w:asciiTheme="majorHAnsi" w:hAnsiTheme="majorHAnsi" w:cstheme="majorHAnsi"/>
          <w:color w:val="000000" w:themeColor="text1"/>
          <w:sz w:val="16"/>
        </w:rPr>
        <w:t xml:space="preserve"> will ever recognize reasons as good, and, as a consequence, it </w:t>
      </w:r>
      <w:r w:rsidRPr="008C50D7">
        <w:rPr>
          <w:rStyle w:val="StyleUnderline"/>
          <w:rFonts w:asciiTheme="majorHAnsi" w:hAnsiTheme="majorHAnsi" w:cstheme="majorHAnsi"/>
          <w:color w:val="000000" w:themeColor="text1"/>
          <w:highlight w:val="green"/>
        </w:rPr>
        <w:t>will deem</w:t>
      </w:r>
      <w:r w:rsidRPr="008C50D7">
        <w:rPr>
          <w:rStyle w:val="StyleUnderline"/>
          <w:rFonts w:asciiTheme="majorHAnsi" w:hAnsiTheme="majorHAnsi" w:cstheme="majorHAnsi"/>
          <w:color w:val="000000" w:themeColor="text1"/>
        </w:rPr>
        <w:t xml:space="preserve"> any invocation of the right to strike as illegitimate</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 xml:space="preserve">Workers will therefore be seen as abusing a right </w:t>
      </w:r>
      <w:r w:rsidRPr="008C50D7">
        <w:rPr>
          <w:rStyle w:val="Emphasis"/>
          <w:rFonts w:asciiTheme="majorHAnsi" w:hAnsiTheme="majorHAnsi" w:cstheme="majorHAnsi"/>
          <w:color w:val="000000" w:themeColor="text1"/>
        </w:rPr>
        <w:t>granted</w:t>
      </w:r>
      <w:r w:rsidRPr="008C50D7">
        <w:rPr>
          <w:rStyle w:val="StyleUnderline"/>
          <w:rFonts w:asciiTheme="majorHAnsi" w:hAnsiTheme="majorHAnsi" w:cstheme="majorHAnsi"/>
          <w:color w:val="000000" w:themeColor="text1"/>
        </w:rPr>
        <w:t xml:space="preserve"> by the state, and in so doing transforming it into a violent means</w:t>
      </w:r>
      <w:r w:rsidRPr="008C50D7">
        <w:rPr>
          <w:rFonts w:asciiTheme="majorHAnsi" w:hAnsiTheme="majorHAnsi" w:cstheme="majorHAnsi"/>
          <w:color w:val="000000" w:themeColor="text1"/>
          <w:sz w:val="16"/>
        </w:rPr>
        <w:t xml:space="preserve">. On this point, Benjamin’s analyses remain extremely pertinent and profoundly contemporary. They unveil </w:t>
      </w:r>
      <w:r w:rsidRPr="008C50D7">
        <w:rPr>
          <w:rStyle w:val="StyleUnderline"/>
          <w:rFonts w:asciiTheme="majorHAnsi" w:hAnsiTheme="majorHAnsi" w:cstheme="majorHAnsi"/>
          <w:color w:val="000000" w:themeColor="text1"/>
        </w:rPr>
        <w:t xml:space="preserve">the enduring strategy of governments confronted with a strike (in </w:t>
      </w:r>
      <w:r w:rsidRPr="008C50D7">
        <w:rPr>
          <w:rStyle w:val="Emphasis"/>
          <w:rFonts w:asciiTheme="majorHAnsi" w:hAnsiTheme="majorHAnsi" w:cstheme="majorHAnsi"/>
          <w:color w:val="000000" w:themeColor="text1"/>
        </w:rPr>
        <w:t>education</w:t>
      </w:r>
      <w:r w:rsidRPr="008C50D7">
        <w:rPr>
          <w:rStyle w:val="StyleUnderline"/>
          <w:rFonts w:asciiTheme="majorHAnsi" w:hAnsiTheme="majorHAnsi" w:cstheme="majorHAnsi"/>
          <w:color w:val="000000" w:themeColor="text1"/>
        </w:rPr>
        <w:t xml:space="preserve">, </w:t>
      </w:r>
      <w:r w:rsidRPr="008C50D7">
        <w:rPr>
          <w:rStyle w:val="Emphasis"/>
          <w:rFonts w:asciiTheme="majorHAnsi" w:hAnsiTheme="majorHAnsi" w:cstheme="majorHAnsi"/>
          <w:color w:val="000000" w:themeColor="text1"/>
        </w:rPr>
        <w:t>transportation</w:t>
      </w:r>
      <w:r w:rsidRPr="008C50D7">
        <w:rPr>
          <w:rStyle w:val="StyleUnderline"/>
          <w:rFonts w:asciiTheme="majorHAnsi" w:hAnsiTheme="majorHAnsi" w:cstheme="majorHAnsi"/>
          <w:color w:val="000000" w:themeColor="text1"/>
        </w:rPr>
        <w:t xml:space="preserve">, or </w:t>
      </w:r>
      <w:r w:rsidRPr="008C50D7">
        <w:rPr>
          <w:rStyle w:val="Emphasis"/>
          <w:rFonts w:asciiTheme="majorHAnsi" w:hAnsiTheme="majorHAnsi" w:cstheme="majorHAnsi"/>
          <w:color w:val="000000" w:themeColor="text1"/>
        </w:rPr>
        <w:t>healthcare</w:t>
      </w:r>
      <w:r w:rsidRPr="008C50D7">
        <w:rPr>
          <w:rStyle w:val="StyleUnderline"/>
          <w:rFonts w:asciiTheme="majorHAnsi" w:hAnsiTheme="majorHAnsi" w:cstheme="majorHAnsi"/>
          <w:color w:val="000000" w:themeColor="text1"/>
        </w:rPr>
        <w:t>, for example</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who</w:t>
      </w:r>
      <w:r w:rsidRPr="008C50D7">
        <w:rPr>
          <w:rFonts w:asciiTheme="majorHAnsi" w:hAnsiTheme="majorHAnsi" w:cstheme="majorHAnsi"/>
          <w:color w:val="000000" w:themeColor="text1"/>
          <w:sz w:val="16"/>
        </w:rPr>
        <w:t xml:space="preserve">, after </w:t>
      </w:r>
      <w:r w:rsidRPr="008C50D7">
        <w:rPr>
          <w:rStyle w:val="StyleUnderline"/>
          <w:rFonts w:asciiTheme="majorHAnsi" w:hAnsiTheme="majorHAnsi" w:cstheme="majorHAnsi"/>
          <w:color w:val="000000" w:themeColor="text1"/>
        </w:rPr>
        <w:t>claim</w:t>
      </w:r>
      <w:r w:rsidRPr="008C50D7">
        <w:rPr>
          <w:rFonts w:asciiTheme="majorHAnsi" w:hAnsiTheme="majorHAnsi" w:cstheme="majorHAnsi"/>
          <w:color w:val="000000" w:themeColor="text1"/>
          <w:sz w:val="16"/>
        </w:rPr>
        <w:t xml:space="preserve">ing </w:t>
      </w:r>
      <w:r w:rsidRPr="008C50D7">
        <w:rPr>
          <w:rStyle w:val="StyleUnderline"/>
          <w:rFonts w:asciiTheme="majorHAnsi" w:hAnsiTheme="majorHAnsi" w:cstheme="majorHAnsi"/>
          <w:color w:val="000000" w:themeColor="text1"/>
        </w:rPr>
        <w:t>to understand</w:t>
      </w:r>
      <w:r w:rsidRPr="008C50D7">
        <w:rPr>
          <w:rFonts w:asciiTheme="majorHAnsi" w:hAnsiTheme="majorHAnsi" w:cstheme="majorHAnsi"/>
          <w:color w:val="000000" w:themeColor="text1"/>
          <w:sz w:val="16"/>
        </w:rPr>
        <w:t xml:space="preserve"> the reasons for the protest and </w:t>
      </w:r>
      <w:r w:rsidRPr="008C50D7">
        <w:rPr>
          <w:rStyle w:val="StyleUnderline"/>
          <w:rFonts w:asciiTheme="majorHAnsi" w:hAnsiTheme="majorHAnsi" w:cstheme="majorHAnsi"/>
          <w:color w:val="000000" w:themeColor="text1"/>
        </w:rPr>
        <w:t>the grievances of the workers</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deny that</w:t>
      </w:r>
      <w:r w:rsidRPr="008C50D7">
        <w:rPr>
          <w:rFonts w:asciiTheme="majorHAnsi" w:hAnsiTheme="majorHAnsi" w:cstheme="majorHAnsi"/>
          <w:color w:val="000000" w:themeColor="text1"/>
          <w:sz w:val="16"/>
        </w:rPr>
        <w:t xml:space="preserve"> the </w:t>
      </w:r>
      <w:r w:rsidRPr="008C50D7">
        <w:rPr>
          <w:rStyle w:val="StyleUnderline"/>
          <w:rFonts w:asciiTheme="majorHAnsi" w:hAnsiTheme="majorHAnsi" w:cstheme="majorHAnsi"/>
          <w:color w:val="000000" w:themeColor="text1"/>
        </w:rPr>
        <w:t>arguments constitute sufficient reason for a strike that will likely paralyze this or that sector of the economy</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They deny</w:t>
      </w:r>
      <w:r w:rsidRPr="008C50D7">
        <w:rPr>
          <w:rFonts w:asciiTheme="majorHAnsi" w:hAnsiTheme="majorHAnsi" w:cstheme="majorHAnsi"/>
          <w:color w:val="000000" w:themeColor="text1"/>
          <w:sz w:val="16"/>
        </w:rPr>
        <w:t xml:space="preserve">, in other words, that </w:t>
      </w:r>
      <w:r w:rsidRPr="008C50D7">
        <w:rPr>
          <w:rStyle w:val="StyleUnderline"/>
          <w:rFonts w:asciiTheme="majorHAnsi" w:hAnsiTheme="majorHAnsi" w:cstheme="majorHAnsi"/>
          <w:color w:val="000000" w:themeColor="text1"/>
        </w:rPr>
        <w:t xml:space="preserve">the conditions denounced by the workers display an </w:t>
      </w:r>
      <w:r w:rsidRPr="008C50D7">
        <w:rPr>
          <w:rStyle w:val="Emphasis"/>
          <w:rFonts w:asciiTheme="majorHAnsi" w:hAnsiTheme="majorHAnsi" w:cstheme="majorHAnsi"/>
          <w:color w:val="000000" w:themeColor="text1"/>
        </w:rPr>
        <w:t>intrinsic violence</w:t>
      </w:r>
      <w:r w:rsidRPr="008C50D7">
        <w:rPr>
          <w:rStyle w:val="StyleUnderline"/>
          <w:rFonts w:asciiTheme="majorHAnsi" w:hAnsiTheme="majorHAnsi" w:cstheme="majorHAnsi"/>
          <w:color w:val="000000" w:themeColor="text1"/>
        </w:rPr>
        <w:t xml:space="preserve"> that justifies the strike</w:t>
      </w:r>
      <w:r w:rsidRPr="008C50D7">
        <w:rPr>
          <w:rFonts w:asciiTheme="majorHAnsi" w:hAnsiTheme="majorHAnsi" w:cstheme="majorHAnsi"/>
          <w:color w:val="000000" w:themeColor="text1"/>
          <w:sz w:val="16"/>
        </w:rPr>
        <w:t xml:space="preserve">. Let us note here a point that Benjamin does not mention, but that is part of Sorel’s reflections: </w:t>
      </w:r>
      <w:r w:rsidRPr="008C50D7">
        <w:rPr>
          <w:rStyle w:val="StyleUnderline"/>
          <w:rFonts w:asciiTheme="majorHAnsi" w:hAnsiTheme="majorHAnsi" w:cstheme="majorHAnsi"/>
          <w:color w:val="000000" w:themeColor="text1"/>
        </w:rPr>
        <w:t>this denial inevitably contaminates the (socialist) left once it gains power</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What might previously have seemed a good reason to strike when it was the opposition is deemed</w:t>
      </w:r>
      <w:r w:rsidRPr="008C50D7">
        <w:rPr>
          <w:rFonts w:asciiTheme="majorHAnsi" w:hAnsiTheme="majorHAnsi" w:cstheme="majorHAnsi"/>
          <w:color w:val="000000" w:themeColor="text1"/>
          <w:sz w:val="16"/>
        </w:rPr>
        <w:t xml:space="preserve"> an </w:t>
      </w:r>
      <w:r w:rsidRPr="008C50D7">
        <w:rPr>
          <w:rStyle w:val="StyleUnderline"/>
          <w:rFonts w:asciiTheme="majorHAnsi" w:hAnsiTheme="majorHAnsi" w:cstheme="majorHAnsi"/>
          <w:color w:val="000000" w:themeColor="text1"/>
        </w:rPr>
        <w:t xml:space="preserve">insufficient </w:t>
      </w:r>
      <w:r w:rsidRPr="008C50D7">
        <w:rPr>
          <w:rFonts w:asciiTheme="majorHAnsi" w:hAnsiTheme="majorHAnsi" w:cstheme="majorHAnsi"/>
          <w:color w:val="000000" w:themeColor="text1"/>
          <w:sz w:val="16"/>
        </w:rPr>
        <w:t xml:space="preserve">one </w:t>
      </w:r>
      <w:r w:rsidRPr="008C50D7">
        <w:rPr>
          <w:rStyle w:val="StyleUnderline"/>
          <w:rFonts w:asciiTheme="majorHAnsi" w:hAnsiTheme="majorHAnsi" w:cstheme="majorHAnsi"/>
          <w:color w:val="000000" w:themeColor="text1"/>
        </w:rPr>
        <w:t>once it is the ruling party</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 xml:space="preserve">In the face of </w:t>
      </w:r>
      <w:r w:rsidRPr="008C50D7">
        <w:rPr>
          <w:rStyle w:val="Emphasis"/>
          <w:rFonts w:asciiTheme="majorHAnsi" w:hAnsiTheme="majorHAnsi" w:cstheme="majorHAnsi"/>
          <w:color w:val="000000" w:themeColor="text1"/>
          <w:highlight w:val="green"/>
        </w:rPr>
        <w:t>popular protest</w:t>
      </w:r>
      <w:r w:rsidRPr="008C50D7">
        <w:rPr>
          <w:rStyle w:val="StyleUnderline"/>
          <w:rFonts w:asciiTheme="majorHAnsi" w:hAnsiTheme="majorHAnsi" w:cstheme="majorHAnsi"/>
          <w:color w:val="000000" w:themeColor="text1"/>
        </w:rPr>
        <w:t xml:space="preserve">, it always invokes </w:t>
      </w:r>
      <w:r w:rsidRPr="008C50D7">
        <w:rPr>
          <w:rStyle w:val="StyleUnderline"/>
          <w:rFonts w:asciiTheme="majorHAnsi" w:hAnsiTheme="majorHAnsi" w:cstheme="majorHAnsi"/>
          <w:color w:val="000000" w:themeColor="text1"/>
          <w:highlight w:val="green"/>
        </w:rPr>
        <w:t>a lack of sufficient rationale</w:t>
      </w:r>
      <w:r w:rsidRPr="008C50D7">
        <w:rPr>
          <w:rStyle w:val="StyleUnderline"/>
          <w:rFonts w:asciiTheme="majorHAnsi" w:hAnsiTheme="majorHAnsi" w:cstheme="majorHAnsi"/>
          <w:color w:val="000000" w:themeColor="text1"/>
        </w:rPr>
        <w:t xml:space="preserve">, allowing it </w:t>
      </w:r>
      <w:r w:rsidRPr="008C50D7">
        <w:rPr>
          <w:rStyle w:val="StyleUnderline"/>
          <w:rFonts w:asciiTheme="majorHAnsi" w:hAnsiTheme="majorHAnsi" w:cstheme="majorHAnsi"/>
          <w:color w:val="000000" w:themeColor="text1"/>
          <w:highlight w:val="green"/>
        </w:rPr>
        <w:t>to avoid recognizing</w:t>
      </w:r>
      <w:r w:rsidRPr="008C50D7">
        <w:rPr>
          <w:rStyle w:val="StyleUnderline"/>
          <w:rFonts w:asciiTheme="majorHAnsi" w:hAnsiTheme="majorHAnsi" w:cstheme="majorHAnsi"/>
          <w:color w:val="000000" w:themeColor="text1"/>
        </w:rPr>
        <w:t xml:space="preserve"> the </w:t>
      </w:r>
      <w:r w:rsidRPr="008C50D7">
        <w:rPr>
          <w:rStyle w:val="Emphasis"/>
          <w:rFonts w:asciiTheme="majorHAnsi" w:hAnsiTheme="majorHAnsi" w:cstheme="majorHAnsi"/>
          <w:color w:val="000000" w:themeColor="text1"/>
          <w:highlight w:val="green"/>
        </w:rPr>
        <w:t>intrinsic violence</w:t>
      </w:r>
      <w:r w:rsidRPr="008C50D7">
        <w:rPr>
          <w:rStyle w:val="StyleUnderline"/>
          <w:rFonts w:asciiTheme="majorHAnsi" w:hAnsiTheme="majorHAnsi" w:cstheme="majorHAnsi"/>
          <w:color w:val="000000" w:themeColor="text1"/>
        </w:rPr>
        <w:t xml:space="preserve"> </w:t>
      </w:r>
      <w:r w:rsidRPr="008C50D7">
        <w:rPr>
          <w:rStyle w:val="StyleUnderline"/>
          <w:rFonts w:asciiTheme="majorHAnsi" w:hAnsiTheme="majorHAnsi" w:cstheme="majorHAnsi"/>
          <w:color w:val="000000" w:themeColor="text1"/>
          <w:highlight w:val="green"/>
        </w:rPr>
        <w:t>of a given social or economic situation</w:t>
      </w:r>
      <w:r w:rsidRPr="008C50D7">
        <w:rPr>
          <w:rFonts w:asciiTheme="majorHAnsi" w:hAnsiTheme="majorHAnsi" w:cstheme="majorHAnsi"/>
          <w:color w:val="000000" w:themeColor="text1"/>
          <w:sz w:val="16"/>
        </w:rPr>
        <w:t xml:space="preserve">, or of a new policy. And </w:t>
      </w:r>
      <w:r w:rsidRPr="008C50D7">
        <w:rPr>
          <w:rStyle w:val="StyleUnderline"/>
          <w:rFonts w:asciiTheme="majorHAnsi" w:hAnsiTheme="majorHAnsi" w:cstheme="majorHAnsi"/>
          <w:color w:val="000000" w:themeColor="text1"/>
        </w:rPr>
        <w:t xml:space="preserve">it is </w:t>
      </w:r>
      <w:r w:rsidRPr="008C50D7">
        <w:rPr>
          <w:rStyle w:val="Emphasis"/>
          <w:rFonts w:asciiTheme="majorHAnsi" w:hAnsiTheme="majorHAnsi" w:cstheme="majorHAnsi"/>
          <w:color w:val="000000" w:themeColor="text1"/>
        </w:rPr>
        <w:t>because it refuses</w:t>
      </w:r>
      <w:r w:rsidRPr="008C50D7">
        <w:rPr>
          <w:rStyle w:val="StyleUnderline"/>
          <w:rFonts w:asciiTheme="majorHAnsi" w:hAnsiTheme="majorHAnsi" w:cstheme="majorHAnsi"/>
          <w:color w:val="000000" w:themeColor="text1"/>
        </w:rPr>
        <w:t xml:space="preserve"> to see this violence and to take responsibility for it that </w:t>
      </w:r>
      <w:r w:rsidRPr="008C50D7">
        <w:rPr>
          <w:rStyle w:val="Emphasis"/>
          <w:rFonts w:asciiTheme="majorHAnsi" w:hAnsiTheme="majorHAnsi" w:cstheme="majorHAnsi"/>
          <w:color w:val="000000" w:themeColor="text1"/>
        </w:rPr>
        <w:t>the left regularly loses workers’ support.</w:t>
      </w:r>
    </w:p>
    <w:p w14:paraId="7FE9785E" w14:textId="77777777" w:rsidR="00302DFD" w:rsidRPr="008C50D7" w:rsidRDefault="00302DFD" w:rsidP="00302DFD">
      <w:pPr>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The second conflict of interpretation concerns what is at stake in the strike. For the state, </w:t>
      </w:r>
      <w:r w:rsidRPr="008C50D7">
        <w:rPr>
          <w:rStyle w:val="StyleUnderline"/>
          <w:rFonts w:asciiTheme="majorHAnsi" w:hAnsiTheme="majorHAnsi" w:cstheme="majorHAnsi"/>
          <w:color w:val="000000" w:themeColor="text1"/>
        </w:rPr>
        <w:t>the strike implies a withdrawal or act of defiance vis-à-vis the employer, while for the workers it is a means of pressuring</w:t>
      </w:r>
      <w:r w:rsidRPr="008C50D7">
        <w:rPr>
          <w:rFonts w:asciiTheme="majorHAnsi" w:hAnsiTheme="majorHAnsi" w:cstheme="majorHAnsi"/>
          <w:color w:val="000000" w:themeColor="text1"/>
          <w:sz w:val="16"/>
        </w:rPr>
        <w:t xml:space="preserve">, if not of blackmail </w:t>
      </w:r>
      <w:r w:rsidRPr="008C50D7">
        <w:rPr>
          <w:rStyle w:val="StyleUnderline"/>
          <w:rFonts w:asciiTheme="majorHAnsi" w:hAnsiTheme="majorHAnsi" w:cstheme="majorHAnsi"/>
          <w:color w:val="000000" w:themeColor="text1"/>
        </w:rPr>
        <w:t xml:space="preserve">or </w:t>
      </w:r>
      <w:r w:rsidRPr="008C50D7">
        <w:rPr>
          <w:rFonts w:asciiTheme="majorHAnsi" w:hAnsiTheme="majorHAnsi" w:cstheme="majorHAnsi"/>
          <w:color w:val="000000" w:themeColor="text1"/>
          <w:sz w:val="16"/>
        </w:rPr>
        <w:t xml:space="preserve">even of </w:t>
      </w:r>
      <w:r w:rsidRPr="008C50D7">
        <w:rPr>
          <w:rStyle w:val="Emphasis"/>
          <w:rFonts w:asciiTheme="majorHAnsi" w:hAnsiTheme="majorHAnsi" w:cstheme="majorHAnsi"/>
          <w:color w:val="000000" w:themeColor="text1"/>
        </w:rPr>
        <w:t>“hostage taking.”</w:t>
      </w:r>
      <w:r w:rsidRPr="008C50D7">
        <w:rPr>
          <w:rFonts w:asciiTheme="majorHAnsi" w:hAnsiTheme="majorHAnsi" w:cstheme="majorHAnsi"/>
          <w:color w:val="000000" w:themeColor="text1"/>
          <w:sz w:val="16"/>
        </w:rPr>
        <w:t xml:space="preserve"> The diference is thus between an act of suspension (which can be considered nonviolent) and one of extortion (which includes violence). Does this mean that “pure means” are not free of ambiguity, and </w:t>
      </w:r>
      <w:r w:rsidRPr="008C50D7">
        <w:rPr>
          <w:rStyle w:val="StyleUnderline"/>
          <w:rFonts w:asciiTheme="majorHAnsi" w:hAnsiTheme="majorHAnsi" w:cstheme="majorHAnsi"/>
          <w:color w:val="000000" w:themeColor="text1"/>
        </w:rPr>
        <w:t>that there can be no nonviolent action that does not include a residue of violence</w:t>
      </w:r>
      <w:r w:rsidRPr="008C50D7">
        <w:rPr>
          <w:rFonts w:asciiTheme="majorHAnsi" w:hAnsiTheme="majorHAnsi" w:cstheme="majorHAnsi"/>
          <w:color w:val="000000" w:themeColor="text1"/>
          <w:sz w:val="16"/>
        </w:rPr>
        <w:t>? It is not clear that Benjamin’s text allows us to go this far. Nevertheless, the problem of pure means, approached through the notion of the right to strike, raises the following question: Could it be that the text “Zur Kritik der Gewalt,” which we are accustomed to reading as a text on violence, deals in fact with the possibility and ambiguity of nonviolence?</w:t>
      </w:r>
    </w:p>
    <w:p w14:paraId="3ABBB8B1" w14:textId="77777777" w:rsidR="00302DFD" w:rsidRPr="008C50D7" w:rsidRDefault="00302DFD" w:rsidP="00302DFD">
      <w:pPr>
        <w:rPr>
          <w:rStyle w:val="StyleUnderline"/>
          <w:rFonts w:asciiTheme="majorHAnsi" w:hAnsiTheme="majorHAnsi" w:cstheme="majorHAnsi"/>
          <w:color w:val="000000" w:themeColor="text1"/>
        </w:rPr>
      </w:pPr>
      <w:r w:rsidRPr="008C50D7">
        <w:rPr>
          <w:rFonts w:asciiTheme="majorHAnsi" w:hAnsiTheme="majorHAnsi" w:cstheme="majorHAnsi"/>
          <w:color w:val="000000" w:themeColor="text1"/>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8C50D7">
        <w:rPr>
          <w:rStyle w:val="Emphasis"/>
          <w:rFonts w:asciiTheme="majorHAnsi" w:hAnsiTheme="majorHAnsi" w:cstheme="majorHAnsi"/>
          <w:color w:val="000000" w:themeColor="text1"/>
        </w:rPr>
        <w:t>As previously discussed, the state will never admit that the right to strike is a right to violence</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Its interpretative strategy consists in denying</w:t>
      </w:r>
      <w:r w:rsidRPr="008C50D7">
        <w:rPr>
          <w:rFonts w:asciiTheme="majorHAnsi" w:hAnsiTheme="majorHAnsi" w:cstheme="majorHAnsi"/>
          <w:color w:val="000000" w:themeColor="text1"/>
          <w:sz w:val="16"/>
        </w:rPr>
        <w:t xml:space="preserve">, as much as possible, </w:t>
      </w:r>
      <w:r w:rsidRPr="008C50D7">
        <w:rPr>
          <w:rStyle w:val="StyleUnderline"/>
          <w:rFonts w:asciiTheme="majorHAnsi" w:hAnsiTheme="majorHAnsi" w:cstheme="majorHAnsi"/>
          <w:color w:val="000000" w:themeColor="text1"/>
        </w:rPr>
        <w:t>the effective exercise of the right that it theoretically grants</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Under these conditions</w:t>
      </w:r>
      <w:r w:rsidRPr="008C50D7">
        <w:rPr>
          <w:rFonts w:asciiTheme="majorHAnsi" w:hAnsiTheme="majorHAnsi" w:cstheme="majorHAnsi"/>
          <w:color w:val="000000" w:themeColor="text1"/>
          <w:sz w:val="16"/>
        </w:rPr>
        <w:t xml:space="preserve">, </w:t>
      </w:r>
      <w:r w:rsidRPr="008C50D7">
        <w:rPr>
          <w:rStyle w:val="StyleUnderline"/>
          <w:rFonts w:asciiTheme="majorHAnsi" w:hAnsiTheme="majorHAnsi" w:cstheme="majorHAnsi"/>
          <w:color w:val="000000" w:themeColor="text1"/>
        </w:rPr>
        <w:t xml:space="preserve">the function of </w:t>
      </w:r>
      <w:r w:rsidRPr="008C50D7">
        <w:rPr>
          <w:rStyle w:val="StyleUnderline"/>
          <w:rFonts w:asciiTheme="majorHAnsi" w:hAnsiTheme="majorHAnsi" w:cstheme="majorHAnsi"/>
          <w:color w:val="000000" w:themeColor="text1"/>
          <w:highlight w:val="green"/>
        </w:rPr>
        <w:t xml:space="preserve">the </w:t>
      </w:r>
      <w:r w:rsidRPr="008C50D7">
        <w:rPr>
          <w:rStyle w:val="Emphasis"/>
          <w:rFonts w:asciiTheme="majorHAnsi" w:hAnsiTheme="majorHAnsi" w:cstheme="majorHAnsi"/>
          <w:color w:val="000000" w:themeColor="text1"/>
          <w:highlight w:val="green"/>
        </w:rPr>
        <w:t>revolutionary strike</w:t>
      </w:r>
      <w:r w:rsidRPr="008C50D7">
        <w:rPr>
          <w:rStyle w:val="StyleUnderline"/>
          <w:rFonts w:asciiTheme="majorHAnsi" w:hAnsiTheme="majorHAnsi" w:cstheme="majorHAnsi"/>
          <w:color w:val="000000" w:themeColor="text1"/>
        </w:rPr>
        <w:t xml:space="preserve"> is to </w:t>
      </w:r>
      <w:r w:rsidRPr="008C50D7">
        <w:rPr>
          <w:rStyle w:val="StyleUnderline"/>
          <w:rFonts w:asciiTheme="majorHAnsi" w:hAnsiTheme="majorHAnsi" w:cstheme="majorHAnsi"/>
          <w:color w:val="000000" w:themeColor="text1"/>
          <w:highlight w:val="green"/>
        </w:rPr>
        <w:t>return the strike to its true meaning;</w:t>
      </w:r>
      <w:r w:rsidRPr="008C50D7">
        <w:rPr>
          <w:rStyle w:val="StyleUnderline"/>
          <w:rFonts w:asciiTheme="majorHAnsi" w:hAnsiTheme="majorHAnsi" w:cstheme="majorHAnsi"/>
          <w:color w:val="000000" w:themeColor="text1"/>
        </w:rPr>
        <w:t xml:space="preserve"> in other words, </w:t>
      </w:r>
      <w:r w:rsidRPr="008C50D7">
        <w:rPr>
          <w:rStyle w:val="Emphasis"/>
          <w:rFonts w:asciiTheme="majorHAnsi" w:hAnsiTheme="majorHAnsi" w:cstheme="majorHAnsi"/>
          <w:color w:val="000000" w:themeColor="text1"/>
        </w:rPr>
        <w:t>to return it to its own violence</w:t>
      </w:r>
      <w:r w:rsidRPr="008C50D7">
        <w:rPr>
          <w:rFonts w:asciiTheme="majorHAnsi" w:hAnsiTheme="majorHAnsi" w:cstheme="majorHAnsi"/>
          <w:color w:val="000000" w:themeColor="text1"/>
          <w:sz w:val="16"/>
        </w:rPr>
        <w:t xml:space="preserve">. In this context, </w:t>
      </w:r>
      <w:r w:rsidRPr="008C50D7">
        <w:rPr>
          <w:rStyle w:val="Emphasis"/>
          <w:rFonts w:asciiTheme="majorHAnsi" w:hAnsiTheme="majorHAnsi" w:cstheme="majorHAnsi"/>
          <w:color w:val="000000" w:themeColor="text1"/>
        </w:rPr>
        <w:t>the imperative</w:t>
      </w:r>
      <w:r w:rsidRPr="008C50D7">
        <w:rPr>
          <w:rStyle w:val="StyleUnderline"/>
          <w:rFonts w:asciiTheme="majorHAnsi" w:hAnsiTheme="majorHAnsi" w:cstheme="majorHAnsi"/>
          <w:color w:val="000000" w:themeColor="text1"/>
        </w:rPr>
        <w:t xml:space="preserve"> is to </w:t>
      </w:r>
      <w:r w:rsidRPr="008C50D7">
        <w:rPr>
          <w:rStyle w:val="Emphasis"/>
          <w:rFonts w:asciiTheme="majorHAnsi" w:hAnsiTheme="majorHAnsi" w:cstheme="majorHAnsi"/>
          <w:color w:val="000000" w:themeColor="text1"/>
        </w:rPr>
        <w:t>move beyond idle words</w:t>
      </w:r>
      <w:r w:rsidRPr="008C50D7">
        <w:rPr>
          <w:rStyle w:val="StyleUnderline"/>
          <w:rFonts w:asciiTheme="majorHAnsi" w:hAnsiTheme="majorHAnsi" w:cstheme="majorHAnsi"/>
          <w:color w:val="000000" w:themeColor="text1"/>
        </w:rPr>
        <w:t>: a call to strike is a call to violence</w:t>
      </w:r>
      <w:r w:rsidRPr="008C50D7">
        <w:rPr>
          <w:rFonts w:asciiTheme="majorHAnsi" w:hAnsiTheme="majorHAnsi" w:cstheme="majorHAnsi"/>
          <w:color w:val="000000" w:themeColor="text1"/>
          <w:sz w:val="16"/>
        </w:rPr>
        <w:t xml:space="preserve">. </w:t>
      </w:r>
      <w:r w:rsidRPr="008C50D7">
        <w:rPr>
          <w:rStyle w:val="Emphasis"/>
          <w:rFonts w:asciiTheme="majorHAnsi" w:hAnsiTheme="majorHAnsi" w:cstheme="majorHAnsi"/>
          <w:color w:val="000000" w:themeColor="text1"/>
        </w:rPr>
        <w:t>This is the reason why such a call is regularly met with a violent reaction from the state</w:t>
      </w:r>
      <w:r w:rsidRPr="008C50D7">
        <w:rPr>
          <w:rStyle w:val="StyleUnderline"/>
          <w:rFonts w:asciiTheme="majorHAnsi" w:hAnsiTheme="majorHAnsi" w:cstheme="majorHAnsi"/>
          <w:color w:val="000000" w:themeColor="text1"/>
        </w:rPr>
        <w:t xml:space="preserve">, because trade unions force the state to recognize what it is trying to ignore, what it pretends to have solved by recognizing the right to strike: the </w:t>
      </w:r>
      <w:r w:rsidRPr="008C50D7">
        <w:rPr>
          <w:rStyle w:val="Emphasis"/>
          <w:rFonts w:asciiTheme="majorHAnsi" w:hAnsiTheme="majorHAnsi" w:cstheme="majorHAnsi"/>
          <w:color w:val="000000" w:themeColor="text1"/>
        </w:rPr>
        <w:t>irreducible violence of class struggles</w:t>
      </w:r>
      <w:r w:rsidRPr="008C50D7">
        <w:rPr>
          <w:rFonts w:asciiTheme="majorHAnsi" w:hAnsiTheme="majorHAnsi" w:cstheme="majorHAnsi"/>
          <w:color w:val="000000" w:themeColor="text1"/>
          <w:sz w:val="16"/>
        </w:rPr>
        <w:t xml:space="preserve">. This means that </w:t>
      </w:r>
      <w:r w:rsidRPr="008C50D7">
        <w:rPr>
          <w:rStyle w:val="StyleUnderline"/>
          <w:rFonts w:asciiTheme="majorHAnsi" w:hAnsiTheme="majorHAnsi" w:cstheme="majorHAnsi"/>
          <w:color w:val="000000" w:themeColor="text1"/>
        </w:rPr>
        <w:t xml:space="preserve">the previously discussed alternative between “suspension” and “extortion” is valid only for the political strike—in other words, for a strike whose primary vocation is not, contrary to that of the proletarian general strike, </w:t>
      </w:r>
      <w:r w:rsidRPr="008C50D7">
        <w:rPr>
          <w:rStyle w:val="Emphasis"/>
          <w:rFonts w:asciiTheme="majorHAnsi" w:hAnsiTheme="majorHAnsi" w:cstheme="majorHAnsi"/>
          <w:color w:val="000000" w:themeColor="text1"/>
          <w:highlight w:val="green"/>
        </w:rPr>
        <w:t>to revolt against</w:t>
      </w:r>
      <w:r w:rsidRPr="008C50D7">
        <w:rPr>
          <w:rStyle w:val="Emphasis"/>
          <w:rFonts w:asciiTheme="majorHAnsi" w:hAnsiTheme="majorHAnsi" w:cstheme="majorHAnsi"/>
          <w:color w:val="000000" w:themeColor="text1"/>
        </w:rPr>
        <w:t xml:space="preserve"> the </w:t>
      </w:r>
      <w:r w:rsidRPr="008C50D7">
        <w:rPr>
          <w:rStyle w:val="Emphasis"/>
          <w:rFonts w:asciiTheme="majorHAnsi" w:hAnsiTheme="majorHAnsi" w:cstheme="majorHAnsi"/>
          <w:color w:val="000000" w:themeColor="text1"/>
          <w:highlight w:val="green"/>
        </w:rPr>
        <w:t>law itself.</w:t>
      </w:r>
      <w:r w:rsidRPr="008C50D7">
        <w:rPr>
          <w:rFonts w:asciiTheme="majorHAnsi" w:hAnsiTheme="majorHAnsi" w:cstheme="majorHAnsi"/>
          <w:color w:val="000000" w:themeColor="text1"/>
          <w:sz w:val="16"/>
        </w:rPr>
        <w:t xml:space="preserve"> Essentially, </w:t>
      </w:r>
      <w:r w:rsidRPr="008C50D7">
        <w:rPr>
          <w:rStyle w:val="StyleUnderline"/>
          <w:rFonts w:asciiTheme="majorHAnsi" w:hAnsiTheme="majorHAnsi" w:cstheme="majorHAnsi"/>
          <w:color w:val="000000" w:themeColor="text1"/>
        </w:rPr>
        <w:t xml:space="preserve">the idea of a </w:t>
      </w:r>
      <w:r w:rsidRPr="008C50D7">
        <w:rPr>
          <w:rStyle w:val="Emphasis"/>
          <w:rFonts w:asciiTheme="majorHAnsi" w:hAnsiTheme="majorHAnsi" w:cstheme="majorHAnsi"/>
          <w:color w:val="000000" w:themeColor="text1"/>
        </w:rPr>
        <w:t>proletarian general strike</w:t>
      </w:r>
      <w:r w:rsidRPr="008C50D7">
        <w:rPr>
          <w:rFonts w:asciiTheme="majorHAnsi" w:hAnsiTheme="majorHAnsi" w:cstheme="majorHAnsi"/>
          <w:color w:val="000000" w:themeColor="text1"/>
          <w:sz w:val="16"/>
        </w:rPr>
        <w:t>, its myth (to borrow Sorel’s words),</w:t>
      </w:r>
      <w:r w:rsidRPr="008C50D7">
        <w:rPr>
          <w:rStyle w:val="StyleUnderline"/>
          <w:rFonts w:asciiTheme="majorHAnsi" w:hAnsiTheme="majorHAnsi" w:cstheme="majorHAnsi"/>
          <w:color w:val="000000" w:themeColor="text1"/>
        </w:rPr>
        <w:t xml:space="preserve"> is to escape from this </w:t>
      </w:r>
      <w:r w:rsidRPr="008C50D7">
        <w:rPr>
          <w:rStyle w:val="Emphasis"/>
          <w:rFonts w:asciiTheme="majorHAnsi" w:hAnsiTheme="majorHAnsi" w:cstheme="majorHAnsi"/>
          <w:color w:val="000000" w:themeColor="text1"/>
        </w:rPr>
        <w:t>dichotomous alternative</w:t>
      </w:r>
      <w:r w:rsidRPr="008C50D7">
        <w:rPr>
          <w:rStyle w:val="StyleUnderline"/>
          <w:rFonts w:asciiTheme="majorHAnsi" w:hAnsiTheme="majorHAnsi" w:cstheme="majorHAnsi"/>
          <w:color w:val="000000" w:themeColor="text1"/>
        </w:rPr>
        <w:t xml:space="preserve"> that inevitably reproduces and perpetuates the </w:t>
      </w:r>
      <w:r w:rsidRPr="008C50D7">
        <w:rPr>
          <w:rStyle w:val="Emphasis"/>
          <w:rFonts w:asciiTheme="majorHAnsi" w:hAnsiTheme="majorHAnsi" w:cstheme="majorHAnsi"/>
          <w:color w:val="000000" w:themeColor="text1"/>
        </w:rPr>
        <w:t>violence of domination</w:t>
      </w:r>
      <w:r w:rsidRPr="008C50D7">
        <w:rPr>
          <w:rStyle w:val="StyleUnderline"/>
          <w:rFonts w:asciiTheme="majorHAnsi" w:hAnsiTheme="majorHAnsi" w:cstheme="majorHAnsi"/>
          <w:color w:val="000000" w:themeColor="text1"/>
        </w:rPr>
        <w:t>.</w:t>
      </w:r>
    </w:p>
    <w:p w14:paraId="4EA93298" w14:textId="77777777" w:rsidR="00302DFD" w:rsidRPr="008C50D7" w:rsidRDefault="00302DFD" w:rsidP="00302DFD">
      <w:pPr>
        <w:rPr>
          <w:rFonts w:asciiTheme="majorHAnsi" w:hAnsiTheme="majorHAnsi" w:cstheme="majorHAnsi"/>
          <w:color w:val="000000" w:themeColor="text1"/>
          <w:sz w:val="12"/>
        </w:rPr>
      </w:pPr>
    </w:p>
    <w:p w14:paraId="4C06D852" w14:textId="77777777" w:rsidR="00302DFD" w:rsidRPr="008C50D7" w:rsidRDefault="00302DFD" w:rsidP="00302DFD">
      <w:pPr>
        <w:pStyle w:val="Heading4"/>
        <w:rPr>
          <w:rFonts w:asciiTheme="majorHAnsi" w:hAnsiTheme="majorHAnsi" w:cstheme="majorHAnsi"/>
          <w:color w:val="000000" w:themeColor="text1"/>
        </w:rPr>
      </w:pPr>
      <w:r w:rsidRPr="008C50D7">
        <w:rPr>
          <w:rFonts w:asciiTheme="majorHAnsi" w:hAnsiTheme="majorHAnsi" w:cstheme="majorHAnsi"/>
          <w:color w:val="000000" w:themeColor="text1"/>
        </w:rPr>
        <w:t xml:space="preserve">The Role of the Ballot is to affirm radical </w:t>
      </w:r>
      <w:r w:rsidRPr="008C50D7">
        <w:rPr>
          <w:rFonts w:asciiTheme="majorHAnsi" w:hAnsiTheme="majorHAnsi" w:cstheme="majorHAnsi"/>
          <w:color w:val="000000" w:themeColor="text1"/>
          <w:u w:val="single"/>
        </w:rPr>
        <w:t>propaganda</w:t>
      </w:r>
      <w:r w:rsidRPr="008C50D7">
        <w:rPr>
          <w:rFonts w:asciiTheme="majorHAnsi" w:hAnsiTheme="majorHAnsi" w:cstheme="majorHAnsi"/>
          <w:color w:val="000000" w:themeColor="text1"/>
        </w:rPr>
        <w:t>.</w:t>
      </w:r>
    </w:p>
    <w:p w14:paraId="4AD072FB" w14:textId="77777777" w:rsidR="007E131E" w:rsidRPr="002412F9" w:rsidRDefault="007E131E" w:rsidP="007E131E">
      <w:pPr>
        <w:pStyle w:val="ListParagraph"/>
        <w:numPr>
          <w:ilvl w:val="0"/>
          <w:numId w:val="33"/>
        </w:numPr>
        <w:rPr>
          <w:sz w:val="16"/>
          <w:szCs w:val="16"/>
        </w:rPr>
      </w:pPr>
      <w:r w:rsidRPr="002412F9">
        <w:rPr>
          <w:sz w:val="16"/>
          <w:szCs w:val="16"/>
        </w:rPr>
        <w:t>This is not offense and is only in this aff for specifiication to make it more accessible/limited/wtv for you. I do not get offense off this block and it is not relevant to this round, just to how you make your 1n. For spec: the pre/post fiat distinction doesn’t make sense, but we’ve isolateed offense as to why the plan is good. Weigh offense to the rotj by making arguments about how the 1nc is a better for of propagandizing, or why the 1acs model of propaganda is bad. That means link turns, cap good, etc are all offnse under fwk.</w:t>
      </w:r>
    </w:p>
    <w:p w14:paraId="3DA5993B" w14:textId="77777777" w:rsidR="00302DFD" w:rsidRPr="008C50D7" w:rsidRDefault="00302DFD" w:rsidP="00302DFD">
      <w:pPr>
        <w:rPr>
          <w:rFonts w:asciiTheme="majorHAnsi" w:hAnsiTheme="majorHAnsi" w:cstheme="majorHAnsi"/>
          <w:color w:val="000000" w:themeColor="text1"/>
        </w:rPr>
      </w:pPr>
    </w:p>
    <w:p w14:paraId="14F4454D" w14:textId="77777777" w:rsidR="00302DFD" w:rsidRPr="008C50D7" w:rsidRDefault="00302DFD" w:rsidP="00302DFD">
      <w:pPr>
        <w:pStyle w:val="Heading4"/>
        <w:rPr>
          <w:rFonts w:asciiTheme="majorHAnsi" w:hAnsiTheme="majorHAnsi" w:cstheme="majorHAnsi"/>
          <w:color w:val="000000" w:themeColor="text1"/>
        </w:rPr>
      </w:pPr>
      <w:r w:rsidRPr="008C50D7">
        <w:rPr>
          <w:rFonts w:asciiTheme="majorHAnsi" w:hAnsiTheme="majorHAnsi" w:cstheme="majorHAnsi"/>
          <w:color w:val="000000" w:themeColor="text1"/>
        </w:rPr>
        <w:t xml:space="preserve">Studies prove debate is </w:t>
      </w:r>
      <w:r w:rsidRPr="008C50D7">
        <w:rPr>
          <w:rFonts w:asciiTheme="majorHAnsi" w:hAnsiTheme="majorHAnsi" w:cstheme="majorHAnsi"/>
          <w:color w:val="000000" w:themeColor="text1"/>
          <w:u w:val="single"/>
        </w:rPr>
        <w:t>inevitably implicated</w:t>
      </w:r>
      <w:r w:rsidRPr="008C50D7">
        <w:rPr>
          <w:rFonts w:asciiTheme="majorHAnsi" w:hAnsiTheme="majorHAnsi" w:cstheme="majorHAnsi"/>
          <w:color w:val="000000" w:themeColor="text1"/>
        </w:rPr>
        <w:t xml:space="preserve"> in the context of propaganda – voting aff aligns with a model predicated on </w:t>
      </w:r>
      <w:r w:rsidRPr="008C50D7">
        <w:rPr>
          <w:rFonts w:asciiTheme="majorHAnsi" w:hAnsiTheme="majorHAnsi" w:cstheme="majorHAnsi"/>
          <w:color w:val="000000" w:themeColor="text1"/>
          <w:u w:val="single"/>
        </w:rPr>
        <w:t>communist base-building</w:t>
      </w:r>
      <w:r w:rsidRPr="008C50D7">
        <w:rPr>
          <w:rFonts w:asciiTheme="majorHAnsi" w:hAnsiTheme="majorHAnsi" w:cstheme="majorHAnsi"/>
          <w:color w:val="000000" w:themeColor="text1"/>
        </w:rPr>
        <w:t>.</w:t>
      </w:r>
    </w:p>
    <w:p w14:paraId="7A135EC8" w14:textId="77777777" w:rsidR="00302DFD" w:rsidRPr="008C50D7" w:rsidRDefault="00302DFD" w:rsidP="00302DFD">
      <w:pPr>
        <w:rPr>
          <w:rStyle w:val="Style13ptBold"/>
          <w:rFonts w:asciiTheme="majorHAnsi" w:hAnsiTheme="majorHAnsi" w:cstheme="majorHAnsi"/>
          <w:color w:val="000000" w:themeColor="text1"/>
        </w:rPr>
      </w:pPr>
      <w:r w:rsidRPr="008C50D7">
        <w:rPr>
          <w:rStyle w:val="Style13ptBold"/>
          <w:rFonts w:asciiTheme="majorHAnsi" w:hAnsiTheme="majorHAnsi" w:cstheme="majorHAnsi"/>
          <w:color w:val="000000" w:themeColor="text1"/>
        </w:rPr>
        <w:t>Greene and Hicks ‘6</w:t>
      </w:r>
    </w:p>
    <w:p w14:paraId="54280741" w14:textId="77777777" w:rsidR="00302DFD" w:rsidRPr="008C50D7" w:rsidRDefault="00302DFD" w:rsidP="00302DFD">
      <w:pPr>
        <w:rPr>
          <w:rFonts w:asciiTheme="majorHAnsi" w:hAnsiTheme="majorHAnsi" w:cstheme="majorHAnsi"/>
          <w:color w:val="000000" w:themeColor="text1"/>
          <w:sz w:val="16"/>
          <w:szCs w:val="16"/>
        </w:rPr>
      </w:pPr>
      <w:r w:rsidRPr="008C50D7">
        <w:rPr>
          <w:rFonts w:asciiTheme="majorHAnsi" w:hAnsiTheme="majorHAnsi" w:cstheme="majorHAnsi"/>
          <w:color w:val="000000" w:themeColor="text1"/>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4" w:history="1">
        <w:r w:rsidRPr="008C50D7">
          <w:rPr>
            <w:rStyle w:val="Hyperlink"/>
            <w:rFonts w:asciiTheme="majorHAnsi" w:hAnsiTheme="majorHAnsi" w:cstheme="majorHAnsi"/>
            <w:color w:val="000000" w:themeColor="text1"/>
            <w:sz w:val="16"/>
            <w:szCs w:val="16"/>
          </w:rPr>
          <w:t>https://www.tandfonline.com/doi/abs/10.1080/09502380500040928</w:t>
        </w:r>
      </w:hyperlink>
      <w:r w:rsidRPr="008C50D7">
        <w:rPr>
          <w:rFonts w:asciiTheme="majorHAnsi" w:hAnsiTheme="majorHAnsi" w:cstheme="majorHAnsi"/>
          <w:color w:val="000000" w:themeColor="text1"/>
          <w:sz w:val="16"/>
          <w:szCs w:val="16"/>
        </w:rPr>
        <w:t>] bracketed for gender-  pat // sosa</w:t>
      </w:r>
    </w:p>
    <w:p w14:paraId="1EAB3855" w14:textId="77777777" w:rsidR="00302DFD" w:rsidRPr="008C50D7" w:rsidRDefault="00302DFD" w:rsidP="00302DFD">
      <w:pPr>
        <w:ind w:firstLine="720"/>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In the hands of Dennis Day, </w:t>
      </w:r>
      <w:r w:rsidRPr="008C50D7">
        <w:rPr>
          <w:rStyle w:val="StyleUnderline"/>
          <w:rFonts w:asciiTheme="majorHAnsi" w:hAnsiTheme="majorHAnsi" w:cstheme="majorHAnsi"/>
          <w:color w:val="000000" w:themeColor="text1"/>
          <w:highlight w:val="green"/>
        </w:rPr>
        <w:t xml:space="preserve">the goal of debate was </w:t>
      </w:r>
      <w:r w:rsidRPr="008C50D7">
        <w:rPr>
          <w:rStyle w:val="StyleUnderline"/>
          <w:rFonts w:asciiTheme="majorHAnsi" w:hAnsiTheme="majorHAnsi" w:cstheme="majorHAnsi"/>
          <w:color w:val="000000" w:themeColor="text1"/>
        </w:rPr>
        <w:t xml:space="preserve">to reassign the convictions of students to the process of debate as a democratic form of decision-making. In this way debate training was </w:t>
      </w:r>
      <w:r w:rsidRPr="008C50D7">
        <w:rPr>
          <w:rStyle w:val="StyleUnderline"/>
          <w:rFonts w:asciiTheme="majorHAnsi" w:hAnsiTheme="majorHAnsi" w:cstheme="majorHAnsi"/>
          <w:color w:val="000000" w:themeColor="text1"/>
          <w:highlight w:val="green"/>
        </w:rPr>
        <w:t>no longer</w:t>
      </w:r>
      <w:r w:rsidRPr="008C50D7">
        <w:rPr>
          <w:rStyle w:val="StyleUnderline"/>
          <w:rFonts w:asciiTheme="majorHAnsi" w:hAnsiTheme="majorHAnsi" w:cstheme="majorHAnsi"/>
          <w:color w:val="000000" w:themeColor="text1"/>
        </w:rPr>
        <w:t xml:space="preserve"> simply a mechanism for developing </w:t>
      </w:r>
      <w:r w:rsidRPr="008C50D7">
        <w:rPr>
          <w:rStyle w:val="StyleUnderline"/>
          <w:rFonts w:asciiTheme="majorHAnsi" w:hAnsiTheme="majorHAnsi" w:cstheme="majorHAnsi"/>
          <w:color w:val="000000" w:themeColor="text1"/>
          <w:highlight w:val="green"/>
        </w:rPr>
        <w:t xml:space="preserve">critical thinking or advocacy skills, but instead, </w:t>
      </w:r>
      <w:r w:rsidRPr="008C50D7">
        <w:rPr>
          <w:rStyle w:val="StyleUnderline"/>
          <w:rFonts w:asciiTheme="majorHAnsi" w:hAnsiTheme="majorHAnsi" w:cstheme="majorHAnsi"/>
          <w:color w:val="000000" w:themeColor="text1"/>
        </w:rPr>
        <w:t xml:space="preserve">debate was now a performance technique that made possible the </w:t>
      </w:r>
      <w:r w:rsidRPr="008C50D7">
        <w:rPr>
          <w:rStyle w:val="StyleUnderline"/>
          <w:rFonts w:asciiTheme="majorHAnsi" w:hAnsiTheme="majorHAnsi" w:cstheme="majorHAnsi"/>
          <w:color w:val="000000" w:themeColor="text1"/>
          <w:highlight w:val="green"/>
        </w:rPr>
        <w:t>self-fashioning of a new form of liberal citizen</w:t>
      </w:r>
      <w:r w:rsidRPr="008C50D7">
        <w:rPr>
          <w:rStyle w:val="StyleUnderline"/>
          <w:rFonts w:asciiTheme="majorHAnsi" w:hAnsiTheme="majorHAnsi" w:cstheme="majorHAnsi"/>
          <w:color w:val="000000" w:themeColor="text1"/>
        </w:rPr>
        <w:t>.</w:t>
      </w:r>
      <w:r w:rsidRPr="008C50D7">
        <w:rPr>
          <w:rFonts w:asciiTheme="majorHAnsi" w:hAnsiTheme="majorHAnsi" w:cstheme="majorHAnsi"/>
          <w:color w:val="000000" w:themeColor="text1"/>
          <w:sz w:val="16"/>
        </w:rPr>
        <w:t xml:space="preserve"> The citizen’s commitments were to be redirected to the process of debate. </w:t>
      </w:r>
      <w:r w:rsidRPr="008C50D7">
        <w:rPr>
          <w:rStyle w:val="StyleUnderline"/>
          <w:rFonts w:asciiTheme="majorHAnsi" w:hAnsiTheme="majorHAnsi" w:cstheme="majorHAnsi"/>
          <w:color w:val="000000" w:themeColor="text1"/>
          <w:highlight w:val="green"/>
        </w:rPr>
        <w:t>This</w:t>
      </w:r>
      <w:r w:rsidRPr="008C50D7">
        <w:rPr>
          <w:rStyle w:val="StyleUnderline"/>
          <w:rFonts w:asciiTheme="majorHAnsi" w:hAnsiTheme="majorHAnsi" w:cstheme="majorHAnsi"/>
          <w:color w:val="000000" w:themeColor="text1"/>
        </w:rPr>
        <w:t xml:space="preserve"> redirection </w:t>
      </w:r>
      <w:r w:rsidRPr="008C50D7">
        <w:rPr>
          <w:rStyle w:val="StyleUnderline"/>
          <w:rFonts w:asciiTheme="majorHAnsi" w:hAnsiTheme="majorHAnsi" w:cstheme="majorHAnsi"/>
          <w:color w:val="000000" w:themeColor="text1"/>
          <w:highlight w:val="green"/>
        </w:rPr>
        <w:t>entails a procedural notion of liberal citizenship that asks the student to</w:t>
      </w:r>
      <w:r w:rsidRPr="008C50D7">
        <w:rPr>
          <w:rStyle w:val="StyleUnderline"/>
          <w:rFonts w:asciiTheme="majorHAnsi" w:hAnsiTheme="majorHAnsi" w:cstheme="majorHAnsi"/>
          <w:color w:val="000000" w:themeColor="text1"/>
        </w:rPr>
        <w:t xml:space="preserve"> invest in debate as a method of deliberation. Our argument here rests on Day’s attempt to ethically </w:t>
      </w:r>
      <w:r w:rsidRPr="008C50D7">
        <w:rPr>
          <w:rStyle w:val="StyleUnderline"/>
          <w:rFonts w:asciiTheme="majorHAnsi" w:hAnsiTheme="majorHAnsi" w:cstheme="majorHAnsi"/>
          <w:color w:val="000000" w:themeColor="text1"/>
          <w:highlight w:val="green"/>
        </w:rPr>
        <w:t>defend debating both sides by linking the pedagogical rationale of debate to a public ethic</w:t>
      </w:r>
      <w:r w:rsidRPr="008C50D7">
        <w:rPr>
          <w:rStyle w:val="StyleUnderline"/>
          <w:rFonts w:asciiTheme="majorHAnsi" w:hAnsiTheme="majorHAnsi" w:cstheme="majorHAnsi"/>
          <w:color w:val="000000" w:themeColor="text1"/>
        </w:rPr>
        <w:t>, in this case, full and free expression.</w:t>
      </w:r>
      <w:r w:rsidRPr="008C50D7">
        <w:rPr>
          <w:rFonts w:asciiTheme="majorHAnsi" w:hAnsiTheme="majorHAnsi" w:cstheme="majorHAnsi"/>
          <w:color w:val="000000" w:themeColor="text1"/>
          <w:sz w:val="16"/>
        </w:rPr>
        <w:t xml:space="preserve"> We are not claiming that debate actually creates a situation in which students who participate in the activity abandon their convictions and commitments on the issues of the day nor are we claiming that debate asks students to embrace an ungrounded relativism. </w:t>
      </w:r>
      <w:r w:rsidRPr="008C50D7">
        <w:rPr>
          <w:rStyle w:val="StyleUnderline"/>
          <w:rFonts w:asciiTheme="majorHAnsi" w:hAnsiTheme="majorHAnsi" w:cstheme="majorHAnsi"/>
          <w:color w:val="000000" w:themeColor="text1"/>
        </w:rPr>
        <w:t xml:space="preserve">For us, what is important here is that when faced with an ethical criticism of debating both sides, Day sets out a deliberative-oriented vision of democracy whereby the liberal citizen materializes by divorcing [their] his/her speech from the sincerity principle. </w:t>
      </w:r>
      <w:r w:rsidRPr="008C50D7">
        <w:rPr>
          <w:rStyle w:val="StyleUnderline"/>
          <w:rFonts w:asciiTheme="majorHAnsi" w:hAnsiTheme="majorHAnsi" w:cstheme="majorHAnsi"/>
          <w:color w:val="000000" w:themeColor="text1"/>
          <w:highlight w:val="green"/>
        </w:rPr>
        <w:t xml:space="preserve">To embody one’s commitment to the democratic norm of free </w:t>
      </w:r>
      <w:r w:rsidRPr="008C50D7">
        <w:rPr>
          <w:rStyle w:val="StyleUnderline"/>
          <w:rFonts w:asciiTheme="majorHAnsi" w:hAnsiTheme="majorHAnsi" w:cstheme="majorHAnsi"/>
          <w:color w:val="000000" w:themeColor="text1"/>
        </w:rPr>
        <w:t xml:space="preserve">and full </w:t>
      </w:r>
      <w:r w:rsidRPr="008C50D7">
        <w:rPr>
          <w:rStyle w:val="StyleUnderline"/>
          <w:rFonts w:asciiTheme="majorHAnsi" w:hAnsiTheme="majorHAnsi" w:cstheme="majorHAnsi"/>
          <w:color w:val="000000" w:themeColor="text1"/>
          <w:highlight w:val="green"/>
        </w:rPr>
        <w:t>expression</w:t>
      </w:r>
      <w:r w:rsidRPr="008C50D7">
        <w:rPr>
          <w:rStyle w:val="StyleUnderline"/>
          <w:rFonts w:asciiTheme="majorHAnsi" w:hAnsiTheme="majorHAnsi" w:cstheme="majorHAnsi"/>
          <w:color w:val="000000" w:themeColor="text1"/>
        </w:rPr>
        <w:t xml:space="preserve"> required </w:t>
      </w:r>
      <w:r w:rsidRPr="008C50D7">
        <w:rPr>
          <w:rStyle w:val="StyleUnderline"/>
          <w:rFonts w:asciiTheme="majorHAnsi" w:hAnsiTheme="majorHAnsi" w:cstheme="majorHAnsi"/>
          <w:color w:val="000000" w:themeColor="text1"/>
          <w:highlight w:val="green"/>
        </w:rPr>
        <w:t>students</w:t>
      </w:r>
      <w:r w:rsidRPr="008C50D7">
        <w:rPr>
          <w:rStyle w:val="StyleUnderline"/>
          <w:rFonts w:asciiTheme="majorHAnsi" w:hAnsiTheme="majorHAnsi" w:cstheme="majorHAnsi"/>
          <w:color w:val="000000" w:themeColor="text1"/>
        </w:rPr>
        <w:t xml:space="preserve"> to argumentatively </w:t>
      </w:r>
      <w:r w:rsidRPr="008C50D7">
        <w:rPr>
          <w:rStyle w:val="StyleUnderline"/>
          <w:rFonts w:asciiTheme="majorHAnsi" w:hAnsiTheme="majorHAnsi" w:cstheme="majorHAnsi"/>
          <w:color w:val="000000" w:themeColor="text1"/>
          <w:highlight w:val="green"/>
        </w:rPr>
        <w:t>perform positions they</w:t>
      </w:r>
      <w:r w:rsidRPr="008C50D7">
        <w:rPr>
          <w:rStyle w:val="StyleUnderline"/>
          <w:rFonts w:asciiTheme="majorHAnsi" w:hAnsiTheme="majorHAnsi" w:cstheme="majorHAnsi"/>
          <w:color w:val="000000" w:themeColor="text1"/>
        </w:rPr>
        <w:t xml:space="preserve"> might </w:t>
      </w:r>
      <w:r w:rsidRPr="008C50D7">
        <w:rPr>
          <w:rStyle w:val="StyleUnderline"/>
          <w:rFonts w:asciiTheme="majorHAnsi" w:hAnsiTheme="majorHAnsi" w:cstheme="majorHAnsi"/>
          <w:color w:val="000000" w:themeColor="text1"/>
          <w:highlight w:val="green"/>
        </w:rPr>
        <w:t xml:space="preserve">personally oppose in order to instantiate </w:t>
      </w:r>
      <w:r w:rsidRPr="008C50D7">
        <w:rPr>
          <w:rStyle w:val="StyleUnderline"/>
          <w:rFonts w:asciiTheme="majorHAnsi" w:hAnsiTheme="majorHAnsi" w:cstheme="majorHAnsi"/>
          <w:color w:val="000000" w:themeColor="text1"/>
        </w:rPr>
        <w:t xml:space="preserve">the circulation of free and full </w:t>
      </w:r>
      <w:r w:rsidRPr="008C50D7">
        <w:rPr>
          <w:rStyle w:val="StyleUnderline"/>
          <w:rFonts w:asciiTheme="majorHAnsi" w:hAnsiTheme="majorHAnsi" w:cstheme="majorHAnsi"/>
          <w:color w:val="000000" w:themeColor="text1"/>
          <w:highlight w:val="green"/>
        </w:rPr>
        <w:t>expression</w:t>
      </w:r>
      <w:r w:rsidRPr="008C50D7">
        <w:rPr>
          <w:rStyle w:val="StyleUnderline"/>
          <w:rFonts w:asciiTheme="majorHAnsi" w:hAnsiTheme="majorHAnsi" w:cstheme="majorHAnsi"/>
          <w:color w:val="000000" w:themeColor="text1"/>
        </w:rPr>
        <w:t xml:space="preserve"> </w:t>
      </w:r>
      <w:r w:rsidRPr="008C50D7">
        <w:rPr>
          <w:rFonts w:asciiTheme="majorHAnsi" w:hAnsiTheme="majorHAnsi" w:cstheme="majorHAnsi"/>
          <w:color w:val="000000" w:themeColor="text1"/>
          <w:sz w:val="16"/>
        </w:rPr>
        <w:t xml:space="preserve">and to secure a commitment toward debate as a democratic form of decision-making. Thus, the debate over debate was a struggle over the ethical attributes required for liberal citizenship. </w:t>
      </w:r>
    </w:p>
    <w:p w14:paraId="299CE80D" w14:textId="77777777" w:rsidR="00302DFD" w:rsidRPr="008C50D7" w:rsidRDefault="00302DFD" w:rsidP="00302DFD">
      <w:pPr>
        <w:ind w:firstLine="720"/>
        <w:rPr>
          <w:rFonts w:asciiTheme="majorHAnsi" w:hAnsiTheme="majorHAnsi" w:cstheme="majorHAnsi"/>
          <w:color w:val="000000" w:themeColor="text1"/>
          <w:sz w:val="16"/>
        </w:rPr>
      </w:pPr>
      <w:r w:rsidRPr="008C50D7">
        <w:rPr>
          <w:rFonts w:asciiTheme="majorHAnsi" w:hAnsiTheme="majorHAnsi" w:cstheme="majorHAnsi"/>
          <w:color w:val="000000" w:themeColor="text1"/>
          <w:sz w:val="16"/>
        </w:rPr>
        <w:t xml:space="preserve">The argument that we will develop in this section begins with the premise that a key element of Cold War liberalism was the attempt to re-position the United States as the leader of the Free World (Greene 1999). One way Cold War liberalism made 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characteristics and norms. In the aftermath of World War II, </w:t>
      </w:r>
      <w:r w:rsidRPr="008C50D7">
        <w:rPr>
          <w:rStyle w:val="StyleUnderline"/>
          <w:rFonts w:asciiTheme="majorHAnsi" w:hAnsiTheme="majorHAnsi" w:cstheme="majorHAnsi"/>
          <w:color w:val="000000" w:themeColor="text1"/>
        </w:rPr>
        <w:t>the proliferation of free speech as a characteristic of the US helped to warrant Cold War liberal claims to American exceptionalism</w:t>
      </w:r>
      <w:r w:rsidRPr="008C50D7">
        <w:rPr>
          <w:rFonts w:asciiTheme="majorHAnsi" w:hAnsiTheme="majorHAnsi" w:cstheme="majorHAnsi"/>
          <w:color w:val="000000" w:themeColor="text1"/>
          <w:sz w:val="16"/>
        </w:rPr>
        <w:t xml:space="preserve">. As Paul Passavant (1996) suggests, the ‘Millian paradigm’ of </w:t>
      </w:r>
      <w:r w:rsidRPr="008C50D7">
        <w:rPr>
          <w:rStyle w:val="StyleUnderline"/>
          <w:rFonts w:asciiTheme="majorHAnsi" w:hAnsiTheme="majorHAnsi" w:cstheme="majorHAnsi"/>
          <w:color w:val="000000" w:themeColor="text1"/>
          <w:highlight w:val="green"/>
        </w:rPr>
        <w:t>free speech has been appropriated</w:t>
      </w:r>
      <w:r w:rsidRPr="008C50D7">
        <w:rPr>
          <w:rFonts w:asciiTheme="majorHAnsi" w:hAnsiTheme="majorHAnsi" w:cstheme="majorHAnsi"/>
          <w:color w:val="000000" w:themeColor="text1"/>
          <w:sz w:val="16"/>
        </w:rPr>
        <w:t xml:space="preserve"> by U.S. constitutional theorists </w:t>
      </w:r>
      <w:r w:rsidRPr="008C50D7">
        <w:rPr>
          <w:rStyle w:val="StyleUnderline"/>
          <w:rFonts w:asciiTheme="majorHAnsi" w:hAnsiTheme="majorHAnsi" w:cstheme="majorHAnsi"/>
          <w:color w:val="000000" w:themeColor="text1"/>
          <w:highlight w:val="green"/>
        </w:rPr>
        <w:t xml:space="preserve">to grant ‘America’ the status of a nation </w:t>
      </w:r>
      <w:r w:rsidRPr="008C50D7">
        <w:rPr>
          <w:rStyle w:val="StyleUnderline"/>
          <w:rFonts w:asciiTheme="majorHAnsi" w:hAnsiTheme="majorHAnsi" w:cstheme="majorHAnsi"/>
          <w:color w:val="000000" w:themeColor="text1"/>
        </w:rPr>
        <w:t>whereby ‘one legitimately claims the right to free speech’</w:t>
      </w:r>
      <w:r w:rsidRPr="008C50D7">
        <w:rPr>
          <w:rFonts w:asciiTheme="majorHAnsi" w:hAnsiTheme="majorHAnsi" w:cstheme="majorHAnsi"/>
          <w:color w:val="000000" w:themeColor="text1"/>
          <w:sz w:val="16"/>
        </w:rPr>
        <w:t xml:space="preserve"> (pp. 301/2). For Passavant, the process by </w:t>
      </w:r>
      <w:r w:rsidRPr="008C50D7">
        <w:rPr>
          <w:rStyle w:val="StyleUnderline"/>
          <w:rFonts w:asciiTheme="majorHAnsi" w:hAnsiTheme="majorHAnsi" w:cstheme="majorHAnsi"/>
          <w:color w:val="000000" w:themeColor="text1"/>
          <w:highlight w:val="green"/>
        </w:rPr>
        <w:t>which</w:t>
      </w:r>
      <w:r w:rsidRPr="008C50D7">
        <w:rPr>
          <w:rFonts w:asciiTheme="majorHAnsi" w:hAnsiTheme="majorHAnsi" w:cstheme="majorHAnsi"/>
          <w:color w:val="000000" w:themeColor="text1"/>
          <w:sz w:val="16"/>
        </w:rPr>
        <w:t xml:space="preserve"> the US emerged as a nation whereby citizens claim the right to free speech </w:t>
      </w:r>
      <w:r w:rsidRPr="008C50D7">
        <w:rPr>
          <w:rStyle w:val="StyleUnderline"/>
          <w:rFonts w:asciiTheme="majorHAnsi" w:hAnsiTheme="majorHAnsi" w:cstheme="majorHAnsi"/>
          <w:color w:val="000000" w:themeColor="text1"/>
          <w:highlight w:val="green"/>
        </w:rPr>
        <w:t>creates a moral geography in which other nations are not granted the ‘maturity’ necessary for free speech</w:t>
      </w:r>
      <w:r w:rsidRPr="008C50D7">
        <w:rPr>
          <w:rFonts w:asciiTheme="majorHAnsi" w:hAnsiTheme="majorHAnsi" w:cstheme="majorHAnsi"/>
          <w:color w:val="000000" w:themeColor="text1"/>
          <w:sz w:val="16"/>
        </w:rPr>
        <w:t xml:space="preserve"> and/or simultaneously must conform to the U.S. vision of free speech. It is our argument that during the cold war, the debate-free speech assemblage helped to make possible the emergence of ‘America’s’ status as an exemplar of democracy. </w:t>
      </w:r>
    </w:p>
    <w:p w14:paraId="037F0608" w14:textId="77777777" w:rsidR="00302DFD" w:rsidRPr="008C50D7" w:rsidRDefault="00302DFD" w:rsidP="00302DFD">
      <w:pPr>
        <w:ind w:firstLine="720"/>
        <w:rPr>
          <w:rFonts w:asciiTheme="majorHAnsi" w:hAnsiTheme="majorHAnsi" w:cstheme="majorHAnsi"/>
          <w:color w:val="000000" w:themeColor="text1"/>
          <w:sz w:val="12"/>
          <w:szCs w:val="12"/>
        </w:rPr>
      </w:pPr>
      <w:r w:rsidRPr="008C50D7">
        <w:rPr>
          <w:rFonts w:asciiTheme="majorHAnsi" w:hAnsiTheme="majorHAnsi" w:cstheme="majorHAnsi"/>
          <w:color w:val="000000" w:themeColor="text1"/>
          <w:sz w:val="12"/>
          <w:szCs w:val="12"/>
        </w:rPr>
        <w:t xml:space="preserve">The Cold War supported two reasons not to debate, or at least participate in affirming the ‘Red China’ resolution. First, the military academies maintained that they could not argue against established US foreign policy, in particular while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 </w:t>
      </w:r>
    </w:p>
    <w:p w14:paraId="3B170313" w14:textId="77777777" w:rsidR="00302DFD" w:rsidRPr="008C50D7" w:rsidRDefault="00302DFD" w:rsidP="00302DFD">
      <w:pPr>
        <w:ind w:firstLine="720"/>
        <w:rPr>
          <w:rFonts w:asciiTheme="majorHAnsi" w:hAnsiTheme="majorHAnsi" w:cstheme="majorHAnsi"/>
          <w:color w:val="000000" w:themeColor="text1"/>
          <w:sz w:val="12"/>
          <w:szCs w:val="12"/>
        </w:rPr>
      </w:pPr>
      <w:r w:rsidRPr="008C50D7">
        <w:rPr>
          <w:rFonts w:asciiTheme="majorHAnsi" w:hAnsiTheme="majorHAnsi" w:cstheme="majorHAnsi"/>
          <w:color w:val="000000" w:themeColor="text1"/>
          <w:sz w:val="12"/>
          <w:szCs w:val="12"/>
        </w:rPr>
        <w:t>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of Communist infiltration. Because ‘[t] here is a Hitler and Stalin in the breast of every man [sic]’, Schlesinger proclaimed, the fate of free society hinged upon the prospects for cultivating a youth dedicated to keeping constant vigil.</w:t>
      </w:r>
    </w:p>
    <w:p w14:paraId="7CDDC325" w14:textId="77777777" w:rsidR="00302DFD" w:rsidRPr="008C50D7" w:rsidRDefault="00302DFD" w:rsidP="00302DFD">
      <w:pPr>
        <w:rPr>
          <w:rFonts w:asciiTheme="majorHAnsi" w:hAnsiTheme="majorHAnsi" w:cstheme="majorHAnsi"/>
          <w:color w:val="000000" w:themeColor="text1"/>
          <w:sz w:val="12"/>
        </w:rPr>
      </w:pPr>
      <w:r w:rsidRPr="008C50D7">
        <w:rPr>
          <w:rFonts w:asciiTheme="majorHAnsi" w:hAnsiTheme="majorHAnsi" w:cstheme="majorHAnsi"/>
          <w:color w:val="000000" w:themeColor="text1"/>
          <w:sz w:val="12"/>
        </w:rPr>
        <w:t xml:space="preserve">Concurrently, </w:t>
      </w:r>
      <w:r w:rsidRPr="008C50D7">
        <w:rPr>
          <w:rStyle w:val="StyleUnderline"/>
          <w:rFonts w:asciiTheme="majorHAnsi" w:hAnsiTheme="majorHAnsi" w:cstheme="majorHAnsi"/>
          <w:color w:val="000000" w:themeColor="text1"/>
          <w:highlight w:val="green"/>
        </w:rPr>
        <w:t xml:space="preserve">the </w:t>
      </w:r>
      <w:r w:rsidRPr="008C50D7">
        <w:rPr>
          <w:rStyle w:val="Emphasis"/>
          <w:rFonts w:asciiTheme="majorHAnsi" w:hAnsiTheme="majorHAnsi" w:cstheme="majorHAnsi"/>
          <w:color w:val="000000" w:themeColor="text1"/>
          <w:highlight w:val="green"/>
        </w:rPr>
        <w:t>A</w:t>
      </w:r>
      <w:r w:rsidRPr="008C50D7">
        <w:rPr>
          <w:rStyle w:val="StyleUnderline"/>
          <w:rFonts w:asciiTheme="majorHAnsi" w:hAnsiTheme="majorHAnsi" w:cstheme="majorHAnsi"/>
          <w:color w:val="000000" w:themeColor="text1"/>
        </w:rPr>
        <w:t xml:space="preserve">rmy </w:t>
      </w:r>
      <w:r w:rsidRPr="008C50D7">
        <w:rPr>
          <w:rStyle w:val="Emphasis"/>
          <w:rFonts w:asciiTheme="majorHAnsi" w:hAnsiTheme="majorHAnsi" w:cstheme="majorHAnsi"/>
          <w:color w:val="000000" w:themeColor="text1"/>
          <w:highlight w:val="green"/>
        </w:rPr>
        <w:t>I</w:t>
      </w:r>
      <w:r w:rsidRPr="008C50D7">
        <w:rPr>
          <w:rStyle w:val="StyleUnderline"/>
          <w:rFonts w:asciiTheme="majorHAnsi" w:hAnsiTheme="majorHAnsi" w:cstheme="majorHAnsi"/>
          <w:color w:val="000000" w:themeColor="text1"/>
        </w:rPr>
        <w:t xml:space="preserve">nformation and </w:t>
      </w:r>
      <w:r w:rsidRPr="008C50D7">
        <w:rPr>
          <w:rStyle w:val="Emphasis"/>
          <w:rFonts w:asciiTheme="majorHAnsi" w:hAnsiTheme="majorHAnsi" w:cstheme="majorHAnsi"/>
          <w:color w:val="000000" w:themeColor="text1"/>
          <w:highlight w:val="green"/>
        </w:rPr>
        <w:t>E</w:t>
      </w:r>
      <w:r w:rsidRPr="008C50D7">
        <w:rPr>
          <w:rStyle w:val="StyleUnderline"/>
          <w:rFonts w:asciiTheme="majorHAnsi" w:hAnsiTheme="majorHAnsi" w:cstheme="majorHAnsi"/>
          <w:color w:val="000000" w:themeColor="text1"/>
        </w:rPr>
        <w:t xml:space="preserve">ducation </w:t>
      </w:r>
      <w:r w:rsidRPr="008C50D7">
        <w:rPr>
          <w:rStyle w:val="Emphasis"/>
          <w:rFonts w:asciiTheme="majorHAnsi" w:hAnsiTheme="majorHAnsi" w:cstheme="majorHAnsi"/>
          <w:color w:val="000000" w:themeColor="text1"/>
          <w:highlight w:val="green"/>
        </w:rPr>
        <w:t>G</w:t>
      </w:r>
      <w:r w:rsidRPr="008C50D7">
        <w:rPr>
          <w:rStyle w:val="StyleUnderline"/>
          <w:rFonts w:asciiTheme="majorHAnsi" w:hAnsiTheme="majorHAnsi" w:cstheme="majorHAnsi"/>
          <w:color w:val="000000" w:themeColor="text1"/>
        </w:rPr>
        <w:t>roup</w:t>
      </w:r>
      <w:r w:rsidRPr="008C50D7">
        <w:rPr>
          <w:rFonts w:asciiTheme="majorHAnsi" w:hAnsiTheme="majorHAnsi" w:cstheme="majorHAnsi"/>
          <w:color w:val="000000" w:themeColor="text1"/>
          <w:sz w:val="12"/>
        </w:rPr>
        <w:t xml:space="preserve">, which would become the core of the Hovland-Yale Communication and Persuasion Group, led by Carl Hovland, </w:t>
      </w:r>
      <w:r w:rsidRPr="008C50D7">
        <w:rPr>
          <w:rStyle w:val="StyleUnderline"/>
          <w:rFonts w:asciiTheme="majorHAnsi" w:hAnsiTheme="majorHAnsi" w:cstheme="majorHAnsi"/>
          <w:color w:val="000000" w:themeColor="text1"/>
        </w:rPr>
        <w:t>was conducting experiments testing the relationship between inducement and internalized attitude change</w:t>
      </w:r>
      <w:r w:rsidRPr="008C50D7">
        <w:rPr>
          <w:rFonts w:asciiTheme="majorHAnsi" w:hAnsiTheme="majorHAnsi" w:cstheme="majorHAnsi"/>
          <w:color w:val="000000" w:themeColor="text1"/>
          <w:sz w:val="12"/>
        </w:rPr>
        <w:t xml:space="preserve">. In 1953, </w:t>
      </w:r>
      <w:r w:rsidRPr="008C50D7">
        <w:rPr>
          <w:rStyle w:val="StyleUnderline"/>
          <w:rFonts w:asciiTheme="majorHAnsi" w:hAnsiTheme="majorHAnsi" w:cstheme="majorHAnsi"/>
          <w:color w:val="000000" w:themeColor="text1"/>
        </w:rPr>
        <w:t>Hovland</w:t>
      </w:r>
      <w:r w:rsidRPr="008C50D7">
        <w:rPr>
          <w:rFonts w:asciiTheme="majorHAnsi" w:hAnsiTheme="majorHAnsi" w:cstheme="majorHAnsi"/>
          <w:color w:val="000000" w:themeColor="text1"/>
          <w:sz w:val="12"/>
        </w:rPr>
        <w:t xml:space="preserve">, </w:t>
      </w:r>
      <w:r w:rsidRPr="008C50D7">
        <w:rPr>
          <w:rStyle w:val="StyleUnderline"/>
          <w:rFonts w:asciiTheme="majorHAnsi" w:hAnsiTheme="majorHAnsi" w:cstheme="majorHAnsi"/>
          <w:color w:val="000000" w:themeColor="text1"/>
        </w:rPr>
        <w:t>Janis</w:t>
      </w:r>
      <w:r w:rsidRPr="008C50D7">
        <w:rPr>
          <w:rFonts w:asciiTheme="majorHAnsi" w:hAnsiTheme="majorHAnsi" w:cstheme="majorHAnsi"/>
          <w:color w:val="000000" w:themeColor="text1"/>
          <w:sz w:val="12"/>
        </w:rPr>
        <w:t xml:space="preserve">, </w:t>
      </w:r>
      <w:r w:rsidRPr="008C50D7">
        <w:rPr>
          <w:rStyle w:val="StyleUnderline"/>
          <w:rFonts w:asciiTheme="majorHAnsi" w:hAnsiTheme="majorHAnsi" w:cstheme="majorHAnsi"/>
          <w:color w:val="000000" w:themeColor="text1"/>
        </w:rPr>
        <w:t>and Kelley published their highly influential book Communication and Persuasion</w:t>
      </w:r>
      <w:r w:rsidRPr="008C50D7">
        <w:rPr>
          <w:rFonts w:asciiTheme="majorHAnsi" w:hAnsiTheme="majorHAnsi" w:cstheme="majorHAnsi"/>
          <w:color w:val="000000" w:themeColor="text1"/>
          <w:sz w:val="12"/>
        </w:rPr>
        <w:t xml:space="preserve">, </w:t>
      </w:r>
      <w:r w:rsidRPr="008C50D7">
        <w:rPr>
          <w:rStyle w:val="StyleUnderline"/>
          <w:rFonts w:asciiTheme="majorHAnsi" w:hAnsiTheme="majorHAnsi" w:cstheme="majorHAnsi"/>
          <w:color w:val="000000" w:themeColor="text1"/>
        </w:rPr>
        <w:t xml:space="preserve">which </w:t>
      </w:r>
      <w:r w:rsidRPr="008C50D7">
        <w:rPr>
          <w:rStyle w:val="StyleUnderline"/>
          <w:rFonts w:asciiTheme="majorHAnsi" w:hAnsiTheme="majorHAnsi" w:cstheme="majorHAnsi"/>
          <w:color w:val="000000" w:themeColor="text1"/>
          <w:highlight w:val="green"/>
        </w:rPr>
        <w:t>established</w:t>
      </w:r>
      <w:r w:rsidRPr="008C50D7">
        <w:rPr>
          <w:rStyle w:val="StyleUnderline"/>
          <w:rFonts w:asciiTheme="majorHAnsi" w:hAnsiTheme="majorHAnsi" w:cstheme="majorHAnsi"/>
          <w:color w:val="000000" w:themeColor="text1"/>
        </w:rPr>
        <w:t xml:space="preserve"> a positive </w:t>
      </w:r>
      <w:r w:rsidRPr="008C50D7">
        <w:rPr>
          <w:rStyle w:val="StyleUnderline"/>
          <w:rFonts w:asciiTheme="majorHAnsi" w:hAnsiTheme="majorHAnsi" w:cstheme="majorHAnsi"/>
          <w:color w:val="000000" w:themeColor="text1"/>
          <w:highlight w:val="green"/>
        </w:rPr>
        <w:t>relation between verbalization</w:t>
      </w:r>
      <w:r w:rsidRPr="008C50D7">
        <w:rPr>
          <w:rStyle w:val="StyleUnderline"/>
          <w:rFonts w:asciiTheme="majorHAnsi" w:hAnsiTheme="majorHAnsi" w:cstheme="majorHAnsi"/>
          <w:color w:val="000000" w:themeColor="text1"/>
        </w:rPr>
        <w:t xml:space="preserve"> and the </w:t>
      </w:r>
      <w:r w:rsidRPr="008C50D7">
        <w:rPr>
          <w:rStyle w:val="StyleUnderline"/>
          <w:rFonts w:asciiTheme="majorHAnsi" w:hAnsiTheme="majorHAnsi" w:cstheme="majorHAnsi"/>
          <w:color w:val="000000" w:themeColor="text1"/>
          <w:highlight w:val="green"/>
        </w:rPr>
        <w:t>intensification of belief and</w:t>
      </w:r>
      <w:r w:rsidRPr="008C50D7">
        <w:rPr>
          <w:rStyle w:val="StyleUnderline"/>
          <w:rFonts w:asciiTheme="majorHAnsi" w:hAnsiTheme="majorHAnsi" w:cstheme="majorHAnsi"/>
          <w:color w:val="000000" w:themeColor="text1"/>
        </w:rPr>
        <w:t xml:space="preserve"> predicted that being forced to overtly defend a position discrepant from one’s own private beliefs would result in the </w:t>
      </w:r>
      <w:r w:rsidRPr="008C50D7">
        <w:rPr>
          <w:rStyle w:val="StyleUnderline"/>
          <w:rFonts w:asciiTheme="majorHAnsi" w:hAnsiTheme="majorHAnsi" w:cstheme="majorHAnsi"/>
          <w:color w:val="000000" w:themeColor="text1"/>
          <w:highlight w:val="green"/>
        </w:rPr>
        <w:t>internalization of the</w:t>
      </w:r>
      <w:r w:rsidRPr="008C50D7">
        <w:rPr>
          <w:rStyle w:val="StyleUnderline"/>
          <w:rFonts w:asciiTheme="majorHAnsi" w:hAnsiTheme="majorHAnsi" w:cstheme="majorHAnsi"/>
          <w:color w:val="000000" w:themeColor="text1"/>
        </w:rPr>
        <w:t xml:space="preserve"> overtly </w:t>
      </w:r>
      <w:r w:rsidRPr="008C50D7">
        <w:rPr>
          <w:rStyle w:val="StyleUnderline"/>
          <w:rFonts w:asciiTheme="majorHAnsi" w:hAnsiTheme="majorHAnsi" w:cstheme="majorHAnsi"/>
          <w:color w:val="000000" w:themeColor="text1"/>
          <w:highlight w:val="green"/>
        </w:rPr>
        <w:t>defended position</w:t>
      </w:r>
      <w:r w:rsidRPr="008C50D7">
        <w:rPr>
          <w:rFonts w:asciiTheme="majorHAnsi" w:hAnsiTheme="majorHAnsi" w:cstheme="majorHAnsi"/>
          <w:color w:val="000000" w:themeColor="text1"/>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8C50D7">
        <w:rPr>
          <w:rStyle w:val="StyleUnderline"/>
          <w:rFonts w:asciiTheme="majorHAnsi" w:hAnsiTheme="majorHAnsi" w:cstheme="majorHAnsi"/>
          <w:color w:val="000000" w:themeColor="text1"/>
          <w:highlight w:val="green"/>
        </w:rPr>
        <w:t>The fear</w:t>
      </w:r>
      <w:r w:rsidRPr="008C50D7">
        <w:rPr>
          <w:rStyle w:val="StyleUnderline"/>
          <w:rFonts w:asciiTheme="majorHAnsi" w:hAnsiTheme="majorHAnsi" w:cstheme="majorHAnsi"/>
          <w:color w:val="000000" w:themeColor="text1"/>
        </w:rPr>
        <w:t xml:space="preserve"> that defending the diplomatic recognition </w:t>
      </w:r>
      <w:r w:rsidRPr="008C50D7">
        <w:rPr>
          <w:rStyle w:val="StyleUnderline"/>
          <w:rFonts w:asciiTheme="majorHAnsi" w:hAnsiTheme="majorHAnsi" w:cstheme="majorHAnsi"/>
          <w:color w:val="000000" w:themeColor="text1"/>
          <w:highlight w:val="green"/>
        </w:rPr>
        <w:t>of</w:t>
      </w:r>
      <w:r w:rsidRPr="008C50D7">
        <w:rPr>
          <w:rStyle w:val="StyleUnderline"/>
          <w:rFonts w:asciiTheme="majorHAnsi" w:hAnsiTheme="majorHAnsi" w:cstheme="majorHAnsi"/>
          <w:color w:val="000000" w:themeColor="text1"/>
        </w:rPr>
        <w:t xml:space="preserve"> ‘Red China’ would turn American youth into </w:t>
      </w:r>
      <w:r w:rsidRPr="008C50D7">
        <w:rPr>
          <w:rStyle w:val="StyleUnderline"/>
          <w:rFonts w:asciiTheme="majorHAnsi" w:hAnsiTheme="majorHAnsi" w:cstheme="majorHAnsi"/>
          <w:color w:val="000000" w:themeColor="text1"/>
          <w:highlight w:val="green"/>
        </w:rPr>
        <w:t>Communist sympathizers saturated</w:t>
      </w:r>
      <w:r w:rsidRPr="008C50D7">
        <w:rPr>
          <w:rStyle w:val="StyleUnderline"/>
          <w:rFonts w:asciiTheme="majorHAnsi" w:hAnsiTheme="majorHAnsi" w:cstheme="majorHAnsi"/>
          <w:color w:val="000000" w:themeColor="text1"/>
        </w:rPr>
        <w:t xml:space="preserve"> the </w:t>
      </w:r>
      <w:r w:rsidRPr="008C50D7">
        <w:rPr>
          <w:rStyle w:val="StyleUnderline"/>
          <w:rFonts w:asciiTheme="majorHAnsi" w:hAnsiTheme="majorHAnsi" w:cstheme="majorHAnsi"/>
          <w:color w:val="000000" w:themeColor="text1"/>
          <w:highlight w:val="green"/>
        </w:rPr>
        <w:t>debating both sides</w:t>
      </w:r>
      <w:r w:rsidRPr="008C50D7">
        <w:rPr>
          <w:rStyle w:val="StyleUnderline"/>
          <w:rFonts w:asciiTheme="majorHAnsi" w:hAnsiTheme="majorHAnsi" w:cstheme="majorHAnsi"/>
          <w:color w:val="000000" w:themeColor="text1"/>
        </w:rPr>
        <w:t xml:space="preserve"> controversy </w:t>
      </w:r>
      <w:r w:rsidRPr="008C50D7">
        <w:rPr>
          <w:rStyle w:val="StyleUnderline"/>
          <w:rFonts w:asciiTheme="majorHAnsi" w:hAnsiTheme="majorHAnsi" w:cstheme="majorHAnsi"/>
          <w:color w:val="000000" w:themeColor="text1"/>
          <w:highlight w:val="green"/>
        </w:rPr>
        <w:t>with</w:t>
      </w:r>
      <w:r w:rsidRPr="008C50D7">
        <w:rPr>
          <w:rStyle w:val="StyleUnderline"/>
          <w:rFonts w:asciiTheme="majorHAnsi" w:hAnsiTheme="majorHAnsi" w:cstheme="majorHAnsi"/>
          <w:color w:val="000000" w:themeColor="text1"/>
        </w:rPr>
        <w:t xml:space="preserve"> an </w:t>
      </w:r>
      <w:r w:rsidRPr="008C50D7">
        <w:rPr>
          <w:rStyle w:val="StyleUnderline"/>
          <w:rFonts w:asciiTheme="majorHAnsi" w:hAnsiTheme="majorHAnsi" w:cstheme="majorHAnsi"/>
          <w:color w:val="000000" w:themeColor="text1"/>
          <w:highlight w:val="green"/>
        </w:rPr>
        <w:t>anxiety over</w:t>
      </w:r>
      <w:r w:rsidRPr="008C50D7">
        <w:rPr>
          <w:rStyle w:val="StyleUnderline"/>
          <w:rFonts w:asciiTheme="majorHAnsi" w:hAnsiTheme="majorHAnsi" w:cstheme="majorHAnsi"/>
          <w:color w:val="000000" w:themeColor="text1"/>
        </w:rPr>
        <w:t xml:space="preserve"> the virility of </w:t>
      </w:r>
      <w:r w:rsidRPr="008C50D7">
        <w:rPr>
          <w:rStyle w:val="StyleUnderline"/>
          <w:rFonts w:asciiTheme="majorHAnsi" w:hAnsiTheme="majorHAnsi" w:cstheme="majorHAnsi"/>
          <w:color w:val="000000" w:themeColor="text1"/>
          <w:highlight w:val="green"/>
        </w:rPr>
        <w:t>‘democratic faith’</w:t>
      </w:r>
      <w:r w:rsidRPr="008C50D7">
        <w:rPr>
          <w:rFonts w:asciiTheme="majorHAnsi" w:hAnsiTheme="majorHAnsi" w:cstheme="majorHAnsi"/>
          <w:color w:val="000000" w:themeColor="text1"/>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C50D7">
        <w:rPr>
          <w:rStyle w:val="StyleUnderline"/>
          <w:rFonts w:asciiTheme="majorHAnsi" w:hAnsiTheme="majorHAnsi" w:cstheme="majorHAnsi"/>
          <w:color w:val="000000" w:themeColor="text1"/>
          <w:highlight w:val="green"/>
        </w:rPr>
        <w:t>Debate</w:t>
      </w:r>
      <w:r w:rsidRPr="008C50D7">
        <w:rPr>
          <w:rFonts w:asciiTheme="majorHAnsi" w:hAnsiTheme="majorHAnsi" w:cstheme="majorHAnsi"/>
          <w:color w:val="000000" w:themeColor="text1"/>
          <w:sz w:val="12"/>
        </w:rPr>
        <w:t xml:space="preserve">, </w:t>
      </w:r>
      <w:r w:rsidRPr="008C50D7">
        <w:rPr>
          <w:rStyle w:val="StyleUnderline"/>
          <w:rFonts w:asciiTheme="majorHAnsi" w:hAnsiTheme="majorHAnsi" w:cstheme="majorHAnsi"/>
          <w:color w:val="000000" w:themeColor="text1"/>
        </w:rPr>
        <w:t xml:space="preserve">in particular the format of debating both sides of controversial issues </w:t>
      </w:r>
      <w:r w:rsidRPr="008C50D7">
        <w:rPr>
          <w:rStyle w:val="StyleUnderline"/>
          <w:rFonts w:asciiTheme="majorHAnsi" w:hAnsiTheme="majorHAnsi" w:cstheme="majorHAnsi"/>
          <w:color w:val="000000" w:themeColor="text1"/>
          <w:highlight w:val="green"/>
        </w:rPr>
        <w:t>embodied the</w:t>
      </w:r>
      <w:r w:rsidRPr="008C50D7">
        <w:rPr>
          <w:rStyle w:val="StyleUnderline"/>
          <w:rFonts w:asciiTheme="majorHAnsi" w:hAnsiTheme="majorHAnsi" w:cstheme="majorHAnsi"/>
          <w:color w:val="000000" w:themeColor="text1"/>
        </w:rPr>
        <w:t xml:space="preserve"> sort of </w:t>
      </w:r>
      <w:r w:rsidRPr="008C50D7">
        <w:rPr>
          <w:rStyle w:val="StyleUnderline"/>
          <w:rFonts w:asciiTheme="majorHAnsi" w:hAnsiTheme="majorHAnsi" w:cstheme="majorHAnsi"/>
          <w:color w:val="000000" w:themeColor="text1"/>
          <w:highlight w:val="green"/>
        </w:rPr>
        <w:t>political conflict that could engender</w:t>
      </w:r>
      <w:r w:rsidRPr="008C50D7">
        <w:rPr>
          <w:rStyle w:val="StyleUnderline"/>
          <w:rFonts w:asciiTheme="majorHAnsi" w:hAnsiTheme="majorHAnsi" w:cstheme="majorHAnsi"/>
          <w:color w:val="000000" w:themeColor="text1"/>
        </w:rPr>
        <w:t xml:space="preserve"> sound conviction</w:t>
      </w:r>
      <w:r w:rsidRPr="008C50D7">
        <w:rPr>
          <w:rFonts w:asciiTheme="majorHAnsi" w:hAnsiTheme="majorHAnsi" w:cstheme="majorHAnsi"/>
          <w:color w:val="000000" w:themeColor="text1"/>
          <w:sz w:val="12"/>
        </w:rPr>
        <w:t xml:space="preserve">, rational decisions, </w:t>
      </w:r>
      <w:r w:rsidRPr="008C50D7">
        <w:rPr>
          <w:rStyle w:val="StyleUnderline"/>
          <w:rFonts w:asciiTheme="majorHAnsi" w:hAnsiTheme="majorHAnsi" w:cstheme="majorHAnsi"/>
          <w:color w:val="000000" w:themeColor="text1"/>
        </w:rPr>
        <w:t xml:space="preserve">and </w:t>
      </w:r>
      <w:r w:rsidRPr="008C50D7">
        <w:rPr>
          <w:rStyle w:val="StyleUnderline"/>
          <w:rFonts w:asciiTheme="majorHAnsi" w:hAnsiTheme="majorHAnsi" w:cstheme="majorHAnsi"/>
          <w:color w:val="000000" w:themeColor="text1"/>
          <w:highlight w:val="green"/>
        </w:rPr>
        <w:t>a committed youth impervious to Communist propaganda</w:t>
      </w:r>
      <w:r w:rsidRPr="008C50D7">
        <w:rPr>
          <w:rFonts w:asciiTheme="majorHAnsi" w:hAnsiTheme="majorHAnsi" w:cstheme="majorHAnsi"/>
          <w:color w:val="000000" w:themeColor="text1"/>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8C50D7">
        <w:rPr>
          <w:rStyle w:val="Emphasis"/>
          <w:rFonts w:asciiTheme="majorHAnsi" w:hAnsiTheme="majorHAnsi" w:cstheme="majorHAnsi"/>
          <w:color w:val="000000" w:themeColor="text1"/>
        </w:rPr>
        <w:t xml:space="preserve">For Schlesinger, </w:t>
      </w:r>
      <w:r w:rsidRPr="008C50D7">
        <w:rPr>
          <w:rStyle w:val="Emphasis"/>
          <w:rFonts w:asciiTheme="majorHAnsi" w:hAnsiTheme="majorHAnsi" w:cstheme="majorHAnsi"/>
          <w:color w:val="000000" w:themeColor="text1"/>
          <w:highlight w:val="green"/>
        </w:rPr>
        <w:t>however, the</w:t>
      </w:r>
      <w:r w:rsidRPr="008C50D7">
        <w:rPr>
          <w:rStyle w:val="Emphasis"/>
          <w:rFonts w:asciiTheme="majorHAnsi" w:hAnsiTheme="majorHAnsi" w:cstheme="majorHAnsi"/>
          <w:color w:val="000000" w:themeColor="text1"/>
        </w:rPr>
        <w:t xml:space="preserve"> ground of the </w:t>
      </w:r>
      <w:r w:rsidRPr="008C50D7">
        <w:rPr>
          <w:rStyle w:val="Emphasis"/>
          <w:rFonts w:asciiTheme="majorHAnsi" w:hAnsiTheme="majorHAnsi" w:cstheme="majorHAnsi"/>
          <w:color w:val="000000" w:themeColor="text1"/>
          <w:highlight w:val="green"/>
        </w:rPr>
        <w:t>anti-Communist consensus</w:t>
      </w:r>
      <w:r w:rsidRPr="008C50D7">
        <w:rPr>
          <w:rStyle w:val="Emphasis"/>
          <w:rFonts w:asciiTheme="majorHAnsi" w:hAnsiTheme="majorHAnsi" w:cstheme="majorHAnsi"/>
          <w:color w:val="000000" w:themeColor="text1"/>
        </w:rPr>
        <w:t xml:space="preserve"> Baird believed to be evident in ‘the majority of students’ </w:t>
      </w:r>
      <w:r w:rsidRPr="008C50D7">
        <w:rPr>
          <w:rStyle w:val="Emphasis"/>
          <w:rFonts w:asciiTheme="majorHAnsi" w:hAnsiTheme="majorHAnsi" w:cstheme="majorHAnsi"/>
          <w:color w:val="000000" w:themeColor="text1"/>
          <w:highlight w:val="green"/>
        </w:rPr>
        <w:t>was unstable</w:t>
      </w:r>
      <w:r w:rsidRPr="008C50D7">
        <w:rPr>
          <w:rFonts w:asciiTheme="majorHAnsi" w:hAnsiTheme="majorHAnsi" w:cstheme="majorHAnsi"/>
          <w:color w:val="000000" w:themeColor="text1"/>
          <w:sz w:val="12"/>
        </w:rPr>
        <w:t>.</w:t>
      </w:r>
    </w:p>
    <w:p w14:paraId="62945B13" w14:textId="77777777" w:rsidR="00302DFD" w:rsidRPr="008C50D7" w:rsidRDefault="00302DFD" w:rsidP="00302DFD">
      <w:pPr>
        <w:rPr>
          <w:rFonts w:asciiTheme="majorHAnsi" w:hAnsiTheme="majorHAnsi" w:cstheme="majorHAnsi"/>
          <w:color w:val="000000" w:themeColor="text1"/>
        </w:rPr>
      </w:pPr>
    </w:p>
    <w:p w14:paraId="7076D2D3" w14:textId="77777777" w:rsidR="00302DFD" w:rsidRPr="008C50D7" w:rsidRDefault="00302DFD" w:rsidP="00302DFD">
      <w:pPr>
        <w:rPr>
          <w:rFonts w:asciiTheme="majorHAnsi" w:hAnsiTheme="majorHAnsi" w:cstheme="majorHAnsi"/>
          <w:color w:val="000000" w:themeColor="text1"/>
        </w:rPr>
      </w:pPr>
    </w:p>
    <w:p w14:paraId="1982CA36" w14:textId="7D47783F" w:rsidR="00302DFD" w:rsidRPr="008C50D7" w:rsidRDefault="00C2378D" w:rsidP="00C2378D">
      <w:pPr>
        <w:pStyle w:val="Heading3"/>
        <w:rPr>
          <w:rFonts w:asciiTheme="majorHAnsi" w:hAnsiTheme="majorHAnsi" w:cstheme="majorHAnsi"/>
        </w:rPr>
      </w:pPr>
      <w:r w:rsidRPr="008C50D7">
        <w:rPr>
          <w:rFonts w:asciiTheme="majorHAnsi" w:hAnsiTheme="majorHAnsi" w:cstheme="majorHAnsi"/>
        </w:rPr>
        <w:t>2 -- Framing</w:t>
      </w:r>
    </w:p>
    <w:p w14:paraId="778527CB" w14:textId="77777777" w:rsidR="00C2378D" w:rsidRPr="008C50D7" w:rsidRDefault="00C2378D" w:rsidP="00C2378D">
      <w:pPr>
        <w:pStyle w:val="Heading4"/>
        <w:spacing w:line="276" w:lineRule="auto"/>
        <w:rPr>
          <w:rFonts w:asciiTheme="majorHAnsi" w:hAnsiTheme="majorHAnsi" w:cstheme="majorHAnsi"/>
          <w:bCs/>
        </w:rPr>
      </w:pPr>
      <w:r w:rsidRPr="008C50D7">
        <w:rPr>
          <w:rFonts w:asciiTheme="majorHAnsi" w:hAnsiTheme="majorHAnsi" w:cstheme="majorHAnsi"/>
          <w:bCs/>
        </w:rPr>
        <w:t>The standard and role of the ballot is maximizing expected wellbeing, ie hedonistic act utilitarianism.</w:t>
      </w:r>
    </w:p>
    <w:p w14:paraId="4A548C3C" w14:textId="77777777" w:rsidR="00C2378D" w:rsidRPr="008C50D7" w:rsidRDefault="00C2378D" w:rsidP="00C2378D">
      <w:pPr>
        <w:pStyle w:val="Heading4"/>
        <w:rPr>
          <w:rFonts w:asciiTheme="majorHAnsi" w:hAnsiTheme="majorHAnsi" w:cstheme="majorHAnsi"/>
        </w:rPr>
      </w:pPr>
      <w:r w:rsidRPr="008C50D7">
        <w:rPr>
          <w:rFonts w:asciiTheme="majorHAnsi" w:hAnsiTheme="majorHAnsi" w:cstheme="majorHAnsi"/>
        </w:rPr>
        <w:t>Prefer:</w:t>
      </w:r>
    </w:p>
    <w:p w14:paraId="2894AC72" w14:textId="77777777" w:rsidR="00C2378D" w:rsidRPr="008C50D7" w:rsidRDefault="00C2378D" w:rsidP="00C2378D">
      <w:pPr>
        <w:pStyle w:val="Heading4"/>
        <w:spacing w:line="276" w:lineRule="auto"/>
        <w:rPr>
          <w:rFonts w:asciiTheme="majorHAnsi" w:hAnsiTheme="majorHAnsi" w:cstheme="majorHAnsi"/>
          <w:bCs/>
        </w:rPr>
      </w:pPr>
      <w:r w:rsidRPr="008C50D7">
        <w:rPr>
          <w:rFonts w:asciiTheme="majorHAnsi" w:hAnsiTheme="majorHAnsi" w:cstheme="majorHAnsi"/>
          <w:bCs/>
        </w:rPr>
        <w:t xml:space="preserve">1] Pleasure and pain </w:t>
      </w:r>
      <w:r w:rsidRPr="008C50D7">
        <w:rPr>
          <w:rFonts w:asciiTheme="majorHAnsi" w:hAnsiTheme="majorHAnsi" w:cstheme="majorHAnsi"/>
          <w:bCs/>
          <w:i/>
          <w:iCs w:val="0"/>
        </w:rPr>
        <w:t>are</w:t>
      </w:r>
      <w:r w:rsidRPr="008C50D7">
        <w:rPr>
          <w:rFonts w:asciiTheme="majorHAnsi" w:hAnsiTheme="majorHAnsi" w:cstheme="majorHAnsi"/>
          <w:bCs/>
        </w:rPr>
        <w:t xml:space="preserve"> intrinsic </w:t>
      </w:r>
      <w:r w:rsidRPr="008C50D7">
        <w:rPr>
          <w:rFonts w:asciiTheme="majorHAnsi" w:hAnsiTheme="majorHAnsi" w:cstheme="majorHAnsi"/>
          <w:bCs/>
          <w:u w:val="single"/>
        </w:rPr>
        <w:t>value</w:t>
      </w:r>
      <w:r w:rsidRPr="008C50D7">
        <w:rPr>
          <w:rFonts w:asciiTheme="majorHAnsi" w:hAnsiTheme="majorHAnsi" w:cstheme="majorHAnsi"/>
          <w:bCs/>
        </w:rPr>
        <w:t xml:space="preserve"> and </w:t>
      </w:r>
      <w:r w:rsidRPr="008C50D7">
        <w:rPr>
          <w:rFonts w:asciiTheme="majorHAnsi" w:hAnsiTheme="majorHAnsi" w:cstheme="majorHAnsi"/>
          <w:bCs/>
          <w:u w:val="single"/>
        </w:rPr>
        <w:t>disvalue</w:t>
      </w:r>
      <w:r w:rsidRPr="008C50D7">
        <w:rPr>
          <w:rFonts w:asciiTheme="majorHAnsi" w:hAnsiTheme="majorHAnsi" w:cstheme="majorHAnsi"/>
          <w:bCs/>
        </w:rPr>
        <w:t xml:space="preserve"> – everything else </w:t>
      </w:r>
      <w:r w:rsidRPr="008C50D7">
        <w:rPr>
          <w:rFonts w:asciiTheme="majorHAnsi" w:hAnsiTheme="majorHAnsi" w:cstheme="majorHAnsi"/>
          <w:bCs/>
          <w:i/>
          <w:iCs w:val="0"/>
        </w:rPr>
        <w:t>regresses</w:t>
      </w:r>
      <w:r w:rsidRPr="008C50D7">
        <w:rPr>
          <w:rFonts w:asciiTheme="majorHAnsi" w:hAnsiTheme="majorHAnsi" w:cstheme="majorHAnsi"/>
          <w:bCs/>
        </w:rPr>
        <w:t xml:space="preserve"> – </w:t>
      </w:r>
      <w:r w:rsidRPr="008C50D7">
        <w:rPr>
          <w:rFonts w:asciiTheme="majorHAnsi" w:hAnsiTheme="majorHAnsi" w:cstheme="majorHAnsi"/>
          <w:bCs/>
          <w:u w:val="single"/>
        </w:rPr>
        <w:t>robust neuroscience.</w:t>
      </w:r>
    </w:p>
    <w:p w14:paraId="6AA8524D" w14:textId="77777777" w:rsidR="00C2378D" w:rsidRPr="008C50D7" w:rsidRDefault="00C2378D" w:rsidP="00C2378D">
      <w:pPr>
        <w:spacing w:line="276" w:lineRule="auto"/>
        <w:rPr>
          <w:rStyle w:val="Style13ptBold"/>
          <w:rFonts w:asciiTheme="majorHAnsi" w:hAnsiTheme="majorHAnsi" w:cstheme="majorHAnsi"/>
        </w:rPr>
      </w:pPr>
      <w:r w:rsidRPr="008C50D7">
        <w:rPr>
          <w:rStyle w:val="Style13ptBold"/>
          <w:rFonts w:asciiTheme="majorHAnsi" w:hAnsiTheme="majorHAnsi" w:cstheme="majorHAnsi"/>
        </w:rPr>
        <w:t>Blum et al. 18</w:t>
      </w:r>
    </w:p>
    <w:p w14:paraId="566A3959" w14:textId="77777777" w:rsidR="00C2378D" w:rsidRPr="008C50D7" w:rsidRDefault="00C2378D" w:rsidP="00C2378D">
      <w:pPr>
        <w:spacing w:line="276" w:lineRule="auto"/>
        <w:rPr>
          <w:rFonts w:asciiTheme="majorHAnsi" w:hAnsiTheme="majorHAnsi" w:cstheme="majorHAnsi"/>
          <w:sz w:val="16"/>
          <w:szCs w:val="16"/>
        </w:rPr>
      </w:pPr>
      <w:r w:rsidRPr="008C50D7">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8C50D7">
          <w:rPr>
            <w:rStyle w:val="Hyperlink"/>
            <w:rFonts w:asciiTheme="majorHAnsi" w:hAnsiTheme="majorHAnsi" w:cstheme="majorHAnsi"/>
            <w:color w:val="000000"/>
            <w:sz w:val="16"/>
            <w:szCs w:val="16"/>
          </w:rPr>
          <w:t>https://www.ncbi.nlm.nih.gov/pmc/articles/PMC6446569/</w:t>
        </w:r>
      </w:hyperlink>
      <w:r w:rsidRPr="008C50D7">
        <w:rPr>
          <w:rFonts w:asciiTheme="majorHAnsi" w:hAnsiTheme="majorHAnsi" w:cstheme="majorHAnsi"/>
          <w:sz w:val="16"/>
          <w:szCs w:val="16"/>
        </w:rPr>
        <w:t>, R.S.</w:t>
      </w:r>
    </w:p>
    <w:p w14:paraId="44270251" w14:textId="77777777" w:rsidR="00C2378D" w:rsidRPr="008C50D7" w:rsidRDefault="00C2378D" w:rsidP="00C2378D">
      <w:pPr>
        <w:spacing w:line="276" w:lineRule="auto"/>
        <w:rPr>
          <w:rFonts w:asciiTheme="majorHAnsi" w:hAnsiTheme="majorHAnsi" w:cstheme="majorHAnsi"/>
          <w:sz w:val="16"/>
        </w:rPr>
      </w:pPr>
      <w:r w:rsidRPr="008C50D7">
        <w:rPr>
          <w:rFonts w:asciiTheme="majorHAnsi" w:hAnsiTheme="majorHAnsi" w:cstheme="majorHAnsi"/>
          <w:b/>
          <w:bCs/>
          <w:highlight w:val="green"/>
          <w:u w:val="single"/>
        </w:rPr>
        <w:t>Pleasure</w:t>
      </w:r>
      <w:r w:rsidRPr="008C50D7">
        <w:rPr>
          <w:rFonts w:asciiTheme="majorHAnsi" w:hAnsiTheme="majorHAnsi" w:cstheme="majorHAnsi"/>
          <w:u w:val="single"/>
        </w:rPr>
        <w:t xml:space="preserve"> is not only</w:t>
      </w:r>
      <w:r w:rsidRPr="008C50D7">
        <w:rPr>
          <w:rFonts w:asciiTheme="majorHAnsi" w:hAnsiTheme="majorHAnsi" w:cstheme="majorHAnsi"/>
          <w:sz w:val="16"/>
        </w:rPr>
        <w:t xml:space="preserve"> one of the three </w:t>
      </w:r>
      <w:r w:rsidRPr="008C50D7">
        <w:rPr>
          <w:rFonts w:asciiTheme="majorHAnsi" w:hAnsiTheme="majorHAnsi" w:cstheme="majorHAnsi"/>
          <w:u w:val="single"/>
        </w:rPr>
        <w:t>primary reward functions</w:t>
      </w:r>
      <w:r w:rsidRPr="008C50D7">
        <w:rPr>
          <w:rFonts w:asciiTheme="majorHAnsi" w:hAnsiTheme="majorHAnsi" w:cstheme="majorHAnsi"/>
          <w:sz w:val="16"/>
        </w:rPr>
        <w:t xml:space="preserve"> but </w:t>
      </w:r>
      <w:r w:rsidRPr="008C50D7">
        <w:rPr>
          <w:rFonts w:asciiTheme="majorHAnsi" w:hAnsiTheme="majorHAnsi" w:cstheme="majorHAnsi"/>
          <w:u w:val="single"/>
        </w:rPr>
        <w:t xml:space="preserve">it also </w:t>
      </w:r>
      <w:r w:rsidRPr="008C50D7">
        <w:rPr>
          <w:rFonts w:asciiTheme="majorHAnsi" w:hAnsiTheme="majorHAnsi" w:cstheme="majorHAnsi"/>
          <w:b/>
          <w:bCs/>
          <w:highlight w:val="green"/>
          <w:u w:val="single"/>
        </w:rPr>
        <w:t>defines reward.</w:t>
      </w:r>
      <w:r w:rsidRPr="008C50D7">
        <w:rPr>
          <w:rFonts w:asciiTheme="majorHAnsi" w:hAnsiTheme="majorHAnsi" w:cstheme="majorHAnsi"/>
          <w:sz w:val="16"/>
        </w:rPr>
        <w:t xml:space="preserve"> As homeostasis explains the </w:t>
      </w:r>
      <w:r w:rsidRPr="008C50D7">
        <w:rPr>
          <w:rFonts w:asciiTheme="majorHAnsi" w:hAnsiTheme="majorHAnsi" w:cstheme="majorHAnsi"/>
          <w:u w:val="single"/>
        </w:rPr>
        <w:t>functions of</w:t>
      </w:r>
      <w:r w:rsidRPr="008C50D7">
        <w:rPr>
          <w:rFonts w:asciiTheme="majorHAnsi" w:hAnsiTheme="majorHAnsi" w:cstheme="majorHAnsi"/>
          <w:sz w:val="16"/>
        </w:rPr>
        <w:t xml:space="preserve"> only a limited number of </w:t>
      </w:r>
      <w:r w:rsidRPr="008C50D7">
        <w:rPr>
          <w:rFonts w:asciiTheme="majorHAnsi" w:hAnsiTheme="majorHAnsi" w:cstheme="majorHAnsi"/>
          <w:u w:val="single"/>
        </w:rPr>
        <w:t>rewards, the</w:t>
      </w:r>
      <w:r w:rsidRPr="008C50D7">
        <w:rPr>
          <w:rFonts w:asciiTheme="majorHAnsi" w:hAnsiTheme="majorHAnsi" w:cstheme="majorHAnsi"/>
          <w:sz w:val="16"/>
        </w:rPr>
        <w:t xml:space="preserve"> principal </w:t>
      </w:r>
      <w:r w:rsidRPr="008C50D7">
        <w:rPr>
          <w:rFonts w:asciiTheme="majorHAnsi" w:hAnsiTheme="majorHAnsi" w:cstheme="majorHAnsi"/>
          <w:highlight w:val="green"/>
          <w:u w:val="single"/>
        </w:rPr>
        <w:t>reason why particular stimuli</w:t>
      </w:r>
      <w:r w:rsidRPr="008C50D7">
        <w:rPr>
          <w:rFonts w:asciiTheme="majorHAnsi" w:hAnsiTheme="majorHAnsi" w:cstheme="majorHAnsi"/>
          <w:u w:val="single"/>
        </w:rPr>
        <w:t xml:space="preserve">, objects, events, situations, and activities </w:t>
      </w:r>
      <w:r w:rsidRPr="008C50D7">
        <w:rPr>
          <w:rFonts w:asciiTheme="majorHAnsi" w:hAnsiTheme="majorHAnsi" w:cstheme="majorHAnsi"/>
          <w:highlight w:val="green"/>
          <w:u w:val="single"/>
        </w:rPr>
        <w:t>are rewarding</w:t>
      </w:r>
      <w:r w:rsidRPr="008C50D7">
        <w:rPr>
          <w:rFonts w:asciiTheme="majorHAnsi" w:hAnsiTheme="majorHAnsi" w:cstheme="majorHAnsi"/>
          <w:sz w:val="16"/>
        </w:rPr>
        <w:t xml:space="preserve"> may be </w:t>
      </w:r>
      <w:r w:rsidRPr="008C50D7">
        <w:rPr>
          <w:rFonts w:asciiTheme="majorHAnsi" w:hAnsiTheme="majorHAnsi" w:cstheme="majorHAnsi"/>
          <w:highlight w:val="green"/>
          <w:u w:val="single"/>
        </w:rPr>
        <w:t>due to pleasure.</w:t>
      </w:r>
      <w:r w:rsidRPr="008C50D7">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8C50D7">
        <w:rPr>
          <w:rFonts w:asciiTheme="majorHAnsi" w:hAnsiTheme="majorHAnsi" w:cstheme="majorHAnsi"/>
          <w:u w:val="single"/>
        </w:rPr>
        <w:t>Pleasure, as the primary effect of rewards</w:t>
      </w:r>
      <w:r w:rsidRPr="008C50D7">
        <w:rPr>
          <w:rFonts w:asciiTheme="majorHAnsi" w:hAnsiTheme="majorHAnsi" w:cstheme="majorHAnsi"/>
          <w:sz w:val="16"/>
        </w:rPr>
        <w:t xml:space="preserve">, drives the prime reward functions of learning, approach behavior, and decision making and </w:t>
      </w:r>
      <w:r w:rsidRPr="008C50D7">
        <w:rPr>
          <w:rFonts w:asciiTheme="majorHAnsi" w:hAnsiTheme="majorHAnsi" w:cstheme="majorHAnsi"/>
          <w:highlight w:val="green"/>
          <w:u w:val="single"/>
        </w:rPr>
        <w:t xml:space="preserve">provides the </w:t>
      </w:r>
      <w:r w:rsidRPr="008C50D7">
        <w:rPr>
          <w:rFonts w:asciiTheme="majorHAnsi" w:hAnsiTheme="majorHAnsi" w:cstheme="majorHAnsi"/>
          <w:b/>
          <w:bCs/>
          <w:highlight w:val="green"/>
          <w:u w:val="single"/>
        </w:rPr>
        <w:t>basis for hedonic theories</w:t>
      </w:r>
      <w:r w:rsidRPr="008C50D7">
        <w:rPr>
          <w:rFonts w:asciiTheme="majorHAnsi" w:hAnsiTheme="majorHAnsi" w:cstheme="majorHAnsi"/>
          <w:highlight w:val="green"/>
          <w:u w:val="single"/>
        </w:rPr>
        <w:t xml:space="preserve"> of reward</w:t>
      </w:r>
      <w:r w:rsidRPr="008C50D7">
        <w:rPr>
          <w:rFonts w:asciiTheme="majorHAnsi" w:hAnsiTheme="majorHAnsi" w:cstheme="majorHAnsi"/>
          <w:u w:val="single"/>
        </w:rPr>
        <w:t xml:space="preserve"> function. We are attracted by</w:t>
      </w:r>
      <w:r w:rsidRPr="008C50D7">
        <w:rPr>
          <w:rFonts w:asciiTheme="majorHAnsi" w:hAnsiTheme="majorHAnsi" w:cstheme="majorHAnsi"/>
          <w:sz w:val="16"/>
        </w:rPr>
        <w:t xml:space="preserve"> most </w:t>
      </w:r>
      <w:r w:rsidRPr="008C50D7">
        <w:rPr>
          <w:rFonts w:asciiTheme="majorHAnsi" w:hAnsiTheme="majorHAnsi" w:cstheme="majorHAnsi"/>
          <w:u w:val="single"/>
        </w:rPr>
        <w:t>rewards and exert intense efforts to obtain them</w:t>
      </w:r>
      <w:r w:rsidRPr="008C50D7">
        <w:rPr>
          <w:rFonts w:asciiTheme="majorHAnsi" w:hAnsiTheme="majorHAnsi" w:cstheme="majorHAnsi"/>
          <w:sz w:val="16"/>
        </w:rPr>
        <w:t xml:space="preserve">, just </w:t>
      </w:r>
      <w:r w:rsidRPr="008C50D7">
        <w:rPr>
          <w:rFonts w:asciiTheme="majorHAnsi" w:hAnsiTheme="majorHAnsi" w:cstheme="majorHAnsi"/>
          <w:u w:val="single"/>
        </w:rPr>
        <w:t>because they are enjoyable</w:t>
      </w:r>
      <w:r w:rsidRPr="008C50D7">
        <w:rPr>
          <w:rFonts w:asciiTheme="majorHAnsi" w:hAnsiTheme="majorHAnsi" w:cstheme="majorHAnsi"/>
          <w:sz w:val="16"/>
        </w:rPr>
        <w:t xml:space="preserve"> [10].</w:t>
      </w:r>
    </w:p>
    <w:p w14:paraId="2790C85A" w14:textId="77777777" w:rsidR="00C2378D" w:rsidRPr="008C50D7" w:rsidRDefault="00C2378D" w:rsidP="00C2378D">
      <w:pPr>
        <w:spacing w:line="276" w:lineRule="auto"/>
        <w:rPr>
          <w:rFonts w:asciiTheme="majorHAnsi" w:hAnsiTheme="majorHAnsi" w:cstheme="majorHAnsi"/>
          <w:sz w:val="16"/>
        </w:rPr>
      </w:pPr>
      <w:r w:rsidRPr="008C50D7">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8C50D7">
        <w:rPr>
          <w:rFonts w:asciiTheme="majorHAnsi" w:hAnsiTheme="majorHAnsi" w:cstheme="majorHAnsi"/>
          <w:u w:val="single"/>
        </w:rPr>
        <w:t>using both humans and detailed invasive brain analysis of animals has discovered some critical ways that the brain processes pleasure</w:t>
      </w:r>
      <w:r w:rsidRPr="008C50D7">
        <w:rPr>
          <w:rFonts w:asciiTheme="majorHAnsi" w:hAnsiTheme="majorHAnsi" w:cstheme="majorHAnsi"/>
          <w:sz w:val="16"/>
        </w:rPr>
        <w:t xml:space="preserve"> [14].</w:t>
      </w:r>
    </w:p>
    <w:p w14:paraId="7862DFE3" w14:textId="77777777" w:rsidR="00C2378D" w:rsidRPr="008C50D7" w:rsidRDefault="00C2378D" w:rsidP="00C2378D">
      <w:pPr>
        <w:spacing w:line="276" w:lineRule="auto"/>
        <w:rPr>
          <w:rFonts w:asciiTheme="majorHAnsi" w:hAnsiTheme="majorHAnsi" w:cstheme="majorHAnsi"/>
          <w:sz w:val="16"/>
        </w:rPr>
      </w:pPr>
      <w:r w:rsidRPr="008C50D7">
        <w:rPr>
          <w:rFonts w:asciiTheme="majorHAnsi" w:hAnsiTheme="majorHAnsi" w:cstheme="majorHAnsi"/>
          <w:u w:val="single"/>
        </w:rPr>
        <w:t>Pleasure as a hallmark of reward is sufficient for defining a reward</w:t>
      </w:r>
      <w:r w:rsidRPr="008C50D7">
        <w:rPr>
          <w:rFonts w:asciiTheme="majorHAnsi" w:hAnsiTheme="majorHAnsi" w:cstheme="majorHAnsi"/>
          <w:sz w:val="16"/>
        </w:rPr>
        <w:t xml:space="preserve">, but it may not be necessary. </w:t>
      </w:r>
      <w:r w:rsidRPr="008C50D7">
        <w:rPr>
          <w:rFonts w:asciiTheme="majorHAnsi" w:hAnsiTheme="majorHAnsi" w:cstheme="majorHAnsi"/>
          <w:u w:val="single"/>
        </w:rPr>
        <w:t>A reward may generate positive</w:t>
      </w:r>
      <w:r w:rsidRPr="008C50D7">
        <w:rPr>
          <w:rFonts w:asciiTheme="majorHAnsi" w:hAnsiTheme="majorHAnsi" w:cstheme="majorHAnsi"/>
          <w:sz w:val="16"/>
        </w:rPr>
        <w:t xml:space="preserve"> learning and approach </w:t>
      </w:r>
      <w:r w:rsidRPr="008C50D7">
        <w:rPr>
          <w:rFonts w:asciiTheme="majorHAnsi" w:hAnsiTheme="majorHAnsi" w:cstheme="majorHAnsi"/>
          <w:u w:val="single"/>
        </w:rPr>
        <w:t>behavior</w:t>
      </w:r>
      <w:r w:rsidRPr="008C50D7">
        <w:rPr>
          <w:rFonts w:asciiTheme="majorHAnsi" w:hAnsiTheme="majorHAnsi" w:cstheme="majorHAnsi"/>
          <w:sz w:val="16"/>
        </w:rPr>
        <w:t xml:space="preserve"> simply </w:t>
      </w:r>
      <w:r w:rsidRPr="008C50D7">
        <w:rPr>
          <w:rFonts w:asciiTheme="majorHAnsi" w:hAnsiTheme="majorHAnsi" w:cstheme="majorHAnsi"/>
          <w:u w:val="single"/>
        </w:rPr>
        <w:t>because it contains substances that are essential for body function.</w:t>
      </w:r>
      <w:r w:rsidRPr="008C50D7">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433F457" w14:textId="77777777" w:rsidR="00C2378D" w:rsidRPr="008C50D7" w:rsidRDefault="00C2378D" w:rsidP="00C2378D">
      <w:pPr>
        <w:spacing w:line="276" w:lineRule="auto"/>
        <w:rPr>
          <w:rFonts w:asciiTheme="majorHAnsi" w:hAnsiTheme="majorHAnsi" w:cstheme="majorHAnsi"/>
          <w:sz w:val="16"/>
        </w:rPr>
      </w:pPr>
      <w:r w:rsidRPr="008C50D7">
        <w:rPr>
          <w:rFonts w:asciiTheme="majorHAnsi" w:hAnsiTheme="majorHAnsi" w:cstheme="majorHAnsi"/>
          <w:sz w:val="16"/>
        </w:rPr>
        <w:t>Evolutionary theories of pleasure: The love connection BO:D</w:t>
      </w:r>
    </w:p>
    <w:p w14:paraId="58315E3C" w14:textId="77777777" w:rsidR="00C2378D" w:rsidRPr="008C50D7" w:rsidRDefault="00C2378D" w:rsidP="00C2378D">
      <w:pPr>
        <w:spacing w:line="276" w:lineRule="auto"/>
        <w:rPr>
          <w:rFonts w:asciiTheme="majorHAnsi" w:hAnsiTheme="majorHAnsi" w:cstheme="majorHAnsi"/>
          <w:sz w:val="16"/>
        </w:rPr>
      </w:pPr>
      <w:r w:rsidRPr="008C50D7">
        <w:rPr>
          <w:rFonts w:asciiTheme="majorHAnsi" w:hAnsiTheme="majorHAnsi" w:cstheme="majorHAnsi"/>
          <w:sz w:val="16"/>
        </w:rPr>
        <w:t xml:space="preserve">Charles Darwin and other biological scientists that have examined the biological </w:t>
      </w:r>
      <w:r w:rsidRPr="008C50D7">
        <w:rPr>
          <w:rFonts w:asciiTheme="majorHAnsi" w:hAnsiTheme="majorHAnsi" w:cstheme="majorHAnsi"/>
          <w:u w:val="single"/>
        </w:rPr>
        <w:t>evolution and its basic principles found</w:t>
      </w:r>
      <w:r w:rsidRPr="008C50D7">
        <w:rPr>
          <w:rFonts w:asciiTheme="majorHAnsi" w:hAnsiTheme="majorHAnsi" w:cstheme="majorHAnsi"/>
          <w:sz w:val="16"/>
        </w:rPr>
        <w:t xml:space="preserve"> various </w:t>
      </w:r>
      <w:r w:rsidRPr="008C50D7">
        <w:rPr>
          <w:rFonts w:asciiTheme="majorHAnsi" w:hAnsiTheme="majorHAnsi" w:cstheme="majorHAnsi"/>
          <w:u w:val="single"/>
        </w:rPr>
        <w:t>mechanisms that steer behavior and biological development.</w:t>
      </w:r>
      <w:r w:rsidRPr="008C50D7">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8F8F936" w14:textId="77777777" w:rsidR="00C2378D" w:rsidRPr="008C50D7" w:rsidRDefault="00C2378D" w:rsidP="00C2378D">
      <w:pPr>
        <w:spacing w:line="276" w:lineRule="auto"/>
        <w:rPr>
          <w:rFonts w:asciiTheme="majorHAnsi" w:hAnsiTheme="majorHAnsi" w:cstheme="majorHAnsi"/>
          <w:sz w:val="16"/>
        </w:rPr>
      </w:pPr>
      <w:r w:rsidRPr="008C50D7">
        <w:rPr>
          <w:rFonts w:asciiTheme="majorHAnsi" w:hAnsiTheme="majorHAnsi" w:cstheme="majorHAnsi"/>
          <w:sz w:val="16"/>
        </w:rPr>
        <w:t xml:space="preserve">It is well established that modern biological theory conjectures that </w:t>
      </w:r>
      <w:r w:rsidRPr="008C50D7">
        <w:rPr>
          <w:rFonts w:asciiTheme="majorHAnsi" w:hAnsiTheme="majorHAnsi" w:cstheme="majorHAnsi"/>
          <w:b/>
          <w:bCs/>
          <w:highlight w:val="green"/>
          <w:u w:val="single"/>
        </w:rPr>
        <w:t>organisms are</w:t>
      </w:r>
      <w:r w:rsidRPr="008C50D7">
        <w:rPr>
          <w:rFonts w:asciiTheme="majorHAnsi" w:hAnsiTheme="majorHAnsi" w:cstheme="majorHAnsi"/>
          <w:u w:val="single"/>
        </w:rPr>
        <w:t xml:space="preserve"> the </w:t>
      </w:r>
      <w:r w:rsidRPr="008C50D7">
        <w:rPr>
          <w:rFonts w:asciiTheme="majorHAnsi" w:hAnsiTheme="majorHAnsi" w:cstheme="majorHAnsi"/>
          <w:b/>
          <w:bCs/>
          <w:highlight w:val="green"/>
          <w:u w:val="single"/>
        </w:rPr>
        <w:t>result of evolutionary competition.</w:t>
      </w:r>
      <w:r w:rsidRPr="008C50D7">
        <w:rPr>
          <w:rFonts w:asciiTheme="majorHAnsi" w:hAnsiTheme="majorHAnsi" w:cstheme="majorHAnsi"/>
          <w:sz w:val="16"/>
        </w:rPr>
        <w:t xml:space="preserve"> In fact, Richard </w:t>
      </w:r>
      <w:r w:rsidRPr="008C50D7">
        <w:rPr>
          <w:rFonts w:asciiTheme="majorHAnsi" w:hAnsiTheme="majorHAnsi" w:cstheme="majorHAnsi"/>
          <w:u w:val="single"/>
        </w:rPr>
        <w:t>Dawkins stresses gene survival and propagation as the basic mechanism of life</w:t>
      </w:r>
      <w:r w:rsidRPr="008C50D7">
        <w:rPr>
          <w:rFonts w:asciiTheme="majorHAnsi" w:hAnsiTheme="majorHAnsi" w:cstheme="majorHAnsi"/>
          <w:sz w:val="16"/>
        </w:rPr>
        <w:t xml:space="preserve"> [20]. Only genes that lead to </w:t>
      </w:r>
      <w:r w:rsidRPr="008C50D7">
        <w:rPr>
          <w:rFonts w:asciiTheme="majorHAnsi" w:hAnsiTheme="majorHAnsi" w:cstheme="majorHAnsi"/>
          <w:u w:val="single"/>
        </w:rPr>
        <w:t>the fittest phenotype will make it.</w:t>
      </w:r>
      <w:r w:rsidRPr="008C50D7">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8C50D7">
        <w:rPr>
          <w:rFonts w:asciiTheme="majorHAnsi" w:hAnsiTheme="majorHAnsi" w:cstheme="majorHAnsi"/>
          <w:u w:val="single"/>
        </w:rPr>
        <w:t xml:space="preserve">the ultimate, distal function of </w:t>
      </w:r>
      <w:r w:rsidRPr="008C50D7">
        <w:rPr>
          <w:rFonts w:asciiTheme="majorHAnsi" w:hAnsiTheme="majorHAnsi" w:cstheme="majorHAnsi"/>
          <w:highlight w:val="green"/>
          <w:u w:val="single"/>
        </w:rPr>
        <w:t>rewards</w:t>
      </w:r>
      <w:r w:rsidRPr="008C50D7">
        <w:rPr>
          <w:rFonts w:asciiTheme="majorHAnsi" w:hAnsiTheme="majorHAnsi" w:cstheme="majorHAnsi"/>
          <w:u w:val="single"/>
        </w:rPr>
        <w:t xml:space="preserve"> is to </w:t>
      </w:r>
      <w:r w:rsidRPr="008C50D7">
        <w:rPr>
          <w:rFonts w:asciiTheme="majorHAnsi" w:hAnsiTheme="majorHAnsi" w:cstheme="majorHAnsi"/>
          <w:highlight w:val="green"/>
          <w:u w:val="single"/>
        </w:rPr>
        <w:t>increase</w:t>
      </w:r>
      <w:r w:rsidRPr="008C50D7">
        <w:rPr>
          <w:rFonts w:asciiTheme="majorHAnsi" w:hAnsiTheme="majorHAnsi" w:cstheme="majorHAnsi"/>
          <w:u w:val="single"/>
        </w:rPr>
        <w:t xml:space="preserve"> evolutionary </w:t>
      </w:r>
      <w:r w:rsidRPr="008C50D7">
        <w:rPr>
          <w:rFonts w:asciiTheme="majorHAnsi" w:hAnsiTheme="majorHAnsi" w:cstheme="majorHAnsi"/>
          <w:highlight w:val="green"/>
          <w:u w:val="single"/>
        </w:rPr>
        <w:t>fitness</w:t>
      </w:r>
      <w:r w:rsidRPr="008C50D7">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27D8F85" w14:textId="77777777" w:rsidR="00C2378D" w:rsidRPr="008C50D7" w:rsidRDefault="00C2378D" w:rsidP="00C2378D">
      <w:pPr>
        <w:spacing w:line="276" w:lineRule="auto"/>
        <w:rPr>
          <w:rFonts w:asciiTheme="majorHAnsi" w:hAnsiTheme="majorHAnsi" w:cstheme="majorHAnsi"/>
          <w:sz w:val="16"/>
          <w:szCs w:val="16"/>
          <w:u w:val="single"/>
        </w:rPr>
      </w:pPr>
      <w:r w:rsidRPr="008C50D7">
        <w:rPr>
          <w:rFonts w:asciiTheme="majorHAnsi" w:hAnsiTheme="majorHAnsi" w:cstheme="majorHAnsi"/>
          <w:u w:val="single"/>
        </w:rPr>
        <w:t>Behavioral reward functions have evolved to help individuals to survive and propagate their genes</w:t>
      </w:r>
      <w:r w:rsidRPr="008C50D7">
        <w:rPr>
          <w:rFonts w:asciiTheme="majorHAnsi" w:hAnsiTheme="majorHAnsi" w:cstheme="majorHAnsi"/>
          <w:sz w:val="16"/>
        </w:rPr>
        <w:t xml:space="preserve">. Apparently, </w:t>
      </w:r>
      <w:r w:rsidRPr="008C50D7">
        <w:rPr>
          <w:rFonts w:asciiTheme="majorHAnsi" w:hAnsiTheme="majorHAnsi" w:cstheme="majorHAnsi"/>
          <w:u w:val="single"/>
        </w:rPr>
        <w:t>people need to live well and long enough to reproduce.</w:t>
      </w:r>
      <w:r w:rsidRPr="008C50D7">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C50D7">
        <w:rPr>
          <w:rFonts w:asciiTheme="majorHAnsi" w:hAnsiTheme="majorHAnsi" w:cstheme="majorHAnsi"/>
          <w:u w:val="single"/>
        </w:rPr>
        <w:t>any small edge will ultimately result in evolutionary advantage</w:t>
      </w:r>
      <w:r w:rsidRPr="008C50D7">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8C50D7">
        <w:rPr>
          <w:rFonts w:asciiTheme="majorHAnsi" w:hAnsiTheme="majorHAnsi" w:cstheme="majorHAnsi"/>
          <w:u w:val="single"/>
        </w:rPr>
        <w:t>Thus the distal reward function in gene propagation and evolutionary fitness defines the proximal reward functions that we see</w:t>
      </w:r>
      <w:r w:rsidRPr="008C50D7">
        <w:rPr>
          <w:rFonts w:asciiTheme="majorHAnsi" w:hAnsiTheme="majorHAnsi" w:cstheme="majorHAnsi"/>
          <w:sz w:val="16"/>
        </w:rPr>
        <w:t xml:space="preserve"> in everyday behavior. </w:t>
      </w:r>
      <w:r w:rsidRPr="008C50D7">
        <w:rPr>
          <w:rFonts w:asciiTheme="majorHAnsi" w:hAnsiTheme="majorHAnsi" w:cstheme="majorHAnsi"/>
          <w:u w:val="single"/>
        </w:rPr>
        <w:t xml:space="preserve">That is why </w:t>
      </w:r>
      <w:r w:rsidRPr="008C50D7">
        <w:rPr>
          <w:rFonts w:asciiTheme="majorHAnsi" w:hAnsiTheme="majorHAnsi" w:cstheme="majorHAnsi"/>
          <w:highlight w:val="green"/>
          <w:u w:val="single"/>
        </w:rPr>
        <w:t>foods, drinks, mates, and offspring are rewarding.</w:t>
      </w:r>
    </w:p>
    <w:p w14:paraId="25F7A162" w14:textId="77777777" w:rsidR="00C2378D" w:rsidRPr="008C50D7" w:rsidRDefault="00C2378D" w:rsidP="00C2378D">
      <w:pPr>
        <w:spacing w:line="276" w:lineRule="auto"/>
        <w:rPr>
          <w:rFonts w:asciiTheme="majorHAnsi" w:hAnsiTheme="majorHAnsi" w:cstheme="majorHAnsi"/>
          <w:sz w:val="8"/>
          <w:szCs w:val="8"/>
        </w:rPr>
      </w:pPr>
      <w:r w:rsidRPr="008C50D7">
        <w:rPr>
          <w:rFonts w:asciiTheme="majorHAnsi" w:hAnsiTheme="majorHAnsi" w:cstheme="majorHAnsi"/>
          <w:sz w:val="8"/>
          <w:szCs w:val="8"/>
        </w:rPr>
        <w:t xml:space="preserve">There have been theories linking pleasure as a required component of health benefits salutogenesis, (salugenesis). In essence, under these terms, </w:t>
      </w:r>
      <w:r w:rsidRPr="008C50D7">
        <w:rPr>
          <w:rFonts w:asciiTheme="majorHAnsi" w:hAnsiTheme="majorHAnsi" w:cstheme="majorHAnsi"/>
          <w:sz w:val="8"/>
          <w:szCs w:val="8"/>
          <w:u w:val="single"/>
        </w:rPr>
        <w:t>pleasure is described as a state or feeling of happiness and satisfaction resulting from an experience that one enjoys.</w:t>
      </w:r>
      <w:r w:rsidRPr="008C50D7">
        <w:rPr>
          <w:rFonts w:asciiTheme="majorHAnsi" w:hAnsiTheme="majorHAnsi" w:cstheme="maj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7F6EBB2" w14:textId="77777777" w:rsidR="00C2378D" w:rsidRPr="008C50D7" w:rsidRDefault="00C2378D" w:rsidP="00C2378D">
      <w:pPr>
        <w:spacing w:line="276" w:lineRule="auto"/>
        <w:rPr>
          <w:rFonts w:asciiTheme="majorHAnsi" w:hAnsiTheme="majorHAnsi" w:cstheme="majorHAnsi"/>
          <w:sz w:val="8"/>
          <w:szCs w:val="8"/>
        </w:rPr>
      </w:pPr>
      <w:r w:rsidRPr="008C50D7">
        <w:rPr>
          <w:rFonts w:asciiTheme="majorHAnsi" w:hAnsiTheme="majorHAnsi" w:cstheme="majorHAnsi"/>
          <w:sz w:val="8"/>
          <w:szCs w:val="8"/>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6BCD3E5" w14:textId="77777777" w:rsidR="00C2378D" w:rsidRPr="008C50D7" w:rsidRDefault="00C2378D" w:rsidP="00C2378D">
      <w:pPr>
        <w:spacing w:line="276" w:lineRule="auto"/>
        <w:rPr>
          <w:rFonts w:asciiTheme="majorHAnsi" w:hAnsiTheme="majorHAnsi" w:cstheme="majorHAnsi"/>
          <w:sz w:val="8"/>
          <w:szCs w:val="8"/>
        </w:rPr>
      </w:pPr>
      <w:r w:rsidRPr="008C50D7">
        <w:rPr>
          <w:rFonts w:asciiTheme="majorHAnsi" w:hAnsiTheme="majorHAnsi" w:cstheme="majorHAnsi"/>
          <w:sz w:val="8"/>
          <w:szCs w:val="8"/>
        </w:rPr>
        <w:t>Finding happiness is different between apes and humans</w:t>
      </w:r>
    </w:p>
    <w:p w14:paraId="5519D5ED" w14:textId="77777777" w:rsidR="00C2378D" w:rsidRPr="008C50D7" w:rsidRDefault="00C2378D" w:rsidP="00C2378D">
      <w:pPr>
        <w:spacing w:line="276" w:lineRule="auto"/>
        <w:rPr>
          <w:rFonts w:asciiTheme="majorHAnsi" w:hAnsiTheme="majorHAnsi" w:cstheme="majorHAnsi"/>
          <w:sz w:val="8"/>
          <w:szCs w:val="8"/>
        </w:rPr>
      </w:pPr>
      <w:r w:rsidRPr="008C50D7">
        <w:rPr>
          <w:rFonts w:asciiTheme="majorHAnsi" w:hAnsiTheme="majorHAnsi" w:cstheme="majorHAnsi"/>
          <w:sz w:val="8"/>
          <w:szCs w:val="8"/>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B30C7DA" w14:textId="77777777" w:rsidR="00C2378D" w:rsidRPr="008C50D7" w:rsidRDefault="00C2378D" w:rsidP="00C2378D">
      <w:pPr>
        <w:spacing w:line="276" w:lineRule="auto"/>
        <w:rPr>
          <w:rFonts w:asciiTheme="majorHAnsi" w:hAnsiTheme="majorHAnsi" w:cstheme="majorHAnsi"/>
          <w:sz w:val="16"/>
        </w:rPr>
      </w:pPr>
      <w:r w:rsidRPr="008C50D7">
        <w:rPr>
          <w:rFonts w:asciiTheme="majorHAnsi" w:hAnsiTheme="majorHAnsi" w:cstheme="majorHAnsi"/>
          <w:sz w:val="16"/>
        </w:rPr>
        <w:t xml:space="preserve">Remarkably, there are </w:t>
      </w:r>
      <w:r w:rsidRPr="008C50D7">
        <w:rPr>
          <w:rFonts w:asciiTheme="majorHAnsi" w:hAnsiTheme="majorHAnsi" w:cstheme="majorHAnsi"/>
          <w:u w:val="single"/>
        </w:rPr>
        <w:t>pathways for ordinary liking and pleasure</w:t>
      </w:r>
      <w:r w:rsidRPr="008C50D7">
        <w:rPr>
          <w:rFonts w:asciiTheme="majorHAnsi" w:hAnsiTheme="majorHAnsi" w:cstheme="majorHAnsi"/>
          <w:sz w:val="16"/>
        </w:rPr>
        <w:t xml:space="preserve">, which </w:t>
      </w:r>
      <w:r w:rsidRPr="008C50D7">
        <w:rPr>
          <w:rFonts w:asciiTheme="majorHAnsi" w:hAnsiTheme="majorHAnsi" w:cstheme="majorHAnsi"/>
          <w:u w:val="single"/>
        </w:rPr>
        <w:t>are limited in scope</w:t>
      </w:r>
      <w:r w:rsidRPr="008C50D7">
        <w:rPr>
          <w:rFonts w:asciiTheme="majorHAnsi" w:hAnsiTheme="majorHAnsi" w:cstheme="majorHAnsi"/>
          <w:sz w:val="16"/>
        </w:rPr>
        <w:t xml:space="preserve"> as described above in this commentary. However, </w:t>
      </w:r>
      <w:r w:rsidRPr="008C50D7">
        <w:rPr>
          <w:rFonts w:asciiTheme="majorHAnsi" w:hAnsiTheme="majorHAnsi" w:cstheme="majorHAnsi"/>
          <w:u w:val="single"/>
        </w:rPr>
        <w:t xml:space="preserve">there are </w:t>
      </w:r>
      <w:r w:rsidRPr="008C50D7">
        <w:rPr>
          <w:rFonts w:asciiTheme="majorHAnsi" w:hAnsiTheme="majorHAnsi" w:cstheme="majorHAnsi"/>
          <w:b/>
          <w:bCs/>
          <w:highlight w:val="green"/>
          <w:u w:val="single"/>
        </w:rPr>
        <w:t>many brain regions</w:t>
      </w:r>
      <w:r w:rsidRPr="008C50D7">
        <w:rPr>
          <w:rFonts w:asciiTheme="majorHAnsi" w:hAnsiTheme="majorHAnsi" w:cstheme="majorHAnsi"/>
          <w:sz w:val="16"/>
        </w:rPr>
        <w:t xml:space="preserve">, often termed hot and cold spots, </w:t>
      </w:r>
      <w:r w:rsidRPr="008C50D7">
        <w:rPr>
          <w:rFonts w:asciiTheme="majorHAnsi" w:hAnsiTheme="majorHAnsi" w:cstheme="majorHAnsi"/>
          <w:u w:val="single"/>
        </w:rPr>
        <w:t xml:space="preserve">that significantly </w:t>
      </w:r>
      <w:r w:rsidRPr="008C50D7">
        <w:rPr>
          <w:rFonts w:asciiTheme="majorHAnsi" w:hAnsiTheme="majorHAnsi" w:cstheme="majorHAnsi"/>
          <w:b/>
          <w:bCs/>
          <w:highlight w:val="green"/>
          <w:u w:val="single"/>
        </w:rPr>
        <w:t>modulate</w:t>
      </w:r>
      <w:r w:rsidRPr="008C50D7">
        <w:rPr>
          <w:rFonts w:asciiTheme="majorHAnsi" w:hAnsiTheme="majorHAnsi" w:cstheme="majorHAnsi"/>
          <w:sz w:val="16"/>
        </w:rPr>
        <w:t xml:space="preserve"> (increase or decrease) </w:t>
      </w:r>
      <w:r w:rsidRPr="008C50D7">
        <w:rPr>
          <w:rFonts w:asciiTheme="majorHAnsi" w:hAnsiTheme="majorHAnsi" w:cstheme="majorHAnsi"/>
          <w:u w:val="single"/>
        </w:rPr>
        <w:t xml:space="preserve">our </w:t>
      </w:r>
      <w:r w:rsidRPr="008C50D7">
        <w:rPr>
          <w:rFonts w:asciiTheme="majorHAnsi" w:hAnsiTheme="majorHAnsi" w:cstheme="majorHAnsi"/>
          <w:b/>
          <w:bCs/>
          <w:highlight w:val="green"/>
          <w:u w:val="single"/>
        </w:rPr>
        <w:t>pleasure or</w:t>
      </w:r>
      <w:r w:rsidRPr="008C50D7">
        <w:rPr>
          <w:rFonts w:asciiTheme="majorHAnsi" w:hAnsiTheme="majorHAnsi" w:cstheme="majorHAnsi"/>
          <w:u w:val="single"/>
        </w:rPr>
        <w:t xml:space="preserve"> even produce</w:t>
      </w:r>
      <w:r w:rsidRPr="008C50D7">
        <w:rPr>
          <w:rFonts w:asciiTheme="majorHAnsi" w:hAnsiTheme="majorHAnsi" w:cstheme="majorHAnsi"/>
          <w:b/>
          <w:bCs/>
          <w:u w:val="single"/>
        </w:rPr>
        <w:t xml:space="preserve"> </w:t>
      </w:r>
      <w:r w:rsidRPr="008C50D7">
        <w:rPr>
          <w:rFonts w:asciiTheme="majorHAnsi" w:hAnsiTheme="majorHAnsi" w:cstheme="majorHAnsi"/>
          <w:b/>
          <w:bCs/>
          <w:highlight w:val="green"/>
          <w:u w:val="single"/>
        </w:rPr>
        <w:t>the opposite</w:t>
      </w:r>
      <w:r w:rsidRPr="008C50D7">
        <w:rPr>
          <w:rFonts w:asciiTheme="majorHAnsi" w:hAnsiTheme="majorHAnsi" w:cstheme="majorHAnsi"/>
          <w:sz w:val="16"/>
        </w:rPr>
        <w:t xml:space="preserve"> of pleasure— that is </w:t>
      </w:r>
      <w:r w:rsidRPr="008C50D7">
        <w:rPr>
          <w:rFonts w:asciiTheme="majorHAnsi" w:hAnsiTheme="majorHAnsi" w:cstheme="majorHAnsi"/>
          <w:u w:val="single"/>
        </w:rPr>
        <w:t>disgust and fear</w:t>
      </w:r>
      <w:r w:rsidRPr="008C50D7">
        <w:rPr>
          <w:rFonts w:asciiTheme="majorHAnsi" w:hAnsiTheme="majorHAnsi" w:cstheme="majorHAnsi"/>
          <w:sz w:val="16"/>
        </w:rPr>
        <w:t xml:space="preserve"> [39]. </w:t>
      </w:r>
      <w:r w:rsidRPr="008C50D7">
        <w:rPr>
          <w:rFonts w:asciiTheme="majorHAnsi" w:hAnsiTheme="majorHAnsi" w:cstheme="majorHAnsi"/>
          <w:u w:val="single"/>
        </w:rPr>
        <w:t>One</w:t>
      </w:r>
      <w:r w:rsidRPr="008C50D7">
        <w:rPr>
          <w:rFonts w:asciiTheme="majorHAnsi" w:hAnsiTheme="majorHAnsi" w:cstheme="majorHAnsi"/>
          <w:sz w:val="16"/>
        </w:rPr>
        <w:t xml:space="preserve"> specific </w:t>
      </w:r>
      <w:r w:rsidRPr="008C50D7">
        <w:rPr>
          <w:rFonts w:asciiTheme="majorHAnsi" w:hAnsiTheme="majorHAnsi" w:cstheme="majorHAnsi"/>
          <w:u w:val="single"/>
        </w:rPr>
        <w:t>region</w:t>
      </w:r>
      <w:r w:rsidRPr="008C50D7">
        <w:rPr>
          <w:rFonts w:asciiTheme="majorHAnsi" w:hAnsiTheme="majorHAnsi" w:cstheme="majorHAnsi"/>
          <w:sz w:val="16"/>
        </w:rPr>
        <w:t xml:space="preserve"> of the nucleus accumbens </w:t>
      </w:r>
      <w:r w:rsidRPr="008C50D7">
        <w:rPr>
          <w:rFonts w:asciiTheme="majorHAnsi" w:hAnsiTheme="majorHAnsi" w:cstheme="majorHAnsi"/>
          <w:u w:val="single"/>
        </w:rPr>
        <w:t>is organized like a computer keyboard, with particular stimulus triggers in rows</w:t>
      </w:r>
      <w:r w:rsidRPr="008C50D7">
        <w:rPr>
          <w:rFonts w:asciiTheme="majorHAnsi" w:hAnsiTheme="majorHAnsi" w:cstheme="majorHAnsi"/>
          <w:sz w:val="16"/>
        </w:rPr>
        <w:t xml:space="preserve">— producing an increase and decrease of pleasure and disgust. Moreover, </w:t>
      </w:r>
      <w:r w:rsidRPr="008C50D7">
        <w:rPr>
          <w:rFonts w:asciiTheme="majorHAnsi" w:hAnsiTheme="majorHAnsi" w:cstheme="majorHAnsi"/>
          <w:u w:val="single"/>
        </w:rPr>
        <w:t>the cortex has unique roles in the cognitive evaluation of our feelings of pleasure</w:t>
      </w:r>
      <w:r w:rsidRPr="008C50D7">
        <w:rPr>
          <w:rFonts w:asciiTheme="majorHAnsi" w:hAnsiTheme="majorHAnsi" w:cstheme="majorHAnsi"/>
          <w:sz w:val="16"/>
        </w:rPr>
        <w:t xml:space="preserve"> [40]. Importantly, the interplay of these multiple triggers and the higher brain centers in the prefrontal cortex are very intricate and are just being uncovered.</w:t>
      </w:r>
    </w:p>
    <w:p w14:paraId="796FDF77" w14:textId="77777777" w:rsidR="00C2378D" w:rsidRPr="008C50D7" w:rsidRDefault="00C2378D" w:rsidP="00C2378D">
      <w:pPr>
        <w:spacing w:line="276" w:lineRule="auto"/>
        <w:rPr>
          <w:rFonts w:asciiTheme="majorHAnsi" w:hAnsiTheme="majorHAnsi" w:cstheme="majorHAnsi"/>
          <w:sz w:val="8"/>
          <w:szCs w:val="8"/>
        </w:rPr>
      </w:pPr>
      <w:r w:rsidRPr="008C50D7">
        <w:rPr>
          <w:rFonts w:asciiTheme="majorHAnsi" w:hAnsiTheme="majorHAnsi" w:cstheme="majorHAnsi"/>
          <w:sz w:val="8"/>
          <w:szCs w:val="8"/>
        </w:rPr>
        <w:t>Desire and reward centers</w:t>
      </w:r>
    </w:p>
    <w:p w14:paraId="53DCE04D" w14:textId="77777777" w:rsidR="00C2378D" w:rsidRPr="008C50D7" w:rsidRDefault="00C2378D" w:rsidP="00C2378D">
      <w:pPr>
        <w:spacing w:line="276" w:lineRule="auto"/>
        <w:rPr>
          <w:rFonts w:asciiTheme="majorHAnsi" w:hAnsiTheme="majorHAnsi" w:cstheme="majorHAnsi"/>
          <w:sz w:val="8"/>
          <w:szCs w:val="8"/>
        </w:rPr>
      </w:pPr>
      <w:r w:rsidRPr="008C50D7">
        <w:rPr>
          <w:rFonts w:asciiTheme="majorHAnsi" w:hAnsiTheme="majorHAnsi" w:cstheme="majorHAnsi"/>
          <w:sz w:val="8"/>
          <w:szCs w:val="8"/>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B95BE6A" w14:textId="77777777" w:rsidR="00C2378D" w:rsidRPr="008C50D7" w:rsidRDefault="00C2378D" w:rsidP="00C2378D">
      <w:pPr>
        <w:spacing w:line="276" w:lineRule="auto"/>
        <w:rPr>
          <w:rFonts w:asciiTheme="majorHAnsi" w:hAnsiTheme="majorHAnsi" w:cstheme="majorHAnsi"/>
          <w:sz w:val="8"/>
          <w:szCs w:val="8"/>
        </w:rPr>
      </w:pPr>
      <w:r w:rsidRPr="008C50D7">
        <w:rPr>
          <w:rFonts w:asciiTheme="majorHAnsi" w:hAnsiTheme="majorHAnsi" w:cstheme="majorHAnsi"/>
          <w:sz w:val="8"/>
          <w:szCs w:val="8"/>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AB6DD8C" w14:textId="77777777" w:rsidR="00C2378D" w:rsidRPr="008C50D7" w:rsidRDefault="00C2378D" w:rsidP="00C2378D">
      <w:pPr>
        <w:spacing w:line="276" w:lineRule="auto"/>
        <w:rPr>
          <w:rFonts w:asciiTheme="majorHAnsi" w:hAnsiTheme="majorHAnsi" w:cstheme="majorHAnsi"/>
          <w:sz w:val="16"/>
        </w:rPr>
      </w:pPr>
      <w:r w:rsidRPr="008C50D7">
        <w:rPr>
          <w:rFonts w:asciiTheme="majorHAnsi" w:hAnsiTheme="majorHAnsi" w:cstheme="majorHAnsi"/>
          <w:sz w:val="16"/>
        </w:rPr>
        <w:t xml:space="preserve">Furthermore, ordinary </w:t>
      </w:r>
      <w:r w:rsidRPr="008C50D7">
        <w:rPr>
          <w:rFonts w:asciiTheme="majorHAnsi" w:hAnsiTheme="majorHAnsi" w:cstheme="majorHAnsi"/>
          <w:u w:val="single"/>
        </w:rPr>
        <w:t>“</w:t>
      </w:r>
      <w:r w:rsidRPr="008C50D7">
        <w:rPr>
          <w:rFonts w:asciiTheme="majorHAnsi" w:hAnsiTheme="majorHAnsi" w:cstheme="majorHAnsi"/>
          <w:highlight w:val="green"/>
          <w:u w:val="single"/>
        </w:rPr>
        <w:t>liking</w:t>
      </w:r>
      <w:r w:rsidRPr="008C50D7">
        <w:rPr>
          <w:rFonts w:asciiTheme="majorHAnsi" w:hAnsiTheme="majorHAnsi" w:cstheme="majorHAnsi"/>
          <w:u w:val="single"/>
        </w:rPr>
        <w:t xml:space="preserve">” of </w:t>
      </w:r>
      <w:r w:rsidRPr="008C50D7">
        <w:rPr>
          <w:rFonts w:asciiTheme="majorHAnsi" w:hAnsiTheme="majorHAnsi" w:cstheme="majorHAnsi"/>
          <w:highlight w:val="green"/>
          <w:u w:val="single"/>
        </w:rPr>
        <w:t>something</w:t>
      </w:r>
      <w:r w:rsidRPr="008C50D7">
        <w:rPr>
          <w:rFonts w:asciiTheme="majorHAnsi" w:hAnsiTheme="majorHAnsi" w:cstheme="majorHAnsi"/>
          <w:u w:val="single"/>
        </w:rPr>
        <w:t xml:space="preserve">, or pure pleasure, is </w:t>
      </w:r>
      <w:r w:rsidRPr="008C50D7">
        <w:rPr>
          <w:rFonts w:asciiTheme="majorHAnsi" w:hAnsiTheme="majorHAnsi" w:cstheme="majorHAnsi"/>
          <w:highlight w:val="green"/>
          <w:u w:val="single"/>
        </w:rPr>
        <w:t>represented by</w:t>
      </w:r>
      <w:r w:rsidRPr="008C50D7">
        <w:rPr>
          <w:rFonts w:asciiTheme="majorHAnsi" w:hAnsiTheme="majorHAnsi" w:cstheme="majorHAnsi"/>
          <w:sz w:val="16"/>
        </w:rPr>
        <w:t xml:space="preserve"> small </w:t>
      </w:r>
      <w:r w:rsidRPr="008C50D7">
        <w:rPr>
          <w:rFonts w:asciiTheme="majorHAnsi" w:hAnsiTheme="majorHAnsi" w:cstheme="majorHAnsi"/>
          <w:highlight w:val="green"/>
          <w:u w:val="single"/>
        </w:rPr>
        <w:t>regions</w:t>
      </w:r>
      <w:r w:rsidRPr="008C50D7">
        <w:rPr>
          <w:rFonts w:asciiTheme="majorHAnsi" w:hAnsiTheme="majorHAnsi" w:cstheme="majorHAnsi"/>
          <w:sz w:val="16"/>
        </w:rPr>
        <w:t xml:space="preserve"> mainly </w:t>
      </w:r>
      <w:r w:rsidRPr="008C50D7">
        <w:rPr>
          <w:rFonts w:asciiTheme="majorHAnsi" w:hAnsiTheme="majorHAnsi" w:cstheme="majorHAnsi"/>
          <w:highlight w:val="green"/>
          <w:u w:val="single"/>
        </w:rPr>
        <w:t>in the limbic system</w:t>
      </w:r>
      <w:r w:rsidRPr="008C50D7">
        <w:rPr>
          <w:rFonts w:asciiTheme="majorHAnsi" w:hAnsiTheme="majorHAnsi" w:cstheme="majorHAnsi"/>
          <w:sz w:val="16"/>
        </w:rPr>
        <w:t xml:space="preserve"> (old reptilian part of the brain). These may be </w:t>
      </w:r>
      <w:r w:rsidRPr="008C50D7">
        <w:rPr>
          <w:rFonts w:asciiTheme="majorHAnsi" w:hAnsiTheme="majorHAnsi" w:cstheme="majorHAnsi"/>
          <w:u w:val="single"/>
        </w:rPr>
        <w:t>part of larger neural circuits.</w:t>
      </w:r>
      <w:r w:rsidRPr="008C50D7">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45E130E" w14:textId="77777777" w:rsidR="00C2378D" w:rsidRPr="008C50D7" w:rsidRDefault="00C2378D" w:rsidP="00C2378D">
      <w:pPr>
        <w:spacing w:line="276" w:lineRule="auto"/>
        <w:rPr>
          <w:rFonts w:asciiTheme="majorHAnsi" w:hAnsiTheme="majorHAnsi" w:cstheme="majorHAnsi"/>
          <w:sz w:val="8"/>
          <w:szCs w:val="8"/>
        </w:rPr>
      </w:pPr>
      <w:r w:rsidRPr="008C50D7">
        <w:rPr>
          <w:rFonts w:asciiTheme="majorHAnsi" w:hAnsiTheme="majorHAnsi" w:cstheme="majorHAnsi"/>
          <w:sz w:val="8"/>
          <w:szCs w:val="8"/>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80E0010" w14:textId="77777777" w:rsidR="00C2378D" w:rsidRPr="008C50D7" w:rsidRDefault="00C2378D" w:rsidP="00C2378D">
      <w:pPr>
        <w:spacing w:line="276" w:lineRule="auto"/>
        <w:rPr>
          <w:rFonts w:asciiTheme="majorHAnsi" w:hAnsiTheme="majorHAnsi" w:cstheme="majorHAnsi"/>
          <w:sz w:val="8"/>
          <w:szCs w:val="8"/>
        </w:rPr>
      </w:pPr>
      <w:r w:rsidRPr="008C50D7">
        <w:rPr>
          <w:rFonts w:asciiTheme="majorHAnsi" w:hAnsiTheme="majorHAnsi" w:cstheme="majorHAnsi"/>
          <w:sz w:val="8"/>
          <w:szCs w:val="8"/>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C2548F2" w14:textId="77777777" w:rsidR="00C2378D" w:rsidRPr="008C50D7" w:rsidRDefault="00C2378D" w:rsidP="00C2378D">
      <w:pPr>
        <w:spacing w:line="276" w:lineRule="auto"/>
        <w:rPr>
          <w:rFonts w:asciiTheme="majorHAnsi" w:hAnsiTheme="majorHAnsi" w:cstheme="majorHAnsi"/>
          <w:sz w:val="8"/>
          <w:szCs w:val="8"/>
        </w:rPr>
      </w:pPr>
      <w:r w:rsidRPr="008C50D7">
        <w:rPr>
          <w:rFonts w:asciiTheme="majorHAnsi" w:hAnsiTheme="majorHAnsi" w:cstheme="majorHAnsi"/>
          <w:sz w:val="8"/>
          <w:szCs w:val="8"/>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D6C2B4E" w14:textId="77777777" w:rsidR="00C2378D" w:rsidRPr="008C50D7" w:rsidRDefault="00C2378D" w:rsidP="00C2378D">
      <w:pPr>
        <w:spacing w:line="276" w:lineRule="auto"/>
        <w:rPr>
          <w:rFonts w:asciiTheme="majorHAnsi" w:hAnsiTheme="majorHAnsi" w:cstheme="majorHAnsi"/>
          <w:sz w:val="8"/>
          <w:szCs w:val="8"/>
        </w:rPr>
      </w:pPr>
      <w:r w:rsidRPr="008C50D7">
        <w:rPr>
          <w:rFonts w:asciiTheme="majorHAnsi" w:hAnsiTheme="majorHAnsi" w:cstheme="majorHAnsi"/>
          <w:sz w:val="8"/>
          <w:szCs w:val="8"/>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9C61C70" w14:textId="77777777" w:rsidR="00C2378D" w:rsidRPr="008C50D7" w:rsidRDefault="00C2378D" w:rsidP="00C2378D">
      <w:pPr>
        <w:spacing w:line="276" w:lineRule="auto"/>
        <w:rPr>
          <w:rFonts w:asciiTheme="majorHAnsi" w:hAnsiTheme="majorHAnsi" w:cstheme="majorHAnsi"/>
          <w:sz w:val="8"/>
          <w:szCs w:val="8"/>
        </w:rPr>
      </w:pPr>
      <w:r w:rsidRPr="008C50D7">
        <w:rPr>
          <w:rFonts w:asciiTheme="majorHAnsi" w:hAnsiTheme="majorHAnsi" w:cstheme="majorHAnsi"/>
          <w:sz w:val="8"/>
          <w:szCs w:val="8"/>
        </w:rPr>
        <w:t>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w:t>
      </w:r>
    </w:p>
    <w:p w14:paraId="303DCB02" w14:textId="77777777" w:rsidR="00C2378D" w:rsidRPr="008C50D7" w:rsidRDefault="00C2378D" w:rsidP="00C2378D">
      <w:pPr>
        <w:spacing w:line="276" w:lineRule="auto"/>
        <w:rPr>
          <w:rFonts w:asciiTheme="majorHAnsi" w:hAnsiTheme="majorHAnsi" w:cstheme="majorHAnsi"/>
          <w:sz w:val="16"/>
        </w:rPr>
      </w:pPr>
      <w:r w:rsidRPr="008C50D7">
        <w:rPr>
          <w:rFonts w:asciiTheme="majorHAnsi" w:hAnsiTheme="majorHAnsi" w:cstheme="maj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8C50D7">
        <w:rPr>
          <w:rFonts w:asciiTheme="majorHAnsi" w:hAnsiTheme="majorHAnsi" w:cstheme="majorHAnsi"/>
          <w:highlight w:val="green"/>
          <w:u w:val="single"/>
        </w:rPr>
        <w:t>researchers examined</w:t>
      </w:r>
      <w:r w:rsidRPr="008C50D7">
        <w:rPr>
          <w:rFonts w:asciiTheme="majorHAnsi" w:hAnsiTheme="majorHAnsi" w:cstheme="majorHAnsi"/>
          <w:u w:val="single"/>
        </w:rPr>
        <w:t xml:space="preserve"> 247 specimens of </w:t>
      </w:r>
      <w:r w:rsidRPr="008C50D7">
        <w:rPr>
          <w:rFonts w:asciiTheme="majorHAnsi" w:hAnsiTheme="majorHAnsi" w:cstheme="majorHAnsi"/>
          <w:highlight w:val="green"/>
          <w:u w:val="single"/>
        </w:rPr>
        <w:t>neural tissue</w:t>
      </w:r>
      <w:r w:rsidRPr="008C50D7">
        <w:rPr>
          <w:rFonts w:asciiTheme="majorHAnsi" w:hAnsiTheme="majorHAnsi" w:cstheme="majorHAnsi"/>
          <w:u w:val="single"/>
        </w:rPr>
        <w:t xml:space="preserve"> from six humans, five chimpanzees, and five macaque monkeys.</w:t>
      </w:r>
      <w:r w:rsidRPr="008C50D7">
        <w:rPr>
          <w:rFonts w:asciiTheme="majorHAnsi" w:hAnsiTheme="majorHAnsi" w:cstheme="majorHAnsi"/>
          <w:sz w:val="16"/>
        </w:rPr>
        <w:t xml:space="preserve"> Moreover, these </w:t>
      </w:r>
      <w:r w:rsidRPr="008C50D7">
        <w:rPr>
          <w:rFonts w:asciiTheme="majorHAnsi" w:hAnsiTheme="majorHAnsi" w:cstheme="majorHAnsi"/>
          <w:u w:val="single"/>
        </w:rPr>
        <w:t>investigators analyzed which genes were turned on or off in 16 regions of the brain.</w:t>
      </w:r>
      <w:r w:rsidRPr="008C50D7">
        <w:rPr>
          <w:rFonts w:asciiTheme="majorHAnsi" w:hAnsiTheme="majorHAnsi" w:cstheme="majorHAnsi"/>
          <w:sz w:val="16"/>
        </w:rPr>
        <w:t xml:space="preserve"> While </w:t>
      </w:r>
      <w:r w:rsidRPr="008C50D7">
        <w:rPr>
          <w:rFonts w:asciiTheme="majorHAnsi" w:hAnsiTheme="majorHAnsi" w:cstheme="majorHAnsi"/>
          <w:u w:val="single"/>
        </w:rPr>
        <w:t xml:space="preserve">the differences among species were subtle, </w:t>
      </w:r>
      <w:r w:rsidRPr="008C50D7">
        <w:rPr>
          <w:rFonts w:asciiTheme="majorHAnsi" w:hAnsiTheme="majorHAnsi" w:cstheme="majorHAnsi"/>
          <w:b/>
          <w:bCs/>
          <w:highlight w:val="green"/>
          <w:u w:val="single"/>
        </w:rPr>
        <w:t>there was</w:t>
      </w:r>
      <w:r w:rsidRPr="008C50D7">
        <w:rPr>
          <w:rFonts w:asciiTheme="majorHAnsi" w:hAnsiTheme="majorHAnsi" w:cstheme="majorHAnsi"/>
          <w:u w:val="single"/>
        </w:rPr>
        <w:t xml:space="preserve"> a </w:t>
      </w:r>
      <w:r w:rsidRPr="008C50D7">
        <w:rPr>
          <w:rFonts w:asciiTheme="majorHAnsi" w:hAnsiTheme="majorHAnsi" w:cstheme="majorHAnsi"/>
          <w:b/>
          <w:bCs/>
          <w:highlight w:val="green"/>
          <w:u w:val="single"/>
        </w:rPr>
        <w:t>remarkable contrast in</w:t>
      </w:r>
      <w:r w:rsidRPr="008C50D7">
        <w:rPr>
          <w:rFonts w:asciiTheme="majorHAnsi" w:hAnsiTheme="majorHAnsi" w:cstheme="majorHAnsi"/>
          <w:u w:val="single"/>
        </w:rPr>
        <w:t xml:space="preserve"> the</w:t>
      </w:r>
      <w:r w:rsidRPr="008C50D7">
        <w:rPr>
          <w:rFonts w:asciiTheme="majorHAnsi" w:hAnsiTheme="majorHAnsi" w:cstheme="majorHAnsi"/>
          <w:b/>
          <w:bCs/>
          <w:u w:val="single"/>
        </w:rPr>
        <w:t xml:space="preserve"> </w:t>
      </w:r>
      <w:r w:rsidRPr="008C50D7">
        <w:rPr>
          <w:rFonts w:asciiTheme="majorHAnsi" w:hAnsiTheme="majorHAnsi" w:cstheme="majorHAnsi"/>
          <w:b/>
          <w:bCs/>
          <w:highlight w:val="green"/>
          <w:u w:val="single"/>
        </w:rPr>
        <w:t>neocortices</w:t>
      </w:r>
      <w:r w:rsidRPr="008C50D7">
        <w:rPr>
          <w:rFonts w:asciiTheme="majorHAnsi" w:hAnsiTheme="majorHAnsi" w:cstheme="majorHAnsi"/>
          <w:sz w:val="16"/>
        </w:rPr>
        <w:t xml:space="preserve">, specifically </w:t>
      </w:r>
      <w:r w:rsidRPr="008C50D7">
        <w:rPr>
          <w:rFonts w:asciiTheme="majorHAnsi" w:hAnsiTheme="majorHAnsi" w:cstheme="majorHAnsi"/>
          <w:u w:val="single"/>
        </w:rPr>
        <w:t xml:space="preserve">in an </w:t>
      </w:r>
      <w:r w:rsidRPr="008C50D7">
        <w:rPr>
          <w:rFonts w:asciiTheme="majorHAnsi" w:hAnsiTheme="majorHAnsi" w:cstheme="majorHAnsi"/>
          <w:highlight w:val="green"/>
          <w:u w:val="single"/>
        </w:rPr>
        <w:t>area of the brain</w:t>
      </w:r>
      <w:r w:rsidRPr="008C50D7">
        <w:rPr>
          <w:rFonts w:asciiTheme="majorHAnsi" w:hAnsiTheme="majorHAnsi" w:cstheme="majorHAnsi"/>
          <w:u w:val="single"/>
        </w:rPr>
        <w:t xml:space="preserve"> that is much </w:t>
      </w:r>
      <w:r w:rsidRPr="008C50D7">
        <w:rPr>
          <w:rFonts w:asciiTheme="majorHAnsi" w:hAnsiTheme="majorHAnsi" w:cstheme="majorHAnsi"/>
          <w:highlight w:val="green"/>
          <w:u w:val="single"/>
        </w:rPr>
        <w:t>more developed in humans</w:t>
      </w:r>
      <w:r w:rsidRPr="008C50D7">
        <w:rPr>
          <w:rFonts w:asciiTheme="majorHAnsi" w:hAnsiTheme="majorHAnsi" w:cstheme="majorHAnsi"/>
          <w:u w:val="single"/>
        </w:rPr>
        <w:t xml:space="preserve"> than in chimpanzees.</w:t>
      </w:r>
      <w:r w:rsidRPr="008C50D7">
        <w:rPr>
          <w:rFonts w:asciiTheme="majorHAnsi" w:hAnsiTheme="majorHAnsi" w:cstheme="majorHAnsi"/>
          <w:sz w:val="16"/>
        </w:rPr>
        <w:t xml:space="preserve"> In fact, these researchers found that a gene called </w:t>
      </w:r>
      <w:r w:rsidRPr="008C50D7">
        <w:rPr>
          <w:rFonts w:asciiTheme="majorHAnsi" w:hAnsiTheme="majorHAnsi" w:cstheme="majorHAnsi"/>
          <w:u w:val="single"/>
        </w:rPr>
        <w:t>tyrosine hydroxylase (TH) for the enzyme, responsible for the production of dopamine</w:t>
      </w:r>
      <w:r w:rsidRPr="008C50D7">
        <w:rPr>
          <w:rFonts w:asciiTheme="majorHAnsi" w:hAnsiTheme="majorHAnsi" w:cstheme="majorHAnsi"/>
          <w:sz w:val="16"/>
        </w:rPr>
        <w:t xml:space="preserve">, was </w:t>
      </w:r>
      <w:r w:rsidRPr="008C50D7">
        <w:rPr>
          <w:rFonts w:asciiTheme="majorHAnsi" w:hAnsiTheme="majorHAnsi" w:cstheme="majorHAnsi"/>
          <w:u w:val="single"/>
        </w:rPr>
        <w:t>expressed in the neocortex of humans, but not chimpanzees.</w:t>
      </w:r>
      <w:r w:rsidRPr="008C50D7">
        <w:rPr>
          <w:rFonts w:asciiTheme="majorHAnsi" w:hAnsiTheme="majorHAnsi" w:cstheme="majorHAnsi"/>
          <w:sz w:val="16"/>
        </w:rPr>
        <w:t xml:space="preserve"> As discussed earlier, </w:t>
      </w:r>
      <w:r w:rsidRPr="008C50D7">
        <w:rPr>
          <w:rFonts w:asciiTheme="majorHAnsi" w:hAnsiTheme="majorHAnsi" w:cstheme="majorHAnsi"/>
          <w:u w:val="single"/>
        </w:rPr>
        <w:t>dopamine is</w:t>
      </w:r>
      <w:r w:rsidRPr="008C50D7">
        <w:rPr>
          <w:rFonts w:asciiTheme="majorHAnsi" w:hAnsiTheme="majorHAnsi" w:cstheme="majorHAnsi"/>
          <w:sz w:val="16"/>
        </w:rPr>
        <w:t xml:space="preserve"> best </w:t>
      </w:r>
      <w:r w:rsidRPr="008C50D7">
        <w:rPr>
          <w:rFonts w:asciiTheme="majorHAnsi" w:hAnsiTheme="majorHAnsi" w:cstheme="majorHAnsi"/>
          <w:u w:val="single"/>
        </w:rPr>
        <w:t>known for its</w:t>
      </w:r>
      <w:r w:rsidRPr="008C50D7">
        <w:rPr>
          <w:rFonts w:asciiTheme="majorHAnsi" w:hAnsiTheme="majorHAnsi" w:cstheme="majorHAnsi"/>
          <w:sz w:val="16"/>
        </w:rPr>
        <w:t xml:space="preserve"> essential </w:t>
      </w:r>
      <w:r w:rsidRPr="008C50D7">
        <w:rPr>
          <w:rFonts w:asciiTheme="majorHAnsi" w:hAnsiTheme="majorHAnsi" w:cstheme="majorHAnsi"/>
          <w:u w:val="single"/>
        </w:rPr>
        <w:t>role within the brain’s reward system; the</w:t>
      </w:r>
      <w:r w:rsidRPr="008C50D7">
        <w:rPr>
          <w:rFonts w:asciiTheme="majorHAnsi" w:hAnsiTheme="majorHAnsi" w:cstheme="majorHAnsi"/>
          <w:sz w:val="16"/>
        </w:rPr>
        <w:t xml:space="preserve"> very </w:t>
      </w:r>
      <w:r w:rsidRPr="008C50D7">
        <w:rPr>
          <w:rFonts w:asciiTheme="majorHAnsi" w:hAnsiTheme="majorHAnsi" w:cstheme="majorHAnsi"/>
          <w:u w:val="single"/>
        </w:rPr>
        <w:t>system that responds to everything from sex, to gambling, to food, and to addictive drugs.</w:t>
      </w:r>
      <w:r w:rsidRPr="008C50D7">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DA1C8CB" w14:textId="77777777" w:rsidR="00C2378D" w:rsidRPr="008C50D7" w:rsidRDefault="00C2378D" w:rsidP="00C2378D">
      <w:pPr>
        <w:spacing w:line="276" w:lineRule="auto"/>
        <w:rPr>
          <w:rFonts w:asciiTheme="majorHAnsi" w:hAnsiTheme="majorHAnsi" w:cstheme="majorHAnsi"/>
          <w:sz w:val="16"/>
        </w:rPr>
      </w:pPr>
      <w:r w:rsidRPr="008C50D7">
        <w:rPr>
          <w:rFonts w:asciiTheme="majorHAnsi" w:hAnsiTheme="majorHAnsi" w:cstheme="majorHAnsi"/>
          <w:sz w:val="16"/>
        </w:rPr>
        <w:t xml:space="preserve">Nora Volkow, the director of NIDA, pointed out that one alluring possibility is that the neurotransmitter </w:t>
      </w:r>
      <w:r w:rsidRPr="008C50D7">
        <w:rPr>
          <w:rFonts w:asciiTheme="majorHAnsi" w:hAnsiTheme="majorHAnsi" w:cstheme="majorHAnsi"/>
          <w:highlight w:val="green"/>
          <w:u w:val="single"/>
        </w:rPr>
        <w:t>dopamine plays</w:t>
      </w:r>
      <w:r w:rsidRPr="008C50D7">
        <w:rPr>
          <w:rFonts w:asciiTheme="majorHAnsi" w:hAnsiTheme="majorHAnsi" w:cstheme="majorHAnsi"/>
          <w:u w:val="single"/>
        </w:rPr>
        <w:t xml:space="preserve"> a substantial </w:t>
      </w:r>
      <w:r w:rsidRPr="008C50D7">
        <w:rPr>
          <w:rFonts w:asciiTheme="majorHAnsi" w:hAnsiTheme="majorHAnsi" w:cstheme="majorHAnsi"/>
          <w:highlight w:val="green"/>
          <w:u w:val="single"/>
        </w:rPr>
        <w:t>role in</w:t>
      </w:r>
      <w:r w:rsidRPr="008C50D7">
        <w:rPr>
          <w:rFonts w:asciiTheme="majorHAnsi" w:hAnsiTheme="majorHAnsi" w:cstheme="majorHAnsi"/>
          <w:u w:val="single"/>
        </w:rPr>
        <w:t xml:space="preserve"> humans’ </w:t>
      </w:r>
      <w:r w:rsidRPr="008C50D7">
        <w:rPr>
          <w:rFonts w:asciiTheme="majorHAnsi" w:hAnsiTheme="majorHAnsi" w:cstheme="majorHAnsi"/>
          <w:highlight w:val="green"/>
          <w:u w:val="single"/>
        </w:rPr>
        <w:t>ability to pursue</w:t>
      </w:r>
      <w:r w:rsidRPr="008C50D7">
        <w:rPr>
          <w:rFonts w:asciiTheme="majorHAnsi" w:hAnsiTheme="majorHAnsi" w:cstheme="majorHAnsi"/>
          <w:u w:val="single"/>
        </w:rPr>
        <w:t xml:space="preserve"> various </w:t>
      </w:r>
      <w:r w:rsidRPr="008C50D7">
        <w:rPr>
          <w:rFonts w:asciiTheme="majorHAnsi" w:hAnsiTheme="majorHAnsi" w:cstheme="majorHAnsi"/>
          <w:highlight w:val="green"/>
          <w:u w:val="single"/>
        </w:rPr>
        <w:t>rewards that are</w:t>
      </w:r>
      <w:r w:rsidRPr="008C50D7">
        <w:rPr>
          <w:rFonts w:asciiTheme="majorHAnsi" w:hAnsiTheme="majorHAnsi" w:cstheme="majorHAnsi"/>
          <w:u w:val="single"/>
        </w:rPr>
        <w:t xml:space="preserve"> perhaps months or even </w:t>
      </w:r>
      <w:r w:rsidRPr="008C50D7">
        <w:rPr>
          <w:rFonts w:asciiTheme="majorHAnsi" w:hAnsiTheme="majorHAnsi" w:cstheme="majorHAnsi"/>
          <w:highlight w:val="green"/>
          <w:u w:val="single"/>
        </w:rPr>
        <w:t>years away</w:t>
      </w:r>
      <w:r w:rsidRPr="008C50D7">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8C50D7">
        <w:rPr>
          <w:rFonts w:asciiTheme="majorHAnsi" w:hAnsiTheme="majorHAnsi" w:cstheme="majorHAnsi"/>
          <w:u w:val="single"/>
        </w:rPr>
        <w:t>This may explain what often motivates people to work for things that have no apparent short-term benefit</w:t>
      </w:r>
      <w:r w:rsidRPr="008C50D7">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2A0EF02" w14:textId="77777777" w:rsidR="00C2378D" w:rsidRPr="008C50D7" w:rsidRDefault="00C2378D" w:rsidP="00C2378D">
      <w:pPr>
        <w:rPr>
          <w:rFonts w:asciiTheme="majorHAnsi" w:hAnsiTheme="majorHAnsi" w:cstheme="majorHAnsi"/>
        </w:rPr>
      </w:pPr>
    </w:p>
    <w:p w14:paraId="02FE02B6" w14:textId="77777777" w:rsidR="00C2378D" w:rsidRPr="008C50D7" w:rsidRDefault="00C2378D" w:rsidP="00C2378D">
      <w:pPr>
        <w:pStyle w:val="Heading4"/>
        <w:rPr>
          <w:rFonts w:asciiTheme="majorHAnsi" w:hAnsiTheme="majorHAnsi" w:cstheme="majorHAnsi"/>
        </w:rPr>
      </w:pPr>
      <w:r w:rsidRPr="008C50D7">
        <w:rPr>
          <w:rFonts w:asciiTheme="majorHAnsi" w:hAnsiTheme="majorHAnsi" w:cstheme="majorHAnsi"/>
        </w:rPr>
        <w:t>Bindingness-- I could put my hand on a hot stove and I’d automatically pull it back before a signal is sent to my brain-- deliberation fails to be morally binding because one could always ask “why not?”</w:t>
      </w:r>
    </w:p>
    <w:p w14:paraId="65BAB191" w14:textId="77777777" w:rsidR="00C2378D" w:rsidRPr="008C50D7" w:rsidRDefault="00C2378D" w:rsidP="00C2378D">
      <w:pPr>
        <w:rPr>
          <w:rFonts w:asciiTheme="majorHAnsi" w:hAnsiTheme="majorHAnsi" w:cstheme="majorHAnsi"/>
        </w:rPr>
      </w:pPr>
    </w:p>
    <w:p w14:paraId="5BC33DC0" w14:textId="29FC6DE9" w:rsidR="00C2378D" w:rsidRPr="008C50D7" w:rsidRDefault="00AC1612" w:rsidP="00C2378D">
      <w:pPr>
        <w:pStyle w:val="Heading4"/>
        <w:rPr>
          <w:rFonts w:asciiTheme="majorHAnsi" w:hAnsiTheme="majorHAnsi" w:cstheme="majorHAnsi"/>
        </w:rPr>
      </w:pPr>
      <w:r>
        <w:rPr>
          <w:rFonts w:asciiTheme="majorHAnsi" w:hAnsiTheme="majorHAnsi" w:cstheme="majorHAnsi"/>
        </w:rPr>
        <w:t>2</w:t>
      </w:r>
      <w:r w:rsidR="00C2378D" w:rsidRPr="008C50D7">
        <w:rPr>
          <w:rFonts w:asciiTheme="majorHAnsi" w:hAnsiTheme="majorHAnsi" w:cstheme="majorHAnsi"/>
        </w:rPr>
        <w:t xml:space="preserve">] Impact calc: Extinction </w:t>
      </w:r>
      <w:r w:rsidR="00C2378D" w:rsidRPr="008C50D7">
        <w:rPr>
          <w:rFonts w:asciiTheme="majorHAnsi" w:hAnsiTheme="majorHAnsi" w:cstheme="majorHAnsi"/>
          <w:u w:val="single"/>
        </w:rPr>
        <w:t>must outweigh</w:t>
      </w:r>
      <w:r w:rsidR="00C2378D" w:rsidRPr="008C50D7">
        <w:rPr>
          <w:rFonts w:asciiTheme="majorHAnsi" w:hAnsiTheme="majorHAnsi" w:cstheme="majorHAnsi"/>
        </w:rPr>
        <w:t xml:space="preserve"> – moral uncertainty demands we preserve the conditions for life, even a </w:t>
      </w:r>
      <w:r w:rsidR="00C2378D" w:rsidRPr="008C50D7">
        <w:rPr>
          <w:rFonts w:asciiTheme="majorHAnsi" w:hAnsiTheme="majorHAnsi" w:cstheme="majorHAnsi"/>
          <w:u w:val="single"/>
        </w:rPr>
        <w:t>tiny risk</w:t>
      </w:r>
      <w:r w:rsidR="00C2378D" w:rsidRPr="008C50D7">
        <w:rPr>
          <w:rFonts w:asciiTheme="majorHAnsi" w:hAnsiTheme="majorHAnsi" w:cstheme="majorHAnsi"/>
        </w:rPr>
        <w:t xml:space="preserve"> outweighs, and future gains in quality of life </w:t>
      </w:r>
      <w:r w:rsidR="00C2378D" w:rsidRPr="008C50D7">
        <w:rPr>
          <w:rFonts w:asciiTheme="majorHAnsi" w:hAnsiTheme="majorHAnsi" w:cstheme="majorHAnsi"/>
          <w:u w:val="single"/>
        </w:rPr>
        <w:t>ensure</w:t>
      </w:r>
      <w:r w:rsidR="00C2378D" w:rsidRPr="008C50D7">
        <w:rPr>
          <w:rFonts w:asciiTheme="majorHAnsi" w:hAnsiTheme="majorHAnsi" w:cstheme="majorHAnsi"/>
        </w:rPr>
        <w:t xml:space="preserve"> it’s a prior question </w:t>
      </w:r>
    </w:p>
    <w:p w14:paraId="6C24CDD5" w14:textId="77777777" w:rsidR="00C2378D" w:rsidRPr="008C50D7" w:rsidRDefault="00C2378D" w:rsidP="00C2378D">
      <w:pPr>
        <w:rPr>
          <w:rFonts w:asciiTheme="majorHAnsi" w:hAnsiTheme="majorHAnsi" w:cstheme="majorHAnsi"/>
        </w:rPr>
      </w:pPr>
      <w:r w:rsidRPr="008C50D7">
        <w:rPr>
          <w:rStyle w:val="Style13ptBold"/>
          <w:rFonts w:asciiTheme="majorHAnsi" w:hAnsiTheme="majorHAnsi" w:cstheme="majorHAnsi"/>
        </w:rPr>
        <w:t>Todd 17</w:t>
      </w:r>
      <w:r w:rsidRPr="008C50D7">
        <w:rPr>
          <w:rFonts w:asciiTheme="majorHAnsi" w:hAnsiTheme="majorHAnsi" w:cstheme="majorHAnsi"/>
        </w:rPr>
        <w:t xml:space="preserve"> [Ben has a 1st from Oxford in Physics and Philosophy, has published in Climate Physics, once kick-boxed for Oxford, and speaks Chinese, badly. "The case for reducing extinction risk." </w:t>
      </w:r>
      <w:hyperlink r:id="rId16" w:history="1">
        <w:r w:rsidRPr="008C50D7">
          <w:rPr>
            <w:rStyle w:val="Hyperlink"/>
            <w:rFonts w:asciiTheme="majorHAnsi" w:hAnsiTheme="majorHAnsi" w:cstheme="majorHAnsi"/>
          </w:rPr>
          <w:t>https://80000hours.org/articles/extinction-risk/</w:t>
        </w:r>
      </w:hyperlink>
      <w:r w:rsidRPr="008C50D7">
        <w:rPr>
          <w:rFonts w:asciiTheme="majorHAnsi" w:hAnsiTheme="majorHAnsi" w:cstheme="majorHAnsi"/>
        </w:rPr>
        <w:t>] brett</w:t>
      </w:r>
    </w:p>
    <w:p w14:paraId="5AF95179" w14:textId="77777777" w:rsidR="00C2378D" w:rsidRPr="008C50D7" w:rsidRDefault="00C2378D" w:rsidP="00C2378D">
      <w:pPr>
        <w:rPr>
          <w:rFonts w:asciiTheme="majorHAnsi" w:hAnsiTheme="majorHAnsi" w:cstheme="majorHAnsi"/>
          <w:sz w:val="8"/>
        </w:rPr>
      </w:pPr>
      <w:r w:rsidRPr="008C50D7">
        <w:rPr>
          <w:rFonts w:asciiTheme="majorHAnsi" w:hAnsiTheme="majorHAnsi" w:cstheme="majorHAnsi"/>
          <w:sz w:val="8"/>
        </w:rPr>
        <w:t xml:space="preserve">In this new age, </w:t>
      </w:r>
      <w:r w:rsidRPr="008C50D7">
        <w:rPr>
          <w:rStyle w:val="StyleUnderline"/>
          <w:rFonts w:asciiTheme="majorHAnsi" w:hAnsiTheme="majorHAnsi" w:cstheme="majorHAnsi"/>
        </w:rPr>
        <w:t xml:space="preserve">what should be our </w:t>
      </w:r>
      <w:r w:rsidRPr="008C50D7">
        <w:rPr>
          <w:rFonts w:asciiTheme="majorHAnsi" w:hAnsiTheme="majorHAnsi" w:cstheme="majorHAnsi"/>
          <w:sz w:val="8"/>
        </w:rPr>
        <w:t>biggest priority</w:t>
      </w:r>
      <w:r w:rsidRPr="008C50D7">
        <w:rPr>
          <w:rStyle w:val="StyleUnderline"/>
          <w:rFonts w:asciiTheme="majorHAnsi" w:hAnsiTheme="majorHAnsi" w:cstheme="majorHAnsi"/>
        </w:rPr>
        <w:t xml:space="preserve"> as a civilisation?</w:t>
      </w:r>
      <w:r w:rsidRPr="008C50D7">
        <w:rPr>
          <w:rFonts w:asciiTheme="majorHAnsi" w:hAnsiTheme="majorHAnsi" w:cstheme="majorHAnsi"/>
          <w:sz w:val="8"/>
        </w:rPr>
        <w:t xml:space="preserve"> Improving technology? Helping the poor? Changing the political system? Here’s a suggestion that’s not so often discussed: </w:t>
      </w:r>
      <w:r w:rsidRPr="008C50D7">
        <w:rPr>
          <w:rStyle w:val="StyleUnderline"/>
          <w:rFonts w:asciiTheme="majorHAnsi" w:hAnsiTheme="majorHAnsi" w:cstheme="majorHAnsi"/>
          <w:highlight w:val="green"/>
        </w:rPr>
        <w:t xml:space="preserve">our first priority should be to </w:t>
      </w:r>
      <w:r w:rsidRPr="008C50D7">
        <w:rPr>
          <w:rStyle w:val="Emphasis"/>
          <w:rFonts w:asciiTheme="majorHAnsi" w:hAnsiTheme="majorHAnsi" w:cstheme="majorHAnsi"/>
          <w:highlight w:val="green"/>
        </w:rPr>
        <w:t>survive</w:t>
      </w:r>
      <w:r w:rsidRPr="008C50D7">
        <w:rPr>
          <w:rFonts w:asciiTheme="majorHAnsi" w:hAnsiTheme="majorHAnsi" w:cstheme="majorHAnsi"/>
          <w:sz w:val="8"/>
        </w:rPr>
        <w:t xml:space="preserve">. </w:t>
      </w:r>
      <w:r w:rsidRPr="008C50D7">
        <w:rPr>
          <w:rStyle w:val="StyleUnderline"/>
          <w:rFonts w:asciiTheme="majorHAnsi" w:hAnsiTheme="majorHAnsi" w:cstheme="majorHAnsi"/>
        </w:rPr>
        <w:t xml:space="preserve">So long as civilisation continues to exist, </w:t>
      </w:r>
      <w:r w:rsidRPr="008C50D7">
        <w:rPr>
          <w:rStyle w:val="StyleUnderline"/>
          <w:rFonts w:asciiTheme="majorHAnsi" w:hAnsiTheme="majorHAnsi" w:cstheme="majorHAnsi"/>
          <w:highlight w:val="green"/>
        </w:rPr>
        <w:t>we’ll have the chance to solve</w:t>
      </w:r>
      <w:r w:rsidRPr="008C50D7">
        <w:rPr>
          <w:rStyle w:val="StyleUnderline"/>
          <w:rFonts w:asciiTheme="majorHAnsi" w:hAnsiTheme="majorHAnsi" w:cstheme="majorHAnsi"/>
        </w:rPr>
        <w:t xml:space="preserve"> all our </w:t>
      </w:r>
      <w:r w:rsidRPr="008C50D7">
        <w:rPr>
          <w:rStyle w:val="Emphasis"/>
          <w:rFonts w:asciiTheme="majorHAnsi" w:hAnsiTheme="majorHAnsi" w:cstheme="majorHAnsi"/>
          <w:highlight w:val="green"/>
        </w:rPr>
        <w:t>other problems</w:t>
      </w:r>
      <w:r w:rsidRPr="008C50D7">
        <w:rPr>
          <w:rStyle w:val="StyleUnderline"/>
          <w:rFonts w:asciiTheme="majorHAnsi" w:hAnsiTheme="majorHAnsi" w:cstheme="majorHAnsi"/>
        </w:rPr>
        <w:t xml:space="preserve">, and have a far better future. But </w:t>
      </w:r>
      <w:r w:rsidRPr="008C50D7">
        <w:rPr>
          <w:rStyle w:val="Emphasis"/>
          <w:rFonts w:asciiTheme="majorHAnsi" w:hAnsiTheme="majorHAnsi" w:cstheme="majorHAnsi"/>
          <w:highlight w:val="green"/>
        </w:rPr>
        <w:t>if we go extinct, that’s it</w:t>
      </w:r>
      <w:r w:rsidRPr="008C50D7">
        <w:rPr>
          <w:rFonts w:asciiTheme="majorHAnsi" w:hAnsiTheme="majorHAnsi" w:cstheme="majorHAnsi"/>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8C50D7">
        <w:rPr>
          <w:rStyle w:val="Emphasis"/>
          <w:rFonts w:asciiTheme="majorHAnsi" w:hAnsiTheme="majorHAnsi" w:cstheme="majorHAnsi"/>
          <w:highlight w:val="green"/>
        </w:rPr>
        <w:t>progress</w:t>
      </w:r>
      <w:r w:rsidRPr="008C50D7">
        <w:rPr>
          <w:rStyle w:val="Emphasis"/>
          <w:rFonts w:asciiTheme="majorHAnsi" w:hAnsiTheme="majorHAnsi" w:cstheme="majorHAnsi"/>
        </w:rPr>
        <w:t xml:space="preserve"> have </w:t>
      </w:r>
      <w:r w:rsidRPr="008C50D7">
        <w:rPr>
          <w:rStyle w:val="Emphasis"/>
          <w:rFonts w:asciiTheme="majorHAnsi" w:hAnsiTheme="majorHAnsi" w:cstheme="majorHAnsi"/>
          <w:highlight w:val="green"/>
        </w:rPr>
        <w:t>improved dramatically</w:t>
      </w:r>
      <w:r w:rsidRPr="008C50D7">
        <w:rPr>
          <w:rFonts w:asciiTheme="majorHAnsi" w:hAnsiTheme="majorHAnsi" w:cstheme="majorHAnsi"/>
          <w:sz w:val="8"/>
        </w:rPr>
        <w:t xml:space="preserve">. More to the point, no matter what you think has happened in the past, if we look forward, improving technology, political organisation and freedom gives </w:t>
      </w:r>
      <w:r w:rsidRPr="008C50D7">
        <w:rPr>
          <w:rStyle w:val="StyleUnderline"/>
          <w:rFonts w:asciiTheme="majorHAnsi" w:hAnsiTheme="majorHAnsi" w:cstheme="majorHAnsi"/>
          <w:highlight w:val="green"/>
        </w:rPr>
        <w:t>our descendants</w:t>
      </w:r>
      <w:r w:rsidRPr="008C50D7">
        <w:rPr>
          <w:rFonts w:asciiTheme="majorHAnsi" w:hAnsiTheme="majorHAnsi" w:cstheme="majorHAnsi"/>
          <w:sz w:val="8"/>
        </w:rPr>
        <w:t xml:space="preserve"> the potential to solve our current problems, and </w:t>
      </w:r>
      <w:r w:rsidRPr="008C50D7">
        <w:rPr>
          <w:rStyle w:val="StyleUnderline"/>
          <w:rFonts w:asciiTheme="majorHAnsi" w:hAnsiTheme="majorHAnsi" w:cstheme="majorHAnsi"/>
          <w:highlight w:val="green"/>
        </w:rPr>
        <w:t xml:space="preserve">have </w:t>
      </w:r>
      <w:r w:rsidRPr="008C50D7">
        <w:rPr>
          <w:rStyle w:val="Emphasis"/>
          <w:rFonts w:asciiTheme="majorHAnsi" w:hAnsiTheme="majorHAnsi" w:cstheme="majorHAnsi"/>
          <w:highlight w:val="green"/>
        </w:rPr>
        <w:t>vastly better lives</w:t>
      </w:r>
      <w:r w:rsidRPr="008C50D7">
        <w:rPr>
          <w:rFonts w:asciiTheme="majorHAnsi" w:hAnsiTheme="majorHAnsi" w:cstheme="majorHAnsi"/>
          <w:sz w:val="8"/>
        </w:rPr>
        <w:t xml:space="preserve">.12 </w:t>
      </w:r>
      <w:r w:rsidRPr="008C50D7">
        <w:rPr>
          <w:rStyle w:val="StyleUnderline"/>
          <w:rFonts w:asciiTheme="majorHAnsi" w:hAnsiTheme="majorHAnsi" w:cstheme="majorHAnsi"/>
        </w:rPr>
        <w:t>It is possible to end poverty</w:t>
      </w:r>
      <w:r w:rsidRPr="008C50D7">
        <w:rPr>
          <w:rFonts w:asciiTheme="majorHAnsi" w:hAnsiTheme="majorHAnsi" w:cstheme="majorHAnsi"/>
          <w:sz w:val="8"/>
        </w:rPr>
        <w:t xml:space="preserve">, </w:t>
      </w:r>
      <w:r w:rsidRPr="008C50D7">
        <w:rPr>
          <w:rStyle w:val="StyleUnderline"/>
          <w:rFonts w:asciiTheme="majorHAnsi" w:hAnsiTheme="majorHAnsi" w:cstheme="majorHAnsi"/>
        </w:rPr>
        <w:t>prevent climate change, alleviate suffering, and more</w:t>
      </w:r>
      <w:r w:rsidRPr="008C50D7">
        <w:rPr>
          <w:rFonts w:asciiTheme="majorHAnsi" w:hAnsiTheme="majorHAnsi" w:cstheme="majorHAnsi"/>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8C50D7">
        <w:rPr>
          <w:rStyle w:val="StyleUnderline"/>
          <w:rFonts w:asciiTheme="majorHAnsi" w:hAnsiTheme="majorHAnsi" w:cstheme="majorHAnsi"/>
        </w:rPr>
        <w:t>Each</w:t>
      </w:r>
      <w:r w:rsidRPr="008C50D7">
        <w:rPr>
          <w:rFonts w:asciiTheme="majorHAnsi" w:hAnsiTheme="majorHAnsi" w:cstheme="majorHAnsi"/>
          <w:sz w:val="8"/>
        </w:rPr>
        <w:t xml:space="preserve"> time we discover a </w:t>
      </w:r>
      <w:r w:rsidRPr="008C50D7">
        <w:rPr>
          <w:rStyle w:val="StyleUnderline"/>
          <w:rFonts w:asciiTheme="majorHAnsi" w:hAnsiTheme="majorHAnsi" w:cstheme="majorHAnsi"/>
        </w:rPr>
        <w:t>new technology</w:t>
      </w:r>
      <w:r w:rsidRPr="008C50D7">
        <w:rPr>
          <w:rFonts w:asciiTheme="majorHAnsi" w:hAnsiTheme="majorHAnsi" w:cstheme="majorHAnsi"/>
          <w:sz w:val="8"/>
        </w:rPr>
        <w:t xml:space="preserve">, most of the time it </w:t>
      </w:r>
      <w:r w:rsidRPr="008C50D7">
        <w:rPr>
          <w:rStyle w:val="StyleUnderline"/>
          <w:rFonts w:asciiTheme="majorHAnsi" w:hAnsiTheme="majorHAnsi" w:cstheme="majorHAnsi"/>
        </w:rPr>
        <w:t>yields huge benefits</w:t>
      </w:r>
      <w:r w:rsidRPr="008C50D7">
        <w:rPr>
          <w:rFonts w:asciiTheme="majorHAnsi" w:hAnsiTheme="majorHAnsi" w:cstheme="majorHAnsi"/>
          <w:sz w:val="8"/>
        </w:rPr>
        <w:t xml:space="preserve">. But there’s also a chance we discover a technology with more destructive power than we have the ability to wisely use. And so, although </w:t>
      </w:r>
      <w:r w:rsidRPr="008C50D7">
        <w:rPr>
          <w:rStyle w:val="StyleUnderline"/>
          <w:rFonts w:asciiTheme="majorHAnsi" w:hAnsiTheme="majorHAnsi" w:cstheme="majorHAnsi"/>
        </w:rPr>
        <w:t>the present generation lives in the most prosperous period in human history</w:t>
      </w:r>
      <w:r w:rsidRPr="008C50D7">
        <w:rPr>
          <w:rFonts w:asciiTheme="majorHAnsi" w:hAnsiTheme="majorHAnsi" w:cstheme="majorHAnsi"/>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8C50D7">
        <w:rPr>
          <w:rStyle w:val="StyleUnderline"/>
          <w:rFonts w:asciiTheme="majorHAnsi" w:hAnsiTheme="majorHAnsi" w:cstheme="majorHAnsi"/>
          <w:highlight w:val="green"/>
        </w:rPr>
        <w:t>Even</w:t>
      </w:r>
      <w:r w:rsidRPr="008C50D7">
        <w:rPr>
          <w:rStyle w:val="StyleUnderline"/>
          <w:rFonts w:asciiTheme="majorHAnsi" w:hAnsiTheme="majorHAnsi" w:cstheme="majorHAnsi"/>
        </w:rPr>
        <w:t xml:space="preserve"> a </w:t>
      </w:r>
      <w:r w:rsidRPr="008C50D7">
        <w:rPr>
          <w:rStyle w:val="Emphasis"/>
          <w:rFonts w:asciiTheme="majorHAnsi" w:hAnsiTheme="majorHAnsi" w:cstheme="majorHAnsi"/>
          <w:highlight w:val="green"/>
        </w:rPr>
        <w:t>“mild”</w:t>
      </w:r>
      <w:r w:rsidRPr="008C50D7">
        <w:rPr>
          <w:rStyle w:val="StyleUnderline"/>
          <w:rFonts w:asciiTheme="majorHAnsi" w:hAnsiTheme="majorHAnsi" w:cstheme="majorHAnsi"/>
        </w:rPr>
        <w:t xml:space="preserve"> </w:t>
      </w:r>
      <w:r w:rsidRPr="008C50D7">
        <w:rPr>
          <w:rStyle w:val="StyleUnderline"/>
          <w:rFonts w:asciiTheme="majorHAnsi" w:hAnsiTheme="majorHAnsi" w:cstheme="majorHAnsi"/>
          <w:highlight w:val="green"/>
        </w:rPr>
        <w:t>nuclear winter</w:t>
      </w:r>
      <w:r w:rsidRPr="008C50D7">
        <w:rPr>
          <w:rFonts w:asciiTheme="majorHAnsi" w:hAnsiTheme="majorHAnsi" w:cstheme="majorHAnsi"/>
          <w:sz w:val="8"/>
        </w:rPr>
        <w:t xml:space="preserve">, however, could still </w:t>
      </w:r>
      <w:r w:rsidRPr="008C50D7">
        <w:rPr>
          <w:rStyle w:val="StyleUnderline"/>
          <w:rFonts w:asciiTheme="majorHAnsi" w:hAnsiTheme="majorHAnsi" w:cstheme="majorHAnsi"/>
        </w:rPr>
        <w:t>cause mass starvation</w:t>
      </w:r>
      <w:r w:rsidRPr="008C50D7">
        <w:rPr>
          <w:rFonts w:asciiTheme="majorHAnsi" w:hAnsiTheme="majorHAnsi" w:cstheme="majorHAnsi"/>
          <w:sz w:val="8"/>
        </w:rPr>
        <w:t xml:space="preserve">.18 For this and other reasons, a nuclear war would be extremely destabilising, and it’s unclear whether civilisation could recover. How likely is a </w:t>
      </w:r>
      <w:r w:rsidRPr="008C50D7">
        <w:rPr>
          <w:rStyle w:val="Emphasis"/>
          <w:rFonts w:asciiTheme="majorHAnsi" w:hAnsiTheme="majorHAnsi" w:cstheme="majorHAnsi"/>
        </w:rPr>
        <w:t xml:space="preserve">nuclear war to </w:t>
      </w:r>
      <w:r w:rsidRPr="008C50D7">
        <w:rPr>
          <w:rStyle w:val="Emphasis"/>
          <w:rFonts w:asciiTheme="majorHAnsi" w:hAnsiTheme="majorHAnsi" w:cstheme="majorHAnsi"/>
          <w:highlight w:val="green"/>
        </w:rPr>
        <w:t>permanently end civilisation</w:t>
      </w:r>
      <w:r w:rsidRPr="008C50D7">
        <w:rPr>
          <w:rFonts w:asciiTheme="majorHAnsi" w:hAnsiTheme="majorHAnsi" w:cstheme="majorHAnsi"/>
          <w:sz w:val="8"/>
        </w:rPr>
        <w:t xml:space="preserve">? It’s very hard to estimate, but it seems hard to conclude that the chance of a civilisation-ending nuclear war in the next century isn’t over 0.3%. That would mean the </w:t>
      </w:r>
      <w:r w:rsidRPr="008C50D7">
        <w:rPr>
          <w:rStyle w:val="StyleUnderline"/>
          <w:rFonts w:asciiTheme="majorHAnsi" w:hAnsiTheme="majorHAnsi" w:cstheme="majorHAnsi"/>
          <w:highlight w:val="green"/>
        </w:rPr>
        <w:t>risks</w:t>
      </w:r>
      <w:r w:rsidRPr="008C50D7">
        <w:rPr>
          <w:rStyle w:val="StyleUnderline"/>
          <w:rFonts w:asciiTheme="majorHAnsi" w:hAnsiTheme="majorHAnsi" w:cstheme="majorHAnsi"/>
        </w:rPr>
        <w:t xml:space="preserve"> from nuclear weapons </w:t>
      </w:r>
      <w:r w:rsidRPr="008C50D7">
        <w:rPr>
          <w:rStyle w:val="StyleUnderline"/>
          <w:rFonts w:asciiTheme="majorHAnsi" w:hAnsiTheme="majorHAnsi" w:cstheme="majorHAnsi"/>
          <w:highlight w:val="green"/>
        </w:rPr>
        <w:t>are greater than all</w:t>
      </w:r>
      <w:r w:rsidRPr="008C50D7">
        <w:rPr>
          <w:rStyle w:val="StyleUnderline"/>
          <w:rFonts w:asciiTheme="majorHAnsi" w:hAnsiTheme="majorHAnsi" w:cstheme="majorHAnsi"/>
        </w:rPr>
        <w:t xml:space="preserve"> the </w:t>
      </w:r>
      <w:r w:rsidRPr="008C50D7">
        <w:rPr>
          <w:rStyle w:val="StyleUnderline"/>
          <w:rFonts w:asciiTheme="majorHAnsi" w:hAnsiTheme="majorHAnsi" w:cstheme="majorHAnsi"/>
          <w:highlight w:val="green"/>
        </w:rPr>
        <w:t xml:space="preserve">natural risks </w:t>
      </w:r>
      <w:r w:rsidRPr="008C50D7">
        <w:rPr>
          <w:rStyle w:val="Emphasis"/>
          <w:rFonts w:asciiTheme="majorHAnsi" w:hAnsiTheme="majorHAnsi" w:cstheme="majorHAnsi"/>
          <w:highlight w:val="green"/>
        </w:rPr>
        <w:t>put together</w:t>
      </w:r>
      <w:r w:rsidRPr="008C50D7">
        <w:rPr>
          <w:rFonts w:asciiTheme="majorHAnsi" w:hAnsiTheme="majorHAnsi" w:cstheme="majorHAnsi"/>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8C50D7">
        <w:rPr>
          <w:rStyle w:val="StyleUnderline"/>
          <w:rFonts w:asciiTheme="majorHAnsi" w:hAnsiTheme="majorHAnsi" w:cstheme="majorHAnsi"/>
        </w:rPr>
        <w:t>the stakes are millions of times</w:t>
      </w:r>
      <w:r w:rsidRPr="008C50D7">
        <w:rPr>
          <w:rFonts w:asciiTheme="majorHAnsi" w:hAnsiTheme="majorHAnsi" w:cstheme="majorHAnsi"/>
          <w:sz w:val="8"/>
        </w:rPr>
        <w:t xml:space="preserve"> higher — for good or evil. As Carl Sagan wrote on the costs of nuclear war in Foreign Affairs: </w:t>
      </w:r>
      <w:r w:rsidRPr="008C50D7">
        <w:rPr>
          <w:rStyle w:val="Emphasis"/>
          <w:rFonts w:asciiTheme="majorHAnsi" w:hAnsiTheme="majorHAnsi" w:cstheme="majorHAnsi"/>
        </w:rPr>
        <w:t xml:space="preserve">A </w:t>
      </w:r>
      <w:r w:rsidRPr="008C50D7">
        <w:rPr>
          <w:rStyle w:val="Emphasis"/>
          <w:rFonts w:asciiTheme="majorHAnsi" w:hAnsiTheme="majorHAnsi" w:cstheme="majorHAnsi"/>
          <w:highlight w:val="green"/>
        </w:rPr>
        <w:t>nuclear war imperils</w:t>
      </w:r>
      <w:r w:rsidRPr="008C50D7">
        <w:rPr>
          <w:rStyle w:val="Emphasis"/>
          <w:rFonts w:asciiTheme="majorHAnsi" w:hAnsiTheme="majorHAnsi" w:cstheme="majorHAnsi"/>
        </w:rPr>
        <w:t xml:space="preserve"> all of our descendants</w:t>
      </w:r>
      <w:r w:rsidRPr="008C50D7">
        <w:rPr>
          <w:rFonts w:asciiTheme="majorHAnsi" w:hAnsiTheme="majorHAnsi" w:cstheme="majorHAnsi"/>
          <w:sz w:val="8"/>
        </w:rPr>
        <w:t xml:space="preserve">, </w:t>
      </w:r>
      <w:r w:rsidRPr="008C50D7">
        <w:rPr>
          <w:rStyle w:val="StyleUnderline"/>
          <w:rFonts w:asciiTheme="majorHAnsi" w:hAnsiTheme="majorHAnsi" w:cstheme="majorHAnsi"/>
        </w:rPr>
        <w:t>for as long as there will be humans. Even if the population remains static, with an average lifetime of the order of 100 years, over a typical time period for the biological evolution of a successful species</w:t>
      </w:r>
      <w:r w:rsidRPr="008C50D7">
        <w:rPr>
          <w:rFonts w:asciiTheme="majorHAnsi" w:hAnsiTheme="majorHAnsi" w:cstheme="majorHAnsi"/>
          <w:sz w:val="8"/>
        </w:rPr>
        <w:t xml:space="preserve"> (roughly ten million years), </w:t>
      </w:r>
      <w:r w:rsidRPr="008C50D7">
        <w:rPr>
          <w:rStyle w:val="StyleUnderline"/>
          <w:rFonts w:asciiTheme="majorHAnsi" w:hAnsiTheme="majorHAnsi" w:cstheme="majorHAnsi"/>
        </w:rPr>
        <w:t xml:space="preserve">we are talking about some </w:t>
      </w:r>
      <w:r w:rsidRPr="008C50D7">
        <w:rPr>
          <w:rStyle w:val="Emphasis"/>
          <w:rFonts w:asciiTheme="majorHAnsi" w:hAnsiTheme="majorHAnsi" w:cstheme="majorHAnsi"/>
          <w:highlight w:val="green"/>
        </w:rPr>
        <w:t>500 trillion people</w:t>
      </w:r>
      <w:r w:rsidRPr="008C50D7">
        <w:rPr>
          <w:rStyle w:val="StyleUnderline"/>
          <w:rFonts w:asciiTheme="majorHAnsi" w:hAnsiTheme="majorHAnsi" w:cstheme="majorHAnsi"/>
        </w:rPr>
        <w:t xml:space="preserve"> yet to come</w:t>
      </w:r>
      <w:r w:rsidRPr="008C50D7">
        <w:rPr>
          <w:rFonts w:asciiTheme="majorHAnsi" w:hAnsiTheme="majorHAnsi" w:cstheme="majorHAnsi"/>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8C50D7">
        <w:rPr>
          <w:rStyle w:val="Emphasis"/>
          <w:rFonts w:asciiTheme="majorHAnsi" w:hAnsiTheme="majorHAnsi" w:cstheme="majorHAnsi"/>
          <w:highlight w:val="green"/>
        </w:rPr>
        <w:t>Improved wealth and tech</w:t>
      </w:r>
      <w:r w:rsidRPr="008C50D7">
        <w:rPr>
          <w:rFonts w:asciiTheme="majorHAnsi" w:hAnsiTheme="majorHAnsi" w:cstheme="majorHAnsi"/>
          <w:sz w:val="8"/>
        </w:rPr>
        <w:t xml:space="preserve">nology </w:t>
      </w:r>
      <w:r w:rsidRPr="008C50D7">
        <w:rPr>
          <w:rStyle w:val="StyleUnderline"/>
          <w:rFonts w:asciiTheme="majorHAnsi" w:hAnsiTheme="majorHAnsi" w:cstheme="majorHAnsi"/>
          <w:highlight w:val="green"/>
        </w:rPr>
        <w:t>makes us</w:t>
      </w:r>
      <w:r w:rsidRPr="008C50D7">
        <w:rPr>
          <w:rFonts w:asciiTheme="majorHAnsi" w:hAnsiTheme="majorHAnsi" w:cstheme="majorHAnsi"/>
          <w:sz w:val="8"/>
        </w:rPr>
        <w:t xml:space="preserve"> </w:t>
      </w:r>
      <w:r w:rsidRPr="008C50D7">
        <w:rPr>
          <w:rStyle w:val="StyleUnderline"/>
          <w:rFonts w:asciiTheme="majorHAnsi" w:hAnsiTheme="majorHAnsi" w:cstheme="majorHAnsi"/>
        </w:rPr>
        <w:t xml:space="preserve">more </w:t>
      </w:r>
      <w:r w:rsidRPr="008C50D7">
        <w:rPr>
          <w:rStyle w:val="Emphasis"/>
          <w:rFonts w:asciiTheme="majorHAnsi" w:hAnsiTheme="majorHAnsi" w:cstheme="majorHAnsi"/>
          <w:highlight w:val="green"/>
        </w:rPr>
        <w:t>resilient</w:t>
      </w:r>
      <w:r w:rsidRPr="008C50D7">
        <w:rPr>
          <w:rStyle w:val="StyleUnderline"/>
          <w:rFonts w:asciiTheme="majorHAnsi" w:hAnsiTheme="majorHAnsi" w:cstheme="majorHAnsi"/>
        </w:rPr>
        <w:t xml:space="preserve"> to natural risks</w:t>
      </w:r>
      <w:r w:rsidRPr="008C50D7">
        <w:rPr>
          <w:rFonts w:asciiTheme="majorHAnsi" w:hAnsiTheme="majorHAnsi" w:cstheme="majorHAnsi"/>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8C50D7">
        <w:rPr>
          <w:rStyle w:val="StyleUnderline"/>
          <w:rFonts w:asciiTheme="majorHAnsi" w:hAnsiTheme="majorHAnsi" w:cstheme="majorHAnsi"/>
          <w:highlight w:val="green"/>
        </w:rPr>
        <w:t xml:space="preserve">If we could </w:t>
      </w:r>
      <w:r w:rsidRPr="008C50D7">
        <w:rPr>
          <w:rStyle w:val="Emphasis"/>
          <w:rFonts w:asciiTheme="majorHAnsi" w:hAnsiTheme="majorHAnsi" w:cstheme="majorHAnsi"/>
          <w:highlight w:val="green"/>
        </w:rPr>
        <w:t>improve</w:t>
      </w:r>
      <w:r w:rsidRPr="008C50D7">
        <w:rPr>
          <w:rFonts w:asciiTheme="majorHAnsi" w:hAnsiTheme="majorHAnsi" w:cstheme="majorHAnsi"/>
          <w:sz w:val="8"/>
        </w:rPr>
        <w:t xml:space="preserve"> the </w:t>
      </w:r>
      <w:r w:rsidRPr="008C50D7">
        <w:rPr>
          <w:rStyle w:val="Emphasis"/>
          <w:rFonts w:asciiTheme="majorHAnsi" w:hAnsiTheme="majorHAnsi" w:cstheme="majorHAnsi"/>
          <w:highlight w:val="green"/>
        </w:rPr>
        <w:t>decision-making</w:t>
      </w:r>
      <w:r w:rsidRPr="008C50D7">
        <w:rPr>
          <w:rStyle w:val="StyleUnderline"/>
          <w:rFonts w:asciiTheme="majorHAnsi" w:hAnsiTheme="majorHAnsi" w:cstheme="majorHAnsi"/>
        </w:rPr>
        <w:t xml:space="preserve"> ability </w:t>
      </w:r>
      <w:r w:rsidRPr="008C50D7">
        <w:rPr>
          <w:rStyle w:val="StyleUnderline"/>
          <w:rFonts w:asciiTheme="majorHAnsi" w:hAnsiTheme="majorHAnsi" w:cstheme="majorHAnsi"/>
          <w:highlight w:val="green"/>
        </w:rPr>
        <w:t>of</w:t>
      </w:r>
      <w:r w:rsidRPr="008C50D7">
        <w:rPr>
          <w:rFonts w:asciiTheme="majorHAnsi" w:hAnsiTheme="majorHAnsi" w:cstheme="majorHAnsi"/>
          <w:sz w:val="8"/>
        </w:rPr>
        <w:t xml:space="preserve"> these </w:t>
      </w:r>
      <w:r w:rsidRPr="008C50D7">
        <w:rPr>
          <w:rStyle w:val="StyleUnderline"/>
          <w:rFonts w:asciiTheme="majorHAnsi" w:hAnsiTheme="majorHAnsi" w:cstheme="majorHAnsi"/>
        </w:rPr>
        <w:t xml:space="preserve">people and </w:t>
      </w:r>
      <w:r w:rsidRPr="008C50D7">
        <w:rPr>
          <w:rStyle w:val="StyleUnderline"/>
          <w:rFonts w:asciiTheme="majorHAnsi" w:hAnsiTheme="majorHAnsi" w:cstheme="majorHAnsi"/>
          <w:highlight w:val="green"/>
        </w:rPr>
        <w:t>institutions</w:t>
      </w:r>
      <w:r w:rsidRPr="008C50D7">
        <w:rPr>
          <w:rFonts w:asciiTheme="majorHAnsi" w:hAnsiTheme="majorHAnsi" w:cstheme="majorHAnsi"/>
          <w:sz w:val="8"/>
        </w:rPr>
        <w:t xml:space="preserve">, then </w:t>
      </w:r>
      <w:r w:rsidRPr="008C50D7">
        <w:rPr>
          <w:rStyle w:val="StyleUnderline"/>
          <w:rFonts w:asciiTheme="majorHAnsi" w:hAnsiTheme="majorHAnsi" w:cstheme="majorHAnsi"/>
          <w:highlight w:val="green"/>
        </w:rPr>
        <w:t>it would</w:t>
      </w:r>
      <w:r w:rsidRPr="008C50D7">
        <w:rPr>
          <w:rStyle w:val="StyleUnderline"/>
          <w:rFonts w:asciiTheme="majorHAnsi" w:hAnsiTheme="majorHAnsi" w:cstheme="majorHAnsi"/>
        </w:rPr>
        <w:t xml:space="preserve"> help to make society in general more resilient, and </w:t>
      </w:r>
      <w:r w:rsidRPr="008C50D7">
        <w:rPr>
          <w:rStyle w:val="Emphasis"/>
          <w:rFonts w:asciiTheme="majorHAnsi" w:hAnsiTheme="majorHAnsi" w:cstheme="majorHAnsi"/>
          <w:highlight w:val="green"/>
        </w:rPr>
        <w:t>solve many other problems</w:t>
      </w:r>
      <w:r w:rsidRPr="008C50D7">
        <w:rPr>
          <w:rFonts w:asciiTheme="majorHAnsi" w:hAnsiTheme="majorHAnsi" w:cstheme="majorHAnsi"/>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29B77AC8" w14:textId="77777777" w:rsidR="00C2378D" w:rsidRPr="008C50D7" w:rsidRDefault="00C2378D" w:rsidP="00C2378D">
      <w:pPr>
        <w:rPr>
          <w:rFonts w:asciiTheme="majorHAnsi" w:hAnsiTheme="majorHAnsi" w:cstheme="majorHAnsi"/>
        </w:rPr>
      </w:pPr>
    </w:p>
    <w:p w14:paraId="7EEE0CBD" w14:textId="77777777" w:rsidR="00C2378D" w:rsidRPr="008C50D7" w:rsidRDefault="00C2378D" w:rsidP="00C2378D">
      <w:pPr>
        <w:rPr>
          <w:rFonts w:asciiTheme="majorHAnsi" w:hAnsiTheme="majorHAnsi" w:cstheme="majorHAnsi"/>
        </w:rPr>
      </w:pPr>
    </w:p>
    <w:p w14:paraId="0D6BB6CF" w14:textId="0C20827D" w:rsidR="00C2378D" w:rsidRPr="008C50D7" w:rsidRDefault="002A433E" w:rsidP="00C2378D">
      <w:pPr>
        <w:pStyle w:val="Heading4"/>
        <w:rPr>
          <w:rFonts w:asciiTheme="majorHAnsi" w:hAnsiTheme="majorHAnsi" w:cstheme="majorHAnsi"/>
        </w:rPr>
      </w:pPr>
      <w:r>
        <w:rPr>
          <w:rFonts w:asciiTheme="majorHAnsi" w:hAnsiTheme="majorHAnsi" w:cstheme="majorHAnsi"/>
        </w:rPr>
        <w:t>3</w:t>
      </w:r>
      <w:r w:rsidR="00C2378D" w:rsidRPr="008C50D7">
        <w:rPr>
          <w:rFonts w:asciiTheme="majorHAnsi" w:hAnsiTheme="majorHAnsi" w:cstheme="majorHAnsi"/>
        </w:rPr>
        <w:t xml:space="preserve">] Calc indicts </w:t>
      </w:r>
      <w:r w:rsidR="00C2378D" w:rsidRPr="008C50D7">
        <w:rPr>
          <w:rFonts w:asciiTheme="majorHAnsi" w:hAnsiTheme="majorHAnsi" w:cstheme="majorHAnsi"/>
          <w:u w:val="single"/>
        </w:rPr>
        <w:t>fail</w:t>
      </w:r>
      <w:r w:rsidR="00C2378D" w:rsidRPr="008C50D7">
        <w:rPr>
          <w:rFonts w:asciiTheme="majorHAnsi" w:hAnsiTheme="majorHAnsi" w:cstheme="majorHAnsi"/>
        </w:rPr>
        <w:t xml:space="preserve">: A] </w:t>
      </w:r>
      <w:r w:rsidR="00C2378D" w:rsidRPr="008C50D7">
        <w:rPr>
          <w:rFonts w:asciiTheme="majorHAnsi" w:hAnsiTheme="majorHAnsi" w:cstheme="majorHAnsi"/>
          <w:u w:val="single"/>
        </w:rPr>
        <w:t>Ethics</w:t>
      </w:r>
      <w:r w:rsidR="00C2378D" w:rsidRPr="008C50D7">
        <w:rPr>
          <w:rFonts w:asciiTheme="majorHAnsi" w:hAnsiTheme="majorHAnsi" w:cstheme="majorHAnsi"/>
        </w:rPr>
        <w:t xml:space="preserve">- it would indict everything since they use events to understand how their ethics have worked B] </w:t>
      </w:r>
      <w:r w:rsidR="00C2378D" w:rsidRPr="008C50D7">
        <w:rPr>
          <w:rFonts w:asciiTheme="majorHAnsi" w:hAnsiTheme="majorHAnsi" w:cstheme="majorHAnsi"/>
          <w:u w:val="single"/>
        </w:rPr>
        <w:t>Reciprocity</w:t>
      </w:r>
      <w:r w:rsidR="00C2378D" w:rsidRPr="008C50D7">
        <w:rPr>
          <w:rFonts w:asciiTheme="majorHAnsi" w:hAnsiTheme="majorHAnsi" w:cstheme="majorHAnsi"/>
        </w:rPr>
        <w:t xml:space="preserve">- they are NIBs that create a 2:1 skew where I have to answer them to access offense while they only have to win one C] </w:t>
      </w:r>
      <w:r w:rsidR="00C2378D" w:rsidRPr="008C50D7">
        <w:rPr>
          <w:rFonts w:asciiTheme="majorHAnsi" w:hAnsiTheme="majorHAnsi" w:cstheme="majorHAnsi"/>
          <w:u w:val="single"/>
        </w:rPr>
        <w:t>Internalism</w:t>
      </w:r>
      <w:r w:rsidR="00C2378D" w:rsidRPr="008C50D7">
        <w:rPr>
          <w:rFonts w:asciiTheme="majorHAnsi" w:hAnsiTheme="majorHAnsi" w:cstheme="majorHAnsi"/>
        </w:rPr>
        <w:t>- asking why we value pain and pleasure is nonsensical cuz the answer is intrinsic since we just do, which means we still prefer hedonism despite shortcomings.</w:t>
      </w:r>
    </w:p>
    <w:p w14:paraId="49944046" w14:textId="77777777" w:rsidR="00302DFD" w:rsidRPr="008C50D7" w:rsidRDefault="00302DFD" w:rsidP="00302DFD">
      <w:pPr>
        <w:rPr>
          <w:rFonts w:asciiTheme="majorHAnsi" w:hAnsiTheme="majorHAnsi" w:cstheme="majorHAnsi"/>
        </w:rPr>
      </w:pPr>
    </w:p>
    <w:p w14:paraId="21BCA0F3" w14:textId="027A8556" w:rsidR="00B600B9" w:rsidRDefault="002C1AA8" w:rsidP="002C1AA8">
      <w:pPr>
        <w:pStyle w:val="Heading3"/>
      </w:pPr>
      <w:r>
        <w:t>3 -- Underview</w:t>
      </w:r>
    </w:p>
    <w:p w14:paraId="615B1638" w14:textId="29D63B74" w:rsidR="00D166AF" w:rsidRDefault="000252FF" w:rsidP="00D166AF">
      <w:pPr>
        <w:pStyle w:val="Heading4"/>
      </w:pPr>
      <w:r>
        <w:t xml:space="preserve">1] </w:t>
      </w:r>
      <w:r w:rsidR="00D166AF">
        <w:t xml:space="preserve">Reasonability -- use reasonability on the brightline of in-round abuse -- Competing interps ensures endless theory debates -- </w:t>
      </w:r>
      <w:r w:rsidR="00D166AF" w:rsidRPr="008426B4">
        <w:rPr>
          <w:u w:val="single"/>
        </w:rPr>
        <w:t>empirically proven</w:t>
      </w:r>
      <w:r w:rsidR="00D166AF">
        <w:t xml:space="preserve"> by the overwhelming norm of competing interps and the strategic value it gives theory in LD. Reasonability is </w:t>
      </w:r>
      <w:r w:rsidR="00D166AF">
        <w:rPr>
          <w:u w:val="single"/>
        </w:rPr>
        <w:t>critical</w:t>
      </w:r>
      <w:r w:rsidR="00D166AF">
        <w:t xml:space="preserve"> to ensure theory checks abusive practices that </w:t>
      </w:r>
      <w:r w:rsidR="00D166AF" w:rsidRPr="002A2E1E">
        <w:rPr>
          <w:u w:val="single"/>
        </w:rPr>
        <w:t>tangibly impact</w:t>
      </w:r>
      <w:r w:rsidR="00D166AF">
        <w:t xml:space="preserve"> the debate rather than a </w:t>
      </w:r>
      <w:r w:rsidR="00D166AF">
        <w:rPr>
          <w:u w:val="single"/>
        </w:rPr>
        <w:t>strategic device</w:t>
      </w:r>
      <w:r w:rsidR="00D166AF">
        <w:t xml:space="preserve"> to run from substance.</w:t>
      </w:r>
    </w:p>
    <w:p w14:paraId="3159F2BC" w14:textId="08F1066E" w:rsidR="00D166AF" w:rsidRDefault="000252FF" w:rsidP="00BD3A75">
      <w:pPr>
        <w:pStyle w:val="Heading4"/>
      </w:pPr>
      <w:r>
        <w:t xml:space="preserve">2] </w:t>
      </w:r>
      <w:r w:rsidR="00BD3A75">
        <w:t xml:space="preserve">Reject unidirectional paradigm issues. This includes “No 1AR theory” -- destroys theory norms because these are functionally neg flex warrants </w:t>
      </w:r>
      <w:r w:rsidR="00934D5A">
        <w:t>that let</w:t>
      </w:r>
      <w:r w:rsidR="00BD3A75">
        <w:t xml:space="preserve"> them engage in a litany of abusive practices </w:t>
      </w:r>
      <w:r w:rsidR="00DB7B84">
        <w:t>justified by their side alone</w:t>
      </w:r>
      <w:r w:rsidR="00BD3A75">
        <w:t>. 13-13 speech times solves time</w:t>
      </w:r>
      <w:r w:rsidR="00BA32BD">
        <w:t>-</w:t>
      </w:r>
      <w:r w:rsidR="00BD3A75">
        <w:t>skew warrants, and 2NR pre-empting solves 2AR arg choice.</w:t>
      </w:r>
    </w:p>
    <w:p w14:paraId="36C22B98" w14:textId="520F33D8" w:rsidR="00D166AF" w:rsidRDefault="00D166AF" w:rsidP="00D166AF"/>
    <w:p w14:paraId="2C44C634" w14:textId="77777777" w:rsidR="00D166AF" w:rsidRPr="00D166AF" w:rsidRDefault="00D166AF" w:rsidP="00D166AF"/>
    <w:sectPr w:rsidR="00D166AF" w:rsidRPr="00D166A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485CC5"/>
    <w:multiLevelType w:val="multilevel"/>
    <w:tmpl w:val="920EB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0"/>
  </w:num>
  <w:num w:numId="14">
    <w:abstractNumId w:val="31"/>
  </w:num>
  <w:num w:numId="15">
    <w:abstractNumId w:val="29"/>
  </w:num>
  <w:num w:numId="16">
    <w:abstractNumId w:val="32"/>
  </w:num>
  <w:num w:numId="17">
    <w:abstractNumId w:val="18"/>
  </w:num>
  <w:num w:numId="18">
    <w:abstractNumId w:val="11"/>
  </w:num>
  <w:num w:numId="19">
    <w:abstractNumId w:val="13"/>
  </w:num>
  <w:num w:numId="20">
    <w:abstractNumId w:val="30"/>
  </w:num>
  <w:num w:numId="21">
    <w:abstractNumId w:val="23"/>
  </w:num>
  <w:num w:numId="22">
    <w:abstractNumId w:val="28"/>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 w:numId="32">
    <w:abstractNumId w:val="26"/>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3C85"/>
    <w:rsid w:val="000029E3"/>
    <w:rsid w:val="000029E8"/>
    <w:rsid w:val="00004225"/>
    <w:rsid w:val="000066CA"/>
    <w:rsid w:val="00007264"/>
    <w:rsid w:val="000076A9"/>
    <w:rsid w:val="00013E1C"/>
    <w:rsid w:val="00014FAD"/>
    <w:rsid w:val="00015D2A"/>
    <w:rsid w:val="0002490B"/>
    <w:rsid w:val="000252FF"/>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33E"/>
    <w:rsid w:val="002B5511"/>
    <w:rsid w:val="002B7ACF"/>
    <w:rsid w:val="002C1AA8"/>
    <w:rsid w:val="002E0643"/>
    <w:rsid w:val="002E392E"/>
    <w:rsid w:val="002E6BBC"/>
    <w:rsid w:val="002F1BA9"/>
    <w:rsid w:val="002F6E74"/>
    <w:rsid w:val="00302DF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3CF"/>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189"/>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57C"/>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3974"/>
    <w:rsid w:val="00614D69"/>
    <w:rsid w:val="00617030"/>
    <w:rsid w:val="00621301"/>
    <w:rsid w:val="0062173F"/>
    <w:rsid w:val="006235FB"/>
    <w:rsid w:val="00626A15"/>
    <w:rsid w:val="006373C4"/>
    <w:rsid w:val="006379E9"/>
    <w:rsid w:val="006438CB"/>
    <w:rsid w:val="006529B9"/>
    <w:rsid w:val="00654695"/>
    <w:rsid w:val="0065500A"/>
    <w:rsid w:val="00655217"/>
    <w:rsid w:val="00655235"/>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131E"/>
    <w:rsid w:val="007E242C"/>
    <w:rsid w:val="007E6631"/>
    <w:rsid w:val="00803A12"/>
    <w:rsid w:val="00805417"/>
    <w:rsid w:val="00823C8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0D7"/>
    <w:rsid w:val="008C77B6"/>
    <w:rsid w:val="008D1B91"/>
    <w:rsid w:val="008D724A"/>
    <w:rsid w:val="008D76D2"/>
    <w:rsid w:val="008E7A3E"/>
    <w:rsid w:val="008F41FD"/>
    <w:rsid w:val="008F4479"/>
    <w:rsid w:val="008F4BA0"/>
    <w:rsid w:val="00901726"/>
    <w:rsid w:val="00920E6A"/>
    <w:rsid w:val="00925FB8"/>
    <w:rsid w:val="00931816"/>
    <w:rsid w:val="00932C71"/>
    <w:rsid w:val="00934D5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883"/>
    <w:rsid w:val="009A5F0A"/>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C1612"/>
    <w:rsid w:val="00AE0243"/>
    <w:rsid w:val="00AE1BAD"/>
    <w:rsid w:val="00AE2124"/>
    <w:rsid w:val="00AE24BC"/>
    <w:rsid w:val="00AE3B16"/>
    <w:rsid w:val="00AE3E3F"/>
    <w:rsid w:val="00AF07C5"/>
    <w:rsid w:val="00AF2516"/>
    <w:rsid w:val="00AF4760"/>
    <w:rsid w:val="00AF55D4"/>
    <w:rsid w:val="00B0505F"/>
    <w:rsid w:val="00B05C2D"/>
    <w:rsid w:val="00B12933"/>
    <w:rsid w:val="00B12B88"/>
    <w:rsid w:val="00B137E0"/>
    <w:rsid w:val="00B13BC8"/>
    <w:rsid w:val="00B24662"/>
    <w:rsid w:val="00B3569C"/>
    <w:rsid w:val="00B43676"/>
    <w:rsid w:val="00B5602D"/>
    <w:rsid w:val="00B600B9"/>
    <w:rsid w:val="00B60125"/>
    <w:rsid w:val="00B6656B"/>
    <w:rsid w:val="00B71625"/>
    <w:rsid w:val="00B75C54"/>
    <w:rsid w:val="00B8710E"/>
    <w:rsid w:val="00B92A93"/>
    <w:rsid w:val="00BA17A8"/>
    <w:rsid w:val="00BA32BD"/>
    <w:rsid w:val="00BA3C33"/>
    <w:rsid w:val="00BB0878"/>
    <w:rsid w:val="00BB1879"/>
    <w:rsid w:val="00BC0ABE"/>
    <w:rsid w:val="00BC30DB"/>
    <w:rsid w:val="00BC64FF"/>
    <w:rsid w:val="00BC7C37"/>
    <w:rsid w:val="00BD2244"/>
    <w:rsid w:val="00BD3A75"/>
    <w:rsid w:val="00BE6472"/>
    <w:rsid w:val="00BF29B8"/>
    <w:rsid w:val="00BF46EA"/>
    <w:rsid w:val="00C07769"/>
    <w:rsid w:val="00C07D05"/>
    <w:rsid w:val="00C10856"/>
    <w:rsid w:val="00C203FA"/>
    <w:rsid w:val="00C2378D"/>
    <w:rsid w:val="00C244F5"/>
    <w:rsid w:val="00C3164F"/>
    <w:rsid w:val="00C31B5E"/>
    <w:rsid w:val="00C33506"/>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6AF"/>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7B84"/>
    <w:rsid w:val="00DC0376"/>
    <w:rsid w:val="00DC099B"/>
    <w:rsid w:val="00DC2BE5"/>
    <w:rsid w:val="00DD4CD4"/>
    <w:rsid w:val="00DD65A2"/>
    <w:rsid w:val="00DD6770"/>
    <w:rsid w:val="00DE0749"/>
    <w:rsid w:val="00DE1CE2"/>
    <w:rsid w:val="00DF1210"/>
    <w:rsid w:val="00DF31E9"/>
    <w:rsid w:val="00DF400D"/>
    <w:rsid w:val="00DF5C23"/>
    <w:rsid w:val="00E005C9"/>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B4E79"/>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4E74"/>
    <w:rsid w:val="00F43AB4"/>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5C26AF"/>
  <w14:defaultImageDpi w14:val="300"/>
  <w15:docId w15:val="{F827365C-F2B7-3142-B409-FF1AFFA1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378D"/>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C237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37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2"/>
    <w:unhideWhenUsed/>
    <w:qFormat/>
    <w:rsid w:val="00C237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3"/>
    <w:unhideWhenUsed/>
    <w:qFormat/>
    <w:rsid w:val="00C237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237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378D"/>
    <w:rPr>
      <w:rFonts w:ascii="Calibri" w:eastAsiaTheme="majorEastAsia" w:hAnsi="Calibri" w:cstheme="majorBidi"/>
      <w:b/>
      <w:sz w:val="44"/>
      <w:szCs w:val="26"/>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2"/>
    <w:rsid w:val="00C2378D"/>
    <w:rPr>
      <w:rFonts w:ascii="Calibri" w:eastAsiaTheme="majorEastAsia" w:hAnsi="Calibri" w:cstheme="majorBidi"/>
      <w:b/>
      <w:sz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C2378D"/>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378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C2378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C2378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2378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2378D"/>
    <w:rPr>
      <w:color w:val="auto"/>
      <w:u w:val="none"/>
    </w:rPr>
  </w:style>
  <w:style w:type="paragraph" w:styleId="DocumentMap">
    <w:name w:val="Document Map"/>
    <w:basedOn w:val="Normal"/>
    <w:link w:val="DocumentMapChar"/>
    <w:uiPriority w:val="99"/>
    <w:semiHidden/>
    <w:unhideWhenUsed/>
    <w:rsid w:val="00823C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3C85"/>
    <w:rPr>
      <w:rFonts w:ascii="Lucida Grande" w:hAnsi="Lucida Grande" w:cs="Lucida Grande"/>
    </w:rPr>
  </w:style>
  <w:style w:type="paragraph" w:customStyle="1" w:styleId="textbold">
    <w:name w:val="text bold"/>
    <w:basedOn w:val="Normal"/>
    <w:link w:val="Emphasis"/>
    <w:uiPriority w:val="7"/>
    <w:qFormat/>
    <w:rsid w:val="00B600B9"/>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b/>
      <w:iCs/>
      <w:szCs w:val="24"/>
      <w:u w:val="single"/>
    </w:rPr>
  </w:style>
  <w:style w:type="paragraph" w:styleId="ListParagraph">
    <w:name w:val="List Paragraph"/>
    <w:aliases w:val="6 font"/>
    <w:basedOn w:val="Normal"/>
    <w:uiPriority w:val="99"/>
    <w:unhideWhenUsed/>
    <w:qFormat/>
    <w:rsid w:val="00302DFD"/>
    <w:pPr>
      <w:ind w:left="720"/>
      <w:contextualSpacing/>
    </w:pPr>
  </w:style>
  <w:style w:type="character" w:customStyle="1" w:styleId="apple-converted-space">
    <w:name w:val="apple-converted-space"/>
    <w:basedOn w:val="DefaultParagraphFont"/>
    <w:rsid w:val="00302DFD"/>
  </w:style>
  <w:style w:type="character" w:styleId="UnresolvedMention">
    <w:name w:val="Unresolved Mention"/>
    <w:basedOn w:val="DefaultParagraphFont"/>
    <w:uiPriority w:val="99"/>
    <w:semiHidden/>
    <w:unhideWhenUsed/>
    <w:rsid w:val="00302DFD"/>
    <w:rPr>
      <w:color w:val="605E5C"/>
      <w:shd w:val="clear" w:color="auto" w:fill="E1DFDD"/>
    </w:rPr>
  </w:style>
  <w:style w:type="paragraph" w:customStyle="1" w:styleId="Emphasis1">
    <w:name w:val="Emphasis1"/>
    <w:basedOn w:val="Normal"/>
    <w:uiPriority w:val="7"/>
    <w:qFormat/>
    <w:rsid w:val="00302DF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302DFD"/>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302DFD"/>
    <w:rPr>
      <w:vertAlign w:val="superscript"/>
    </w:rPr>
  </w:style>
  <w:style w:type="paragraph" w:customStyle="1" w:styleId="Analytic">
    <w:name w:val="Analytic"/>
    <w:basedOn w:val="Heading4"/>
    <w:link w:val="AnalyticChar"/>
    <w:uiPriority w:val="4"/>
    <w:qFormat/>
    <w:rsid w:val="00302DFD"/>
    <w:rPr>
      <w:bCs/>
      <w:iCs w:val="0"/>
    </w:rPr>
  </w:style>
  <w:style w:type="character" w:customStyle="1" w:styleId="AnalyticChar">
    <w:name w:val="Analytic Char"/>
    <w:basedOn w:val="DefaultParagraphFont"/>
    <w:link w:val="Analytic"/>
    <w:uiPriority w:val="4"/>
    <w:rsid w:val="00302DFD"/>
    <w:rPr>
      <w:rFonts w:ascii="Calibri" w:eastAsiaTheme="majorEastAsia" w:hAnsi="Calibri" w:cstheme="majorBidi"/>
      <w:b/>
      <w:iCs/>
      <w:sz w:val="26"/>
      <w:szCs w:val="22"/>
    </w:rPr>
  </w:style>
  <w:style w:type="paragraph" w:customStyle="1" w:styleId="cardtext">
    <w:name w:val="card text"/>
    <w:basedOn w:val="Normal"/>
    <w:link w:val="cardtextChar"/>
    <w:qFormat/>
    <w:rsid w:val="00302DFD"/>
    <w:pPr>
      <w:ind w:left="288" w:right="288"/>
    </w:pPr>
  </w:style>
  <w:style w:type="character" w:customStyle="1" w:styleId="cardtextChar">
    <w:name w:val="card text Char"/>
    <w:basedOn w:val="DefaultParagraphFont"/>
    <w:link w:val="cardtext"/>
    <w:rsid w:val="00302DFD"/>
    <w:rPr>
      <w:rFonts w:ascii="Calibri" w:hAnsi="Calibri" w:cs="Calibri"/>
      <w:sz w:val="22"/>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302DFD"/>
    <w:rPr>
      <w:b/>
      <w:bCs/>
      <w:u w:val="single"/>
    </w:rPr>
  </w:style>
  <w:style w:type="paragraph" w:styleId="Title">
    <w:name w:val="Title"/>
    <w:aliases w:val="Debate Normal,UNDERLINE,Cites and Cards,Bold Underlined,title,Block Heading"/>
    <w:basedOn w:val="Normal"/>
    <w:next w:val="Normal"/>
    <w:link w:val="TitleChar"/>
    <w:uiPriority w:val="6"/>
    <w:qFormat/>
    <w:rsid w:val="00302DFD"/>
    <w:pPr>
      <w:spacing w:before="240" w:after="60"/>
      <w:ind w:left="432"/>
      <w:jc w:val="center"/>
      <w:outlineLvl w:val="0"/>
    </w:pPr>
    <w:rPr>
      <w:rFonts w:asciiTheme="minorHAnsi" w:hAnsiTheme="minorHAnsi"/>
      <w:b/>
      <w:bCs/>
      <w:sz w:val="24"/>
      <w:u w:val="single"/>
    </w:rPr>
  </w:style>
  <w:style w:type="character" w:customStyle="1" w:styleId="TitleChar1">
    <w:name w:val="Title Char1"/>
    <w:basedOn w:val="DefaultParagraphFont"/>
    <w:uiPriority w:val="99"/>
    <w:rsid w:val="00302DFD"/>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302DFD"/>
  </w:style>
  <w:style w:type="paragraph" w:styleId="NoSpacing">
    <w:name w:val="No Spacing"/>
    <w:aliases w:val="Card Format,ClearFormatting,DDI Tag,Tag Title,No Spacing51,Dont use,Tag and Cite,No Spacing31,No Spacing22,No Spacing41,No Spacing6,No Spacing7,Very Small Text,No Spacing8,Dont u,No Spacing311,tag,No Spacing tnr,Hidden Block Title"/>
    <w:basedOn w:val="Heading1"/>
    <w:link w:val="Hyperlink"/>
    <w:autoRedefine/>
    <w:uiPriority w:val="99"/>
    <w:qFormat/>
    <w:rsid w:val="00302DF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customStyle="1" w:styleId="namedate">
    <w:name w:val="name+date"/>
    <w:basedOn w:val="DefaultParagraphFont"/>
    <w:uiPriority w:val="1"/>
    <w:qFormat/>
    <w:rsid w:val="00302DFD"/>
    <w:rPr>
      <w:b/>
      <w:sz w:val="26"/>
      <w:u w:val="none"/>
    </w:rPr>
  </w:style>
  <w:style w:type="paragraph" w:customStyle="1" w:styleId="analytics">
    <w:name w:val="analytics"/>
    <w:basedOn w:val="Normal"/>
    <w:next w:val="Normal"/>
    <w:qFormat/>
    <w:rsid w:val="00302DFD"/>
    <w:rPr>
      <w:b/>
      <w:color w:val="000000" w:themeColor="text1"/>
      <w:sz w:val="26"/>
    </w:rPr>
  </w:style>
  <w:style w:type="paragraph" w:styleId="BlockText">
    <w:name w:val="Block Text"/>
    <w:basedOn w:val="Normal"/>
    <w:uiPriority w:val="99"/>
    <w:semiHidden/>
    <w:unhideWhenUsed/>
    <w:rsid w:val="00302DFD"/>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character" w:customStyle="1" w:styleId="kqeaa">
    <w:name w:val="kqeaa"/>
    <w:basedOn w:val="DefaultParagraphFont"/>
    <w:rsid w:val="00302DFD"/>
  </w:style>
  <w:style w:type="character" w:customStyle="1" w:styleId="underline">
    <w:name w:val="underline"/>
    <w:rsid w:val="00302DFD"/>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ad.dukeupress.edu/critical-times/article/2/2/252/141479/The-Right-to-Strike-and-Legal-War-in-Walte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ashingtonpost.com/posteverything/wp/2015/01/08/stop-obsessing-about-inequality-its-actually-decreasing-around-the-worl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80000hours.org/articles/extinction-ri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teseerx.ist.psu.edu/viewdoc/download?doi=10.1.1.985.4088&amp;rep=rep1&amp;type=pdf"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citeseerx.ist.psu.edu/viewdoc/download?doi=10.1.1.985.4088&amp;rep=rep1&amp;type=pdf" TargetMode="External"/><Relationship Id="rId4" Type="http://schemas.openxmlformats.org/officeDocument/2006/relationships/customXml" Target="../customXml/item4.xml"/><Relationship Id="rId9" Type="http://schemas.openxmlformats.org/officeDocument/2006/relationships/hyperlink" Target="https://www.bannedthought.net/Nepal/CPN-Maoist/2020/OnAmericanCrisis-2-Basanta-Eng.pdf" TargetMode="External"/><Relationship Id="rId14" Type="http://schemas.openxmlformats.org/officeDocument/2006/relationships/hyperlink" Target="https://www.tandfonline.com/doi/abs/10.1080/095023805000409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k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164BF82-1B67-2245-A3BE-AF814D4D5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C:\Users\backs\AppData\Roaming\Microsoft\Templates\Debate.dotm</Template>
  <TotalTime>0</TotalTime>
  <Pages>1</Pages>
  <Words>20601</Words>
  <Characters>117428</Characters>
  <Application>Microsoft Office Word</Application>
  <DocSecurity>0</DocSecurity>
  <Lines>978</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137754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2</cp:revision>
  <dcterms:created xsi:type="dcterms:W3CDTF">2021-12-11T21:27:00Z</dcterms:created>
  <dcterms:modified xsi:type="dcterms:W3CDTF">2021-12-11T21:27:00Z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