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1D25" w14:textId="77777777" w:rsidR="00FE3CA3" w:rsidRDefault="00FE3CA3" w:rsidP="00FE3CA3">
      <w:pPr>
        <w:pStyle w:val="Heading1"/>
      </w:pPr>
      <w:r>
        <w:t>Voices Semis Neg vs Harker AR</w:t>
      </w:r>
    </w:p>
    <w:p w14:paraId="5296FF70" w14:textId="77777777" w:rsidR="00FE3CA3" w:rsidRDefault="00FE3CA3" w:rsidP="00FE3CA3">
      <w:pPr>
        <w:pStyle w:val="Heading1"/>
      </w:pPr>
      <w:r>
        <w:t>1NC</w:t>
      </w:r>
    </w:p>
    <w:p w14:paraId="05D25437" w14:textId="77777777" w:rsidR="00FE3CA3" w:rsidRDefault="00FE3CA3" w:rsidP="00FE3CA3"/>
    <w:p w14:paraId="70F5845D" w14:textId="77777777" w:rsidR="00FE3CA3" w:rsidRDefault="00FE3CA3" w:rsidP="00FE3CA3">
      <w:pPr>
        <w:pStyle w:val="Heading3"/>
      </w:pPr>
      <w:r>
        <w:t>1</w:t>
      </w:r>
    </w:p>
    <w:p w14:paraId="15E3E171" w14:textId="77777777" w:rsidR="00FE3CA3" w:rsidRPr="0092026C" w:rsidRDefault="00FE3CA3" w:rsidP="00FE3CA3">
      <w:pPr>
        <w:pStyle w:val="Heading4"/>
        <w:rPr>
          <w:rFonts w:cs="Calibri"/>
        </w:rPr>
      </w:pPr>
      <w:bookmarkStart w:id="0" w:name="_Hlk58957987"/>
      <w:r w:rsidRPr="0092026C">
        <w:rPr>
          <w:rFonts w:cs="Calibri"/>
        </w:rPr>
        <w:t xml:space="preserve">Interpretation: “medicines” is a generic bare plural.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624C770D" w14:textId="77777777" w:rsidR="00FE3CA3" w:rsidRPr="0092026C" w:rsidRDefault="00FE3CA3" w:rsidP="00FE3CA3">
      <w:pPr>
        <w:pStyle w:val="Heading4"/>
        <w:rPr>
          <w:rFonts w:cs="Calibri"/>
        </w:rPr>
      </w:pPr>
      <w:r w:rsidRPr="0092026C">
        <w:rPr>
          <w:rFonts w:cs="Calibri"/>
        </w:rPr>
        <w:t>The upward entailment test and adverb test determine the genericity of a bare plural</w:t>
      </w:r>
    </w:p>
    <w:p w14:paraId="2A80271C" w14:textId="77777777" w:rsidR="00FE3CA3" w:rsidRPr="0092026C" w:rsidRDefault="00FE3CA3" w:rsidP="00FE3CA3">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11691A8B" w14:textId="77777777" w:rsidR="00FE3CA3" w:rsidRPr="0092026C" w:rsidRDefault="00FE3CA3" w:rsidP="00FE3CA3">
      <w:pPr>
        <w:rPr>
          <w:rStyle w:val="StyleUnderline"/>
        </w:rPr>
      </w:pPr>
      <w:r w:rsidRPr="0092026C">
        <w:rPr>
          <w:rStyle w:val="StyleUnderline"/>
        </w:rPr>
        <w:t xml:space="preserve"> 1. Generics and Logical Form</w:t>
      </w:r>
    </w:p>
    <w:p w14:paraId="082BF0E9" w14:textId="77777777" w:rsidR="00FE3CA3" w:rsidRPr="0092026C" w:rsidRDefault="00FE3CA3" w:rsidP="00FE3CA3">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18C5C6C8" w14:textId="77777777" w:rsidR="00FE3CA3" w:rsidRPr="0092026C" w:rsidRDefault="00FE3CA3" w:rsidP="00FE3CA3">
      <w:pPr>
        <w:rPr>
          <w:rStyle w:val="StyleUnderline"/>
        </w:rPr>
      </w:pPr>
      <w:r w:rsidRPr="0092026C">
        <w:rPr>
          <w:rStyle w:val="StyleUnderline"/>
        </w:rPr>
        <w:t>1.1 Isolating the Generic Interpretation</w:t>
      </w:r>
    </w:p>
    <w:p w14:paraId="7667999B" w14:textId="77777777" w:rsidR="00FE3CA3" w:rsidRPr="0092026C" w:rsidRDefault="00FE3CA3" w:rsidP="00FE3CA3">
      <w:r w:rsidRPr="0092026C">
        <w:t>Consider the following pairs of sentences:</w:t>
      </w:r>
    </w:p>
    <w:p w14:paraId="7F7CBCED" w14:textId="77777777" w:rsidR="00FE3CA3" w:rsidRPr="0092026C" w:rsidRDefault="00FE3CA3" w:rsidP="00FE3CA3">
      <w:r w:rsidRPr="0092026C">
        <w:t>(1</w:t>
      </w:r>
      <w:proofErr w:type="gramStart"/>
      <w:r w:rsidRPr="0092026C">
        <w:t>)</w:t>
      </w:r>
      <w:proofErr w:type="spellStart"/>
      <w:r w:rsidRPr="0092026C">
        <w:t>a.Tigers</w:t>
      </w:r>
      <w:proofErr w:type="spellEnd"/>
      <w:proofErr w:type="gramEnd"/>
      <w:r w:rsidRPr="0092026C">
        <w:t xml:space="preserve"> are striped.</w:t>
      </w:r>
    </w:p>
    <w:p w14:paraId="6F68C668" w14:textId="77777777" w:rsidR="00FE3CA3" w:rsidRPr="0092026C" w:rsidRDefault="00FE3CA3" w:rsidP="00FE3CA3">
      <w:proofErr w:type="spellStart"/>
      <w:proofErr w:type="gramStart"/>
      <w:r w:rsidRPr="0092026C">
        <w:t>b.Tigers</w:t>
      </w:r>
      <w:proofErr w:type="spellEnd"/>
      <w:proofErr w:type="gramEnd"/>
      <w:r w:rsidRPr="0092026C">
        <w:t xml:space="preserve"> are on the front lawn.</w:t>
      </w:r>
    </w:p>
    <w:p w14:paraId="21907CCB" w14:textId="77777777" w:rsidR="00FE3CA3" w:rsidRPr="0092026C" w:rsidRDefault="00FE3CA3" w:rsidP="00FE3CA3">
      <w:r w:rsidRPr="0092026C">
        <w:t>(2</w:t>
      </w:r>
      <w:proofErr w:type="gramStart"/>
      <w:r w:rsidRPr="0092026C">
        <w:t>)</w:t>
      </w:r>
      <w:proofErr w:type="spellStart"/>
      <w:r w:rsidRPr="0092026C">
        <w:t>a.A</w:t>
      </w:r>
      <w:proofErr w:type="spellEnd"/>
      <w:proofErr w:type="gramEnd"/>
      <w:r w:rsidRPr="0092026C">
        <w:t xml:space="preserve"> tiger is striped.</w:t>
      </w:r>
    </w:p>
    <w:p w14:paraId="3F1038B6" w14:textId="77777777" w:rsidR="00FE3CA3" w:rsidRPr="0092026C" w:rsidRDefault="00FE3CA3" w:rsidP="00FE3CA3">
      <w:proofErr w:type="spellStart"/>
      <w:r w:rsidRPr="0092026C">
        <w:t>b.A</w:t>
      </w:r>
      <w:proofErr w:type="spellEnd"/>
      <w:r w:rsidRPr="0092026C">
        <w:t xml:space="preserve"> tiger is on the front lawn.</w:t>
      </w:r>
    </w:p>
    <w:p w14:paraId="6C5C6419" w14:textId="77777777" w:rsidR="00FE3CA3" w:rsidRPr="0092026C" w:rsidRDefault="00FE3CA3" w:rsidP="00FE3CA3">
      <w:r w:rsidRPr="0092026C">
        <w:t>(3</w:t>
      </w:r>
      <w:proofErr w:type="gramStart"/>
      <w:r w:rsidRPr="0092026C">
        <w:t>)</w:t>
      </w:r>
      <w:proofErr w:type="spellStart"/>
      <w:r w:rsidRPr="0092026C">
        <w:t>a.The</w:t>
      </w:r>
      <w:proofErr w:type="spellEnd"/>
      <w:proofErr w:type="gramEnd"/>
      <w:r w:rsidRPr="0092026C">
        <w:t xml:space="preserve"> tiger is striped.</w:t>
      </w:r>
    </w:p>
    <w:p w14:paraId="2F7905F3" w14:textId="77777777" w:rsidR="00FE3CA3" w:rsidRPr="0092026C" w:rsidRDefault="00FE3CA3" w:rsidP="00FE3CA3">
      <w:proofErr w:type="spellStart"/>
      <w:proofErr w:type="gramStart"/>
      <w:r w:rsidRPr="0092026C">
        <w:t>b.The</w:t>
      </w:r>
      <w:proofErr w:type="spellEnd"/>
      <w:proofErr w:type="gramEnd"/>
      <w:r w:rsidRPr="0092026C">
        <w:t xml:space="preserve"> tiger is on the front lawn.</w:t>
      </w:r>
    </w:p>
    <w:p w14:paraId="50E60049" w14:textId="77777777" w:rsidR="00FE3CA3" w:rsidRPr="0092026C" w:rsidRDefault="00FE3CA3" w:rsidP="00FE3CA3">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22A5D586" w14:textId="77777777" w:rsidR="00FE3CA3" w:rsidRPr="0092026C" w:rsidRDefault="00FE3CA3" w:rsidP="00FE3CA3">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4EFD49D3" w14:textId="77777777" w:rsidR="00FE3CA3" w:rsidRPr="0092026C" w:rsidRDefault="00FE3CA3" w:rsidP="00FE3CA3">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6605FCD1" w14:textId="77777777" w:rsidR="00FE3CA3" w:rsidRPr="0092026C" w:rsidRDefault="00FE3CA3" w:rsidP="00FE3CA3">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0EC0BD9D" w14:textId="77777777" w:rsidR="00FE3CA3" w:rsidRPr="0092026C" w:rsidRDefault="00FE3CA3" w:rsidP="00FE3CA3"/>
    <w:p w14:paraId="1336E1CA" w14:textId="77777777" w:rsidR="00FE3CA3" w:rsidRPr="0092026C" w:rsidRDefault="00FE3CA3" w:rsidP="00FE3CA3">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2026C">
        <w:rPr>
          <w:rFonts w:cs="Calibri"/>
        </w:rPr>
        <w:t>other</w:t>
      </w:r>
      <w:proofErr w:type="gramEnd"/>
      <w:r w:rsidRPr="0092026C">
        <w:rPr>
          <w:rFonts w:cs="Calibri"/>
        </w:rPr>
        <w:t xml:space="preserve"> beneficial tech</w:t>
      </w:r>
    </w:p>
    <w:p w14:paraId="3B80CD3D" w14:textId="77777777" w:rsidR="00FE3CA3" w:rsidRPr="0092026C" w:rsidRDefault="00FE3CA3" w:rsidP="00FE3CA3"/>
    <w:p w14:paraId="574E623E" w14:textId="77777777" w:rsidR="00FE3CA3" w:rsidRPr="0092026C" w:rsidRDefault="00FE3CA3" w:rsidP="00FE3CA3">
      <w:pPr>
        <w:pStyle w:val="Heading4"/>
        <w:rPr>
          <w:rFonts w:cs="Calibri"/>
          <w:bCs/>
        </w:rPr>
      </w:pPr>
      <w:r w:rsidRPr="0092026C">
        <w:rPr>
          <w:rStyle w:val="Emphasis"/>
          <w:b/>
          <w:u w:val="none"/>
        </w:rPr>
        <w:t xml:space="preserve">Violation – they only defend </w:t>
      </w:r>
      <w:r w:rsidRPr="002449F6">
        <w:t xml:space="preserve">emergency use listing medicines during public health emergencies </w:t>
      </w:r>
      <w:r>
        <w:t xml:space="preserve">other than Covid-19 </w:t>
      </w:r>
      <w:r w:rsidRPr="002449F6">
        <w:t>of international concern.</w:t>
      </w:r>
    </w:p>
    <w:p w14:paraId="751BD07E" w14:textId="77777777" w:rsidR="00FE3CA3" w:rsidRPr="0092026C" w:rsidRDefault="00FE3CA3" w:rsidP="00FE3CA3"/>
    <w:p w14:paraId="471A6829" w14:textId="77777777" w:rsidR="00FE3CA3" w:rsidRDefault="00FE3CA3" w:rsidP="00FE3CA3">
      <w:pPr>
        <w:pStyle w:val="Heading4"/>
        <w:rPr>
          <w:rFonts w:cs="Calibri"/>
        </w:rPr>
      </w:pPr>
      <w:r w:rsidRPr="0092026C">
        <w:rPr>
          <w:rFonts w:cs="Calibri"/>
        </w:rPr>
        <w:t>Vote neg:</w:t>
      </w:r>
    </w:p>
    <w:p w14:paraId="5B1AC66F" w14:textId="77777777" w:rsidR="00FE3CA3" w:rsidRPr="00A34ECA" w:rsidRDefault="00FE3CA3" w:rsidP="00FE3CA3">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2D3B6C7D" w14:textId="77777777" w:rsidR="00FE3CA3" w:rsidRDefault="00FE3CA3" w:rsidP="00FE3CA3">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5BBDBAEB" w14:textId="77777777" w:rsidR="00FE3CA3" w:rsidRPr="0092026C" w:rsidRDefault="00FE3CA3" w:rsidP="00FE3CA3">
      <w:pPr>
        <w:pStyle w:val="Heading4"/>
        <w:rPr>
          <w:rFonts w:cs="Calibri"/>
          <w:color w:val="000000" w:themeColor="text1"/>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bookmarkEnd w:id="0"/>
    <w:p w14:paraId="18B8BC77" w14:textId="77777777" w:rsidR="00FE3CA3" w:rsidRPr="0092026C" w:rsidRDefault="00FE3CA3" w:rsidP="00FE3CA3"/>
    <w:p w14:paraId="0222D4B6" w14:textId="77777777" w:rsidR="00FE3CA3" w:rsidRDefault="00FE3CA3" w:rsidP="00FE3CA3"/>
    <w:p w14:paraId="0D46F56E" w14:textId="77777777" w:rsidR="00FE3CA3" w:rsidRDefault="00FE3CA3" w:rsidP="00FE3CA3">
      <w:pPr>
        <w:pStyle w:val="Heading3"/>
      </w:pPr>
      <w:r>
        <w:t>2</w:t>
      </w:r>
    </w:p>
    <w:p w14:paraId="76422FFD" w14:textId="77777777" w:rsidR="00FE3CA3" w:rsidRDefault="00FE3CA3" w:rsidP="00FE3CA3">
      <w:pPr>
        <w:pStyle w:val="Heading4"/>
      </w:pPr>
      <w:r>
        <w:t xml:space="preserve">CP: </w:t>
      </w:r>
      <w:r w:rsidRPr="00D5477F">
        <w:t xml:space="preserve">The member nations of the World Trade Organization </w:t>
      </w:r>
      <w:r>
        <w:t xml:space="preserve">should allow exclusivity to be extended indefinitely for antimicrobial drugs per </w:t>
      </w:r>
      <w:proofErr w:type="spellStart"/>
      <w:r>
        <w:t>Salmieri</w:t>
      </w:r>
      <w:proofErr w:type="spellEnd"/>
      <w:r>
        <w:t xml:space="preserve">. </w:t>
      </w:r>
      <w:r w:rsidRPr="00D5477F">
        <w:t xml:space="preserve">The member nations of the World Trade Organization </w:t>
      </w:r>
      <w:r>
        <w:t>should</w:t>
      </w:r>
      <w:r w:rsidRPr="00D5477F">
        <w:t xml:space="preserve"> reduce intellectual property protections for</w:t>
      </w:r>
      <w:r>
        <w:t xml:space="preserve"> all other</w:t>
      </w:r>
      <w:r w:rsidRPr="002449F6">
        <w:t xml:space="preserve"> emergency use listing medicines during public health emergencies</w:t>
      </w:r>
      <w:r>
        <w:t>.</w:t>
      </w:r>
    </w:p>
    <w:p w14:paraId="6437E221" w14:textId="77777777" w:rsidR="00FE3CA3" w:rsidRPr="00D5477F" w:rsidRDefault="00FE3CA3" w:rsidP="00FE3CA3">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7" w:history="1">
        <w:r w:rsidRPr="00A563BF">
          <w:rPr>
            <w:rStyle w:val="Hyperlink"/>
          </w:rPr>
          <w:t>http://georgemasonlawreview.org/wp-content/uploads/2019/04/26-1_7-Salmieri.pdf</w:t>
        </w:r>
      </w:hyperlink>
      <w:r>
        <w:t xml:space="preserve"> SM</w:t>
      </w:r>
    </w:p>
    <w:p w14:paraId="4EEAE5D4" w14:textId="77777777" w:rsidR="00FE3CA3" w:rsidRDefault="00FE3CA3" w:rsidP="00FE3CA3">
      <w:r w:rsidRPr="00D5477F">
        <w:rPr>
          <w:rStyle w:val="StyleUnderline"/>
        </w:rPr>
        <w:t xml:space="preserve">This Article suggests another sort of solution, which might be described as </w:t>
      </w:r>
      <w:r w:rsidRPr="00DF7184">
        <w:rPr>
          <w:rStyle w:val="StyleUnderline"/>
          <w:highlight w:val="green"/>
        </w:rPr>
        <w:t>a way of incentivizing</w:t>
      </w:r>
      <w:r w:rsidRPr="00D5477F">
        <w:rPr>
          <w:rStyle w:val="StyleUnderline"/>
        </w:rPr>
        <w:t xml:space="preserve">, by means of a single policy change, both the </w:t>
      </w:r>
      <w:r w:rsidRPr="00DF7184">
        <w:rPr>
          <w:rStyle w:val="StyleUnderline"/>
        </w:rPr>
        <w:t xml:space="preserve">development of </w:t>
      </w:r>
      <w:r w:rsidRPr="00C142BA">
        <w:rPr>
          <w:rStyle w:val="StyleUnderline"/>
          <w:highlight w:val="green"/>
        </w:rPr>
        <w:t>new antimicrobials and</w:t>
      </w:r>
      <w:r w:rsidRPr="00D5477F">
        <w:rPr>
          <w:rStyle w:val="StyleUnderline"/>
        </w:rPr>
        <w:t xml:space="preserve"> the </w:t>
      </w:r>
      <w:r w:rsidRPr="00C142BA">
        <w:rPr>
          <w:rStyle w:val="StyleUnderline"/>
          <w:highlight w:val="green"/>
        </w:rPr>
        <w:t>responsible stewardship</w:t>
      </w:r>
      <w:r w:rsidRPr="00D5477F">
        <w:rPr>
          <w:rStyle w:val="StyleUnderline"/>
        </w:rPr>
        <w:t xml:space="preserve"> of </w:t>
      </w:r>
      <w:r w:rsidRPr="00DF7184">
        <w:rPr>
          <w:rStyle w:val="StyleUnderline"/>
        </w:rPr>
        <w:t xml:space="preserve">these drugs. In its simplest form, the solution is to </w:t>
      </w:r>
      <w:r w:rsidRPr="00C142BA">
        <w:rPr>
          <w:rStyle w:val="StyleUnderline"/>
          <w:highlight w:val="green"/>
        </w:rPr>
        <w:t>make the patent terms on these drugs extremely long</w:t>
      </w:r>
      <w:r w:rsidRPr="00D5477F">
        <w:rPr>
          <w:rStyle w:val="StyleUnderline"/>
        </w:rPr>
        <w:t>.</w:t>
      </w:r>
      <w:r>
        <w:t xml:space="preserve"> The solution has been proposed in this form by Professor John Horowitz and Brian Moehring32 as well as Professor Eric Kades,33 and it is occasionally mentioned in the existing literature.34 However, the case for this broad sort of solution has not been adequately articulated or appreciated. The next part develops the case for a solution of this sort and proposes an alternative version of the solution that is better tailored to the problem and better situated within a theory of IP. Finally, Part III addresses some concerns faced by any solution of this sort.</w:t>
      </w:r>
    </w:p>
    <w:p w14:paraId="247FC7B1" w14:textId="77777777" w:rsidR="00FE3CA3" w:rsidRDefault="00FE3CA3" w:rsidP="00FE3CA3">
      <w:r>
        <w:t>II. THE RIGHT TO THE VALUE CREATED BY RESPONSIBLE STEWARDSHIP</w:t>
      </w:r>
    </w:p>
    <w:p w14:paraId="551C8453" w14:textId="77777777" w:rsidR="00FE3CA3" w:rsidRPr="00D5477F" w:rsidRDefault="00FE3CA3" w:rsidP="00FE3CA3">
      <w:pPr>
        <w:rPr>
          <w:rStyle w:val="StyleUnderline"/>
        </w:rPr>
      </w:pPr>
      <w:r>
        <w:t xml:space="preserve">Consider how the two-fold problem of growing resistance to our current antimicrobial drugs and the dearth of new antimicrobials under development looks once the specifics are omitted. Forget for a moment that the subject is drugs and microbes—or even inventions as opposed to other sorts of property—and just focus on the structure of the predicament.35 </w:t>
      </w:r>
      <w:r w:rsidRPr="00D5477F">
        <w:rPr>
          <w:rStyle w:val="StyleUnderline"/>
        </w:rPr>
        <w:t>There is a resource of immense value that is being used myopically in a way that destroys existing stocks of the resource, and little is being done to find or develop new stocks of it.</w:t>
      </w:r>
    </w:p>
    <w:p w14:paraId="420D58BE" w14:textId="77777777" w:rsidR="00FE3CA3" w:rsidRDefault="00FE3CA3" w:rsidP="00FE3CA3">
      <w:r>
        <w:t xml:space="preserve">This is a pattern one expects to see with unowned resources, but not with owned ones. </w:t>
      </w:r>
      <w:r w:rsidRPr="00D5477F">
        <w:rPr>
          <w:rStyle w:val="StyleUnderline"/>
        </w:rPr>
        <w:t>It is the classic “tragedy of the commons.”</w:t>
      </w:r>
      <w:r>
        <w:t xml:space="preserve"> When a patch of grazing land is owned in common by everyone—which is just to say it is unowned—everyone has an incentive to make what use of it he can, leading to its overuse and destroying its value. </w:t>
      </w:r>
      <w:r w:rsidRPr="00C142BA">
        <w:rPr>
          <w:rStyle w:val="StyleUnderline"/>
        </w:rPr>
        <w:t xml:space="preserve">By contrast, </w:t>
      </w:r>
      <w:r w:rsidRPr="00DF7184">
        <w:rPr>
          <w:rStyle w:val="StyleUnderline"/>
        </w:rPr>
        <w:t xml:space="preserve">an </w:t>
      </w:r>
      <w:r w:rsidRPr="00C142BA">
        <w:rPr>
          <w:rStyle w:val="StyleUnderline"/>
          <w:highlight w:val="green"/>
        </w:rPr>
        <w:t>owner</w:t>
      </w:r>
      <w:r w:rsidRPr="00C142BA">
        <w:rPr>
          <w:rStyle w:val="StyleUnderline"/>
        </w:rPr>
        <w:t xml:space="preserve"> can use land judiciously in ways that </w:t>
      </w:r>
      <w:r w:rsidRPr="00DF7184">
        <w:rPr>
          <w:rStyle w:val="StyleUnderline"/>
        </w:rPr>
        <w:t>preserve its value or even to</w:t>
      </w:r>
      <w:r w:rsidRPr="00C142BA">
        <w:rPr>
          <w:rStyle w:val="StyleUnderline"/>
        </w:rPr>
        <w:t xml:space="preserve"> invest in </w:t>
      </w:r>
      <w:r w:rsidRPr="00C142BA">
        <w:rPr>
          <w:rStyle w:val="StyleUnderline"/>
          <w:highlight w:val="green"/>
        </w:rPr>
        <w:t>improv</w:t>
      </w:r>
      <w:r w:rsidRPr="00C142BA">
        <w:rPr>
          <w:rStyle w:val="StyleUnderline"/>
        </w:rPr>
        <w:t xml:space="preserve">ing </w:t>
      </w:r>
      <w:r w:rsidRPr="00C142BA">
        <w:rPr>
          <w:rStyle w:val="StyleUnderline"/>
          <w:highlight w:val="green"/>
        </w:rPr>
        <w:t>the land</w:t>
      </w:r>
      <w:r w:rsidRPr="00C142BA">
        <w:rPr>
          <w:rStyle w:val="StyleUnderline"/>
        </w:rPr>
        <w:t xml:space="preserve">. This is possible because the owner has exclusive control of the land in the </w:t>
      </w:r>
      <w:r w:rsidRPr="00DF7184">
        <w:rPr>
          <w:rStyle w:val="StyleUnderline"/>
        </w:rPr>
        <w:t xml:space="preserve">present and therefore can control its uses, and because the owner expects </w:t>
      </w:r>
      <w:r w:rsidRPr="00C142BA">
        <w:rPr>
          <w:rStyle w:val="StyleUnderline"/>
          <w:highlight w:val="green"/>
        </w:rPr>
        <w:t xml:space="preserve">to reap </w:t>
      </w:r>
      <w:r w:rsidRPr="00DF7184">
        <w:rPr>
          <w:rStyle w:val="StyleUnderline"/>
        </w:rPr>
        <w:t>the benefit of the</w:t>
      </w:r>
      <w:r w:rsidRPr="00C142BA">
        <w:rPr>
          <w:rStyle w:val="StyleUnderline"/>
        </w:rPr>
        <w:t xml:space="preserve"> land’s </w:t>
      </w:r>
      <w:r w:rsidRPr="00DF7184">
        <w:rPr>
          <w:rStyle w:val="StyleUnderline"/>
          <w:highlight w:val="green"/>
        </w:rPr>
        <w:t xml:space="preserve">future value. If </w:t>
      </w:r>
      <w:r w:rsidRPr="00C142BA">
        <w:rPr>
          <w:rStyle w:val="StyleUnderline"/>
          <w:highlight w:val="green"/>
        </w:rPr>
        <w:t>deeds</w:t>
      </w:r>
      <w:r w:rsidRPr="00C142BA">
        <w:rPr>
          <w:rStyle w:val="StyleUnderline"/>
        </w:rPr>
        <w:t xml:space="preserve"> to land </w:t>
      </w:r>
      <w:r w:rsidRPr="00C142BA">
        <w:rPr>
          <w:rStyle w:val="StyleUnderline"/>
          <w:highlight w:val="green"/>
        </w:rPr>
        <w:t>expired</w:t>
      </w:r>
      <w:r w:rsidRPr="00C142BA">
        <w:rPr>
          <w:rStyle w:val="StyleUnderline"/>
        </w:rPr>
        <w:t xml:space="preserve"> after twenty years, with the land reverting to the commons, </w:t>
      </w:r>
      <w:proofErr w:type="gramStart"/>
      <w:r w:rsidRPr="00C142BA">
        <w:rPr>
          <w:rStyle w:val="StyleUnderline"/>
        </w:rPr>
        <w:t xml:space="preserve">land </w:t>
      </w:r>
      <w:r w:rsidRPr="00C142BA">
        <w:rPr>
          <w:rStyle w:val="StyleUnderline"/>
          <w:highlight w:val="green"/>
        </w:rPr>
        <w:t>owners</w:t>
      </w:r>
      <w:proofErr w:type="gramEnd"/>
      <w:r w:rsidRPr="00C142BA">
        <w:rPr>
          <w:rStyle w:val="StyleUnderline"/>
          <w:highlight w:val="green"/>
        </w:rPr>
        <w:t xml:space="preserve"> would have no financial incentives</w:t>
      </w:r>
      <w:r w:rsidRPr="00DF7184">
        <w:rPr>
          <w:rStyle w:val="StyleUnderline"/>
        </w:rPr>
        <w:t xml:space="preserve"> to preserve or enhance the land’s value past the twenty-year win</w:t>
      </w:r>
      <w:r w:rsidRPr="00C142BA">
        <w:rPr>
          <w:rStyle w:val="StyleUnderline"/>
        </w:rPr>
        <w:t>dow</w:t>
      </w:r>
      <w:r>
        <w:t xml:space="preserve">. In this scenario, they could not afford to forgo </w:t>
      </w:r>
      <w:proofErr w:type="spellStart"/>
      <w:r>
        <w:t>shortterm</w:t>
      </w:r>
      <w:proofErr w:type="spellEnd"/>
      <w:r>
        <w:t xml:space="preserve"> gains that came at the expense of the land’s later value. </w:t>
      </w:r>
      <w:r w:rsidRPr="00C142BA">
        <w:rPr>
          <w:rStyle w:val="StyleUnderline"/>
        </w:rPr>
        <w:t xml:space="preserve">Nor could they afford to invest in long-term improvement projects, such as clearing new land for grazing. </w:t>
      </w:r>
      <w:r w:rsidRPr="00C142BA">
        <w:rPr>
          <w:rStyle w:val="StyleUnderline"/>
          <w:highlight w:val="green"/>
        </w:rPr>
        <w:t xml:space="preserve">This is </w:t>
      </w:r>
      <w:r w:rsidRPr="00C142BA">
        <w:rPr>
          <w:rStyle w:val="StyleUnderline"/>
        </w:rPr>
        <w:t xml:space="preserve">the predicament with </w:t>
      </w:r>
      <w:r w:rsidRPr="00C142BA">
        <w:rPr>
          <w:rStyle w:val="StyleUnderline"/>
          <w:highlight w:val="green"/>
        </w:rPr>
        <w:t>antimicrobial drugs</w:t>
      </w:r>
      <w:r>
        <w:t>. The profligate use of such drugs in the present destroys their value in a future in which they are unowned.</w:t>
      </w:r>
    </w:p>
    <w:p w14:paraId="15123CC7" w14:textId="77777777" w:rsidR="00FE3CA3" w:rsidRPr="00C142BA" w:rsidRDefault="00FE3CA3" w:rsidP="00FE3CA3">
      <w:pPr>
        <w:rPr>
          <w:rStyle w:val="StyleUnderline"/>
        </w:rPr>
      </w:pPr>
      <w:r w:rsidRPr="00C142BA">
        <w:rPr>
          <w:rStyle w:val="StyleUnderline"/>
        </w:rPr>
        <w:t xml:space="preserve">This </w:t>
      </w:r>
      <w:r w:rsidRPr="00DF7184">
        <w:rPr>
          <w:rStyle w:val="StyleUnderline"/>
        </w:rPr>
        <w:t>suggests the simple solution of extending the patent terms for antimicrobial drugs. So long as the drug remains under patent, the patent holder has both an interest</w:t>
      </w:r>
      <w:r w:rsidRPr="00C142BA">
        <w:rPr>
          <w:rStyle w:val="StyleUnderline"/>
        </w:rPr>
        <w:t xml:space="preserve"> in preserving its usefulness and the ability to control its use </w:t>
      </w:r>
      <w:proofErr w:type="gramStart"/>
      <w:r w:rsidRPr="00C142BA">
        <w:rPr>
          <w:rStyle w:val="StyleUnderline"/>
        </w:rPr>
        <w:t>so as to</w:t>
      </w:r>
      <w:proofErr w:type="gramEnd"/>
      <w:r w:rsidRPr="00C142BA">
        <w:rPr>
          <w:rStyle w:val="StyleUnderline"/>
        </w:rPr>
        <w:t xml:space="preserve"> preserve its value. How long should the patent term be extended?</w:t>
      </w:r>
      <w:r>
        <w:t xml:space="preserve"> The five years of extra market exclusivity offered by the GAIN Act is calculated with a view to incentivizing companies to invest in developing new drugs. </w:t>
      </w:r>
      <w:r w:rsidRPr="00C142BA">
        <w:rPr>
          <w:rStyle w:val="StyleUnderline"/>
        </w:rPr>
        <w:t>The aim of the present proposal is</w:t>
      </w:r>
      <w:r>
        <w:t xml:space="preserve"> different. It is </w:t>
      </w:r>
      <w:r w:rsidRPr="00C142BA">
        <w:rPr>
          <w:rStyle w:val="StyleUnderline"/>
        </w:rPr>
        <w:t xml:space="preserve">to </w:t>
      </w:r>
      <w:r w:rsidRPr="00C142BA">
        <w:rPr>
          <w:rStyle w:val="StyleUnderline"/>
          <w:highlight w:val="green"/>
        </w:rPr>
        <w:t>enable</w:t>
      </w:r>
      <w:r w:rsidRPr="00C142BA">
        <w:rPr>
          <w:rStyle w:val="StyleUnderline"/>
        </w:rPr>
        <w:t xml:space="preserve"> the </w:t>
      </w:r>
      <w:r w:rsidRPr="00C142BA">
        <w:rPr>
          <w:rStyle w:val="StyleUnderline"/>
          <w:highlight w:val="green"/>
        </w:rPr>
        <w:t>creators</w:t>
      </w:r>
      <w:r w:rsidRPr="00C142BA">
        <w:rPr>
          <w:rStyle w:val="StyleUnderline"/>
        </w:rPr>
        <w:t xml:space="preserve"> of drugs </w:t>
      </w:r>
      <w:r w:rsidRPr="00C142BA">
        <w:rPr>
          <w:rStyle w:val="StyleUnderline"/>
          <w:highlight w:val="green"/>
        </w:rPr>
        <w:t>to profitably exercise their rights</w:t>
      </w:r>
      <w:r w:rsidRPr="00C142BA">
        <w:rPr>
          <w:rStyle w:val="StyleUnderline"/>
        </w:rPr>
        <w:t xml:space="preserve"> over the drugs in a manner that preserves the drugs’ effectiveness over time—ideally </w:t>
      </w:r>
      <w:r w:rsidRPr="00C142BA">
        <w:rPr>
          <w:rStyle w:val="StyleUnderline"/>
          <w:highlight w:val="green"/>
        </w:rPr>
        <w:t>into the indefinite future</w:t>
      </w:r>
      <w:r w:rsidRPr="00ED2251">
        <w:rPr>
          <w:rStyle w:val="StyleUnderline"/>
        </w:rPr>
        <w:t>. This requires extending the term of exclusivity not just a few years or decades, but as far into the future as there is reason to hope that the drugs’ effectiveness</w:t>
      </w:r>
      <w:r w:rsidRPr="00C142BA">
        <w:rPr>
          <w:rStyle w:val="StyleUnderline"/>
        </w:rPr>
        <w:t xml:space="preserve"> can be maintained.</w:t>
      </w:r>
    </w:p>
    <w:p w14:paraId="77B26A44" w14:textId="77777777" w:rsidR="00FE3CA3" w:rsidRPr="00D623A6" w:rsidRDefault="00FE3CA3" w:rsidP="00FE3CA3">
      <w:r>
        <w:t xml:space="preserve">There are various ways in which this suggestion could be further developed; </w:t>
      </w:r>
      <w:r w:rsidRPr="00C142BA">
        <w:rPr>
          <w:rStyle w:val="StyleUnderline"/>
        </w:rPr>
        <w:t xml:space="preserve">perhaps the most promising is simply to </w:t>
      </w:r>
      <w:r w:rsidRPr="00C142BA">
        <w:rPr>
          <w:rStyle w:val="StyleUnderline"/>
          <w:highlight w:val="green"/>
        </w:rPr>
        <w:t>allow patents on antimicrobial drugs to be renewed indefinitely, so long as</w:t>
      </w:r>
      <w:r w:rsidRPr="00C142BA">
        <w:rPr>
          <w:rStyle w:val="StyleUnderline"/>
        </w:rPr>
        <w:t xml:space="preserve"> the drugs’ continued </w:t>
      </w:r>
      <w:r w:rsidRPr="00C142BA">
        <w:rPr>
          <w:rStyle w:val="StyleUnderline"/>
          <w:highlight w:val="green"/>
        </w:rPr>
        <w:t>effectiveness can be demonstrated</w:t>
      </w:r>
      <w:r w:rsidRPr="00C142BA">
        <w:rPr>
          <w:rStyle w:val="StyleUnderline"/>
        </w:rPr>
        <w:t>. (How exactly continued effectiveness should be demonstrated is a matter of detail, but likely by showing resistance to be below a certain threshold—perhaps 20 percent—in clinical isolates of interest.</w:t>
      </w:r>
      <w:r w:rsidRPr="00D623A6">
        <w:rPr>
          <w:rStyle w:val="StyleUnderline"/>
        </w:rPr>
        <w:t>36) This would allow for a potentially infinite patent term</w:t>
      </w:r>
      <w:r w:rsidRPr="00C142BA">
        <w:rPr>
          <w:rStyle w:val="StyleUnderline"/>
        </w:rPr>
        <w:t>. “</w:t>
      </w:r>
      <w:r w:rsidRPr="00D623A6">
        <w:rPr>
          <w:rStyle w:val="StyleUnderline"/>
        </w:rPr>
        <w:t xml:space="preserve">Perpetual </w:t>
      </w:r>
      <w:r w:rsidRPr="00D623A6">
        <w:rPr>
          <w:rStyle w:val="StyleUnderline"/>
          <w:highlight w:val="green"/>
        </w:rPr>
        <w:t>patents</w:t>
      </w:r>
      <w:r w:rsidRPr="00C142BA">
        <w:rPr>
          <w:rStyle w:val="StyleUnderline"/>
        </w:rPr>
        <w:t>” have occasionally been proposed</w:t>
      </w:r>
      <w:r>
        <w:t xml:space="preserve">, 37 but the lack of a fixed term may do violence to the notion of a patent, so </w:t>
      </w:r>
      <w:r w:rsidRPr="00C142BA">
        <w:rPr>
          <w:rStyle w:val="StyleUnderline"/>
        </w:rPr>
        <w:t>it may be better to conceive of this as a proposal for a new type of IP right that combines features of patents and trademarks.</w:t>
      </w:r>
      <w:r>
        <w:t xml:space="preserve"> Conceptualizing the relevant right in this way highlights its basis. </w:t>
      </w:r>
      <w:r w:rsidRPr="00C142BA">
        <w:rPr>
          <w:rStyle w:val="StyleUnderline"/>
        </w:rPr>
        <w:t xml:space="preserve">Like a patent, the right would pertain to an invention and would confer market exclusivity; </w:t>
      </w:r>
      <w:r w:rsidRPr="006C4FEC">
        <w:rPr>
          <w:rStyle w:val="StyleUnderline"/>
          <w:highlight w:val="green"/>
        </w:rPr>
        <w:t>like a trademark</w:t>
      </w:r>
      <w:r w:rsidRPr="00C142BA">
        <w:rPr>
          <w:rStyle w:val="StyleUnderline"/>
        </w:rPr>
        <w:t xml:space="preserve">, however, </w:t>
      </w:r>
      <w:r w:rsidRPr="00D623A6">
        <w:rPr>
          <w:rStyle w:val="StyleUnderline"/>
        </w:rPr>
        <w:t xml:space="preserve">it </w:t>
      </w:r>
      <w:r w:rsidRPr="006C4FEC">
        <w:rPr>
          <w:rStyle w:val="StyleUnderline"/>
          <w:highlight w:val="green"/>
        </w:rPr>
        <w:t xml:space="preserve">would be renewable </w:t>
      </w:r>
      <w:r w:rsidRPr="000A1443">
        <w:rPr>
          <w:rStyle w:val="StyleUnderline"/>
          <w:highlight w:val="green"/>
        </w:rPr>
        <w:t>in perpetuity</w:t>
      </w:r>
      <w:r w:rsidRPr="00C142BA">
        <w:rPr>
          <w:rStyle w:val="StyleUnderline"/>
        </w:rPr>
        <w:t xml:space="preserve"> on the grounds </w:t>
      </w:r>
      <w:r w:rsidRPr="00D623A6">
        <w:rPr>
          <w:rStyle w:val="StyleUnderline"/>
        </w:rPr>
        <w:t>that the continued value of the property depends on the owner taking continuous action to maintain it.</w:t>
      </w:r>
      <w:r w:rsidRPr="00D623A6">
        <w:t xml:space="preserve"> In the case of the right under consideration, the relevant actions would be those of stewarding the drug in such a manner as to prolong its continued effectiveness in the face of resistance.</w:t>
      </w:r>
    </w:p>
    <w:p w14:paraId="12A3B9F4" w14:textId="77777777" w:rsidR="00FE3CA3" w:rsidRDefault="00FE3CA3" w:rsidP="00FE3CA3">
      <w:r w:rsidRPr="00D623A6">
        <w:t>This new sort of property right could, in principle, be applied to drugs</w:t>
      </w:r>
      <w:r>
        <w:t xml:space="preserve"> that are already off patent or otherwise ineligible for patent protection. The Chatham House Working Group proposes granting “</w:t>
      </w:r>
      <w:proofErr w:type="spellStart"/>
      <w:r>
        <w:t>delinkage</w:t>
      </w:r>
      <w:proofErr w:type="spellEnd"/>
      <w:r>
        <w:t xml:space="preserve"> rewards” to “</w:t>
      </w:r>
      <w:r w:rsidRPr="00D623A6">
        <w:rPr>
          <w:rStyle w:val="StyleUnderline"/>
        </w:rPr>
        <w:t xml:space="preserve">firms </w:t>
      </w:r>
      <w:r w:rsidRPr="000A1443">
        <w:rPr>
          <w:rStyle w:val="StyleUnderline"/>
          <w:highlight w:val="green"/>
        </w:rPr>
        <w:t>registering</w:t>
      </w:r>
      <w:r w:rsidRPr="00C142BA">
        <w:rPr>
          <w:rStyle w:val="StyleUnderline"/>
        </w:rPr>
        <w:t xml:space="preserve"> a new antibiotic without patent protection (such as </w:t>
      </w:r>
      <w:r w:rsidRPr="000A1443">
        <w:rPr>
          <w:rStyle w:val="StyleUnderline"/>
          <w:highlight w:val="green"/>
        </w:rPr>
        <w:t>new uses for old drugs</w:t>
      </w:r>
      <w:r w:rsidRPr="00C142BA">
        <w:rPr>
          <w:rStyle w:val="StyleUnderline"/>
        </w:rPr>
        <w:t>),”</w:t>
      </w:r>
      <w:r>
        <w:t xml:space="preserve">38 </w:t>
      </w:r>
      <w:r w:rsidRPr="00C142BA">
        <w:rPr>
          <w:rStyle w:val="StyleUnderline"/>
        </w:rPr>
        <w:t xml:space="preserve">and it may be that the sort of IP protection proposed here </w:t>
      </w:r>
      <w:r w:rsidRPr="000A1443">
        <w:rPr>
          <w:rStyle w:val="StyleUnderline"/>
          <w:highlight w:val="green"/>
        </w:rPr>
        <w:t>would be applicable</w:t>
      </w:r>
      <w:r w:rsidRPr="00C142BA">
        <w:rPr>
          <w:rStyle w:val="StyleUnderline"/>
        </w:rPr>
        <w:t xml:space="preserve"> in such cases as well. If so, the right would be justified by the discovery of the new use for the drug and by the fact that intelligent management of this use is required for it to retain its value.</w:t>
      </w:r>
      <w:r>
        <w:t xml:space="preserve"> A more difficult case is granting such rights to already known antibiotics that have gone off patent and are now available as generics. Removing these drugs from the commons would make it possible for an owner to profit by stewarding them responsibly. The difficulty here is determining who would own them. Professor </w:t>
      </w:r>
      <w:proofErr w:type="spellStart"/>
      <w:r>
        <w:t>Kades</w:t>
      </w:r>
      <w:proofErr w:type="spellEnd"/>
      <w:r>
        <w:t xml:space="preserve"> considers the possibility of granting a new patent to the original patent </w:t>
      </w:r>
      <w:proofErr w:type="gramStart"/>
      <w:r>
        <w:t>holder, but</w:t>
      </w:r>
      <w:proofErr w:type="gramEnd"/>
      <w:r>
        <w:t xml:space="preserve"> suggests “auctioning the patent rights [to such drugs] to the highest bidder.”39 Both are plausible solutions. Another option, </w:t>
      </w:r>
      <w:proofErr w:type="gramStart"/>
      <w:r>
        <w:t>in light of</w:t>
      </w:r>
      <w:proofErr w:type="gramEnd"/>
      <w:r>
        <w:t xml:space="preserve"> the issue of cross-resistance (which will be discussed in Part III) would be to apportion the IP rights to the relevant drugs among the owners of other drugs with similar mechanisms of action.</w:t>
      </w:r>
    </w:p>
    <w:p w14:paraId="2E2173DF" w14:textId="77777777" w:rsidR="00FE3CA3" w:rsidRDefault="00FE3CA3" w:rsidP="00FE3CA3">
      <w:r w:rsidRPr="00D623A6">
        <w:rPr>
          <w:rStyle w:val="StyleUnderline"/>
        </w:rPr>
        <w:t>Instituting the sort of property right described here</w:t>
      </w:r>
      <w:r w:rsidRPr="00D623A6">
        <w:t xml:space="preserve"> (</w:t>
      </w:r>
      <w:proofErr w:type="gramStart"/>
      <w:r w:rsidRPr="00D623A6">
        <w:t>whether or not</w:t>
      </w:r>
      <w:proofErr w:type="gramEnd"/>
      <w:r w:rsidRPr="00D623A6">
        <w:t xml:space="preserve"> it is extended to drugs that are currently unpatentable and/or in the public domain) </w:t>
      </w:r>
      <w:r w:rsidRPr="00D623A6">
        <w:rPr>
          <w:rStyle w:val="StyleUnderline"/>
        </w:rPr>
        <w:t>would create an environment in which pharmaceutical</w:t>
      </w:r>
      <w:r w:rsidRPr="00C142BA">
        <w:rPr>
          <w:rStyle w:val="StyleUnderline"/>
        </w:rPr>
        <w:t xml:space="preserve"> </w:t>
      </w:r>
      <w:r w:rsidRPr="000A1443">
        <w:rPr>
          <w:rStyle w:val="StyleUnderline"/>
          <w:highlight w:val="green"/>
        </w:rPr>
        <w:t>companies</w:t>
      </w:r>
      <w:r w:rsidRPr="00C142BA">
        <w:rPr>
          <w:rStyle w:val="StyleUnderline"/>
        </w:rPr>
        <w:t xml:space="preserve"> and other private entities can </w:t>
      </w:r>
      <w:r w:rsidRPr="000A1443">
        <w:rPr>
          <w:rStyle w:val="StyleUnderline"/>
          <w:highlight w:val="green"/>
        </w:rPr>
        <w:t>compete to</w:t>
      </w:r>
      <w:r w:rsidRPr="00C142BA">
        <w:rPr>
          <w:rStyle w:val="StyleUnderline"/>
        </w:rPr>
        <w:t xml:space="preserve"> develop new policies and business models that </w:t>
      </w:r>
      <w:r w:rsidRPr="000A1443">
        <w:rPr>
          <w:rStyle w:val="StyleUnderline"/>
          <w:highlight w:val="green"/>
        </w:rPr>
        <w:t xml:space="preserve">maximize </w:t>
      </w:r>
      <w:r w:rsidRPr="00D623A6">
        <w:rPr>
          <w:rStyle w:val="StyleUnderline"/>
        </w:rPr>
        <w:t>the</w:t>
      </w:r>
      <w:r w:rsidRPr="00C142BA">
        <w:rPr>
          <w:rStyle w:val="StyleUnderline"/>
        </w:rPr>
        <w:t xml:space="preserve"> total </w:t>
      </w:r>
      <w:r w:rsidRPr="000A1443">
        <w:rPr>
          <w:rStyle w:val="StyleUnderline"/>
          <w:highlight w:val="green"/>
        </w:rPr>
        <w:t>value</w:t>
      </w:r>
      <w:r w:rsidRPr="00C142BA">
        <w:rPr>
          <w:rStyle w:val="StyleUnderline"/>
        </w:rPr>
        <w:t xml:space="preserve"> derived </w:t>
      </w:r>
      <w:r w:rsidRPr="000A1443">
        <w:rPr>
          <w:rStyle w:val="StyleUnderline"/>
          <w:highlight w:val="green"/>
        </w:rPr>
        <w:t>from antimicrobial drugs</w:t>
      </w:r>
      <w:r w:rsidRPr="00C142BA">
        <w:rPr>
          <w:rStyle w:val="StyleUnderline"/>
        </w:rPr>
        <w:t xml:space="preserve"> over time</w:t>
      </w:r>
      <w:r>
        <w:t>. An important advantage of this proposal is that it does not require policymakers (or authors of law review articles) to know in advance which specific practices would have this auspicious effect. However, some obvious possibilities suggest themselves.</w:t>
      </w:r>
    </w:p>
    <w:p w14:paraId="54670E9F" w14:textId="77777777" w:rsidR="00FE3CA3" w:rsidRDefault="00FE3CA3" w:rsidP="00FE3CA3">
      <w:r w:rsidRPr="00C142BA">
        <w:rPr>
          <w:rStyle w:val="StyleUnderline"/>
        </w:rPr>
        <w:t xml:space="preserve">Pharmaceutical </w:t>
      </w:r>
      <w:r w:rsidRPr="00D623A6">
        <w:rPr>
          <w:rStyle w:val="StyleUnderline"/>
        </w:rPr>
        <w:t xml:space="preserve">companies could sell new antimicrobials at a </w:t>
      </w:r>
      <w:r w:rsidRPr="000A1443">
        <w:rPr>
          <w:rStyle w:val="StyleUnderline"/>
          <w:highlight w:val="green"/>
        </w:rPr>
        <w:t>price high enough to make it</w:t>
      </w:r>
      <w:r w:rsidRPr="00C142BA">
        <w:rPr>
          <w:rStyle w:val="StyleUnderline"/>
        </w:rPr>
        <w:t xml:space="preserve"> prohibitive to use them as anything other than treatments of </w:t>
      </w:r>
      <w:r w:rsidRPr="000A1443">
        <w:rPr>
          <w:rStyle w:val="StyleUnderline"/>
          <w:highlight w:val="green"/>
        </w:rPr>
        <w:t>last resort</w:t>
      </w:r>
      <w:r w:rsidRPr="00C142BA">
        <w:rPr>
          <w:rStyle w:val="StyleUnderline"/>
        </w:rPr>
        <w:t xml:space="preserve">. In addition to </w:t>
      </w:r>
      <w:r w:rsidRPr="000A1443">
        <w:rPr>
          <w:rStyle w:val="StyleUnderline"/>
          <w:highlight w:val="green"/>
        </w:rPr>
        <w:t>extending the drugs’ useful lives</w:t>
      </w:r>
      <w:r w:rsidRPr="00C142BA">
        <w:rPr>
          <w:rStyle w:val="StyleUnderline"/>
        </w:rPr>
        <w:t>, the high prices would compensate for the lower initial volume of sales</w:t>
      </w:r>
      <w:r>
        <w:t>, and the drugs could eventually be repriced for wider use as second- and then first-line treatments. This repricing would have to be paced both to the growth of the resistant bacterial population and to the development of new antimicrobial drugs to take their predecessors’ place as treatments of last resort. One can imagine many variations of this strategy with different price points and development cycles.</w:t>
      </w:r>
    </w:p>
    <w:p w14:paraId="10A8D716" w14:textId="77777777" w:rsidR="00FE3CA3" w:rsidRDefault="00FE3CA3" w:rsidP="00FE3CA3">
      <w:r w:rsidRPr="00C142BA">
        <w:rPr>
          <w:rStyle w:val="StyleUnderline"/>
        </w:rPr>
        <w:t xml:space="preserve">Pharmaceutical </w:t>
      </w:r>
      <w:r w:rsidRPr="000A1443">
        <w:rPr>
          <w:rStyle w:val="StyleUnderline"/>
        </w:rPr>
        <w:t>companies could</w:t>
      </w:r>
      <w:r w:rsidRPr="00C142BA">
        <w:rPr>
          <w:rStyle w:val="StyleUnderline"/>
        </w:rPr>
        <w:t xml:space="preserve"> also extend the effective lifespan of their antimicrobials </w:t>
      </w:r>
      <w:r w:rsidRPr="000A1443">
        <w:rPr>
          <w:rStyle w:val="StyleUnderline"/>
        </w:rPr>
        <w:t xml:space="preserve">through </w:t>
      </w:r>
      <w:r w:rsidRPr="000A1443">
        <w:rPr>
          <w:rStyle w:val="StyleUnderline"/>
          <w:highlight w:val="green"/>
        </w:rPr>
        <w:t>contractual arrangements</w:t>
      </w:r>
      <w:r w:rsidRPr="00C142BA">
        <w:rPr>
          <w:rStyle w:val="StyleUnderline"/>
        </w:rPr>
        <w:t xml:space="preserve"> with healthcare providers, which </w:t>
      </w:r>
      <w:r w:rsidRPr="000A1443">
        <w:rPr>
          <w:rStyle w:val="StyleUnderline"/>
          <w:highlight w:val="green"/>
        </w:rPr>
        <w:t>restrict</w:t>
      </w:r>
      <w:r w:rsidRPr="00C142BA">
        <w:rPr>
          <w:rStyle w:val="StyleUnderline"/>
        </w:rPr>
        <w:t xml:space="preserve"> the latter’s </w:t>
      </w:r>
      <w:r w:rsidRPr="000A1443">
        <w:rPr>
          <w:rStyle w:val="StyleUnderline"/>
          <w:highlight w:val="green"/>
        </w:rPr>
        <w:t>use of the drugs to</w:t>
      </w:r>
      <w:r w:rsidRPr="00C142BA">
        <w:rPr>
          <w:rStyle w:val="StyleUnderline"/>
        </w:rPr>
        <w:t xml:space="preserve"> certain protocols or </w:t>
      </w:r>
      <w:r w:rsidRPr="000A1443">
        <w:rPr>
          <w:rStyle w:val="StyleUnderline"/>
          <w:highlight w:val="green"/>
        </w:rPr>
        <w:t>best practices</w:t>
      </w:r>
      <w:r w:rsidRPr="000A1443">
        <w:rPr>
          <w:highlight w:val="green"/>
        </w:rPr>
        <w:t>.</w:t>
      </w:r>
      <w:r>
        <w:t xml:space="preserve"> Imagine the new business practices whereby pharmaceutical companies might profit from drugs that are never or hardly ever used. Licensing plans like the one proposed by Commissioner Gottlieb might be employed in innovative ways.</w:t>
      </w:r>
      <w:r w:rsidRPr="00C142BA">
        <w:rPr>
          <w:rStyle w:val="StyleUnderline"/>
        </w:rPr>
        <w:t xml:space="preserve">40 For example, </w:t>
      </w:r>
      <w:r w:rsidRPr="000A1443">
        <w:rPr>
          <w:rStyle w:val="StyleUnderline"/>
          <w:highlight w:val="green"/>
        </w:rPr>
        <w:t>healthcare providers</w:t>
      </w:r>
      <w:r w:rsidRPr="00C142BA">
        <w:rPr>
          <w:rStyle w:val="StyleUnderline"/>
        </w:rPr>
        <w:t xml:space="preserve"> or insurance companies </w:t>
      </w:r>
      <w:r w:rsidRPr="00D623A6">
        <w:rPr>
          <w:rStyle w:val="StyleUnderline"/>
        </w:rPr>
        <w:t xml:space="preserve">might </w:t>
      </w:r>
      <w:r w:rsidRPr="000A1443">
        <w:rPr>
          <w:rStyle w:val="StyleUnderline"/>
          <w:highlight w:val="green"/>
        </w:rPr>
        <w:t>pay</w:t>
      </w:r>
      <w:r w:rsidRPr="00D623A6">
        <w:rPr>
          <w:rStyle w:val="StyleUnderline"/>
        </w:rPr>
        <w:t xml:space="preserve"> a </w:t>
      </w:r>
      <w:r w:rsidRPr="000A1443">
        <w:rPr>
          <w:rStyle w:val="StyleUnderline"/>
        </w:rPr>
        <w:t xml:space="preserve">monthly </w:t>
      </w:r>
      <w:r w:rsidRPr="000A1443">
        <w:rPr>
          <w:rStyle w:val="StyleUnderline"/>
          <w:highlight w:val="green"/>
        </w:rPr>
        <w:t xml:space="preserve">fee for </w:t>
      </w:r>
      <w:r w:rsidRPr="00D623A6">
        <w:rPr>
          <w:rStyle w:val="StyleUnderline"/>
        </w:rPr>
        <w:t xml:space="preserve">the </w:t>
      </w:r>
      <w:r w:rsidRPr="00D623A6">
        <w:rPr>
          <w:rStyle w:val="StyleUnderline"/>
          <w:highlight w:val="green"/>
        </w:rPr>
        <w:t>right to use</w:t>
      </w:r>
      <w:r w:rsidRPr="000A1443">
        <w:rPr>
          <w:rStyle w:val="StyleUnderline"/>
        </w:rPr>
        <w:t xml:space="preserve"> </w:t>
      </w:r>
      <w:r w:rsidRPr="00D623A6">
        <w:rPr>
          <w:rStyle w:val="StyleUnderline"/>
        </w:rPr>
        <w:t xml:space="preserve">these drugs </w:t>
      </w:r>
      <w:r w:rsidRPr="000A1443">
        <w:rPr>
          <w:rStyle w:val="StyleUnderline"/>
          <w:highlight w:val="green"/>
        </w:rPr>
        <w:t>should it</w:t>
      </w:r>
      <w:r w:rsidRPr="00C142BA">
        <w:rPr>
          <w:rStyle w:val="StyleUnderline"/>
        </w:rPr>
        <w:t xml:space="preserve"> ever </w:t>
      </w:r>
      <w:r w:rsidRPr="000A1443">
        <w:rPr>
          <w:rStyle w:val="StyleUnderline"/>
          <w:highlight w:val="green"/>
        </w:rPr>
        <w:t>become necessary</w:t>
      </w:r>
      <w:r w:rsidRPr="00C142BA">
        <w:rPr>
          <w:rStyle w:val="StyleUnderline"/>
        </w:rPr>
        <w:t xml:space="preserve"> to do so.</w:t>
      </w:r>
      <w:r>
        <w:t xml:space="preserve"> Or the various parties might negotiate a system whereby a pharmaceutical company (or an entity that has licensed drugs from multiple companies) charges a fixed price for treatment in accordance with a proprietary antimicrobial protocol that makes use of several of their drugs, specifying which drugs can used under which conditions.</w:t>
      </w:r>
    </w:p>
    <w:p w14:paraId="38501AFE" w14:textId="77777777" w:rsidR="00FE3CA3" w:rsidRPr="00C142BA" w:rsidRDefault="00FE3CA3" w:rsidP="00FE3CA3">
      <w:pPr>
        <w:rPr>
          <w:rStyle w:val="StyleUnderline"/>
        </w:rPr>
      </w:pPr>
      <w:r>
        <w:t xml:space="preserve">The suggestions in the last paragraph all amount to ways in which revenues </w:t>
      </w:r>
      <w:r w:rsidRPr="00C142BA">
        <w:rPr>
          <w:rStyle w:val="StyleUnderline"/>
        </w:rPr>
        <w:t xml:space="preserve">from the creation of a new drug might be “delinked” from sales </w:t>
      </w:r>
      <w:r w:rsidRPr="00D623A6">
        <w:rPr>
          <w:rStyle w:val="StyleUnderline"/>
        </w:rPr>
        <w:t>volume</w:t>
      </w:r>
      <w:r w:rsidRPr="00D623A6">
        <w:t>. In principle</w:t>
      </w:r>
      <w:r w:rsidRPr="00D623A6">
        <w:rPr>
          <w:rStyle w:val="StyleUnderline"/>
        </w:rPr>
        <w:t xml:space="preserve">, this </w:t>
      </w:r>
      <w:proofErr w:type="spellStart"/>
      <w:r w:rsidRPr="00D623A6">
        <w:rPr>
          <w:rStyle w:val="StyleUnderline"/>
        </w:rPr>
        <w:t>delinkage</w:t>
      </w:r>
      <w:proofErr w:type="spellEnd"/>
      <w:r w:rsidRPr="00D623A6">
        <w:rPr>
          <w:rStyle w:val="StyleUnderline"/>
        </w:rPr>
        <w:t xml:space="preserve"> could occur simply through market forces, without any additional policy interventions</w:t>
      </w:r>
      <w:r w:rsidRPr="00D623A6">
        <w:t xml:space="preserve">, but since governments and multinational organizations account for most of the spending in the healthcare sector in much of the world, their </w:t>
      </w:r>
      <w:r w:rsidRPr="00D623A6">
        <w:rPr>
          <w:rStyle w:val="StyleUnderline"/>
        </w:rPr>
        <w:t xml:space="preserve">adopting policies favoring </w:t>
      </w:r>
      <w:proofErr w:type="spellStart"/>
      <w:r w:rsidRPr="00D623A6">
        <w:rPr>
          <w:rStyle w:val="StyleUnderline"/>
        </w:rPr>
        <w:t>delinkage</w:t>
      </w:r>
      <w:proofErr w:type="spellEnd"/>
      <w:r w:rsidRPr="00D623A6">
        <w:rPr>
          <w:rStyle w:val="StyleUnderline"/>
        </w:rPr>
        <w:t xml:space="preserve"> would likely stimulate the development of these sorts of business models under an IP regime of the sort suggested. Indeed, such </w:t>
      </w:r>
      <w:proofErr w:type="spellStart"/>
      <w:r w:rsidRPr="00D623A6">
        <w:rPr>
          <w:rStyle w:val="StyleUnderline"/>
        </w:rPr>
        <w:t>delinkage</w:t>
      </w:r>
      <w:proofErr w:type="spellEnd"/>
      <w:r w:rsidRPr="00D623A6">
        <w:rPr>
          <w:rStyle w:val="StyleUnderline"/>
        </w:rPr>
        <w:t xml:space="preserve">–promoting policies would likely fare better under the proposed IP regime than under the current IP system because, </w:t>
      </w:r>
      <w:r w:rsidRPr="00D623A6">
        <w:t>as The Chatham House Working Group obse</w:t>
      </w:r>
      <w:r w:rsidRPr="00C142BA">
        <w:t>rves,</w:t>
      </w:r>
      <w:r w:rsidRPr="00C142BA">
        <w:rPr>
          <w:rStyle w:val="StyleUnderline"/>
        </w:rPr>
        <w:t xml:space="preserve"> “</w:t>
      </w:r>
      <w:r w:rsidRPr="000A1443">
        <w:rPr>
          <w:rStyle w:val="StyleUnderline"/>
          <w:highlight w:val="green"/>
        </w:rPr>
        <w:t>patent expiry” creates</w:t>
      </w:r>
      <w:r w:rsidRPr="00C142BA">
        <w:rPr>
          <w:rStyle w:val="StyleUnderline"/>
        </w:rPr>
        <w:t xml:space="preserve"> some </w:t>
      </w:r>
      <w:r w:rsidRPr="000A1443">
        <w:rPr>
          <w:rStyle w:val="StyleUnderline"/>
          <w:highlight w:val="green"/>
        </w:rPr>
        <w:t>difficulties</w:t>
      </w:r>
      <w:r w:rsidRPr="00C142BA">
        <w:rPr>
          <w:rStyle w:val="StyleUnderline"/>
        </w:rPr>
        <w:t xml:space="preserve"> for such policies.</w:t>
      </w:r>
    </w:p>
    <w:p w14:paraId="74285E5C" w14:textId="77777777" w:rsidR="00FE3CA3" w:rsidRDefault="00FE3CA3" w:rsidP="00FE3CA3">
      <w:r w:rsidRPr="000A1443">
        <w:rPr>
          <w:rStyle w:val="StyleUnderline"/>
          <w:highlight w:val="green"/>
        </w:rPr>
        <w:t>Obligations for responsible use can be</w:t>
      </w:r>
      <w:r w:rsidRPr="00C142BA">
        <w:rPr>
          <w:rStyle w:val="StyleUnderline"/>
        </w:rPr>
        <w:t xml:space="preserve"> carefully </w:t>
      </w:r>
      <w:r w:rsidRPr="000A1443">
        <w:rPr>
          <w:rStyle w:val="StyleUnderline"/>
          <w:highlight w:val="green"/>
        </w:rPr>
        <w:t>crafted</w:t>
      </w:r>
      <w:r w:rsidRPr="00C142BA">
        <w:rPr>
          <w:rStyle w:val="StyleUnderline"/>
        </w:rPr>
        <w:t xml:space="preserve"> and functional </w:t>
      </w:r>
      <w:r w:rsidRPr="00D623A6">
        <w:rPr>
          <w:rStyle w:val="StyleUnderline"/>
          <w:highlight w:val="green"/>
        </w:rPr>
        <w:t xml:space="preserve">when monopoly rights </w:t>
      </w:r>
      <w:r w:rsidRPr="000A1443">
        <w:rPr>
          <w:rStyle w:val="StyleUnderline"/>
          <w:highlight w:val="green"/>
        </w:rPr>
        <w:t xml:space="preserve">are in </w:t>
      </w:r>
      <w:proofErr w:type="gramStart"/>
      <w:r w:rsidRPr="000A1443">
        <w:rPr>
          <w:rStyle w:val="StyleUnderline"/>
          <w:highlight w:val="green"/>
        </w:rPr>
        <w:t>place, but</w:t>
      </w:r>
      <w:proofErr w:type="gramEnd"/>
      <w:r w:rsidRPr="00C142BA">
        <w:rPr>
          <w:rStyle w:val="StyleUnderline"/>
        </w:rPr>
        <w:t xml:space="preserve"> are likely to </w:t>
      </w:r>
      <w:r w:rsidRPr="000A1443">
        <w:rPr>
          <w:rStyle w:val="StyleUnderline"/>
          <w:highlight w:val="green"/>
        </w:rPr>
        <w:t xml:space="preserve">fail once generic </w:t>
      </w:r>
      <w:r w:rsidRPr="000A1443">
        <w:rPr>
          <w:rStyle w:val="StyleUnderline"/>
        </w:rPr>
        <w:t>antibiotics</w:t>
      </w:r>
      <w:r w:rsidRPr="00C142BA">
        <w:rPr>
          <w:rStyle w:val="StyleUnderline"/>
        </w:rPr>
        <w:t xml:space="preserve"> </w:t>
      </w:r>
      <w:r w:rsidRPr="000A1443">
        <w:rPr>
          <w:rStyle w:val="StyleUnderline"/>
          <w:highlight w:val="green"/>
        </w:rPr>
        <w:t>are introduced</w:t>
      </w:r>
      <w:r w:rsidRPr="00C142BA">
        <w:rPr>
          <w:rStyle w:val="StyleUnderline"/>
        </w:rPr>
        <w:t xml:space="preserve"> upon the termination of the period of exclusivity. Generic manufacturers ordinarily rely on volume-based rewards, and low prices and large volume of sales without appropriate measures to conserve the antibiotics may be an important driver of indiscriminate use and resistance</w:t>
      </w:r>
      <w:r>
        <w:t>. A sustainable system will require controls on market entry after termination of the patent, and regulation of the way the generic products are marketed and prescribed.41</w:t>
      </w:r>
    </w:p>
    <w:p w14:paraId="4BB8D254" w14:textId="77777777" w:rsidR="00FE3CA3" w:rsidRPr="00C142BA" w:rsidRDefault="00FE3CA3" w:rsidP="00FE3CA3">
      <w:pPr>
        <w:rPr>
          <w:rStyle w:val="StyleUnderline"/>
        </w:rPr>
      </w:pPr>
      <w:r>
        <w:t xml:space="preserve">It bears emphasizing at this point that the best stewardship policies for antimicrobial drugs remain to be discovered. The Chatham House Working Group report (quoted several times above) represents the cutting edge of research on this issue, and it offers precious few details about the new “delinked” business model it </w:t>
      </w:r>
      <w:proofErr w:type="gramStart"/>
      <w:r>
        <w:t>says</w:t>
      </w:r>
      <w:proofErr w:type="gramEnd"/>
      <w:r>
        <w:t xml:space="preserve"> “needs to be developed.” Successful business models are rarely if ever specified from on high by public policy makers. </w:t>
      </w:r>
      <w:r w:rsidRPr="00C142BA">
        <w:rPr>
          <w:rStyle w:val="StyleUnderline"/>
        </w:rPr>
        <w:t xml:space="preserve">Securing a </w:t>
      </w:r>
      <w:r w:rsidRPr="00E557CD">
        <w:rPr>
          <w:rStyle w:val="StyleUnderline"/>
          <w:highlight w:val="green"/>
        </w:rPr>
        <w:t>long-</w:t>
      </w:r>
      <w:r w:rsidRPr="000A1443">
        <w:rPr>
          <w:rStyle w:val="StyleUnderline"/>
          <w:highlight w:val="green"/>
        </w:rPr>
        <w:t>range IP right to antimicrobial drugs</w:t>
      </w:r>
      <w:r w:rsidRPr="00C142BA">
        <w:rPr>
          <w:rStyle w:val="StyleUnderline"/>
        </w:rPr>
        <w:t xml:space="preserve"> would </w:t>
      </w:r>
      <w:r w:rsidRPr="000A1443">
        <w:rPr>
          <w:rStyle w:val="StyleUnderline"/>
          <w:highlight w:val="green"/>
        </w:rPr>
        <w:t>create the conditions</w:t>
      </w:r>
      <w:r w:rsidRPr="00C142BA">
        <w:rPr>
          <w:rStyle w:val="StyleUnderline"/>
        </w:rPr>
        <w:t xml:space="preserve"> in which the healthcare industry </w:t>
      </w:r>
      <w:proofErr w:type="gramStart"/>
      <w:r w:rsidRPr="00C142BA">
        <w:rPr>
          <w:rStyle w:val="StyleUnderline"/>
        </w:rPr>
        <w:t>as a whole could</w:t>
      </w:r>
      <w:proofErr w:type="gramEnd"/>
      <w:r w:rsidRPr="00C142BA">
        <w:rPr>
          <w:rStyle w:val="StyleUnderline"/>
        </w:rPr>
        <w:t xml:space="preserve"> invest the resources required to discover the practices, protocols, and business models </w:t>
      </w:r>
      <w:r w:rsidRPr="000A1443">
        <w:rPr>
          <w:rStyle w:val="StyleUnderline"/>
          <w:highlight w:val="green"/>
        </w:rPr>
        <w:t xml:space="preserve">that maximize </w:t>
      </w:r>
      <w:r w:rsidRPr="000A1443">
        <w:rPr>
          <w:rStyle w:val="StyleUnderline"/>
        </w:rPr>
        <w:t xml:space="preserve">the </w:t>
      </w:r>
      <w:r w:rsidRPr="000A1443">
        <w:rPr>
          <w:rStyle w:val="StyleUnderline"/>
          <w:highlight w:val="green"/>
        </w:rPr>
        <w:t>value</w:t>
      </w:r>
      <w:r w:rsidRPr="00C142BA">
        <w:rPr>
          <w:rStyle w:val="StyleUnderline"/>
        </w:rPr>
        <w:t xml:space="preserve"> of these substances. In addition, </w:t>
      </w:r>
      <w:r w:rsidRPr="000A1443">
        <w:rPr>
          <w:rStyle w:val="StyleUnderline"/>
          <w:highlight w:val="green"/>
        </w:rPr>
        <w:t xml:space="preserve">the ability to capture </w:t>
      </w:r>
      <w:r w:rsidRPr="000A1443">
        <w:rPr>
          <w:rStyle w:val="StyleUnderline"/>
        </w:rPr>
        <w:t>this value</w:t>
      </w:r>
      <w:r w:rsidRPr="00C142BA">
        <w:rPr>
          <w:rStyle w:val="StyleUnderline"/>
        </w:rPr>
        <w:t xml:space="preserve"> as </w:t>
      </w:r>
      <w:r w:rsidRPr="000A1443">
        <w:rPr>
          <w:rStyle w:val="StyleUnderline"/>
          <w:highlight w:val="green"/>
        </w:rPr>
        <w:t>profit</w:t>
      </w:r>
      <w:r w:rsidRPr="00C142BA">
        <w:rPr>
          <w:rStyle w:val="StyleUnderline"/>
        </w:rPr>
        <w:t xml:space="preserve"> would </w:t>
      </w:r>
      <w:r w:rsidRPr="000A1443">
        <w:rPr>
          <w:rStyle w:val="StyleUnderline"/>
          <w:highlight w:val="green"/>
        </w:rPr>
        <w:t>create</w:t>
      </w:r>
      <w:r w:rsidRPr="00C142BA">
        <w:rPr>
          <w:rStyle w:val="StyleUnderline"/>
        </w:rPr>
        <w:t xml:space="preserve"> an </w:t>
      </w:r>
      <w:r w:rsidRPr="000A1443">
        <w:rPr>
          <w:rStyle w:val="StyleUnderline"/>
          <w:highlight w:val="green"/>
        </w:rPr>
        <w:t xml:space="preserve">incentive to develop new drugs </w:t>
      </w:r>
      <w:r w:rsidRPr="000A1443">
        <w:rPr>
          <w:rStyle w:val="StyleUnderline"/>
        </w:rPr>
        <w:t>as</w:t>
      </w:r>
      <w:r w:rsidRPr="00C142BA">
        <w:rPr>
          <w:rStyle w:val="StyleUnderline"/>
        </w:rPr>
        <w:t xml:space="preserve"> needed.</w:t>
      </w:r>
    </w:p>
    <w:p w14:paraId="0C69B15E" w14:textId="77777777" w:rsidR="00FE3CA3" w:rsidRDefault="00FE3CA3" w:rsidP="00FE3CA3">
      <w:r>
        <w:t xml:space="preserve">IP rights, and </w:t>
      </w:r>
      <w:proofErr w:type="gramStart"/>
      <w:r>
        <w:t>patents in particular, are</w:t>
      </w:r>
      <w:proofErr w:type="gramEnd"/>
      <w:r>
        <w:t xml:space="preserve"> sometimes understood as bargains between creators and society. The proposal under consideration grants a lot more to the developers of any new antimicrobial drugs than they are granted under current law, but it asks a lot of these developers in return—for it requires them to become good stewards of their drugs by discovering and implementing the means necessary to preserve the drugs’ value over time, so that the maximum potential benefit from them is realized.42 This is work that needs to be done by someone, and the sort of IP regime proposed here would enable those people and firms most qualified to do this work to profit by doing it.</w:t>
      </w:r>
    </w:p>
    <w:p w14:paraId="4DC61640" w14:textId="77777777" w:rsidR="00FE3CA3" w:rsidRDefault="00FE3CA3" w:rsidP="00FE3CA3">
      <w:r>
        <w:t>This leads to a deeper point. Although IP rights are often understood as special privileges granted by government and justified on utilitarian grounds, the dominant strand in early American jurisprudence, taking its inspiration from John Locke, regards all property rights as securing to a creator the fruits of his productive work.</w:t>
      </w:r>
      <w:r w:rsidRPr="00C142BA">
        <w:rPr>
          <w:rStyle w:val="StyleUnderline"/>
        </w:rPr>
        <w:t>43 Among the reasons why patents and copyrights are finite in duration, whereas rights to chattels or land can be passed on from generation to generation indefinitely, is that chattels and land generally need to be maintained in order to retain their economic value over time</w:t>
      </w:r>
      <w:r>
        <w:t>, whereas this is not true of the economic value of an artwork or a method.44 But the case under consideration reveals that the continued economic value of certain methods does depend on an ongoing process of intelligent management by which one uses the method sparingly</w:t>
      </w:r>
      <w:r w:rsidRPr="00C142BA">
        <w:rPr>
          <w:rStyle w:val="StyleUnderline"/>
        </w:rPr>
        <w:t>. It is this very fact that</w:t>
      </w:r>
      <w:r>
        <w:t xml:space="preserve"> (according to the argument of this Part) </w:t>
      </w:r>
      <w:r w:rsidRPr="00C142BA">
        <w:rPr>
          <w:rStyle w:val="StyleUnderline"/>
        </w:rPr>
        <w:t>justifies extending the IP right to the drug indefinitely</w:t>
      </w:r>
      <w:r>
        <w:t>. This raises the question of whether there are structurally similar cases in other fields, where the continued commercial value of a potential invention depends on its judicious use. If so, it may be that there are other values being destroyed (or never created) because of tragedies of the commons that could be rectified by policies analogous to the one suggested here.</w:t>
      </w:r>
    </w:p>
    <w:p w14:paraId="43506A72" w14:textId="77777777" w:rsidR="00FE3CA3" w:rsidRDefault="00FE3CA3" w:rsidP="00FE3CA3"/>
    <w:p w14:paraId="7F105F0B" w14:textId="77777777" w:rsidR="00FE3CA3" w:rsidRPr="00B40881" w:rsidRDefault="00FE3CA3" w:rsidP="00FE3CA3">
      <w:pPr>
        <w:pStyle w:val="Heading4"/>
      </w:pPr>
      <w:r>
        <w:t xml:space="preserve">AMR competes – that’s the UN. </w:t>
      </w:r>
    </w:p>
    <w:p w14:paraId="321B1BB6" w14:textId="77777777" w:rsidR="00FE3CA3" w:rsidRDefault="00FE3CA3" w:rsidP="00FE3CA3">
      <w:r>
        <w:rPr>
          <w:rStyle w:val="Style13ptBold"/>
        </w:rPr>
        <w:t xml:space="preserve">UN 18 </w:t>
      </w:r>
      <w:r w:rsidRPr="00B40881">
        <w:t>12 November 2018</w:t>
      </w:r>
      <w:r>
        <w:t xml:space="preserve"> “</w:t>
      </w:r>
      <w:r w:rsidRPr="00B40881">
        <w:t>Antimicrobial resistance a 'global health emergency,' UN, ahead of awareness week</w:t>
      </w:r>
      <w:r>
        <w:t xml:space="preserve">” </w:t>
      </w:r>
      <w:hyperlink r:id="rId18" w:history="1">
        <w:r w:rsidRPr="00204BCB">
          <w:rPr>
            <w:rStyle w:val="Hyperlink"/>
          </w:rPr>
          <w:t>https://news.un.org/en/node/1025511/antimicrobial-resistance-a-global-health-emergency-un-ahead-of-awareness-week-2</w:t>
        </w:r>
      </w:hyperlink>
      <w:r>
        <w:t xml:space="preserve"> SM</w:t>
      </w:r>
    </w:p>
    <w:p w14:paraId="5502F28D" w14:textId="77777777" w:rsidR="00FE3CA3" w:rsidRPr="00B40881" w:rsidRDefault="00FE3CA3" w:rsidP="00FE3CA3">
      <w:pPr>
        <w:rPr>
          <w:rStyle w:val="StyleUnderline"/>
        </w:rPr>
      </w:pPr>
      <w:r w:rsidRPr="00B40881">
        <w:rPr>
          <w:rStyle w:val="StyleUnderline"/>
        </w:rPr>
        <w:t xml:space="preserve">Many </w:t>
      </w:r>
      <w:r w:rsidRPr="00B40881">
        <w:rPr>
          <w:rStyle w:val="StyleUnderline"/>
          <w:highlight w:val="green"/>
        </w:rPr>
        <w:t>antibiotics are no longer effective</w:t>
      </w:r>
      <w:r w:rsidRPr="00B40881">
        <w:rPr>
          <w:rStyle w:val="StyleUnderline"/>
        </w:rPr>
        <w:t xml:space="preserve"> in fighting infections as those infections have built up resistance to the medication.</w:t>
      </w:r>
    </w:p>
    <w:p w14:paraId="6D1FF877" w14:textId="77777777" w:rsidR="00FE3CA3" w:rsidRPr="00B40881" w:rsidRDefault="00FE3CA3" w:rsidP="00FE3CA3">
      <w:pPr>
        <w:rPr>
          <w:rStyle w:val="StyleUnderline"/>
        </w:rPr>
      </w:pPr>
      <w:r w:rsidRPr="00B40881">
        <w:rPr>
          <w:rStyle w:val="StyleUnderline"/>
        </w:rPr>
        <w:t>Deaths due to antimicrobial resistance (</w:t>
      </w:r>
      <w:r w:rsidRPr="00B40881">
        <w:rPr>
          <w:rStyle w:val="StyleUnderline"/>
          <w:highlight w:val="green"/>
        </w:rPr>
        <w:t>AMR</w:t>
      </w:r>
      <w:r w:rsidRPr="00B40881">
        <w:rPr>
          <w:rStyle w:val="StyleUnderline"/>
        </w:rPr>
        <w:t xml:space="preserve">) could </w:t>
      </w:r>
      <w:r w:rsidRPr="00B40881">
        <w:rPr>
          <w:rStyle w:val="StyleUnderline"/>
          <w:highlight w:val="green"/>
        </w:rPr>
        <w:t>surpass annual cancer fatalities</w:t>
      </w:r>
      <w:r w:rsidRPr="00B40881">
        <w:rPr>
          <w:rStyle w:val="StyleUnderline"/>
        </w:rPr>
        <w:t xml:space="preserve">, a situation which </w:t>
      </w:r>
      <w:r w:rsidRPr="00B40881">
        <w:rPr>
          <w:rStyle w:val="StyleUnderline"/>
          <w:highlight w:val="green"/>
        </w:rPr>
        <w:t xml:space="preserve">the UN </w:t>
      </w:r>
      <w:r w:rsidRPr="00B40881">
        <w:rPr>
          <w:rStyle w:val="StyleUnderline"/>
        </w:rPr>
        <w:t xml:space="preserve">has </w:t>
      </w:r>
      <w:r w:rsidRPr="00B40881">
        <w:rPr>
          <w:rStyle w:val="StyleUnderline"/>
          <w:highlight w:val="green"/>
        </w:rPr>
        <w:t>called a “global health emergency.”</w:t>
      </w:r>
    </w:p>
    <w:p w14:paraId="7E8BE6FC" w14:textId="77777777" w:rsidR="00FE3CA3" w:rsidRDefault="00FE3CA3" w:rsidP="00FE3CA3">
      <w:r w:rsidRPr="00B40881">
        <w:rPr>
          <w:rStyle w:val="StyleUnderline"/>
        </w:rPr>
        <w:t>The UN agencies</w:t>
      </w:r>
      <w:r>
        <w:t xml:space="preserve">, which include the Food and Agricultural Organization (FAO), the World Health Organization and the UN Environment </w:t>
      </w:r>
      <w:proofErr w:type="spellStart"/>
      <w:r>
        <w:t>Programme</w:t>
      </w:r>
      <w:proofErr w:type="spellEnd"/>
      <w:r>
        <w:t xml:space="preserve"> </w:t>
      </w:r>
      <w:r w:rsidRPr="00B40881">
        <w:rPr>
          <w:rStyle w:val="StyleUnderline"/>
        </w:rPr>
        <w:t>called for the more responsible use of antibiotics</w:t>
      </w:r>
      <w:r>
        <w:t xml:space="preserve"> in humans, </w:t>
      </w:r>
      <w:proofErr w:type="gramStart"/>
      <w:r>
        <w:t>animals</w:t>
      </w:r>
      <w:proofErr w:type="gramEnd"/>
      <w:r>
        <w:t xml:space="preserve"> and agriculture at the opening of World Antibiotic Awareness Week (WAAW) in Asia and the Pacific on Monday, 12 November.</w:t>
      </w:r>
    </w:p>
    <w:p w14:paraId="58295831" w14:textId="77777777" w:rsidR="00FE3CA3" w:rsidRPr="00B40881" w:rsidRDefault="00FE3CA3" w:rsidP="00FE3CA3">
      <w:pPr>
        <w:rPr>
          <w:rStyle w:val="StyleUnderline"/>
        </w:rPr>
      </w:pPr>
      <w:r w:rsidRPr="00B40881">
        <w:rPr>
          <w:rStyle w:val="StyleUnderline"/>
        </w:rPr>
        <w:t>The main message of the awareness week this year is “handle antibiotics with care,” focusing on action plans to prevent infections in livestock, aquaculture and crop production while promoting good farming and food safety.</w:t>
      </w:r>
    </w:p>
    <w:p w14:paraId="45293960" w14:textId="77777777" w:rsidR="00FE3CA3" w:rsidRPr="00B40881" w:rsidRDefault="00FE3CA3" w:rsidP="00FE3CA3">
      <w:pPr>
        <w:rPr>
          <w:rStyle w:val="StyleUnderline"/>
        </w:rPr>
      </w:pPr>
      <w:r w:rsidRPr="00B40881">
        <w:rPr>
          <w:rStyle w:val="StyleUnderline"/>
        </w:rPr>
        <w:t xml:space="preserve">The UN Food and Agriculture Organization (FAO) defines antimicrobials as drugs which prevent and treat parasitic, bacterial, </w:t>
      </w:r>
      <w:proofErr w:type="gramStart"/>
      <w:r w:rsidRPr="00B40881">
        <w:rPr>
          <w:rStyle w:val="StyleUnderline"/>
        </w:rPr>
        <w:t>viral</w:t>
      </w:r>
      <w:proofErr w:type="gramEnd"/>
      <w:r w:rsidRPr="00B40881">
        <w:rPr>
          <w:rStyle w:val="StyleUnderline"/>
        </w:rPr>
        <w:t xml:space="preserve"> and fungal infections. However, overuse by health practitioners and misuse in the agricultural sector means they are no longer effective in fighting many infections.</w:t>
      </w:r>
    </w:p>
    <w:p w14:paraId="598AEF17" w14:textId="77777777" w:rsidR="00FE3CA3" w:rsidRDefault="00FE3CA3" w:rsidP="00FE3CA3">
      <w:r>
        <w:t xml:space="preserve">Antibiotics can end up in soil, </w:t>
      </w:r>
      <w:proofErr w:type="gramStart"/>
      <w:r>
        <w:t>water</w:t>
      </w:r>
      <w:proofErr w:type="gramEnd"/>
      <w:r>
        <w:t xml:space="preserve"> and the environment at large, giving microbes further opportunity to build up resistance FAO Assistant Director-General and Regional Representative for Asia and the Pacific, </w:t>
      </w:r>
      <w:proofErr w:type="spellStart"/>
      <w:r>
        <w:t>Kundhavi</w:t>
      </w:r>
      <w:proofErr w:type="spellEnd"/>
      <w:r>
        <w:t xml:space="preserve"> </w:t>
      </w:r>
      <w:proofErr w:type="spellStart"/>
      <w:r>
        <w:t>Kadiresan</w:t>
      </w:r>
      <w:proofErr w:type="spellEnd"/>
      <w:r>
        <w:t>, pointed out.</w:t>
      </w:r>
    </w:p>
    <w:p w14:paraId="42032FAE" w14:textId="77777777" w:rsidR="00FE3CA3" w:rsidRPr="00B40881" w:rsidRDefault="00FE3CA3" w:rsidP="00FE3CA3">
      <w:pPr>
        <w:rPr>
          <w:rStyle w:val="StyleUnderline"/>
        </w:rPr>
      </w:pPr>
      <w:r w:rsidRPr="00B40881">
        <w:rPr>
          <w:rStyle w:val="StyleUnderline"/>
          <w:highlight w:val="green"/>
        </w:rPr>
        <w:t>The UN considers AMR as a priority health issue</w:t>
      </w:r>
      <w:r w:rsidRPr="00B40881">
        <w:rPr>
          <w:rStyle w:val="StyleUnderline"/>
        </w:rPr>
        <w:t xml:space="preserve"> to be tackled </w:t>
      </w:r>
      <w:r w:rsidRPr="00B40881">
        <w:rPr>
          <w:rStyle w:val="StyleUnderline"/>
          <w:highlight w:val="green"/>
        </w:rPr>
        <w:t>with</w:t>
      </w:r>
      <w:r w:rsidRPr="00B40881">
        <w:rPr>
          <w:rStyle w:val="StyleUnderline"/>
        </w:rPr>
        <w:t xml:space="preserve"> as much </w:t>
      </w:r>
      <w:r w:rsidRPr="00B40881">
        <w:rPr>
          <w:rStyle w:val="StyleUnderline"/>
          <w:highlight w:val="green"/>
        </w:rPr>
        <w:t>urgency</w:t>
      </w:r>
      <w:r w:rsidRPr="00B40881">
        <w:rPr>
          <w:rStyle w:val="StyleUnderline"/>
        </w:rPr>
        <w:t xml:space="preserve"> as Ebola and HIV.</w:t>
      </w:r>
    </w:p>
    <w:p w14:paraId="0F48F663" w14:textId="77777777" w:rsidR="00FE3CA3" w:rsidRDefault="00FE3CA3" w:rsidP="00FE3CA3"/>
    <w:p w14:paraId="7D20F513" w14:textId="77777777" w:rsidR="00FE3CA3" w:rsidRDefault="00FE3CA3" w:rsidP="00FE3CA3">
      <w:pPr>
        <w:pStyle w:val="Heading4"/>
      </w:pPr>
      <w:r>
        <w:t xml:space="preserve">Even if the </w:t>
      </w:r>
      <w:proofErr w:type="spellStart"/>
      <w:r>
        <w:t>aff</w:t>
      </w:r>
      <w:proofErr w:type="spellEnd"/>
      <w:r>
        <w:t xml:space="preserve"> incentivizes innovation they cannot incentivize innovation in anti-microbial research – the problem right now is lack of profit incentives for </w:t>
      </w:r>
      <w:r w:rsidRPr="002F21B2">
        <w:rPr>
          <w:u w:val="single"/>
        </w:rPr>
        <w:t>innovation</w:t>
      </w:r>
      <w:r>
        <w:t xml:space="preserve"> and </w:t>
      </w:r>
      <w:r w:rsidRPr="002F21B2">
        <w:rPr>
          <w:u w:val="single"/>
        </w:rPr>
        <w:t>responsible stewardship</w:t>
      </w:r>
      <w:r>
        <w:t>.</w:t>
      </w:r>
    </w:p>
    <w:p w14:paraId="7466D42F" w14:textId="77777777" w:rsidR="00FE3CA3" w:rsidRPr="000109D6" w:rsidRDefault="00FE3CA3" w:rsidP="00FE3CA3">
      <w:proofErr w:type="spellStart"/>
      <w:r>
        <w:rPr>
          <w:rStyle w:val="Style13ptBold"/>
        </w:rPr>
        <w:t>Salmieri</w:t>
      </w:r>
      <w:proofErr w:type="spellEnd"/>
      <w:r>
        <w:rPr>
          <w:rStyle w:val="Style13ptBold"/>
        </w:rPr>
        <w:t xml:space="preserve"> 18 </w:t>
      </w:r>
      <w:r>
        <w:t xml:space="preserve">“INTELLECTUAL PROPERTY AND THE FREEDOM NEEDED TO SOLVE THE CRISIS OF RESISTANT INFECTIONS” 2018 Gregory </w:t>
      </w:r>
      <w:proofErr w:type="spellStart"/>
      <w:r>
        <w:t>Salmieri</w:t>
      </w:r>
      <w:proofErr w:type="spellEnd"/>
      <w:r>
        <w:t xml:space="preserve"> [</w:t>
      </w:r>
      <w:r w:rsidRPr="00C142BA">
        <w:t>Ph.D., Philosophy, 2008, University of Pittsburgh; B.A. 2001, The College of New Jersey. Fellow, The Anthem Foundation for Objectivist Scholarship; Lecturer, Philosophy Department, Rutgers University</w:t>
      </w:r>
      <w:r>
        <w:t xml:space="preserve">] </w:t>
      </w:r>
      <w:hyperlink r:id="rId19" w:history="1">
        <w:r w:rsidRPr="00A563BF">
          <w:rPr>
            <w:rStyle w:val="Hyperlink"/>
          </w:rPr>
          <w:t>http://georgemasonlawreview.org/wp-content/uploads/2019/04/26-1_7-Salmieri.pdf</w:t>
        </w:r>
      </w:hyperlink>
      <w:r>
        <w:t xml:space="preserve"> SM</w:t>
      </w:r>
    </w:p>
    <w:p w14:paraId="27E6F9B3" w14:textId="77777777" w:rsidR="00FE3CA3" w:rsidRDefault="00FE3CA3" w:rsidP="00FE3CA3">
      <w:r>
        <w:t>According to a 2013 report by the Center for Disease Control (“CDC”), two million people in the United States annually contract infections that are “resistant to one or more of the antibiotics designed to treat those infections”; the result is at least 23,000 deaths and (direct and indirect) economic losses that have been estimated at $55 billion (in 2008 dollars).2 The United Kingdom’s Antimicrobial Resistance Review estimates that, worldwide, there will be as many as ten million deaths annually from such infections by 2050.3 A 2017 report by the World Bank Group anticipates the financial toll:</w:t>
      </w:r>
    </w:p>
    <w:p w14:paraId="63060DC9" w14:textId="77777777" w:rsidR="00FE3CA3" w:rsidRDefault="00FE3CA3" w:rsidP="00FE3CA3">
      <w:r>
        <w:t xml:space="preserve">In the optimistic case of low </w:t>
      </w:r>
      <w:r w:rsidRPr="002F21B2">
        <w:rPr>
          <w:rStyle w:val="StyleUnderline"/>
          <w:highlight w:val="green"/>
        </w:rPr>
        <w:t>AMR</w:t>
      </w:r>
      <w:r w:rsidRPr="002F21B2">
        <w:rPr>
          <w:rStyle w:val="StyleUnderline"/>
        </w:rPr>
        <w:t xml:space="preserve"> [antimicrobial resistance] </w:t>
      </w:r>
      <w:r w:rsidRPr="002F21B2">
        <w:t>impacts</w:t>
      </w:r>
      <w:r>
        <w:t>, the simulations found that, by 2050, annual global gross domestic product (GDP) would likely fall by 1.1 percent, relative to a base-case scenario with no AMR effects; the GDP shortfall would exceed $1 trillion annually after 2030. In the high AMR-</w:t>
      </w:r>
      <w:r w:rsidRPr="002F21B2">
        <w:rPr>
          <w:rStyle w:val="StyleUnderline"/>
        </w:rPr>
        <w:t>impact scenario</w:t>
      </w:r>
      <w:r>
        <w:t>, the world will lose 3.8 percent of its annual GDP by 2050, with an annual shortfall of $3.4 trillion by 2030.4</w:t>
      </w:r>
    </w:p>
    <w:p w14:paraId="7A4BB5FA" w14:textId="77777777" w:rsidR="00FE3CA3" w:rsidRDefault="00FE3CA3" w:rsidP="00FE3CA3">
      <w:r w:rsidRPr="002F21B2">
        <w:rPr>
          <w:rStyle w:val="StyleUnderline"/>
        </w:rPr>
        <w:t xml:space="preserve">There are </w:t>
      </w:r>
      <w:r w:rsidRPr="00D623A6">
        <w:rPr>
          <w:rStyle w:val="StyleUnderline"/>
        </w:rPr>
        <w:t xml:space="preserve">two related aspects to this </w:t>
      </w:r>
      <w:r w:rsidRPr="002F21B2">
        <w:rPr>
          <w:rStyle w:val="StyleUnderline"/>
          <w:highlight w:val="green"/>
        </w:rPr>
        <w:t>crisis</w:t>
      </w:r>
      <w:r w:rsidRPr="002F21B2">
        <w:rPr>
          <w:rStyle w:val="StyleUnderline"/>
        </w:rPr>
        <w:t xml:space="preserve">: (1) bacterial populations are </w:t>
      </w:r>
      <w:r w:rsidRPr="002F21B2">
        <w:rPr>
          <w:rStyle w:val="StyleUnderline"/>
          <w:highlight w:val="green"/>
        </w:rPr>
        <w:t>evolving resistance to</w:t>
      </w:r>
      <w:r w:rsidRPr="002F21B2">
        <w:rPr>
          <w:rStyle w:val="StyleUnderline"/>
        </w:rPr>
        <w:t xml:space="preserve"> the antimicrobial </w:t>
      </w:r>
      <w:r w:rsidRPr="002F21B2">
        <w:rPr>
          <w:rStyle w:val="StyleUnderline"/>
          <w:highlight w:val="green"/>
        </w:rPr>
        <w:t>drugs currently in use</w:t>
      </w:r>
      <w:r w:rsidRPr="002F21B2">
        <w:rPr>
          <w:rStyle w:val="StyleUnderline"/>
        </w:rPr>
        <w:t xml:space="preserve">, and (2) </w:t>
      </w:r>
      <w:r w:rsidRPr="002F21B2">
        <w:rPr>
          <w:rStyle w:val="StyleUnderline"/>
          <w:highlight w:val="green"/>
        </w:rPr>
        <w:t>there are few new drugs</w:t>
      </w:r>
      <w:r w:rsidRPr="002F21B2">
        <w:rPr>
          <w:rStyle w:val="StyleUnderline"/>
        </w:rPr>
        <w:t xml:space="preserve"> in the developmental pipeline that promise to be effective against these bacteria</w:t>
      </w:r>
      <w:r>
        <w:t xml:space="preserve">.5 It is widely understood that </w:t>
      </w:r>
      <w:r w:rsidRPr="002F21B2">
        <w:rPr>
          <w:rStyle w:val="StyleUnderline"/>
        </w:rPr>
        <w:t xml:space="preserve">both </w:t>
      </w:r>
      <w:r w:rsidRPr="002F21B2">
        <w:rPr>
          <w:rStyle w:val="StyleUnderline"/>
          <w:highlight w:val="green"/>
        </w:rPr>
        <w:t>aspects are caused</w:t>
      </w:r>
      <w:r w:rsidRPr="002F21B2">
        <w:rPr>
          <w:rStyle w:val="StyleUnderline"/>
        </w:rPr>
        <w:t xml:space="preserve"> or exacerbated </w:t>
      </w:r>
      <w:r w:rsidRPr="002F21B2">
        <w:rPr>
          <w:rStyle w:val="StyleUnderline"/>
          <w:highlight w:val="green"/>
        </w:rPr>
        <w:t xml:space="preserve">by </w:t>
      </w:r>
      <w:r w:rsidRPr="00D623A6">
        <w:rPr>
          <w:rStyle w:val="StyleUnderline"/>
        </w:rPr>
        <w:t xml:space="preserve">the </w:t>
      </w:r>
      <w:r w:rsidRPr="002F21B2">
        <w:rPr>
          <w:rStyle w:val="StyleUnderline"/>
          <w:highlight w:val="green"/>
        </w:rPr>
        <w:t>economic incentives</w:t>
      </w:r>
      <w:r w:rsidRPr="002F21B2">
        <w:rPr>
          <w:rStyle w:val="StyleUnderline"/>
        </w:rPr>
        <w:t xml:space="preserve"> faced by the pharmaceutical industry and the healthcare industry more broadly</w:t>
      </w:r>
      <w:r>
        <w:t>.6</w:t>
      </w:r>
    </w:p>
    <w:p w14:paraId="45912F7B" w14:textId="77777777" w:rsidR="00FE3CA3" w:rsidRPr="002F21B2" w:rsidRDefault="00FE3CA3" w:rsidP="00FE3CA3">
      <w:pPr>
        <w:rPr>
          <w:rStyle w:val="StyleUnderline"/>
        </w:rPr>
      </w:pPr>
      <w:r w:rsidRPr="002F21B2">
        <w:rPr>
          <w:rStyle w:val="StyleUnderline"/>
        </w:rPr>
        <w:t xml:space="preserve">The eventual obsolescence of any conventional antimicrobial drug is inherent in its use, but it is hastened when </w:t>
      </w:r>
      <w:r w:rsidRPr="00D623A6">
        <w:rPr>
          <w:rStyle w:val="StyleUnderline"/>
        </w:rPr>
        <w:t xml:space="preserve">the </w:t>
      </w:r>
      <w:r w:rsidRPr="002F21B2">
        <w:rPr>
          <w:rStyle w:val="StyleUnderline"/>
          <w:highlight w:val="green"/>
        </w:rPr>
        <w:t>drug is liberally prescribed</w:t>
      </w:r>
      <w:r w:rsidRPr="002F21B2">
        <w:rPr>
          <w:rStyle w:val="StyleUnderline"/>
        </w:rPr>
        <w:t>.</w:t>
      </w:r>
      <w:r>
        <w:t xml:space="preserve">7 Such liberal prescription is driven by incentives for both physicians and pharmaceutical companies. </w:t>
      </w:r>
      <w:r w:rsidRPr="002F21B2">
        <w:rPr>
          <w:rStyle w:val="StyleUnderline"/>
        </w:rPr>
        <w:t xml:space="preserve">Patients’ expectations for prompt treatment sometimes </w:t>
      </w:r>
      <w:proofErr w:type="gramStart"/>
      <w:r w:rsidRPr="002F21B2">
        <w:rPr>
          <w:rStyle w:val="StyleUnderline"/>
        </w:rPr>
        <w:t>lead</w:t>
      </w:r>
      <w:proofErr w:type="gramEnd"/>
      <w:r w:rsidRPr="002F21B2">
        <w:rPr>
          <w:rStyle w:val="StyleUnderline"/>
        </w:rPr>
        <w:t xml:space="preserve"> doctors to prescribe broad-spectrum antibiotics in cases where it would be more prudent to await testing and prescribe a more targeted antimicrobial—or to prescribe antibiotics for viral infections where they are ineffective. 8 </w:t>
      </w:r>
      <w:r w:rsidRPr="002F21B2">
        <w:rPr>
          <w:rStyle w:val="StyleUnderline"/>
          <w:highlight w:val="green"/>
        </w:rPr>
        <w:t>Pharmaceutical companies have an incentive to sell as much volume as possible</w:t>
      </w:r>
      <w:r w:rsidRPr="002F21B2">
        <w:rPr>
          <w:rStyle w:val="StyleUnderline"/>
        </w:rPr>
        <w:t xml:space="preserve"> in the period </w:t>
      </w:r>
      <w:r w:rsidRPr="002F21B2">
        <w:rPr>
          <w:rStyle w:val="StyleUnderline"/>
          <w:highlight w:val="green"/>
        </w:rPr>
        <w:t>between</w:t>
      </w:r>
      <w:r w:rsidRPr="002F21B2">
        <w:rPr>
          <w:rStyle w:val="StyleUnderline"/>
        </w:rPr>
        <w:t xml:space="preserve"> </w:t>
      </w:r>
      <w:r w:rsidRPr="002F21B2">
        <w:t>the</w:t>
      </w:r>
      <w:r>
        <w:t xml:space="preserve"> drug’s Food and Drug Administration (“FDA</w:t>
      </w:r>
      <w:r w:rsidRPr="002F21B2">
        <w:rPr>
          <w:rStyle w:val="StyleUnderline"/>
        </w:rPr>
        <w:t xml:space="preserve">”) </w:t>
      </w:r>
      <w:r w:rsidRPr="002F21B2">
        <w:rPr>
          <w:rStyle w:val="StyleUnderline"/>
          <w:highlight w:val="green"/>
        </w:rPr>
        <w:t>approval and the end of</w:t>
      </w:r>
      <w:r w:rsidRPr="002F21B2">
        <w:rPr>
          <w:rStyle w:val="StyleUnderline"/>
        </w:rPr>
        <w:t xml:space="preserve"> its twenty-year </w:t>
      </w:r>
      <w:r w:rsidRPr="002F21B2">
        <w:rPr>
          <w:rStyle w:val="StyleUnderline"/>
          <w:highlight w:val="green"/>
        </w:rPr>
        <w:t>patent term.</w:t>
      </w:r>
    </w:p>
    <w:p w14:paraId="6DD75EAB" w14:textId="77777777" w:rsidR="00FE3CA3" w:rsidRDefault="00FE3CA3" w:rsidP="00FE3CA3">
      <w:r>
        <w:t>The problem of liberal prescription of antibiotics has been much discussed in medical and policy circles. 9 It is widely agreed that an important part of the solution is antimicrobial stewardship, which the Infectious Diseases Society of America defines as follows:</w:t>
      </w:r>
    </w:p>
    <w:p w14:paraId="7A57AFEB" w14:textId="77777777" w:rsidR="00FE3CA3" w:rsidRDefault="00FE3CA3" w:rsidP="00FE3CA3">
      <w:r w:rsidRPr="002F21B2">
        <w:rPr>
          <w:rStyle w:val="StyleUnderline"/>
        </w:rPr>
        <w:t>Antimicrobial stewardship refers to coordinated interventions designed to improve and measure the appropriate use of antimicrobials</w:t>
      </w:r>
      <w:r>
        <w:t xml:space="preserve"> by promoting the selection of the optimal antimicrobial drug regimen, dose, duration of therapy, and route of administration. The major objectives of antimicrobial stewardship are to achieve optimal clinical outcomes related to antimicrobial use, to minimize toxicity and other adverse events, to reduce the costs of health care for infections, and to limit the selection for antimicrobial resistant strains.10</w:t>
      </w:r>
    </w:p>
    <w:p w14:paraId="1104B67F" w14:textId="77777777" w:rsidR="00FE3CA3" w:rsidRDefault="00FE3CA3" w:rsidP="00FE3CA3">
      <w:r>
        <w:t>The most dramatic outcome thus far of the policy discussion, in the United States at least, is that the Centers for Medicare and Medicaid Services updated its “Conditions of Participation.”11 These updated “Conditions of Participation” (issued as a result of an executive order by President Obama in 2014) require all hospitals participating in Medicare and Medicaid to establish and maintain “antibiotic stewardship programs.”12 These conditions are already in effect for acute care hospitals and are expected to go into effect generally by the end of 2018.13</w:t>
      </w:r>
    </w:p>
    <w:p w14:paraId="7CD9DDCE" w14:textId="77777777" w:rsidR="00FE3CA3" w:rsidRDefault="00FE3CA3" w:rsidP="00FE3CA3">
      <w:r>
        <w:t>An additional incentive for too liberal use of antibiotics comes from outside of the healthcare industry. These drugs are useful as a growth promoter for livestock, and it has been shown that this use can lead to the growth of resistant bacteria, which can then infect human beings. 14 Such use of most antibiotics is now banned in the European Union member states, Mexico, New Zealand, and South Korea.15 In the United States and Canada, regulatory agencies have issued guidelines against this use of antibiotics that are deemed medically important.16</w:t>
      </w:r>
    </w:p>
    <w:p w14:paraId="4D1F2677" w14:textId="77777777" w:rsidR="00FE3CA3" w:rsidRDefault="00FE3CA3" w:rsidP="00FE3CA3">
      <w:r w:rsidRPr="002F21B2">
        <w:rPr>
          <w:rStyle w:val="StyleUnderline"/>
        </w:rPr>
        <w:t>The second aspect of the crisis is the dearth of new antimicrobial drugs in development</w:t>
      </w:r>
      <w:r>
        <w:t xml:space="preserve">. A 2017 World Health Organization report projects that </w:t>
      </w:r>
      <w:r w:rsidRPr="002F21B2">
        <w:rPr>
          <w:rStyle w:val="StyleUnderline"/>
        </w:rPr>
        <w:t xml:space="preserve">approximately ten </w:t>
      </w:r>
      <w:r w:rsidRPr="002F21B2">
        <w:rPr>
          <w:rStyle w:val="StyleUnderline"/>
          <w:highlight w:val="green"/>
        </w:rPr>
        <w:t>new antibiotics</w:t>
      </w:r>
      <w:r w:rsidRPr="002F21B2">
        <w:rPr>
          <w:rStyle w:val="StyleUnderline"/>
        </w:rPr>
        <w:t xml:space="preserve"> and biologicals will be approved in the next ten years but warns that “these new treatments </w:t>
      </w:r>
      <w:r w:rsidRPr="002F21B2">
        <w:rPr>
          <w:rStyle w:val="StyleUnderline"/>
          <w:highlight w:val="green"/>
        </w:rPr>
        <w:t>will add little</w:t>
      </w:r>
      <w:r w:rsidRPr="002F21B2">
        <w:rPr>
          <w:rStyle w:val="StyleUnderline"/>
        </w:rPr>
        <w:t xml:space="preserve"> to the already existing arsenal” </w:t>
      </w:r>
      <w:r w:rsidRPr="002F21B2">
        <w:t>because most of them will be “modifications of existing antibiotic classes,” which are “only short term solutions as they usually cannot overcome multiple existing resistance mechanisms and do not control the growing number of pan-resistant pathogens.”17</w:t>
      </w:r>
    </w:p>
    <w:p w14:paraId="3F137C2C" w14:textId="77777777" w:rsidR="00FE3CA3" w:rsidRDefault="00FE3CA3" w:rsidP="00FE3CA3">
      <w:r w:rsidRPr="002F21B2">
        <w:rPr>
          <w:rStyle w:val="StyleUnderline"/>
          <w:highlight w:val="green"/>
        </w:rPr>
        <w:t xml:space="preserve">Few new antimicrobial drugs are in development because </w:t>
      </w:r>
      <w:r w:rsidRPr="00D623A6">
        <w:rPr>
          <w:rStyle w:val="StyleUnderline"/>
        </w:rPr>
        <w:t xml:space="preserve">there is a </w:t>
      </w:r>
      <w:r w:rsidRPr="002F21B2">
        <w:rPr>
          <w:rStyle w:val="StyleUnderline"/>
          <w:highlight w:val="green"/>
        </w:rPr>
        <w:t>low return on</w:t>
      </w:r>
      <w:r w:rsidRPr="002F21B2">
        <w:rPr>
          <w:rStyle w:val="StyleUnderline"/>
        </w:rPr>
        <w:t xml:space="preserve"> the </w:t>
      </w:r>
      <w:r w:rsidRPr="002F21B2">
        <w:rPr>
          <w:rStyle w:val="StyleUnderline"/>
          <w:highlight w:val="green"/>
        </w:rPr>
        <w:t>investment</w:t>
      </w:r>
      <w:r w:rsidRPr="002F21B2">
        <w:rPr>
          <w:rStyle w:val="StyleUnderline"/>
        </w:rPr>
        <w:t xml:space="preserve"> needed to discover such drugs and shepherd them through the approval process. This is the reason why Aventis, Bristol-Myers, Squibb, Eli Lilly, Glaxo SmithKline, Proctor and Gamble, Roche, and Wyeth all “greatly curtailed, wholly eliminated or spun off their antibacterial research” between 1999 and 2003.18 </w:t>
      </w:r>
      <w:r w:rsidRPr="00D623A6">
        <w:rPr>
          <w:rStyle w:val="StyleUnderline"/>
        </w:rPr>
        <w:t>The</w:t>
      </w:r>
      <w:r w:rsidRPr="002F21B2">
        <w:rPr>
          <w:rStyle w:val="StyleUnderline"/>
        </w:rPr>
        <w:t xml:space="preserve"> already low </w:t>
      </w:r>
      <w:r w:rsidRPr="002F21B2">
        <w:rPr>
          <w:rStyle w:val="StyleUnderline"/>
          <w:highlight w:val="green"/>
        </w:rPr>
        <w:t>return</w:t>
      </w:r>
      <w:r w:rsidRPr="002F21B2">
        <w:rPr>
          <w:rStyle w:val="StyleUnderline"/>
        </w:rPr>
        <w:t xml:space="preserve"> on investment will </w:t>
      </w:r>
      <w:r w:rsidRPr="002F21B2">
        <w:rPr>
          <w:rStyle w:val="StyleUnderline"/>
          <w:highlight w:val="green"/>
        </w:rPr>
        <w:t>dwindle as stewardship guidelines are adopted</w:t>
      </w:r>
      <w:r w:rsidRPr="002F21B2">
        <w:rPr>
          <w:rStyle w:val="StyleUnderline"/>
        </w:rPr>
        <w:t xml:space="preserve"> and the drugs are prescribed more judiciously</w:t>
      </w:r>
      <w:r>
        <w:t>.19</w:t>
      </w:r>
    </w:p>
    <w:p w14:paraId="698F6EC3" w14:textId="77777777" w:rsidR="00FE3CA3" w:rsidRDefault="00FE3CA3" w:rsidP="00FE3CA3">
      <w:r>
        <w:t>The Chatham House Working Group on New Antibiotic Business Models summarizes the situation thusly:</w:t>
      </w:r>
    </w:p>
    <w:p w14:paraId="3E991352" w14:textId="77777777" w:rsidR="00FE3CA3" w:rsidRPr="002F21B2" w:rsidRDefault="00FE3CA3" w:rsidP="00FE3CA3">
      <w:pPr>
        <w:rPr>
          <w:rStyle w:val="StyleUnderline"/>
        </w:rPr>
      </w:pPr>
      <w:r>
        <w:t xml:space="preserve">Today, </w:t>
      </w:r>
      <w:r w:rsidRPr="002F21B2">
        <w:rPr>
          <w:rStyle w:val="StyleUnderline"/>
          <w:highlight w:val="green"/>
        </w:rPr>
        <w:t>few</w:t>
      </w:r>
      <w:r w:rsidRPr="002F21B2">
        <w:rPr>
          <w:rStyle w:val="StyleUnderline"/>
        </w:rPr>
        <w:t xml:space="preserve"> large pharmaceutical </w:t>
      </w:r>
      <w:r w:rsidRPr="002F21B2">
        <w:rPr>
          <w:rStyle w:val="StyleUnderline"/>
          <w:highlight w:val="green"/>
        </w:rPr>
        <w:t xml:space="preserve">companies retain active antibacterial drug discovery </w:t>
      </w:r>
      <w:proofErr w:type="spellStart"/>
      <w:r w:rsidRPr="00D623A6">
        <w:rPr>
          <w:rStyle w:val="StyleUnderline"/>
        </w:rPr>
        <w:t>programmes</w:t>
      </w:r>
      <w:proofErr w:type="spellEnd"/>
      <w:r w:rsidRPr="002F21B2">
        <w:rPr>
          <w:rStyle w:val="StyleUnderline"/>
        </w:rPr>
        <w:t xml:space="preserve">. One reason is </w:t>
      </w:r>
      <w:r w:rsidRPr="00D623A6">
        <w:rPr>
          <w:rStyle w:val="StyleUnderline"/>
        </w:rPr>
        <w:t>that it is scientifically</w:t>
      </w:r>
      <w:r w:rsidRPr="002F21B2">
        <w:rPr>
          <w:rStyle w:val="StyleUnderline"/>
        </w:rPr>
        <w:t xml:space="preserve"> </w:t>
      </w:r>
      <w:r w:rsidRPr="002F21B2">
        <w:rPr>
          <w:rStyle w:val="StyleUnderline"/>
          <w:highlight w:val="green"/>
        </w:rPr>
        <w:t>challenging to discover new antibiotics</w:t>
      </w:r>
      <w:r w:rsidRPr="002F21B2">
        <w:rPr>
          <w:rStyle w:val="StyleUnderline"/>
        </w:rPr>
        <w:t xml:space="preserve"> that are active against the antibiotic-resistant bacterial species of current clinical concern. Another core issue, </w:t>
      </w:r>
      <w:r w:rsidRPr="00D623A6">
        <w:rPr>
          <w:rStyle w:val="StyleUnderline"/>
        </w:rPr>
        <w:t>however, is diminishing economic incentives. Increasingly</w:t>
      </w:r>
      <w:r w:rsidRPr="002F21B2">
        <w:rPr>
          <w:rStyle w:val="StyleUnderline"/>
        </w:rPr>
        <w:t xml:space="preserve">, there are </w:t>
      </w:r>
      <w:r w:rsidRPr="002F21B2">
        <w:rPr>
          <w:rStyle w:val="StyleUnderline"/>
          <w:highlight w:val="green"/>
        </w:rPr>
        <w:t>calls to conserve</w:t>
      </w:r>
      <w:r w:rsidRPr="002F21B2">
        <w:rPr>
          <w:rStyle w:val="StyleUnderline"/>
        </w:rPr>
        <w:t xml:space="preserve"> the use of truly </w:t>
      </w:r>
      <w:r w:rsidRPr="002F21B2">
        <w:rPr>
          <w:rStyle w:val="StyleUnderline"/>
          <w:highlight w:val="green"/>
        </w:rPr>
        <w:t>novel antibiotics</w:t>
      </w:r>
      <w:r w:rsidRPr="002F21B2">
        <w:rPr>
          <w:rStyle w:val="StyleUnderline"/>
        </w:rPr>
        <w:t xml:space="preserve">, which might limit sales severely and </w:t>
      </w:r>
      <w:r w:rsidRPr="002F21B2">
        <w:rPr>
          <w:rStyle w:val="StyleUnderline"/>
          <w:highlight w:val="green"/>
        </w:rPr>
        <w:t>discourage greater investment in R&amp;D</w:t>
      </w:r>
      <w:r w:rsidRPr="002F21B2">
        <w:rPr>
          <w:rStyle w:val="StyleUnderline"/>
        </w:rPr>
        <w:t>.</w:t>
      </w:r>
      <w:r>
        <w:t xml:space="preserve"> Meanwhile, unless they see evidence of superiority, </w:t>
      </w:r>
      <w:r w:rsidRPr="002F21B2">
        <w:rPr>
          <w:rStyle w:val="StyleUnderline"/>
        </w:rPr>
        <w:t xml:space="preserve">healthcare payers are unwilling to pay prices that would directly support the cost of development, provide a competitive return on </w:t>
      </w:r>
      <w:proofErr w:type="gramStart"/>
      <w:r w:rsidRPr="002F21B2">
        <w:rPr>
          <w:rStyle w:val="StyleUnderline"/>
        </w:rPr>
        <w:t>investment</w:t>
      </w:r>
      <w:proofErr w:type="gramEnd"/>
      <w:r w:rsidRPr="002F21B2">
        <w:rPr>
          <w:rStyle w:val="StyleUnderline"/>
        </w:rPr>
        <w:t xml:space="preserve"> and reflect the value to society of maintaining a portfolio of antibiotics adequate to overcome growing resistance.</w:t>
      </w:r>
    </w:p>
    <w:p w14:paraId="1186FA86" w14:textId="77777777" w:rsidR="00FE3CA3" w:rsidRDefault="00FE3CA3" w:rsidP="00FE3CA3">
      <w:r>
        <w:t xml:space="preserve">A principal reason for this is </w:t>
      </w:r>
      <w:r w:rsidRPr="002F21B2">
        <w:rPr>
          <w:rStyle w:val="StyleUnderline"/>
        </w:rPr>
        <w:t xml:space="preserve">the mismatch between the current business model for drugs and combating resistance. </w:t>
      </w:r>
      <w:r w:rsidRPr="00D623A6">
        <w:rPr>
          <w:rStyle w:val="StyleUnderline"/>
        </w:rPr>
        <w:t xml:space="preserve">The </w:t>
      </w:r>
      <w:r w:rsidRPr="002F21B2">
        <w:rPr>
          <w:rStyle w:val="StyleUnderline"/>
          <w:highlight w:val="green"/>
        </w:rPr>
        <w:t>current</w:t>
      </w:r>
      <w:r w:rsidRPr="002F21B2">
        <w:rPr>
          <w:rStyle w:val="StyleUnderline"/>
        </w:rPr>
        <w:t xml:space="preserve"> business </w:t>
      </w:r>
      <w:r w:rsidRPr="002F21B2">
        <w:rPr>
          <w:rStyle w:val="StyleUnderline"/>
          <w:highlight w:val="green"/>
        </w:rPr>
        <w:t>model requires high levels of antibiotic use</w:t>
      </w:r>
      <w:r w:rsidRPr="002F21B2">
        <w:rPr>
          <w:rStyle w:val="StyleUnderline"/>
        </w:rPr>
        <w:t xml:space="preserve"> </w:t>
      </w:r>
      <w:proofErr w:type="gramStart"/>
      <w:r w:rsidRPr="002F21B2">
        <w:rPr>
          <w:rStyle w:val="StyleUnderline"/>
        </w:rPr>
        <w:t xml:space="preserve">in order </w:t>
      </w:r>
      <w:r w:rsidRPr="002F21B2">
        <w:rPr>
          <w:rStyle w:val="StyleUnderline"/>
          <w:highlight w:val="green"/>
        </w:rPr>
        <w:t>to</w:t>
      </w:r>
      <w:proofErr w:type="gramEnd"/>
      <w:r w:rsidRPr="002F21B2">
        <w:rPr>
          <w:rStyle w:val="StyleUnderline"/>
          <w:highlight w:val="green"/>
        </w:rPr>
        <w:t xml:space="preserve"> recover</w:t>
      </w:r>
      <w:r w:rsidRPr="002F21B2">
        <w:rPr>
          <w:rStyle w:val="StyleUnderline"/>
        </w:rPr>
        <w:t xml:space="preserve"> the </w:t>
      </w:r>
      <w:r w:rsidRPr="002F21B2">
        <w:rPr>
          <w:rStyle w:val="StyleUnderline"/>
          <w:highlight w:val="green"/>
        </w:rPr>
        <w:t>costs</w:t>
      </w:r>
      <w:r w:rsidRPr="002F21B2">
        <w:rPr>
          <w:rStyle w:val="StyleUnderline"/>
        </w:rPr>
        <w:t xml:space="preserve"> of R&amp;D. </w:t>
      </w:r>
      <w:r w:rsidRPr="002F21B2">
        <w:rPr>
          <w:rStyle w:val="StyleUnderline"/>
          <w:highlight w:val="green"/>
        </w:rPr>
        <w:t>But mitigating</w:t>
      </w:r>
      <w:r w:rsidRPr="002F21B2">
        <w:rPr>
          <w:rStyle w:val="StyleUnderline"/>
        </w:rPr>
        <w:t xml:space="preserve"> the spread of </w:t>
      </w:r>
      <w:r w:rsidRPr="002F21B2">
        <w:rPr>
          <w:rStyle w:val="StyleUnderline"/>
          <w:highlight w:val="green"/>
        </w:rPr>
        <w:t>resistance demands</w:t>
      </w:r>
      <w:r w:rsidRPr="002F21B2">
        <w:rPr>
          <w:rStyle w:val="StyleUnderline"/>
        </w:rPr>
        <w:t xml:space="preserve"> just </w:t>
      </w:r>
      <w:r w:rsidRPr="002F21B2">
        <w:rPr>
          <w:rStyle w:val="StyleUnderline"/>
          <w:highlight w:val="green"/>
        </w:rPr>
        <w:t>the opposite:</w:t>
      </w:r>
      <w:r w:rsidRPr="002F21B2">
        <w:rPr>
          <w:rStyle w:val="StyleUnderline"/>
        </w:rPr>
        <w:t xml:space="preserve"> restrictions on the use of antibiotics. </w:t>
      </w:r>
      <w:r w:rsidRPr="002F21B2">
        <w:rPr>
          <w:rStyle w:val="StyleUnderline"/>
          <w:highlight w:val="green"/>
        </w:rPr>
        <w:t xml:space="preserve">Economic incentives play a key role in the </w:t>
      </w:r>
      <w:r w:rsidRPr="002F21B2">
        <w:rPr>
          <w:rStyle w:val="StyleUnderline"/>
        </w:rPr>
        <w:t xml:space="preserve">global </w:t>
      </w:r>
      <w:r w:rsidRPr="002F21B2">
        <w:rPr>
          <w:rStyle w:val="StyleUnderline"/>
          <w:highlight w:val="green"/>
        </w:rPr>
        <w:t>resistance problem, leading to overuse</w:t>
      </w:r>
      <w:r w:rsidRPr="002F21B2">
        <w:rPr>
          <w:rStyle w:val="StyleUnderline"/>
        </w:rPr>
        <w:t xml:space="preserve"> of these precious drugs at the same time </w:t>
      </w:r>
      <w:r w:rsidRPr="002F21B2">
        <w:rPr>
          <w:rStyle w:val="StyleUnderline"/>
          <w:highlight w:val="green"/>
        </w:rPr>
        <w:t>as companies are abandoning the field</w:t>
      </w:r>
      <w:r>
        <w:t>; and the increasing restrictions on inappropriate use of antibiotics make them relatively unprofitable compared with other disease areas.20</w:t>
      </w:r>
    </w:p>
    <w:p w14:paraId="02458FF8" w14:textId="77777777" w:rsidR="00FE3CA3" w:rsidRPr="00150FE5" w:rsidRDefault="00FE3CA3" w:rsidP="00FE3CA3">
      <w:pPr>
        <w:pStyle w:val="Heading4"/>
        <w:rPr>
          <w:rFonts w:cs="Arial"/>
        </w:rPr>
      </w:pPr>
      <w:r>
        <w:rPr>
          <w:rFonts w:cs="Arial"/>
        </w:rPr>
        <w:t>Only antimicrobial r</w:t>
      </w:r>
      <w:r w:rsidRPr="00150FE5">
        <w:rPr>
          <w:rFonts w:cs="Arial"/>
        </w:rPr>
        <w:t>esistance causes extinction---</w:t>
      </w:r>
      <w:r w:rsidRPr="00150FE5">
        <w:rPr>
          <w:rFonts w:cs="Arial"/>
          <w:u w:val="single"/>
        </w:rPr>
        <w:t>microbiome</w:t>
      </w:r>
      <w:r w:rsidRPr="00150FE5">
        <w:rPr>
          <w:rFonts w:cs="Arial"/>
        </w:rPr>
        <w:t xml:space="preserve"> collapse and </w:t>
      </w:r>
      <w:r w:rsidRPr="00150FE5">
        <w:rPr>
          <w:rFonts w:cs="Arial"/>
          <w:u w:val="single"/>
        </w:rPr>
        <w:t>superbugs</w:t>
      </w:r>
    </w:p>
    <w:p w14:paraId="41B0D3CB" w14:textId="77777777" w:rsidR="00FE3CA3" w:rsidRPr="00150FE5" w:rsidRDefault="00FE3CA3" w:rsidP="00FE3CA3">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1B29B7">
        <w:rPr>
          <w:rStyle w:val="Emphasis"/>
          <w:highlight w:val="cyan"/>
        </w:rPr>
        <w:t>Antibiotic-Resistant Bacteria</w:t>
      </w:r>
      <w:r w:rsidRPr="00150FE5">
        <w:rPr>
          <w:rStyle w:val="Emphasis"/>
        </w:rPr>
        <w:t xml:space="preserve"> and </w:t>
      </w:r>
      <w:r w:rsidRPr="001B29B7">
        <w:rPr>
          <w:rStyle w:val="Emphasis"/>
          <w:highlight w:val="cyan"/>
        </w:rPr>
        <w:t>the World's Peril</w:t>
      </w:r>
      <w:r w:rsidRPr="00150FE5">
        <w:t>. September 19, 2016. https://blogs.scientificamerican.com/guest-blog/antibiotic-resistant-bacteria-and-the-world-s-peril/)</w:t>
      </w:r>
    </w:p>
    <w:p w14:paraId="37B9DD27" w14:textId="77777777" w:rsidR="00FE3CA3" w:rsidRPr="00150FE5" w:rsidRDefault="00FE3CA3" w:rsidP="00FE3CA3">
      <w:pPr>
        <w:rPr>
          <w:u w:val="single"/>
        </w:rPr>
      </w:pPr>
      <w:r w:rsidRPr="00150FE5">
        <w:rPr>
          <w:sz w:val="14"/>
        </w:rPr>
        <w:t xml:space="preserve">Welcome to the Anthropocene, the era in which one species—human beings—so utterly dominates the planet that </w:t>
      </w:r>
      <w:proofErr w:type="gramStart"/>
      <w:r w:rsidRPr="00150FE5">
        <w:rPr>
          <w:sz w:val="14"/>
        </w:rPr>
        <w:t>all of</w:t>
      </w:r>
      <w:proofErr w:type="gramEnd"/>
      <w:r w:rsidRPr="00150FE5">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t>
      </w:r>
      <w:r w:rsidRPr="0080421F">
        <w:rPr>
          <w:sz w:val="14"/>
        </w:rPr>
        <w:t xml:space="preserve">without thinking about it. </w:t>
      </w:r>
      <w:r w:rsidRPr="0080421F">
        <w:rPr>
          <w:rStyle w:val="StyleUnderline"/>
        </w:rPr>
        <w:t>Among the most dangerous of these thoughtless actions executed by our species is wild misuse of antibiotics</w:t>
      </w:r>
      <w:r w:rsidRPr="0080421F">
        <w:rPr>
          <w:sz w:val="14"/>
        </w:rPr>
        <w:t>. On September 21, the United Nations General Assembly is convening a special session to look at ways to curb use of precious medicinal drugs that are swiftly being outwitted by drug-resistant</w:t>
      </w:r>
      <w:r w:rsidRPr="00150FE5">
        <w:rPr>
          <w:sz w:val="14"/>
        </w:rPr>
        <w:t xml:space="preserve">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1B29B7">
        <w:rPr>
          <w:rStyle w:val="StyleUnderline"/>
          <w:highlight w:val="cyan"/>
        </w:rPr>
        <w:t xml:space="preserve">basic levels of life </w:t>
      </w:r>
      <w:r w:rsidRPr="0080421F">
        <w:rPr>
          <w:rStyle w:val="StyleUnderline"/>
        </w:rPr>
        <w:t xml:space="preserve">every single system </w:t>
      </w:r>
      <w:r w:rsidRPr="001B29B7">
        <w:rPr>
          <w:rStyle w:val="StyleUnderline"/>
          <w:highlight w:val="cyan"/>
        </w:rPr>
        <w:t xml:space="preserve">on Earth </w:t>
      </w:r>
      <w:r w:rsidRPr="0080421F">
        <w:rPr>
          <w:rStyle w:val="StyleUnderline"/>
        </w:rPr>
        <w:t xml:space="preserve">is </w:t>
      </w:r>
      <w:r w:rsidRPr="001B29B7">
        <w:rPr>
          <w:rStyle w:val="StyleUnderline"/>
          <w:highlight w:val="cyan"/>
        </w:rPr>
        <w:t>controlled</w:t>
      </w:r>
      <w:r w:rsidRPr="00150FE5">
        <w:rPr>
          <w:rStyle w:val="StyleUnderline"/>
        </w:rPr>
        <w:t xml:space="preserve">, or influenced, </w:t>
      </w:r>
      <w:r w:rsidRPr="001B29B7">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80421F">
        <w:rPr>
          <w:rStyle w:val="StyleUnderline"/>
        </w:rPr>
        <w:t xml:space="preserve">A </w:t>
      </w:r>
      <w:r w:rsidRPr="001B29B7">
        <w:rPr>
          <w:rStyle w:val="StyleUnderline"/>
          <w:highlight w:val="cyan"/>
        </w:rPr>
        <w:t xml:space="preserve">human </w:t>
      </w:r>
      <w:r w:rsidRPr="0080421F">
        <w:rPr>
          <w:rStyle w:val="StyleUnderline"/>
        </w:rPr>
        <w:t xml:space="preserve">being is </w:t>
      </w:r>
      <w:r w:rsidRPr="001B29B7">
        <w:rPr>
          <w:rStyle w:val="StyleUnderline"/>
          <w:highlight w:val="cyan"/>
        </w:rPr>
        <w:t>made up of</w:t>
      </w:r>
      <w:r w:rsidRPr="00150FE5">
        <w:rPr>
          <w:rStyle w:val="StyleUnderline"/>
        </w:rPr>
        <w:t xml:space="preserve"> about 30 trillion cells and </w:t>
      </w:r>
      <w:r w:rsidRPr="001B29B7">
        <w:rPr>
          <w:rStyle w:val="StyleUnderline"/>
          <w:highlight w:val="cyan"/>
        </w:rPr>
        <w:t>39 trillion microbes</w:t>
      </w:r>
      <w:r w:rsidRPr="00150FE5">
        <w:rPr>
          <w:rStyle w:val="StyleUnderline"/>
        </w:rPr>
        <w:t xml:space="preserve">, most of which are </w:t>
      </w:r>
      <w:r w:rsidRPr="001B29B7">
        <w:rPr>
          <w:rStyle w:val="StyleUnderline"/>
          <w:highlight w:val="cyan"/>
        </w:rPr>
        <w:t xml:space="preserve">indispensable to </w:t>
      </w:r>
      <w:r w:rsidRPr="00150FE5">
        <w:rPr>
          <w:rStyle w:val="StyleUnderline"/>
        </w:rPr>
        <w:t xml:space="preserve">our mental and </w:t>
      </w:r>
      <w:r w:rsidRPr="001B29B7">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80421F">
        <w:rPr>
          <w:rStyle w:val="StyleUnderline"/>
        </w:rPr>
        <w:t>the Human Microbiome—digest our</w:t>
      </w:r>
      <w:r w:rsidRPr="00150FE5">
        <w:rPr>
          <w:rStyle w:val="StyleUnderline"/>
        </w:rPr>
        <w:t xml:space="preserve"> food, help us do battle with invading pathogens, clean our </w:t>
      </w:r>
      <w:proofErr w:type="gramStart"/>
      <w:r w:rsidRPr="00150FE5">
        <w:rPr>
          <w:rStyle w:val="StyleUnderline"/>
        </w:rPr>
        <w:t>skin</w:t>
      </w:r>
      <w:proofErr w:type="gramEnd"/>
      <w:r w:rsidRPr="00150FE5">
        <w:rPr>
          <w:rStyle w:val="StyleUnderline"/>
        </w:rPr>
        <w:t xml:space="preserve"> and provide us fuel. </w:t>
      </w:r>
      <w:r w:rsidRPr="001B29B7">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636C">
        <w:rPr>
          <w:rStyle w:val="StyleUnderline"/>
        </w:rPr>
        <w:t xml:space="preserve">Human overuse or </w:t>
      </w:r>
      <w:r w:rsidRPr="001B29B7">
        <w:rPr>
          <w:rStyle w:val="StyleUnderline"/>
          <w:highlight w:val="cyan"/>
        </w:rPr>
        <w:t xml:space="preserve">misuse of antibiotics </w:t>
      </w:r>
      <w:r w:rsidRPr="00DA636C">
        <w:rPr>
          <w:rStyle w:val="StyleUnderline"/>
        </w:rPr>
        <w:t xml:space="preserve">has </w:t>
      </w:r>
      <w:r w:rsidRPr="001B29B7">
        <w:rPr>
          <w:rStyle w:val="StyleUnderline"/>
          <w:highlight w:val="cyan"/>
        </w:rPr>
        <w:t xml:space="preserve">bred </w:t>
      </w:r>
      <w:r w:rsidRPr="00DA636C">
        <w:rPr>
          <w:rStyle w:val="StyleUnderline"/>
        </w:rPr>
        <w:t xml:space="preserve">the </w:t>
      </w:r>
      <w:r w:rsidRPr="001B29B7">
        <w:rPr>
          <w:rStyle w:val="StyleUnderline"/>
          <w:highlight w:val="cyan"/>
        </w:rPr>
        <w:t>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1B29B7">
        <w:rPr>
          <w:rStyle w:val="StyleUnderline"/>
          <w:highlight w:val="cyan"/>
        </w:rPr>
        <w:t xml:space="preserve">Microbes </w:t>
      </w:r>
      <w:r w:rsidRPr="00DA636C">
        <w:rPr>
          <w:rStyle w:val="StyleUnderline"/>
        </w:rPr>
        <w:t>living on the surface of the oceans</w:t>
      </w:r>
      <w:r w:rsidRPr="00150FE5">
        <w:rPr>
          <w:rStyle w:val="StyleUnderline"/>
        </w:rPr>
        <w:t>, for example</w:t>
      </w:r>
      <w:r w:rsidRPr="001B29B7">
        <w:rPr>
          <w:rStyle w:val="StyleUnderline"/>
          <w:highlight w:val="cyan"/>
        </w:rPr>
        <w:t xml:space="preserve">, aerosolize </w:t>
      </w:r>
      <w:r w:rsidRPr="00DA636C">
        <w:rPr>
          <w:rStyle w:val="StyleUnderline"/>
        </w:rPr>
        <w:t xml:space="preserve">and </w:t>
      </w:r>
      <w:r w:rsidRPr="001B29B7">
        <w:rPr>
          <w:rStyle w:val="StyleUnderline"/>
          <w:highlight w:val="cyan"/>
        </w:rPr>
        <w:t xml:space="preserve">end up in </w:t>
      </w:r>
      <w:r w:rsidRPr="00DA636C">
        <w:rPr>
          <w:rStyle w:val="StyleUnderline"/>
        </w:rPr>
        <w:t xml:space="preserve">the </w:t>
      </w:r>
      <w:r w:rsidRPr="001B29B7">
        <w:rPr>
          <w:rStyle w:val="StyleUnderline"/>
          <w:highlight w:val="cyan"/>
        </w:rPr>
        <w:t xml:space="preserve">atmosphere, </w:t>
      </w:r>
      <w:r w:rsidRPr="00DA636C">
        <w:rPr>
          <w:rStyle w:val="StyleUnderline"/>
        </w:rPr>
        <w:t xml:space="preserve">where water droplets collect on their surfaces, forming </w:t>
      </w:r>
      <w:proofErr w:type="gramStart"/>
      <w:r w:rsidRPr="00DA636C">
        <w:rPr>
          <w:rStyle w:val="StyleUnderline"/>
        </w:rPr>
        <w:t>clouds .</w:t>
      </w:r>
      <w:proofErr w:type="gramEnd"/>
      <w:r w:rsidRPr="00DA636C">
        <w:rPr>
          <w:rStyle w:val="StyleUnderline"/>
        </w:rPr>
        <w:t xml:space="preserve"> Eli</w:t>
      </w:r>
      <w:r w:rsidRPr="00150FE5">
        <w:rPr>
          <w:rStyle w:val="StyleUnderline"/>
        </w:rPr>
        <w:t xml:space="preserve">minating those microbes would directly affect rainfall. </w:t>
      </w:r>
      <w:r w:rsidRPr="001B29B7">
        <w:rPr>
          <w:rStyle w:val="StyleUnderline"/>
          <w:highlight w:val="cyan"/>
        </w:rPr>
        <w:t xml:space="preserve">More oxygen </w:t>
      </w:r>
      <w:r w:rsidRPr="00DA636C">
        <w:rPr>
          <w:rStyle w:val="StyleUnderline"/>
        </w:rPr>
        <w:t xml:space="preserve">that </w:t>
      </w:r>
      <w:r w:rsidRPr="001B29B7">
        <w:rPr>
          <w:rStyle w:val="StyleUnderline"/>
          <w:highlight w:val="cyan"/>
        </w:rPr>
        <w:t xml:space="preserve">humans breathe </w:t>
      </w:r>
      <w:r w:rsidRPr="00DA636C">
        <w:rPr>
          <w:rStyle w:val="StyleUnderline"/>
        </w:rPr>
        <w:t xml:space="preserve">is </w:t>
      </w:r>
      <w:r w:rsidRPr="001B29B7">
        <w:rPr>
          <w:rStyle w:val="StyleUnderline"/>
          <w:highlight w:val="cyan"/>
        </w:rPr>
        <w:t xml:space="preserve">made by microbes </w:t>
      </w:r>
      <w:r w:rsidRPr="00DA636C">
        <w:rPr>
          <w:rStyle w:val="StyleUnderline"/>
        </w:rPr>
        <w:t>than plants</w:t>
      </w:r>
      <w:r w:rsidRPr="001B29B7">
        <w:rPr>
          <w:rStyle w:val="StyleUnderline"/>
          <w:highlight w:val="cyan"/>
        </w:rPr>
        <w:t>.</w:t>
      </w:r>
      <w:r w:rsidRPr="00150FE5">
        <w:rPr>
          <w:rStyle w:val="StyleUnderline"/>
        </w:rPr>
        <w:t xml:space="preserve"> And even the plants rely upon the microbiome of soil to transfer nutrients into their roots, allowing trees and forests to make more oxygen for humans to breathe. </w:t>
      </w:r>
      <w:r w:rsidRPr="00DA636C">
        <w:rPr>
          <w:rStyle w:val="StyleUnderline"/>
        </w:rPr>
        <w:t xml:space="preserve">So it should be with some </w:t>
      </w:r>
      <w:r w:rsidRPr="001B29B7">
        <w:rPr>
          <w:rStyle w:val="Emphasis"/>
          <w:highlight w:val="cyan"/>
        </w:rPr>
        <w:t>considerable alarm</w:t>
      </w:r>
      <w:r w:rsidRPr="001B29B7">
        <w:rPr>
          <w:rStyle w:val="StyleUnderline"/>
          <w:highlight w:val="cyan"/>
        </w:rPr>
        <w:t xml:space="preserve"> </w:t>
      </w:r>
      <w:r w:rsidRPr="00DA636C">
        <w:rPr>
          <w:rStyle w:val="StyleUnderline"/>
        </w:rPr>
        <w:t xml:space="preserve">that we </w:t>
      </w:r>
      <w:r w:rsidRPr="001B29B7">
        <w:rPr>
          <w:rStyle w:val="StyleUnderline"/>
          <w:highlight w:val="cyan"/>
        </w:rPr>
        <w:t xml:space="preserve">consider </w:t>
      </w:r>
      <w:r w:rsidRPr="00DA636C">
        <w:rPr>
          <w:rStyle w:val="Emphasis"/>
        </w:rPr>
        <w:t xml:space="preserve">the </w:t>
      </w:r>
      <w:r w:rsidRPr="001B29B7">
        <w:rPr>
          <w:rStyle w:val="Emphasis"/>
          <w:highlight w:val="cyan"/>
        </w:rPr>
        <w:t xml:space="preserve">killing potential manmade antibiotics have for </w:t>
      </w:r>
      <w:r w:rsidRPr="00DA636C">
        <w:rPr>
          <w:rStyle w:val="Emphasis"/>
        </w:rPr>
        <w:t xml:space="preserve">Earth’s </w:t>
      </w:r>
      <w:r w:rsidRPr="001B29B7">
        <w:rPr>
          <w:rStyle w:val="Emphasis"/>
          <w:highlight w:val="cyan"/>
        </w:rPr>
        <w:t>microbiome</w:t>
      </w:r>
      <w:r w:rsidRPr="001B29B7">
        <w:rPr>
          <w:rStyle w:val="StyleUnderline"/>
          <w:highlight w:val="cyan"/>
        </w:rPr>
        <w:t>.</w:t>
      </w:r>
    </w:p>
    <w:p w14:paraId="7065F9CE" w14:textId="77777777" w:rsidR="00FE3CA3" w:rsidRDefault="00FE3CA3" w:rsidP="00FE3CA3"/>
    <w:p w14:paraId="132D4F78" w14:textId="77777777" w:rsidR="00FE3CA3" w:rsidRDefault="00FE3CA3" w:rsidP="00FE3CA3">
      <w:pPr>
        <w:pStyle w:val="Heading3"/>
      </w:pPr>
      <w:r>
        <w:t>3</w:t>
      </w:r>
    </w:p>
    <w:p w14:paraId="4C4E7D58" w14:textId="77777777" w:rsidR="00FE3CA3" w:rsidRDefault="00FE3CA3" w:rsidP="00FE3CA3">
      <w:pPr>
        <w:pStyle w:val="Heading4"/>
      </w:pPr>
      <w:r>
        <w:t>CP</w:t>
      </w:r>
      <w:r w:rsidRPr="002449F6">
        <w:t xml:space="preserve">: The member nations of the World Trade Organization ought to reduce intellectual property protections for emergency use listing medicines during public health emergencies </w:t>
      </w:r>
      <w:r>
        <w:t xml:space="preserve">other than Covid-19 </w:t>
      </w:r>
      <w:r w:rsidRPr="002449F6">
        <w:t>of international concern.</w:t>
      </w:r>
    </w:p>
    <w:p w14:paraId="7A2B6F22" w14:textId="77777777" w:rsidR="00FE3CA3" w:rsidRPr="0092026C" w:rsidRDefault="00FE3CA3" w:rsidP="00FE3CA3">
      <w:pPr>
        <w:pStyle w:val="Heading4"/>
        <w:rPr>
          <w:rFonts w:cs="Calibri"/>
        </w:rPr>
      </w:pPr>
      <w:r w:rsidRPr="0092026C">
        <w:rPr>
          <w:rFonts w:cs="Calibri"/>
        </w:rPr>
        <w:t xml:space="preserve">The </w:t>
      </w:r>
      <w:r>
        <w:rPr>
          <w:rFonts w:cs="Calibri"/>
        </w:rPr>
        <w:t>People’s Republic of China</w:t>
      </w:r>
      <w:r w:rsidRPr="0092026C">
        <w:rPr>
          <w:rFonts w:cs="Calibri"/>
        </w:rPr>
        <w:t xml:space="preserve"> should:</w:t>
      </w:r>
    </w:p>
    <w:p w14:paraId="6F536735" w14:textId="77777777" w:rsidR="00FE3CA3" w:rsidRDefault="00FE3CA3" w:rsidP="00FE3CA3">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6DAB3FD5" w14:textId="77777777" w:rsidR="00FE3CA3" w:rsidRPr="00634DF4" w:rsidRDefault="00FE3CA3" w:rsidP="00FE3CA3">
      <w:r>
        <w:t xml:space="preserve">- includes Sinovac, </w:t>
      </w:r>
      <w:proofErr w:type="spellStart"/>
      <w:r>
        <w:t>sionpharm</w:t>
      </w:r>
      <w:proofErr w:type="spellEnd"/>
      <w:r>
        <w:t>, and any future vaccines</w:t>
      </w:r>
    </w:p>
    <w:p w14:paraId="5DBCB7A7" w14:textId="77777777" w:rsidR="00FE3CA3" w:rsidRPr="0092026C" w:rsidRDefault="00FE3CA3" w:rsidP="00FE3CA3">
      <w:pPr>
        <w:pStyle w:val="Heading4"/>
        <w:rPr>
          <w:rFonts w:cs="Calibri"/>
        </w:rPr>
      </w:pPr>
      <w:r w:rsidRPr="0092026C">
        <w:rPr>
          <w:rFonts w:cs="Calibri"/>
        </w:rPr>
        <w:t>- cooperate with allies to achieve increased production and global distribution of the COVID-19 Vaccine.</w:t>
      </w:r>
    </w:p>
    <w:p w14:paraId="2BDE6373" w14:textId="77777777" w:rsidR="00FE3CA3" w:rsidRDefault="00FE3CA3" w:rsidP="00FE3CA3">
      <w:pPr>
        <w:pStyle w:val="Heading4"/>
        <w:rPr>
          <w:rFonts w:cs="Calibri"/>
        </w:rPr>
      </w:pPr>
      <w:r w:rsidRPr="0092026C">
        <w:rPr>
          <w:rFonts w:cs="Calibri"/>
        </w:rPr>
        <w:t>Solves case – China vaccinates the world</w:t>
      </w:r>
      <w:r>
        <w:rPr>
          <w:rFonts w:cs="Calibri"/>
        </w:rPr>
        <w:t xml:space="preserve"> – even if I kick the counterplan distribution happens anyway</w:t>
      </w:r>
    </w:p>
    <w:p w14:paraId="0D9A0E31" w14:textId="77777777" w:rsidR="00FE3CA3" w:rsidRPr="00A34ECA" w:rsidRDefault="00FE3CA3" w:rsidP="00FE3CA3">
      <w:pPr>
        <w:pStyle w:val="ListParagraph"/>
        <w:numPr>
          <w:ilvl w:val="0"/>
          <w:numId w:val="12"/>
        </w:numPr>
      </w:pPr>
      <w:r>
        <w:t xml:space="preserve">Preempt bad – </w:t>
      </w:r>
      <w:proofErr w:type="spellStart"/>
      <w:r>
        <w:t>Gostin</w:t>
      </w:r>
      <w:proofErr w:type="spellEnd"/>
      <w:r>
        <w:t xml:space="preserve"> just </w:t>
      </w:r>
      <w:proofErr w:type="gramStart"/>
      <w:r>
        <w:t>manufacturing ]good</w:t>
      </w:r>
      <w:proofErr w:type="gramEnd"/>
      <w:r>
        <w:t xml:space="preserve"> </w:t>
      </w:r>
      <w:proofErr w:type="spellStart"/>
      <w:r>
        <w:t>bc</w:t>
      </w:r>
      <w:proofErr w:type="spellEnd"/>
      <w:r>
        <w:t xml:space="preserve"> quantity + new waves – cp solves both</w:t>
      </w:r>
    </w:p>
    <w:p w14:paraId="6A1F385A" w14:textId="77777777" w:rsidR="00FE3CA3" w:rsidRPr="0092026C" w:rsidRDefault="00FE3CA3" w:rsidP="00FE3CA3">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20"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4AC1CAA2" w14:textId="77777777" w:rsidR="00FE3CA3" w:rsidRDefault="00FE3CA3" w:rsidP="00FE3CA3">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07877EF3" w14:textId="77777777" w:rsidR="00FE3CA3" w:rsidRPr="00085E78" w:rsidRDefault="00FE3CA3" w:rsidP="00FE3CA3"/>
    <w:p w14:paraId="741DD870" w14:textId="77777777" w:rsidR="00FE3CA3" w:rsidRPr="0092026C" w:rsidRDefault="00FE3CA3" w:rsidP="00FE3CA3">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38052850" w14:textId="77777777" w:rsidR="00FE3CA3" w:rsidRPr="0092026C" w:rsidRDefault="00FE3CA3" w:rsidP="00FE3CA3">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21"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38E866FF" w14:textId="77777777" w:rsidR="00FE3CA3" w:rsidRPr="0092026C" w:rsidRDefault="00FE3CA3" w:rsidP="00FE3CA3">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46C4079F" w14:textId="77777777" w:rsidR="00FE3CA3" w:rsidRPr="0092026C" w:rsidRDefault="00FE3CA3" w:rsidP="00FE3CA3">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6965476F" w14:textId="77777777" w:rsidR="00FE3CA3" w:rsidRPr="0092026C" w:rsidRDefault="00FE3CA3" w:rsidP="00FE3CA3">
      <w:r w:rsidRPr="0092026C">
        <w:rPr>
          <w:rStyle w:val="Style13ptBold"/>
        </w:rPr>
        <w:t>Pratt and Levin 4-29</w:t>
      </w:r>
      <w:r w:rsidRPr="0092026C">
        <w:t xml:space="preserve"> Simon Frankel Pratt and Jamie Levin 4-29-2021 "Vaccines Will Shape the New Geopolitical Order" </w:t>
      </w:r>
      <w:hyperlink r:id="rId22"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6D726402" w14:textId="77777777" w:rsidR="00FE3CA3" w:rsidRPr="0092026C" w:rsidRDefault="00FE3CA3" w:rsidP="00FE3CA3">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58739623" w14:textId="77777777" w:rsidR="00FE3CA3" w:rsidRDefault="00FE3CA3" w:rsidP="00FE3CA3">
      <w:pPr>
        <w:pStyle w:val="Heading4"/>
      </w:pPr>
      <w:r>
        <w:t xml:space="preserve">Chinese hegemony squashes separatist movements. </w:t>
      </w:r>
    </w:p>
    <w:p w14:paraId="6553AED4" w14:textId="77777777" w:rsidR="00FE3CA3" w:rsidRDefault="00FE3CA3" w:rsidP="00FE3CA3">
      <w:r>
        <w:t xml:space="preserve">Ryan D. </w:t>
      </w:r>
      <w:r w:rsidRPr="008646F1">
        <w:rPr>
          <w:rStyle w:val="Style13ptBold"/>
        </w:rPr>
        <w:t>Griffiths 16</w:t>
      </w:r>
      <w:r>
        <w:t>, Sydney IR senior lecturer, “States, Nations, and Territorial Stability: Why Chinese Hegemony Would Be Better for International Order,” Security Studies, 25:3, 519-545</w:t>
      </w:r>
    </w:p>
    <w:p w14:paraId="5666ED5B" w14:textId="77777777" w:rsidR="00FE3CA3" w:rsidRPr="00343263" w:rsidRDefault="00FE3CA3" w:rsidP="00FE3CA3">
      <w:pPr>
        <w:rPr>
          <w:rStyle w:val="Emphasis"/>
          <w:szCs w:val="26"/>
        </w:rPr>
      </w:pPr>
      <w:r w:rsidRPr="00343263">
        <w:rPr>
          <w:rStyle w:val="TitleChar"/>
          <w:sz w:val="26"/>
          <w:szCs w:val="26"/>
        </w:rPr>
        <w:t xml:space="preserve">To conclude, </w:t>
      </w:r>
      <w:r w:rsidRPr="004D6606">
        <w:rPr>
          <w:rStyle w:val="TitleChar"/>
          <w:sz w:val="26"/>
          <w:szCs w:val="26"/>
          <w:highlight w:val="green"/>
        </w:rPr>
        <w:t>a hegemonic China ought to influence international order by shifting</w:t>
      </w:r>
      <w:r w:rsidRPr="004D6606">
        <w:rPr>
          <w:szCs w:val="26"/>
          <w:highlight w:val="green"/>
        </w:rPr>
        <w:t xml:space="preserve"> </w:t>
      </w:r>
      <w:r w:rsidRPr="004D6606">
        <w:rPr>
          <w:rStyle w:val="TitleChar"/>
          <w:sz w:val="26"/>
          <w:szCs w:val="26"/>
          <w:highlight w:val="green"/>
        </w:rPr>
        <w:t xml:space="preserve">the balance </w:t>
      </w:r>
      <w:r w:rsidRPr="004D6606">
        <w:rPr>
          <w:rStyle w:val="Emphasis"/>
          <w:szCs w:val="26"/>
          <w:highlight w:val="green"/>
        </w:rPr>
        <w:t>from self-determination toward territorial integrity</w:t>
      </w:r>
      <w:r w:rsidRPr="00343263">
        <w:rPr>
          <w:szCs w:val="26"/>
        </w:rPr>
        <w:t xml:space="preserve">. </w:t>
      </w:r>
      <w:r w:rsidRPr="00343263">
        <w:rPr>
          <w:rStyle w:val="TitleChar"/>
          <w:sz w:val="26"/>
          <w:szCs w:val="26"/>
        </w:rPr>
        <w:t>Its insistence on supporting territorial integrity in the internal sense is significant, and only in instances of consent would the state recognize independence claims</w:t>
      </w:r>
      <w:r w:rsidRPr="00343263">
        <w:rPr>
          <w:szCs w:val="26"/>
        </w:rPr>
        <w:t xml:space="preserve">. As such, the prohibition on conquest should endure during a time of Chinese hegemony, but </w:t>
      </w:r>
      <w:r w:rsidRPr="00343263">
        <w:rPr>
          <w:rStyle w:val="TitleChar"/>
          <w:sz w:val="26"/>
          <w:szCs w:val="26"/>
        </w:rPr>
        <w:t>the rate of state birth would decrease.</w:t>
      </w:r>
      <w:r w:rsidRPr="00343263">
        <w:rPr>
          <w:szCs w:val="26"/>
        </w:rPr>
        <w:t xml:space="preserve"> </w:t>
      </w:r>
      <w:r w:rsidRPr="004D6606">
        <w:rPr>
          <w:rStyle w:val="TitleChar"/>
          <w:sz w:val="26"/>
          <w:szCs w:val="26"/>
          <w:highlight w:val="green"/>
        </w:rPr>
        <w:t>State proliferation would be controlled relative to the partly controlled international order</w:t>
      </w:r>
      <w:r w:rsidRPr="00343263">
        <w:rPr>
          <w:rStyle w:val="TitleChar"/>
          <w:sz w:val="26"/>
          <w:szCs w:val="26"/>
        </w:rPr>
        <w:t xml:space="preserve"> that has characterized the post-1945 period. </w:t>
      </w:r>
      <w:r w:rsidRPr="00343263">
        <w:rPr>
          <w:szCs w:val="26"/>
        </w:rPr>
        <w:t xml:space="preserve">The Pax </w:t>
      </w:r>
      <w:proofErr w:type="spellStart"/>
      <w:r w:rsidRPr="00343263">
        <w:rPr>
          <w:szCs w:val="26"/>
        </w:rPr>
        <w:t>Sinica</w:t>
      </w:r>
      <w:proofErr w:type="spellEnd"/>
      <w:r w:rsidRPr="00343263">
        <w:rPr>
          <w:szCs w:val="26"/>
        </w:rPr>
        <w:t xml:space="preserve"> How would a future period of Chinese hegemony compare with the current international order or orders of the past? I </w:t>
      </w:r>
      <w:r w:rsidRPr="00343263">
        <w:rPr>
          <w:rStyle w:val="TitleChar"/>
          <w:sz w:val="26"/>
          <w:szCs w:val="26"/>
        </w:rPr>
        <w:t xml:space="preserve">have argued that Chinese hegemony would privilege territorial integrity at the expense of </w:t>
      </w:r>
      <w:proofErr w:type="spellStart"/>
      <w:r w:rsidRPr="00343263">
        <w:rPr>
          <w:rStyle w:val="TitleChar"/>
          <w:sz w:val="26"/>
          <w:szCs w:val="26"/>
        </w:rPr>
        <w:t>self determination</w:t>
      </w:r>
      <w:proofErr w:type="spellEnd"/>
      <w:r w:rsidRPr="00343263">
        <w:rPr>
          <w:rStyle w:val="TitleChar"/>
          <w:sz w:val="26"/>
          <w:szCs w:val="26"/>
        </w:rPr>
        <w:t xml:space="preserve">. </w:t>
      </w:r>
      <w:r w:rsidRPr="00343263">
        <w:rPr>
          <w:szCs w:val="26"/>
        </w:rPr>
        <w:t xml:space="preserve">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4D6606">
        <w:rPr>
          <w:rStyle w:val="TitleChar"/>
          <w:sz w:val="26"/>
          <w:szCs w:val="26"/>
          <w:highlight w:val="green"/>
        </w:rPr>
        <w:t>since a Chinese hegemon is likely to hold on to</w:t>
      </w:r>
      <w:r w:rsidRPr="00343263">
        <w:rPr>
          <w:rStyle w:val="TitleChar"/>
          <w:sz w:val="26"/>
          <w:szCs w:val="26"/>
        </w:rPr>
        <w:t xml:space="preserve"> the </w:t>
      </w:r>
      <w:r w:rsidRPr="004D6606">
        <w:rPr>
          <w:rStyle w:val="TitleChar"/>
          <w:sz w:val="26"/>
          <w:szCs w:val="26"/>
          <w:highlight w:val="green"/>
        </w:rPr>
        <w:t>territorial integrity norm, conquest would also remain rare.</w:t>
      </w:r>
      <w:r w:rsidRPr="00343263">
        <w:rPr>
          <w:rStyle w:val="TitleChar"/>
          <w:sz w:val="26"/>
          <w:szCs w:val="26"/>
        </w:rPr>
        <w:t xml:space="preserve"> The overall result would be a surprisingly stable international order, a Pax </w:t>
      </w:r>
      <w:proofErr w:type="spellStart"/>
      <w:r w:rsidRPr="00343263">
        <w:rPr>
          <w:rStyle w:val="TitleChar"/>
          <w:sz w:val="26"/>
          <w:szCs w:val="26"/>
        </w:rPr>
        <w:t>Sinica</w:t>
      </w:r>
      <w:proofErr w:type="spellEnd"/>
      <w:r w:rsidRPr="00343263">
        <w:rPr>
          <w:rStyle w:val="TitleChar"/>
          <w:sz w:val="26"/>
          <w:szCs w:val="26"/>
        </w:rPr>
        <w:t xml:space="preserve">. </w:t>
      </w:r>
      <w:r w:rsidRPr="00343263">
        <w:rPr>
          <w:szCs w:val="26"/>
        </w:rPr>
        <w:t xml:space="preserve">To consider this argument it is useful to place this Pax </w:t>
      </w:r>
      <w:proofErr w:type="spellStart"/>
      <w:r w:rsidRPr="00343263">
        <w:rPr>
          <w:szCs w:val="26"/>
        </w:rPr>
        <w:t>Sinica</w:t>
      </w:r>
      <w:proofErr w:type="spellEnd"/>
      <w:r w:rsidRPr="00343263">
        <w:rPr>
          <w:szCs w:val="2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w:t>
      </w:r>
      <w:proofErr w:type="gramStart"/>
      <w:r w:rsidRPr="00343263">
        <w:rPr>
          <w:szCs w:val="26"/>
        </w:rPr>
        <w:t>prevail</w:t>
      </w:r>
      <w:proofErr w:type="gramEnd"/>
      <w:r w:rsidRPr="00343263">
        <w:rPr>
          <w:szCs w:val="26"/>
        </w:rPr>
        <w:t xml:space="preserve"> and the arc of history would bend back toward the right of states. Importantly, this would not simply be a return to the 1800s.67 The politics of recognition in the 19th century possessed a liberal undercurrent and, as Fabry argues, the United States and UK would often disregard the sovereignty of states when recognizing breakaway regions that had prevailed over their central governments.68 In truth, Chinese hegemony would resemble the 18th century more than the 19th, when states hewed closely to the sovereign principle that recognition should only be given in cases of consent. The notion that minority nations should be able to self-determine, that individuals selecting into a group should have rights, was not yet on the map. The liberal tradition was only just </w:t>
      </w:r>
      <w:proofErr w:type="gramStart"/>
      <w:r w:rsidRPr="00343263">
        <w:rPr>
          <w:szCs w:val="26"/>
        </w:rPr>
        <w:t>emerging</w:t>
      </w:r>
      <w:proofErr w:type="gramEnd"/>
      <w:r w:rsidRPr="00343263">
        <w:rPr>
          <w:szCs w:val="26"/>
        </w:rPr>
        <w:t xml:space="preserve"> and the sovereign tradition was relatively unchallenged. The Pax </w:t>
      </w:r>
      <w:proofErr w:type="spellStart"/>
      <w:r w:rsidRPr="00343263">
        <w:rPr>
          <w:szCs w:val="26"/>
        </w:rPr>
        <w:t>Sinica</w:t>
      </w:r>
      <w:proofErr w:type="spellEnd"/>
      <w:r w:rsidRPr="00343263">
        <w:rPr>
          <w:szCs w:val="26"/>
        </w:rPr>
        <w:t xml:space="preserve"> would bear those same conservative features. However, </w:t>
      </w:r>
      <w:r w:rsidRPr="00343263">
        <w:rPr>
          <w:rStyle w:val="TitleChar"/>
          <w:sz w:val="26"/>
          <w:szCs w:val="26"/>
        </w:rPr>
        <w:t xml:space="preserve">Chinese hegemony would also bear modern features. </w:t>
      </w:r>
      <w:r w:rsidRPr="004D6606">
        <w:rPr>
          <w:rStyle w:val="TitleChar"/>
          <w:sz w:val="26"/>
          <w:szCs w:val="26"/>
          <w:highlight w:val="green"/>
        </w:rPr>
        <w:t>The main difference is the</w:t>
      </w:r>
      <w:r w:rsidRPr="00343263">
        <w:rPr>
          <w:rStyle w:val="TitleChar"/>
          <w:sz w:val="26"/>
          <w:szCs w:val="26"/>
        </w:rPr>
        <w:t xml:space="preserve"> very </w:t>
      </w:r>
      <w:r w:rsidRPr="004D6606">
        <w:rPr>
          <w:rStyle w:val="TitleChar"/>
          <w:sz w:val="26"/>
          <w:szCs w:val="26"/>
          <w:highlight w:val="green"/>
        </w:rPr>
        <w:t>conception of sovereignty</w:t>
      </w:r>
      <w:r w:rsidRPr="00343263">
        <w:rPr>
          <w:rStyle w:val="TitleChar"/>
          <w:sz w:val="26"/>
          <w:szCs w:val="26"/>
        </w:rPr>
        <w:t xml:space="preserve"> and the corollary development of the norm of territorial integrity. Should the norm of territorial integrity be supported by a Chinese power, state death would remain a rare occurrence. Unlike the 18th and 19th centuries where the number of states was gradually reduced through conquest and accession, very few states would exit the system unless they voluntarily chose to unify w</w:t>
      </w:r>
      <w:r w:rsidRPr="00343263">
        <w:rPr>
          <w:szCs w:val="26"/>
        </w:rPr>
        <w:t xml:space="preserve">ith other states. </w:t>
      </w:r>
      <w:proofErr w:type="gramStart"/>
      <w:r w:rsidRPr="004D6606">
        <w:rPr>
          <w:rStyle w:val="Emphasis"/>
          <w:szCs w:val="26"/>
          <w:highlight w:val="green"/>
        </w:rPr>
        <w:t>Thus</w:t>
      </w:r>
      <w:proofErr w:type="gramEnd"/>
      <w:r w:rsidRPr="00343263">
        <w:rPr>
          <w:rStyle w:val="Emphasis"/>
          <w:szCs w:val="26"/>
        </w:rPr>
        <w:t xml:space="preserve"> the </w:t>
      </w:r>
      <w:r w:rsidRPr="004D6606">
        <w:rPr>
          <w:rStyle w:val="Emphasis"/>
          <w:szCs w:val="26"/>
          <w:highlight w:val="green"/>
        </w:rPr>
        <w:t xml:space="preserve">Pax </w:t>
      </w:r>
      <w:proofErr w:type="spellStart"/>
      <w:r w:rsidRPr="004D6606">
        <w:rPr>
          <w:rStyle w:val="Emphasis"/>
          <w:szCs w:val="26"/>
          <w:highlight w:val="green"/>
        </w:rPr>
        <w:t>Sinica</w:t>
      </w:r>
      <w:proofErr w:type="spellEnd"/>
      <w:r w:rsidRPr="004D6606">
        <w:rPr>
          <w:rStyle w:val="Emphasis"/>
          <w:szCs w:val="26"/>
          <w:highlight w:val="green"/>
        </w:rPr>
        <w:t xml:space="preserve"> would be</w:t>
      </w:r>
      <w:r w:rsidRPr="00343263">
        <w:rPr>
          <w:rStyle w:val="Emphasis"/>
          <w:szCs w:val="26"/>
        </w:rPr>
        <w:t xml:space="preserve"> rather </w:t>
      </w:r>
      <w:r w:rsidRPr="004D6606">
        <w:rPr>
          <w:rStyle w:val="Emphasis"/>
          <w:szCs w:val="26"/>
          <w:highlight w:val="green"/>
        </w:rPr>
        <w:t>stable</w:t>
      </w:r>
      <w:r w:rsidRPr="00343263">
        <w:rPr>
          <w:szCs w:val="2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The Confucian emphasis on a strong and stable state is echoed in recent political slogans like “Stability and Harmony.”69 There are conservative, statist overtones in China’s policies without any commensurate emphasis on liberal norms. Unlike the United States, Chinese exceptionalism does not promote a set of universal values in its foreign policy.70 Meanwhile, recent scholarship has </w:t>
      </w:r>
      <w:proofErr w:type="gramStart"/>
      <w:r w:rsidRPr="00343263">
        <w:rPr>
          <w:szCs w:val="26"/>
        </w:rPr>
        <w:t>looked into</w:t>
      </w:r>
      <w:proofErr w:type="gramEnd"/>
      <w:r w:rsidRPr="00343263">
        <w:rPr>
          <w:szCs w:val="26"/>
        </w:rPr>
        <w:t xml:space="preserve"> the past to examine what previous periods of Chinese regional dominance say about patterns in international order.71 One common finding is that imperial China tended to emphasize patterns of informal rule where other polities remained sovereign, yet informally subordinate. Indeed, David C. Kang finds that the China-centered international order that existed in East Asia from the 14th to the 19th centuries—the so-called Tribute System—was characterized by stable borders and infrequent wars of conquest, at least where recognized political units like Vietnam and Korea were concerned.72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w:t>
      </w:r>
      <w:proofErr w:type="spellStart"/>
      <w:r w:rsidRPr="00343263">
        <w:rPr>
          <w:szCs w:val="26"/>
        </w:rPr>
        <w:t>Sinica</w:t>
      </w:r>
      <w:proofErr w:type="spellEnd"/>
      <w:r w:rsidRPr="00343263">
        <w:rPr>
          <w:szCs w:val="26"/>
        </w:rPr>
        <w:t xml:space="preserve">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343263">
        <w:rPr>
          <w:szCs w:val="26"/>
        </w:rPr>
        <w:t>Sinica</w:t>
      </w:r>
      <w:proofErr w:type="spellEnd"/>
      <w:r w:rsidRPr="00343263">
        <w:rPr>
          <w:szCs w:val="26"/>
        </w:rPr>
        <w:t xml:space="preserve"> with the post-1945 American-led order. There are many other factors, to be sure, and critics might point to </w:t>
      </w:r>
      <w:proofErr w:type="gramStart"/>
      <w:r w:rsidRPr="00343263">
        <w:rPr>
          <w:szCs w:val="26"/>
        </w:rPr>
        <w:t>a number of</w:t>
      </w:r>
      <w:proofErr w:type="gramEnd"/>
      <w:r w:rsidRPr="00343263">
        <w:rPr>
          <w:szCs w:val="26"/>
        </w:rPr>
        <w:t xml:space="preserve"> ways in which Chinese hegemony would be worse. For example, they may question the support for human rights under Chinese leadership. I do not argue that Chinese hegemony would be better in all ways—there are pros and cons to any order—but I contend that there are net benefits where territorial stability is concerned. </w:t>
      </w:r>
      <w:r w:rsidRPr="00343263">
        <w:rPr>
          <w:rStyle w:val="TitleChar"/>
          <w:sz w:val="26"/>
          <w:szCs w:val="26"/>
        </w:rPr>
        <w:t>Analyzed under these terms the key differences between the American order and the imagined Chinese order have to do with the politics of secession and sovereign recognition. International order matters because it determines diplomatic practices and shapes behavior. It sets the rules of the game</w:t>
      </w:r>
      <w:r w:rsidRPr="00343263">
        <w:rPr>
          <w:szCs w:val="26"/>
        </w:rPr>
        <w:t xml:space="preserve">. The American-led order over the last seventy years has attempted to balance the norms of territorial integrity and self-determination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343263">
        <w:rPr>
          <w:rStyle w:val="TitleChar"/>
          <w:sz w:val="26"/>
          <w:szCs w:val="26"/>
        </w:rPr>
        <w:t xml:space="preserve">Given the politics and conflicting principles of international life (and the evolving nature of normative arguments), inconsistency, ambiguity, and accusations of hypocrisy are unavoidable. </w:t>
      </w:r>
      <w:r w:rsidRPr="00343263">
        <w:rPr>
          <w:rStyle w:val="Emphasis"/>
          <w:szCs w:val="26"/>
        </w:rPr>
        <w:t xml:space="preserve">The </w:t>
      </w:r>
      <w:r w:rsidRPr="004D6606">
        <w:rPr>
          <w:rStyle w:val="Emphasis"/>
          <w:szCs w:val="26"/>
          <w:highlight w:val="green"/>
        </w:rPr>
        <w:t>resulting political space creates uncertainty for states and nationalist movements over when self-determination applies and when it</w:t>
      </w:r>
      <w:r w:rsidRPr="00343263">
        <w:rPr>
          <w:rStyle w:val="Emphasis"/>
          <w:szCs w:val="26"/>
        </w:rPr>
        <w:t xml:space="preserve"> </w:t>
      </w:r>
      <w:r w:rsidRPr="004D6606">
        <w:rPr>
          <w:rStyle w:val="Emphasis"/>
          <w:szCs w:val="26"/>
          <w:highlight w:val="green"/>
        </w:rPr>
        <w:t xml:space="preserve">should be subordinated to territorial integrity. Incidents like </w:t>
      </w:r>
      <w:r w:rsidRPr="00343263">
        <w:rPr>
          <w:rStyle w:val="Emphasis"/>
          <w:szCs w:val="26"/>
        </w:rPr>
        <w:t xml:space="preserve">the </w:t>
      </w:r>
      <w:r w:rsidRPr="004D6606">
        <w:rPr>
          <w:rStyle w:val="Emphasis"/>
          <w:szCs w:val="26"/>
          <w:highlight w:val="green"/>
        </w:rPr>
        <w:t>Ukrainian crisis cast a shadow over separatist crises</w:t>
      </w:r>
      <w:r w:rsidRPr="00343263">
        <w:rPr>
          <w:rStyle w:val="Emphasis"/>
          <w:szCs w:val="26"/>
        </w:rPr>
        <w:t xml:space="preserve"> elsewhere. The </w:t>
      </w:r>
      <w:r w:rsidRPr="004D6606">
        <w:rPr>
          <w:rStyle w:val="Emphasis"/>
          <w:szCs w:val="26"/>
          <w:highlight w:val="green"/>
        </w:rPr>
        <w:t>leadership in Azerbaijan detects double standards</w:t>
      </w:r>
      <w:r w:rsidRPr="00343263">
        <w:rPr>
          <w:rStyle w:val="Emphasis"/>
          <w:szCs w:val="26"/>
        </w:rPr>
        <w:t xml:space="preserve"> in American policy, </w:t>
      </w:r>
      <w:r w:rsidRPr="004D6606">
        <w:rPr>
          <w:rStyle w:val="Emphasis"/>
          <w:szCs w:val="26"/>
          <w:highlight w:val="green"/>
        </w:rPr>
        <w:t>wondering why it “punishes Russia for annexing Crimea, but not</w:t>
      </w:r>
      <w:r w:rsidRPr="00343263">
        <w:rPr>
          <w:rStyle w:val="Emphasis"/>
          <w:szCs w:val="26"/>
        </w:rPr>
        <w:t xml:space="preserve"> </w:t>
      </w:r>
      <w:r w:rsidRPr="004D6606">
        <w:rPr>
          <w:rStyle w:val="Emphasis"/>
          <w:szCs w:val="26"/>
          <w:highlight w:val="green"/>
        </w:rPr>
        <w:t>Armenia</w:t>
      </w:r>
      <w:r w:rsidRPr="00343263">
        <w:rPr>
          <w:rStyle w:val="Emphasis"/>
          <w:szCs w:val="26"/>
        </w:rPr>
        <w:t xml:space="preserve"> for similar behavior in Karabakh.</w:t>
      </w:r>
      <w:r w:rsidRPr="00343263">
        <w:rPr>
          <w:szCs w:val="26"/>
        </w:rPr>
        <w:t xml:space="preserve">”74 </w:t>
      </w:r>
      <w:r w:rsidRPr="00343263">
        <w:rPr>
          <w:rStyle w:val="TitleChar"/>
          <w:sz w:val="26"/>
          <w:szCs w:val="26"/>
        </w:rPr>
        <w:t xml:space="preserve">Such </w:t>
      </w:r>
      <w:r w:rsidRPr="004D6606">
        <w:rPr>
          <w:rStyle w:val="TitleChar"/>
          <w:sz w:val="26"/>
          <w:szCs w:val="26"/>
          <w:highlight w:val="green"/>
        </w:rPr>
        <w:t>uncertainly</w:t>
      </w:r>
      <w:r w:rsidRPr="00343263">
        <w:rPr>
          <w:rStyle w:val="TitleChar"/>
          <w:sz w:val="26"/>
          <w:szCs w:val="26"/>
        </w:rPr>
        <w:t xml:space="preserve"> can </w:t>
      </w:r>
      <w:r w:rsidRPr="004D6606">
        <w:rPr>
          <w:rStyle w:val="TitleChar"/>
          <w:sz w:val="26"/>
          <w:szCs w:val="26"/>
          <w:highlight w:val="green"/>
        </w:rPr>
        <w:t>makes states feel vulnerable</w:t>
      </w:r>
      <w:r w:rsidRPr="00343263">
        <w:rPr>
          <w:rStyle w:val="TitleChar"/>
          <w:sz w:val="26"/>
          <w:szCs w:val="26"/>
        </w:rPr>
        <w:t>, as it has in Azerbaijan, change the incentives for key actors</w:t>
      </w:r>
      <w:r w:rsidRPr="00343263">
        <w:rPr>
          <w:szCs w:val="26"/>
        </w:rPr>
        <w:t xml:space="preserve">, </w:t>
      </w:r>
      <w:r w:rsidRPr="004D6606">
        <w:rPr>
          <w:rStyle w:val="Emphasis"/>
          <w:szCs w:val="26"/>
          <w:highlight w:val="green"/>
        </w:rPr>
        <w:t>and increase</w:t>
      </w:r>
      <w:r w:rsidRPr="00343263">
        <w:rPr>
          <w:rStyle w:val="Emphasis"/>
          <w:szCs w:val="26"/>
        </w:rPr>
        <w:t xml:space="preserve"> the chance of </w:t>
      </w:r>
      <w:r w:rsidRPr="004D6606">
        <w:rPr>
          <w:rStyle w:val="Emphasis"/>
          <w:szCs w:val="26"/>
          <w:highlight w:val="green"/>
        </w:rPr>
        <w:t>conflict.</w:t>
      </w:r>
      <w:r w:rsidRPr="00343263">
        <w:rPr>
          <w:rStyle w:val="Emphasis"/>
          <w:szCs w:val="26"/>
        </w:rPr>
        <w:t xml:space="preserve"> </w:t>
      </w:r>
      <w:r w:rsidRPr="004D6606">
        <w:rPr>
          <w:rStyle w:val="Emphasis"/>
          <w:szCs w:val="26"/>
          <w:highlight w:val="green"/>
        </w:rPr>
        <w:t>Secessionist civil war is a common feature</w:t>
      </w:r>
      <w:r w:rsidRPr="00343263">
        <w:rPr>
          <w:rStyle w:val="Emphasis"/>
          <w:szCs w:val="26"/>
        </w:rPr>
        <w:t xml:space="preserve"> of contemporary times</w:t>
      </w:r>
      <w:r w:rsidRPr="00343263">
        <w:rPr>
          <w:szCs w:val="26"/>
        </w:rPr>
        <w:t>. Sc</w:t>
      </w:r>
      <w:r w:rsidRPr="00343263">
        <w:rPr>
          <w:rStyle w:val="TitleChar"/>
          <w:sz w:val="26"/>
          <w:szCs w:val="26"/>
        </w:rPr>
        <w:t>holars estimate that at least half of the civil wars since 1945 have involved secessionism</w:t>
      </w:r>
      <w:r w:rsidRPr="00343263">
        <w:rPr>
          <w:szCs w:val="26"/>
        </w:rPr>
        <w:t xml:space="preserve">,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fifty-five secessionist movements as of 2011 and record that many of these movements feel they have a reasonable chance of gaining independence in light of the somewhat flexible practices surrounding recognition.77 </w:t>
      </w:r>
      <w:r w:rsidRPr="00343263">
        <w:rPr>
          <w:rStyle w:val="TitleChar"/>
          <w:sz w:val="26"/>
          <w:szCs w:val="26"/>
        </w:rPr>
        <w:t xml:space="preserve">Given the strategic environment in which secessionists operate, where violence can be effective and where sovereignty is thought to be obtainable, it should come as no surprise that conflict is common. </w:t>
      </w:r>
      <w:proofErr w:type="gramStart"/>
      <w:r w:rsidRPr="00343263">
        <w:rPr>
          <w:rStyle w:val="TitleChar"/>
          <w:sz w:val="26"/>
          <w:szCs w:val="26"/>
        </w:rPr>
        <w:t>In regard to</w:t>
      </w:r>
      <w:proofErr w:type="gramEnd"/>
      <w:r w:rsidRPr="00343263">
        <w:rPr>
          <w:rStyle w:val="TitleChar"/>
          <w:sz w:val="26"/>
          <w:szCs w:val="26"/>
        </w:rPr>
        <w:t xml:space="preserve"> territorial stability, the concern of contemporary times is not traditional territorial conquest, but the threat posed by state fragmentation</w:t>
      </w:r>
      <w:r w:rsidRPr="00343263">
        <w:rPr>
          <w:szCs w:val="26"/>
        </w:rPr>
        <w:t xml:space="preserve">.78 </w:t>
      </w:r>
      <w:r w:rsidRPr="004D6606">
        <w:rPr>
          <w:rStyle w:val="Emphasis"/>
          <w:szCs w:val="26"/>
          <w:highlight w:val="green"/>
        </w:rPr>
        <w:t>This is where Chinese hegemony ought to improve international order.</w:t>
      </w:r>
    </w:p>
    <w:p w14:paraId="45AC9CF1" w14:textId="77777777" w:rsidR="00FE3CA3" w:rsidRDefault="00FE3CA3" w:rsidP="00FE3CA3"/>
    <w:p w14:paraId="0A0D9E13" w14:textId="77777777" w:rsidR="00FE3CA3" w:rsidRPr="009F28D3" w:rsidRDefault="00FE3CA3" w:rsidP="00FE3CA3">
      <w:pPr>
        <w:pStyle w:val="Heading4"/>
      </w:pPr>
      <w:r w:rsidRPr="009F28D3">
        <w:t xml:space="preserve">WWIII – turns and outweighs the entire case because it makes management of the commons impossible </w:t>
      </w:r>
    </w:p>
    <w:p w14:paraId="4775EE2F" w14:textId="77777777" w:rsidR="00FE3CA3" w:rsidRPr="00752DDB" w:rsidRDefault="00FE3CA3" w:rsidP="00FE3CA3">
      <w:proofErr w:type="spellStart"/>
      <w:r w:rsidRPr="00752DDB">
        <w:rPr>
          <w:rStyle w:val="Style13ptBold"/>
        </w:rPr>
        <w:t>Valaskakis</w:t>
      </w:r>
      <w:proofErr w:type="spellEnd"/>
      <w:r>
        <w:rPr>
          <w:rStyle w:val="Style13ptBold"/>
        </w:rPr>
        <w:t xml:space="preserve"> 14</w:t>
      </w:r>
      <w:r w:rsidRPr="00752DDB">
        <w:rPr>
          <w:rStyle w:val="Style13ptBold"/>
        </w:rPr>
        <w:t>, Former OECD Ambassador of Canada</w:t>
      </w:r>
      <w:r>
        <w:rPr>
          <w:rStyle w:val="Style13ptBold"/>
        </w:rPr>
        <w:t xml:space="preserve"> </w:t>
      </w:r>
      <w:r w:rsidRPr="00752DDB">
        <w:t>(</w:t>
      </w:r>
      <w:proofErr w:type="spellStart"/>
      <w:r w:rsidRPr="00752DDB">
        <w:t>Kimon</w:t>
      </w:r>
      <w:proofErr w:type="spellEnd"/>
      <w:r w:rsidRPr="00752DDB">
        <w:t xml:space="preserve">, “Separatism Everywhere : The New Global Epidemic,” </w:t>
      </w:r>
      <w:hyperlink r:id="rId23" w:history="1">
        <w:r w:rsidRPr="00752DDB">
          <w:rPr>
            <w:rStyle w:val="Hyperlink"/>
          </w:rPr>
          <w:t>http://www.huffingtonpost.com/kimon-valaskakis/separatism-everywhere-the_b_4977800.html</w:t>
        </w:r>
      </w:hyperlink>
      <w:r w:rsidRPr="00752DDB">
        <w:t xml:space="preserve">) </w:t>
      </w:r>
    </w:p>
    <w:p w14:paraId="123F4C28" w14:textId="77777777" w:rsidR="00FE3CA3" w:rsidRPr="00343263" w:rsidRDefault="00FE3CA3" w:rsidP="00FE3CA3">
      <w:pPr>
        <w:rPr>
          <w:szCs w:val="26"/>
        </w:rPr>
      </w:pPr>
      <w:r w:rsidRPr="00343263">
        <w:rPr>
          <w:szCs w:val="26"/>
        </w:rPr>
        <w:t xml:space="preserve">Fourth and finally, there is simple </w:t>
      </w:r>
      <w:proofErr w:type="spellStart"/>
      <w:r w:rsidRPr="00343263">
        <w:rPr>
          <w:szCs w:val="26"/>
        </w:rPr>
        <w:t>self interest</w:t>
      </w:r>
      <w:proofErr w:type="spellEnd"/>
      <w:r w:rsidRPr="00343263">
        <w:rPr>
          <w:szCs w:val="26"/>
        </w:rPr>
        <w:t xml:space="preserve">. Rich provinces, in a country, whose constitution obliges them to help poorer ones, (like Canada) may want to end these subsidies and keep all the money to themselves. Under this logic it should be Alberta rather than Quebec considering secession. When all is said and done, is all this good or bad </w:t>
      </w:r>
      <w:proofErr w:type="gramStart"/>
      <w:r w:rsidRPr="00343263">
        <w:rPr>
          <w:szCs w:val="26"/>
        </w:rPr>
        <w:t>news ?</w:t>
      </w:r>
      <w:proofErr w:type="gramEnd"/>
      <w:r w:rsidRPr="00343263">
        <w:rPr>
          <w:szCs w:val="26"/>
        </w:rPr>
        <w:t xml:space="preserve"> At first blush, </w:t>
      </w:r>
      <w:r w:rsidRPr="00343263">
        <w:rPr>
          <w:rStyle w:val="TitleChar"/>
          <w:sz w:val="26"/>
          <w:szCs w:val="26"/>
        </w:rPr>
        <w:t xml:space="preserve">by invoking the principle of </w:t>
      </w:r>
      <w:r w:rsidRPr="00343263">
        <w:rPr>
          <w:rStyle w:val="Emphasis"/>
          <w:szCs w:val="26"/>
        </w:rPr>
        <w:t>self-d</w:t>
      </w:r>
      <w:r w:rsidRPr="00343263">
        <w:rPr>
          <w:szCs w:val="26"/>
        </w:rPr>
        <w:t xml:space="preserve">etermination, </w:t>
      </w:r>
      <w:r w:rsidRPr="00343263">
        <w:rPr>
          <w:rStyle w:val="TitleChar"/>
          <w:sz w:val="26"/>
          <w:szCs w:val="26"/>
        </w:rPr>
        <w:t xml:space="preserve">the virtues of </w:t>
      </w:r>
      <w:r w:rsidRPr="00343263">
        <w:rPr>
          <w:rStyle w:val="Emphasis"/>
          <w:szCs w:val="26"/>
        </w:rPr>
        <w:t>decentralization</w:t>
      </w:r>
      <w:r w:rsidRPr="00343263">
        <w:rPr>
          <w:szCs w:val="26"/>
        </w:rPr>
        <w:t xml:space="preserve"> </w:t>
      </w:r>
      <w:r w:rsidRPr="00343263">
        <w:rPr>
          <w:rStyle w:val="TitleChar"/>
          <w:sz w:val="26"/>
          <w:szCs w:val="26"/>
        </w:rPr>
        <w:t>and</w:t>
      </w:r>
      <w:r w:rsidRPr="00343263">
        <w:rPr>
          <w:szCs w:val="26"/>
        </w:rPr>
        <w:t xml:space="preserve"> more responsible </w:t>
      </w:r>
      <w:r w:rsidRPr="00343263">
        <w:rPr>
          <w:rStyle w:val="Emphasis"/>
          <w:szCs w:val="26"/>
        </w:rPr>
        <w:t>local government</w:t>
      </w:r>
      <w:r w:rsidRPr="00343263">
        <w:rPr>
          <w:szCs w:val="26"/>
        </w:rPr>
        <w:t xml:space="preserve">, </w:t>
      </w:r>
      <w:r w:rsidRPr="00343263">
        <w:rPr>
          <w:rStyle w:val="TitleChar"/>
          <w:sz w:val="26"/>
          <w:szCs w:val="26"/>
        </w:rPr>
        <w:t xml:space="preserve">we might be tempted to welcome these </w:t>
      </w:r>
      <w:r w:rsidRPr="00343263">
        <w:rPr>
          <w:szCs w:val="26"/>
        </w:rPr>
        <w:t xml:space="preserve">centrifugal </w:t>
      </w:r>
      <w:r w:rsidRPr="00343263">
        <w:rPr>
          <w:rStyle w:val="TitleChar"/>
          <w:sz w:val="26"/>
          <w:szCs w:val="26"/>
        </w:rPr>
        <w:t>forces</w:t>
      </w:r>
      <w:r w:rsidRPr="00343263">
        <w:rPr>
          <w:szCs w:val="26"/>
        </w:rPr>
        <w:t xml:space="preserve">. But upon reflection and careful analysis </w:t>
      </w:r>
      <w:r w:rsidRPr="00343263">
        <w:rPr>
          <w:rStyle w:val="Emphasis"/>
          <w:szCs w:val="26"/>
        </w:rPr>
        <w:t>we should instead fear them because they will exacerbate the present mismanagement of our planet</w:t>
      </w:r>
      <w:r w:rsidRPr="00343263">
        <w:rPr>
          <w:szCs w:val="26"/>
        </w:rPr>
        <w:t xml:space="preserve">. The separatists often believe that they can repeal globalization by a simple declaration of sovereignty, the adoption of a new flag and national anthem and by being awarded a seat in the United Nations. </w:t>
      </w:r>
      <w:proofErr w:type="gramStart"/>
      <w:r w:rsidRPr="00343263">
        <w:rPr>
          <w:szCs w:val="26"/>
        </w:rPr>
        <w:t>This,</w:t>
      </w:r>
      <w:proofErr w:type="gramEnd"/>
      <w:r w:rsidRPr="00343263">
        <w:rPr>
          <w:szCs w:val="26"/>
        </w:rPr>
        <w:t xml:space="preserve"> unfortunately is a delusion. Globalization is fueled by international capital, labor and technology movements, the internet, global </w:t>
      </w:r>
      <w:proofErr w:type="gramStart"/>
      <w:r w:rsidRPr="00343263">
        <w:rPr>
          <w:szCs w:val="26"/>
        </w:rPr>
        <w:t>finance</w:t>
      </w:r>
      <w:proofErr w:type="gramEnd"/>
      <w:r w:rsidRPr="00343263">
        <w:rPr>
          <w:szCs w:val="26"/>
        </w:rPr>
        <w:t xml:space="preserve"> and powerful worldwide networks — some visible, others covert. Multinational corporations are going to remain global, and so are mafias, narco-cartels, organized crime, jihadists etc. </w:t>
      </w:r>
      <w:r w:rsidRPr="00343263">
        <w:rPr>
          <w:rStyle w:val="TitleChar"/>
          <w:sz w:val="26"/>
          <w:szCs w:val="26"/>
        </w:rPr>
        <w:t>If</w:t>
      </w:r>
      <w:r w:rsidRPr="00343263">
        <w:rPr>
          <w:szCs w:val="26"/>
        </w:rPr>
        <w:t xml:space="preserve"> all the </w:t>
      </w:r>
      <w:r w:rsidRPr="004D6606">
        <w:rPr>
          <w:rStyle w:val="TitleChar"/>
          <w:sz w:val="26"/>
          <w:szCs w:val="26"/>
          <w:highlight w:val="green"/>
        </w:rPr>
        <w:t>separatist movements</w:t>
      </w:r>
      <w:r w:rsidRPr="00343263">
        <w:rPr>
          <w:szCs w:val="26"/>
        </w:rPr>
        <w:t xml:space="preserve"> in the world </w:t>
      </w:r>
      <w:r w:rsidRPr="00343263">
        <w:rPr>
          <w:rStyle w:val="TitleChar"/>
          <w:sz w:val="26"/>
          <w:szCs w:val="26"/>
        </w:rPr>
        <w:t>were to succeed</w:t>
      </w:r>
      <w:r w:rsidRPr="00343263">
        <w:rPr>
          <w:szCs w:val="26"/>
        </w:rPr>
        <w:t xml:space="preserve">, </w:t>
      </w:r>
      <w:r w:rsidRPr="00343263">
        <w:rPr>
          <w:rStyle w:val="TitleChar"/>
          <w:sz w:val="26"/>
          <w:szCs w:val="26"/>
        </w:rPr>
        <w:t xml:space="preserve">we </w:t>
      </w:r>
      <w:r w:rsidRPr="004D6606">
        <w:rPr>
          <w:rStyle w:val="TitleChar"/>
          <w:sz w:val="26"/>
          <w:szCs w:val="26"/>
          <w:highlight w:val="green"/>
        </w:rPr>
        <w:t xml:space="preserve">could move from a </w:t>
      </w:r>
      <w:r w:rsidRPr="00343263">
        <w:rPr>
          <w:rStyle w:val="TitleChar"/>
          <w:sz w:val="26"/>
          <w:szCs w:val="26"/>
        </w:rPr>
        <w:t xml:space="preserve">present </w:t>
      </w:r>
      <w:r w:rsidRPr="004D6606">
        <w:rPr>
          <w:rStyle w:val="TitleChar"/>
          <w:sz w:val="26"/>
          <w:szCs w:val="26"/>
          <w:highlight w:val="green"/>
        </w:rPr>
        <w:t xml:space="preserve">world of under </w:t>
      </w:r>
      <w:r w:rsidRPr="004D6606">
        <w:rPr>
          <w:rStyle w:val="Emphasis"/>
          <w:szCs w:val="26"/>
          <w:highlight w:val="green"/>
        </w:rPr>
        <w:t>200 countries</w:t>
      </w:r>
      <w:r w:rsidRPr="004D6606">
        <w:rPr>
          <w:rStyle w:val="TitleChar"/>
          <w:sz w:val="26"/>
          <w:szCs w:val="26"/>
          <w:highlight w:val="green"/>
        </w:rPr>
        <w:t xml:space="preserve"> to</w:t>
      </w:r>
      <w:r w:rsidRPr="00343263">
        <w:rPr>
          <w:rStyle w:val="TitleChar"/>
          <w:sz w:val="26"/>
          <w:szCs w:val="26"/>
        </w:rPr>
        <w:t xml:space="preserve"> one of </w:t>
      </w:r>
      <w:r w:rsidRPr="004D6606">
        <w:rPr>
          <w:rStyle w:val="Emphasis"/>
          <w:szCs w:val="26"/>
          <w:highlight w:val="green"/>
        </w:rPr>
        <w:t>over 1,000</w:t>
      </w:r>
      <w:r w:rsidRPr="00343263">
        <w:rPr>
          <w:rStyle w:val="TitleChar"/>
          <w:sz w:val="26"/>
          <w:szCs w:val="26"/>
        </w:rPr>
        <w:t xml:space="preserve"> -- all with an equal seat at the UN.</w:t>
      </w:r>
      <w:r w:rsidRPr="00343263">
        <w:rPr>
          <w:szCs w:val="26"/>
        </w:rPr>
        <w:t xml:space="preserve"> Can you imagine how difficult it would be to decide on anything in a 1,000 strong UN general assembly? Think, also, of the balance of power: </w:t>
      </w:r>
      <w:r w:rsidRPr="004D6606">
        <w:rPr>
          <w:rStyle w:val="TitleChar"/>
          <w:sz w:val="26"/>
          <w:szCs w:val="26"/>
          <w:highlight w:val="green"/>
        </w:rPr>
        <w:t>1,000 fragmented small countries, plus their subnational governments, competing for the favors of a dozen huge unregulated global conglomerates</w:t>
      </w:r>
      <w:r w:rsidRPr="00343263">
        <w:rPr>
          <w:rStyle w:val="TitleChar"/>
          <w:sz w:val="26"/>
          <w:szCs w:val="26"/>
        </w:rPr>
        <w:t>.</w:t>
      </w:r>
      <w:r w:rsidRPr="00343263">
        <w:rPr>
          <w:szCs w:val="26"/>
        </w:rPr>
        <w:t xml:space="preserve"> It would be an embarrassment of riches for the footloose conglomerates. It would also be Eldorado for organized crime, jihadists, tax evaders and assorted criminals vaulting from jurisdiction to jurisdiction. The sociologist, Daniel Bell once </w:t>
      </w:r>
      <w:proofErr w:type="spellStart"/>
      <w:proofErr w:type="gramStart"/>
      <w:r w:rsidRPr="00343263">
        <w:rPr>
          <w:szCs w:val="26"/>
        </w:rPr>
        <w:t>remarked,in</w:t>
      </w:r>
      <w:proofErr w:type="spellEnd"/>
      <w:proofErr w:type="gramEnd"/>
      <w:r w:rsidRPr="00343263">
        <w:rPr>
          <w:szCs w:val="26"/>
        </w:rPr>
        <w:t xml:space="preserve"> the 1970s, that the nation state had become too big for the small problems and too small for the big ones. His words were </w:t>
      </w:r>
      <w:proofErr w:type="gramStart"/>
      <w:r w:rsidRPr="00343263">
        <w:rPr>
          <w:szCs w:val="26"/>
        </w:rPr>
        <w:t>prophetic</w:t>
      </w:r>
      <w:proofErr w:type="gramEnd"/>
      <w:r w:rsidRPr="00343263">
        <w:rPr>
          <w:szCs w:val="26"/>
        </w:rPr>
        <w:t xml:space="preserve"> but they cut both ways. National </w:t>
      </w:r>
      <w:r w:rsidRPr="004D6606">
        <w:rPr>
          <w:rStyle w:val="TitleChar"/>
          <w:sz w:val="26"/>
          <w:szCs w:val="26"/>
          <w:highlight w:val="green"/>
        </w:rPr>
        <w:t xml:space="preserve">governments can no longer cope with </w:t>
      </w:r>
      <w:r w:rsidRPr="004D6606">
        <w:rPr>
          <w:rStyle w:val="Emphasis"/>
          <w:szCs w:val="26"/>
          <w:highlight w:val="green"/>
        </w:rPr>
        <w:t>pandemics</w:t>
      </w:r>
      <w:r w:rsidRPr="004D6606">
        <w:rPr>
          <w:szCs w:val="26"/>
          <w:highlight w:val="green"/>
        </w:rPr>
        <w:t xml:space="preserve">, </w:t>
      </w:r>
      <w:r w:rsidRPr="004D6606">
        <w:rPr>
          <w:rStyle w:val="Emphasis"/>
          <w:szCs w:val="26"/>
          <w:highlight w:val="green"/>
        </w:rPr>
        <w:t>global warming</w:t>
      </w:r>
      <w:r w:rsidRPr="00343263">
        <w:rPr>
          <w:szCs w:val="26"/>
        </w:rPr>
        <w:t xml:space="preserve">, international </w:t>
      </w:r>
      <w:r w:rsidRPr="004D6606">
        <w:rPr>
          <w:rStyle w:val="Emphasis"/>
          <w:szCs w:val="26"/>
          <w:highlight w:val="green"/>
        </w:rPr>
        <w:t>terrorism</w:t>
      </w:r>
      <w:r w:rsidRPr="004D6606">
        <w:rPr>
          <w:rStyle w:val="TitleChar"/>
          <w:sz w:val="26"/>
          <w:szCs w:val="26"/>
          <w:highlight w:val="green"/>
        </w:rPr>
        <w:t xml:space="preserve">, </w:t>
      </w:r>
      <w:r w:rsidRPr="004D6606">
        <w:rPr>
          <w:rStyle w:val="Emphasis"/>
          <w:szCs w:val="26"/>
          <w:highlight w:val="green"/>
        </w:rPr>
        <w:t>unregulated global finance</w:t>
      </w:r>
      <w:r w:rsidRPr="00343263">
        <w:rPr>
          <w:rStyle w:val="Emphasis"/>
          <w:szCs w:val="26"/>
        </w:rPr>
        <w:t xml:space="preserve"> </w:t>
      </w:r>
      <w:r w:rsidRPr="00343263">
        <w:rPr>
          <w:szCs w:val="26"/>
        </w:rPr>
        <w:t xml:space="preserve">-- </w:t>
      </w:r>
      <w:r w:rsidRPr="00343263">
        <w:rPr>
          <w:rStyle w:val="TitleChar"/>
          <w:sz w:val="26"/>
          <w:szCs w:val="26"/>
        </w:rPr>
        <w:t>unless they act in unison in intergovernmental organizations</w:t>
      </w:r>
      <w:r w:rsidRPr="00343263">
        <w:rPr>
          <w:szCs w:val="26"/>
        </w:rPr>
        <w:t xml:space="preserve">. But, by the same token, Lilliputian </w:t>
      </w:r>
      <w:proofErr w:type="gramStart"/>
      <w:r w:rsidRPr="004D6606">
        <w:rPr>
          <w:rStyle w:val="TitleChar"/>
          <w:sz w:val="26"/>
          <w:szCs w:val="26"/>
          <w:highlight w:val="green"/>
        </w:rPr>
        <w:t>micro states</w:t>
      </w:r>
      <w:proofErr w:type="gramEnd"/>
      <w:r w:rsidRPr="00343263">
        <w:rPr>
          <w:rStyle w:val="TitleChar"/>
          <w:sz w:val="26"/>
          <w:szCs w:val="26"/>
        </w:rPr>
        <w:t xml:space="preserve">, emerging from the global separatist wave, </w:t>
      </w:r>
      <w:r w:rsidRPr="004D6606">
        <w:rPr>
          <w:rStyle w:val="TitleChar"/>
          <w:sz w:val="26"/>
          <w:szCs w:val="26"/>
          <w:highlight w:val="green"/>
        </w:rPr>
        <w:t>would be</w:t>
      </w:r>
      <w:r w:rsidRPr="00343263">
        <w:rPr>
          <w:szCs w:val="26"/>
        </w:rPr>
        <w:t xml:space="preserve"> even be </w:t>
      </w:r>
      <w:r w:rsidRPr="004D6606">
        <w:rPr>
          <w:rStyle w:val="TitleChar"/>
          <w:sz w:val="26"/>
          <w:szCs w:val="26"/>
          <w:highlight w:val="green"/>
        </w:rPr>
        <w:t>less capable to deal with</w:t>
      </w:r>
      <w:r w:rsidRPr="00343263">
        <w:rPr>
          <w:rStyle w:val="TitleChar"/>
          <w:sz w:val="26"/>
          <w:szCs w:val="26"/>
        </w:rPr>
        <w:t xml:space="preserve"> these </w:t>
      </w:r>
      <w:r w:rsidRPr="004D6606">
        <w:rPr>
          <w:rStyle w:val="TitleChar"/>
          <w:sz w:val="26"/>
          <w:szCs w:val="26"/>
          <w:highlight w:val="green"/>
        </w:rPr>
        <w:t>problems</w:t>
      </w:r>
      <w:r w:rsidRPr="004D6606">
        <w:rPr>
          <w:szCs w:val="26"/>
          <w:highlight w:val="green"/>
        </w:rPr>
        <w:t xml:space="preserve">. </w:t>
      </w:r>
      <w:r w:rsidRPr="004D6606">
        <w:rPr>
          <w:rStyle w:val="TitleChar"/>
          <w:sz w:val="26"/>
          <w:szCs w:val="26"/>
          <w:highlight w:val="green"/>
        </w:rPr>
        <w:t>Global governance would</w:t>
      </w:r>
      <w:r w:rsidRPr="00343263">
        <w:rPr>
          <w:rStyle w:val="TitleChar"/>
          <w:sz w:val="26"/>
          <w:szCs w:val="26"/>
        </w:rPr>
        <w:t xml:space="preserve"> then </w:t>
      </w:r>
      <w:r w:rsidRPr="004D6606">
        <w:rPr>
          <w:rStyle w:val="TitleChar"/>
          <w:sz w:val="26"/>
          <w:szCs w:val="26"/>
          <w:highlight w:val="green"/>
        </w:rPr>
        <w:t>be completely</w:t>
      </w:r>
      <w:r w:rsidRPr="00343263">
        <w:rPr>
          <w:rStyle w:val="TitleChar"/>
          <w:sz w:val="26"/>
          <w:szCs w:val="26"/>
        </w:rPr>
        <w:t xml:space="preserve"> controlled </w:t>
      </w:r>
      <w:r w:rsidRPr="004D6606">
        <w:rPr>
          <w:rStyle w:val="TitleChar"/>
          <w:sz w:val="26"/>
          <w:szCs w:val="26"/>
          <w:highlight w:val="green"/>
        </w:rPr>
        <w:t>by</w:t>
      </w:r>
      <w:r w:rsidRPr="00343263">
        <w:rPr>
          <w:rStyle w:val="TitleChar"/>
          <w:sz w:val="26"/>
          <w:szCs w:val="26"/>
        </w:rPr>
        <w:t xml:space="preserve"> </w:t>
      </w:r>
      <w:r w:rsidRPr="00343263">
        <w:rPr>
          <w:szCs w:val="26"/>
        </w:rPr>
        <w:t xml:space="preserve">the remaining, still international, </w:t>
      </w:r>
      <w:r w:rsidRPr="004D6606">
        <w:rPr>
          <w:rStyle w:val="TitleChar"/>
          <w:sz w:val="26"/>
          <w:szCs w:val="26"/>
          <w:highlight w:val="green"/>
        </w:rPr>
        <w:t>private networks</w:t>
      </w:r>
      <w:r w:rsidRPr="00343263">
        <w:rPr>
          <w:szCs w:val="26"/>
        </w:rPr>
        <w:t xml:space="preserve">. A scary scenario to be sure. Does that mean we must stay put and freeze present borders in </w:t>
      </w:r>
      <w:proofErr w:type="gramStart"/>
      <w:r w:rsidRPr="00343263">
        <w:rPr>
          <w:szCs w:val="26"/>
        </w:rPr>
        <w:t>perpetuity.</w:t>
      </w:r>
      <w:proofErr w:type="gramEnd"/>
      <w:r w:rsidRPr="00343263">
        <w:rPr>
          <w:szCs w:val="26"/>
        </w:rPr>
        <w:t xml:space="preserve"> No, obviously not. Re-arrangements and restructuring are necessary. But the more sustainable answer may be in new forms of federalism rather than in the pure multiplication of sovereignties. In today's interdependent world, sovereignty is an illusion except if you are a superpower. The problems are too big while the means available to the new so-called 'sovereign' government are too small. </w:t>
      </w:r>
      <w:r w:rsidRPr="004D6606">
        <w:rPr>
          <w:rStyle w:val="TitleChar"/>
          <w:sz w:val="26"/>
          <w:szCs w:val="26"/>
          <w:highlight w:val="green"/>
        </w:rPr>
        <w:t>The 'balkanization' of</w:t>
      </w:r>
      <w:r w:rsidRPr="00343263">
        <w:rPr>
          <w:szCs w:val="26"/>
        </w:rPr>
        <w:t xml:space="preserve"> Eastern and Southern </w:t>
      </w:r>
      <w:r w:rsidRPr="004D6606">
        <w:rPr>
          <w:rStyle w:val="TitleChar"/>
          <w:sz w:val="26"/>
          <w:szCs w:val="26"/>
          <w:highlight w:val="green"/>
        </w:rPr>
        <w:t>Europe</w:t>
      </w:r>
      <w:r w:rsidRPr="00343263">
        <w:rPr>
          <w:szCs w:val="26"/>
        </w:rPr>
        <w:t xml:space="preserve"> </w:t>
      </w:r>
      <w:r w:rsidRPr="004D6606">
        <w:rPr>
          <w:rStyle w:val="TitleChar"/>
          <w:sz w:val="26"/>
          <w:szCs w:val="26"/>
          <w:highlight w:val="green"/>
        </w:rPr>
        <w:t>after the First World War, led to the Second</w:t>
      </w:r>
      <w:r w:rsidRPr="00343263">
        <w:rPr>
          <w:rStyle w:val="TitleChar"/>
          <w:sz w:val="26"/>
          <w:szCs w:val="26"/>
        </w:rPr>
        <w:t xml:space="preserve"> World War.</w:t>
      </w:r>
      <w:r w:rsidRPr="00343263">
        <w:rPr>
          <w:szCs w:val="26"/>
        </w:rPr>
        <w:t xml:space="preserve"> </w:t>
      </w:r>
      <w:r w:rsidRPr="004D6606">
        <w:rPr>
          <w:rStyle w:val="Emphasis"/>
          <w:szCs w:val="26"/>
          <w:highlight w:val="green"/>
        </w:rPr>
        <w:t>The balkanization of the world through wide-spread separatism could increase the probability of a third</w:t>
      </w:r>
      <w:r w:rsidRPr="00343263">
        <w:rPr>
          <w:rStyle w:val="Emphasis"/>
          <w:szCs w:val="26"/>
        </w:rPr>
        <w:t xml:space="preserve"> one</w:t>
      </w:r>
      <w:r w:rsidRPr="00343263">
        <w:rPr>
          <w:szCs w:val="26"/>
        </w:rPr>
        <w:t>. Not an inspiring scenario.</w:t>
      </w:r>
    </w:p>
    <w:p w14:paraId="21594E29" w14:textId="77777777" w:rsidR="00FE3CA3" w:rsidRDefault="00FE3CA3" w:rsidP="00FE3CA3">
      <w:pPr>
        <w:rPr>
          <w:rStyle w:val="StyleUnderline"/>
        </w:rPr>
      </w:pPr>
    </w:p>
    <w:p w14:paraId="7A183423" w14:textId="77777777" w:rsidR="00FE3CA3" w:rsidRPr="0092026C" w:rsidRDefault="00FE3CA3" w:rsidP="00FE3CA3">
      <w:pPr>
        <w:pStyle w:val="Heading4"/>
        <w:rPr>
          <w:rFonts w:cs="Calibri"/>
        </w:rPr>
      </w:pPr>
      <w:r w:rsidRPr="0092026C">
        <w:rPr>
          <w:rFonts w:cs="Calibri"/>
        </w:rPr>
        <w:t xml:space="preserve">1AR theory is skewed towards the </w:t>
      </w:r>
      <w:proofErr w:type="spellStart"/>
      <w:r w:rsidRPr="0092026C">
        <w:rPr>
          <w:rFonts w:cs="Calibri"/>
        </w:rPr>
        <w:t>aff</w:t>
      </w:r>
      <w:proofErr w:type="spellEnd"/>
      <w:r w:rsidRPr="0092026C">
        <w:rPr>
          <w:rFonts w:cs="Calibri"/>
        </w:rPr>
        <w:t xml:space="preserve"> – a) the 2NR must cover substance and over-cover theory, since they get the collapse and persuasive spin advantage of the 3min 2AR, b) their responses to my counter </w:t>
      </w:r>
      <w:proofErr w:type="spellStart"/>
      <w:r w:rsidRPr="0092026C">
        <w:rPr>
          <w:rFonts w:cs="Calibri"/>
        </w:rPr>
        <w:t>interp</w:t>
      </w:r>
      <w:proofErr w:type="spellEnd"/>
      <w:r w:rsidRPr="0092026C">
        <w:rPr>
          <w:rFonts w:cs="Calibri"/>
        </w:rPr>
        <w:t xml:space="preserve"> will be new, which means 1AR theory necessitates intervention. Implications – a) reject 1AR theory since it can’t be a legitimate check for abuse, b) drop the </w:t>
      </w:r>
      <w:proofErr w:type="spellStart"/>
      <w:r w:rsidRPr="0092026C">
        <w:rPr>
          <w:rFonts w:cs="Calibri"/>
        </w:rPr>
        <w:t>arg</w:t>
      </w:r>
      <w:proofErr w:type="spellEnd"/>
      <w:r w:rsidRPr="0092026C">
        <w:rPr>
          <w:rFonts w:cs="Calibri"/>
        </w:rPr>
        <w:t xml:space="preserve"> to minimize the chance the round is decided unfairly</w:t>
      </w:r>
    </w:p>
    <w:p w14:paraId="0D951A3B" w14:textId="77777777" w:rsidR="00FE3CA3" w:rsidRPr="0092026C" w:rsidRDefault="00FE3CA3" w:rsidP="00FE3CA3">
      <w:pPr>
        <w:pStyle w:val="Heading4"/>
        <w:rPr>
          <w:rFonts w:cs="Calibri"/>
        </w:rPr>
      </w:pPr>
      <w:r w:rsidRPr="0092026C">
        <w:rPr>
          <w:rFonts w:cs="Calibri"/>
        </w:rPr>
        <w:t xml:space="preserve">Condo’s good – a) prep skew – they’re more familiar with the </w:t>
      </w:r>
      <w:proofErr w:type="spellStart"/>
      <w:r w:rsidRPr="0092026C">
        <w:rPr>
          <w:rFonts w:cs="Calibri"/>
        </w:rPr>
        <w:t>aff</w:t>
      </w:r>
      <w:proofErr w:type="spellEnd"/>
      <w:r w:rsidRPr="0092026C">
        <w:rPr>
          <w:rFonts w:cs="Calibri"/>
        </w:rPr>
        <w:t xml:space="preserve"> so I need to be able to leverage multiple forms of prep, b) reciprocity – no condo means every perm becomes a no risk issue which creates NIBs to ballot access</w:t>
      </w:r>
    </w:p>
    <w:p w14:paraId="2C1BF21F" w14:textId="77777777" w:rsidR="00FE3CA3" w:rsidRDefault="00FE3CA3" w:rsidP="00FE3CA3"/>
    <w:p w14:paraId="47245AF0" w14:textId="77777777" w:rsidR="00FE3CA3" w:rsidRDefault="00FE3CA3" w:rsidP="00FE3CA3">
      <w:pPr>
        <w:pStyle w:val="Heading3"/>
      </w:pPr>
      <w:r>
        <w:t>4</w:t>
      </w:r>
    </w:p>
    <w:p w14:paraId="58C1948F" w14:textId="77777777" w:rsidR="00FE3CA3" w:rsidRPr="00440549" w:rsidRDefault="00FE3CA3" w:rsidP="00FE3CA3">
      <w:pPr>
        <w:pStyle w:val="Heading4"/>
      </w:pPr>
      <w:r>
        <w:t xml:space="preserve">CP: </w:t>
      </w:r>
      <w:r w:rsidRPr="002449F6">
        <w:t xml:space="preserve">The member nations of the World Trade Organization </w:t>
      </w:r>
      <w:r>
        <w:t xml:space="preserve">ought to increase trademark protection for medicines. Those states ought to reduce all other forms of intellectual property protections </w:t>
      </w:r>
      <w:r w:rsidRPr="002449F6">
        <w:t>for emergency use listing medicines during public health emergencies of international concern.</w:t>
      </w:r>
    </w:p>
    <w:p w14:paraId="156D16F5" w14:textId="77777777" w:rsidR="00FE3CA3" w:rsidRPr="00745766" w:rsidRDefault="00FE3CA3" w:rsidP="00FE3CA3">
      <w:pPr>
        <w:pStyle w:val="Heading4"/>
      </w:pPr>
      <w:r>
        <w:t>Strong trademark protection deters counterfeiting and is key to governmental enforcement – they’re the mechanism by which the WHO enforces and monitors quality</w:t>
      </w:r>
    </w:p>
    <w:p w14:paraId="151662CA" w14:textId="77777777" w:rsidR="00FE3CA3" w:rsidRDefault="00FE3CA3" w:rsidP="00FE3CA3">
      <w:r>
        <w:rPr>
          <w:rStyle w:val="Style13ptBold"/>
        </w:rPr>
        <w:t xml:space="preserve">BPI 08 </w:t>
      </w:r>
      <w:r>
        <w:t>[</w:t>
      </w:r>
      <w:proofErr w:type="spellStart"/>
      <w:r>
        <w:t>B</w:t>
      </w:r>
      <w:r w:rsidRPr="00523A55">
        <w:t>ioProcess</w:t>
      </w:r>
      <w:proofErr w:type="spellEnd"/>
      <w:r w:rsidRPr="00523A55">
        <w:t xml:space="preserve"> International™ is a monthly, controlled-circulation magazine devoted to the development, scale-up, and manufacture of biotherapeutics and </w:t>
      </w:r>
      <w:proofErr w:type="spellStart"/>
      <w:r w:rsidRPr="00523A55">
        <w:t>biodiagnostics</w:t>
      </w:r>
      <w:proofErr w:type="spellEnd"/>
      <w:r w:rsidRPr="00523A55">
        <w:t>. Each issue provides the global industrial biotherapeutic community with up-to-date, peer-reviewed information</w:t>
      </w:r>
      <w:r>
        <w:t>]</w:t>
      </w:r>
      <w:r w:rsidRPr="00523A55">
        <w:t>.</w:t>
      </w:r>
      <w:r>
        <w:t xml:space="preserve"> “</w:t>
      </w:r>
      <w:r w:rsidRPr="00523A55">
        <w:t>IP Strategies to Combat Distribution of Counterfeit Drugs</w:t>
      </w:r>
      <w:r>
        <w:t xml:space="preserve">” </w:t>
      </w:r>
      <w:r w:rsidRPr="00523A55">
        <w:t>March 1, 2008</w:t>
      </w:r>
      <w:r>
        <w:t xml:space="preserve"> </w:t>
      </w:r>
      <w:hyperlink r:id="rId24" w:history="1">
        <w:r w:rsidRPr="004C2208">
          <w:rPr>
            <w:rStyle w:val="Hyperlink"/>
          </w:rPr>
          <w:t>https://bioprocessintl.com/business/intellectual-property/ip-strategies-to-combat-distribution-of-counterfeit-drugs-182314/</w:t>
        </w:r>
      </w:hyperlink>
      <w:r>
        <w:t xml:space="preserve"> SM</w:t>
      </w:r>
    </w:p>
    <w:p w14:paraId="16D89230" w14:textId="77777777" w:rsidR="00FE3CA3" w:rsidRDefault="00FE3CA3" w:rsidP="00FE3CA3">
      <w:pPr>
        <w:rPr>
          <w:rStyle w:val="StyleUnderline"/>
        </w:rPr>
      </w:pPr>
      <w:r w:rsidRPr="00106C8B">
        <w:rPr>
          <w:rStyle w:val="StyleUnderline"/>
        </w:rPr>
        <w:t>Criminal actions by government entities also help impede counterfeiting and can provide a powerful deterrent.</w:t>
      </w:r>
      <w:r>
        <w:t xml:space="preserve"> For example, on 31 August 2007, Johnson &amp; Johnson announced that a Shanghai Court fined and sentenced </w:t>
      </w:r>
      <w:proofErr w:type="spellStart"/>
      <w:r>
        <w:t>Su</w:t>
      </w:r>
      <w:proofErr w:type="spellEnd"/>
      <w:r>
        <w:t xml:space="preserve"> </w:t>
      </w:r>
      <w:proofErr w:type="spellStart"/>
      <w:r>
        <w:t>Zhiyong</w:t>
      </w:r>
      <w:proofErr w:type="spellEnd"/>
      <w:r>
        <w:t xml:space="preserve">, a Chinese businessman, to 3.5 years in prison for selling about a million counterfeit OneTouch test trips (8). The genuine product is manufactured by </w:t>
      </w:r>
      <w:proofErr w:type="spellStart"/>
      <w:r>
        <w:t>LifeScan</w:t>
      </w:r>
      <w:proofErr w:type="spellEnd"/>
      <w:r>
        <w:t xml:space="preserve">, Inc., a unit of Johnson &amp; Johnson. Those counterfeit strips were found in 35 US states as well as Canada, Greece, India, Pakistan, the Philippines, Saudi Arabia, and Turkey. </w:t>
      </w:r>
      <w:r w:rsidRPr="00106C8B">
        <w:rPr>
          <w:rStyle w:val="StyleUnderline"/>
        </w:rPr>
        <w:t xml:space="preserve">Such governmental efforts reduce the public health threat of counterfeit drugs, but they cannot provide economic redress to those whose products are being copied. </w:t>
      </w:r>
      <w:r w:rsidRPr="00881B97">
        <w:rPr>
          <w:rStyle w:val="StyleUnderline"/>
          <w:highlight w:val="green"/>
        </w:rPr>
        <w:t>Enforcement of</w:t>
      </w:r>
      <w:r w:rsidRPr="00106C8B">
        <w:rPr>
          <w:rStyle w:val="StyleUnderline"/>
        </w:rPr>
        <w:t xml:space="preserve"> privately held </w:t>
      </w:r>
      <w:r w:rsidRPr="00881B97">
        <w:rPr>
          <w:rStyle w:val="StyleUnderline"/>
          <w:highlight w:val="green"/>
        </w:rPr>
        <w:t>i</w:t>
      </w:r>
      <w:r w:rsidRPr="00881B97">
        <w:rPr>
          <w:rStyle w:val="StyleUnderline"/>
        </w:rPr>
        <w:t>ntellectual</w:t>
      </w:r>
      <w:r w:rsidRPr="00106C8B">
        <w:rPr>
          <w:rStyle w:val="StyleUnderline"/>
        </w:rPr>
        <w:t xml:space="preserve"> </w:t>
      </w:r>
      <w:r w:rsidRPr="00881B97">
        <w:rPr>
          <w:rStyle w:val="StyleUnderline"/>
          <w:highlight w:val="green"/>
        </w:rPr>
        <w:t>p</w:t>
      </w:r>
      <w:r w:rsidRPr="00106C8B">
        <w:rPr>
          <w:rStyle w:val="StyleUnderline"/>
        </w:rPr>
        <w:t xml:space="preserve">roperty </w:t>
      </w:r>
      <w:r w:rsidRPr="00881B97">
        <w:rPr>
          <w:rStyle w:val="StyleUnderline"/>
          <w:highlight w:val="green"/>
        </w:rPr>
        <w:t>r</w:t>
      </w:r>
      <w:r w:rsidRPr="00106C8B">
        <w:rPr>
          <w:rStyle w:val="StyleUnderline"/>
        </w:rPr>
        <w:t xml:space="preserve">ights </w:t>
      </w:r>
      <w:r w:rsidRPr="00881B97">
        <w:rPr>
          <w:rStyle w:val="StyleUnderline"/>
          <w:highlight w:val="green"/>
        </w:rPr>
        <w:t>can</w:t>
      </w:r>
      <w:r w:rsidRPr="00106C8B">
        <w:rPr>
          <w:rStyle w:val="StyleUnderline"/>
        </w:rPr>
        <w:t xml:space="preserve">, however, </w:t>
      </w:r>
      <w:r w:rsidRPr="00881B97">
        <w:rPr>
          <w:rStyle w:val="StyleUnderline"/>
          <w:highlight w:val="green"/>
        </w:rPr>
        <w:t>address economic harm while</w:t>
      </w:r>
      <w:r w:rsidRPr="00106C8B">
        <w:rPr>
          <w:rStyle w:val="StyleUnderline"/>
        </w:rPr>
        <w:t xml:space="preserve"> at the same time </w:t>
      </w:r>
      <w:r w:rsidRPr="00881B97">
        <w:rPr>
          <w:rStyle w:val="StyleUnderline"/>
          <w:highlight w:val="green"/>
        </w:rPr>
        <w:t>removing copies from the market</w:t>
      </w:r>
      <w:r w:rsidRPr="00106C8B">
        <w:rPr>
          <w:rStyle w:val="StyleUnderline"/>
        </w:rPr>
        <w:t>.</w:t>
      </w:r>
      <w:r>
        <w:rPr>
          <w:rStyle w:val="StyleUnderline"/>
        </w:rPr>
        <w:t xml:space="preserve"> </w:t>
      </w:r>
      <w:r>
        <w:t xml:space="preserve">Proactive procurement of intellectual property (IP) is the first step toward seeking private redress for economic harm. Patents, trademarks, and copyrights — collectively referred to as IP — vary in their scope, duration, geographical reach, and in the investment of time and money required to obtain and enforce them (13). It is useful at the outset for businesses to assess which form of protection is appropriate for a given product and anticipate how illicit copying of that product and/or its packaging may occur. Important considerations in the initial assessment include the type of product, the nature of likely copying, the geographical scope of intended legitimate distribution, and the duration of the exclusivity period needed to protect against copiers. Patents: A patent allows its owner to exclude third parties from making, using, importing, selling, or offering for sale products </w:t>
      </w:r>
      <w:r w:rsidRPr="00440549">
        <w:t xml:space="preserve">or methods of </w:t>
      </w:r>
      <w:proofErr w:type="spellStart"/>
      <w:r w:rsidRPr="00440549">
        <w:t>manu</w:t>
      </w:r>
      <w:proofErr w:type="spellEnd"/>
      <w:r w:rsidRPr="00440549">
        <w:t xml:space="preserve"> facture or use covered by it for a finite </w:t>
      </w:r>
      <w:proofErr w:type="gramStart"/>
      <w:r w:rsidRPr="00440549">
        <w:t>period of time</w:t>
      </w:r>
      <w:proofErr w:type="gramEnd"/>
      <w:r w:rsidRPr="00440549">
        <w:t>, typically no more than 20 years from the date of initial patent filing. Patent protection is obtained country by country. It is used to prevent others from manufacturing and/or selling exact and close copies of the patented technology in a specific geographical area without the consent of the patent holder. Pharmaceutical patents are usually considered the first line of defense in protecting this type of intellectual capital because they can prevent others from manufacturing, using, selling, and/or importing products with the same or equivalent active ingredients and/or formulations. However, as compared with other IP, patent rights are expensive to enforce. A final, enforceable judgment may not be obtained until years after a lawsuit is filed. Patent holders must prove in civil litigation that an alleged copier is making or selling a product that</w:t>
      </w:r>
      <w:r>
        <w:t xml:space="preserve"> is described in the patent. This requires a detailed review of the patent document and correspondence with the relevant patent office. Frequently, technical experts are retained to opine on technical terminology and the meaning of phrases or terms during that phase of such lawsuits. Only after that initial review is an allegedly infringing technology compared to the property right defined during the initial phase of the proceeding. </w:t>
      </w:r>
      <w:proofErr w:type="gramStart"/>
      <w:r>
        <w:t>So</w:t>
      </w:r>
      <w:proofErr w:type="gramEnd"/>
      <w:r>
        <w:t xml:space="preserve"> a patent can prevent others only from manufacturing, using, selling, or importing products that are exact or close copies of patented technology. Rarely, however, are counterfeit medicines such close copies of the original. They seldom contain the same or the same amounts of a genuine, patented formulation. Therefore, a patent does not prevent the making or selling of look-alike counterfeit drugs that do not contain the same or similar active compound or formulation. In addition, a patent is granted to “innovators” alone. </w:t>
      </w:r>
      <w:proofErr w:type="gramStart"/>
      <w:r>
        <w:t>So</w:t>
      </w:r>
      <w:proofErr w:type="gramEnd"/>
      <w:r>
        <w:t xml:space="preserve"> manufacturers of generic drugs, frequently manufactured after brand-name drugs have gone off-patent, cannot use patents to prevent distribution of counterfeited generics. Copyrights prevent others from copying and claiming authorship of original works.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 Ownership of a copyright is secured from the moment of creation, and such work need not ever be published. </w:t>
      </w:r>
      <w:proofErr w:type="gramStart"/>
      <w:r>
        <w:t>Similar to</w:t>
      </w:r>
      <w:proofErr w:type="gramEnd"/>
      <w:r>
        <w:t xml:space="preserve"> patent protection, copyright protection is available country by country only. It requires a registration process to enforce the right against third parties. In terms of securing protection from counterfeiters, copyrights on package inserts may be useful, but they are of limited effectiveness in preventing copies from reaching the public or providing redress for economic harm. </w:t>
      </w:r>
      <w:r w:rsidRPr="00881B97">
        <w:rPr>
          <w:rStyle w:val="StyleUnderline"/>
          <w:highlight w:val="green"/>
        </w:rPr>
        <w:t>Trademarks</w:t>
      </w:r>
      <w:r w:rsidRPr="00106C8B">
        <w:rPr>
          <w:rStyle w:val="StyleUnderline"/>
        </w:rPr>
        <w:t xml:space="preserve"> seek to </w:t>
      </w:r>
      <w:r w:rsidRPr="00881B97">
        <w:rPr>
          <w:rStyle w:val="StyleUnderline"/>
          <w:highlight w:val="green"/>
        </w:rPr>
        <w:t>prevent exactly what counterfeiters seek to obtain</w:t>
      </w:r>
      <w:r w:rsidRPr="00106C8B">
        <w:rPr>
          <w:rStyle w:val="StyleUnderline"/>
        </w:rPr>
        <w:t xml:space="preserve">: the economic benefit and investment in product integrity of a manufacturer. </w:t>
      </w:r>
      <w:r w:rsidRPr="00881B97">
        <w:rPr>
          <w:rStyle w:val="StyleUnderline"/>
          <w:highlight w:val="green"/>
        </w:rPr>
        <w:t>A strong trademark is the most valuable</w:t>
      </w:r>
      <w:r w:rsidRPr="00106C8B">
        <w:rPr>
          <w:rStyle w:val="StyleUnderline"/>
        </w:rPr>
        <w:t xml:space="preserve"> type of intellectual property that can be used </w:t>
      </w:r>
      <w:r w:rsidRPr="00881B97">
        <w:rPr>
          <w:rStyle w:val="StyleUnderline"/>
          <w:highlight w:val="green"/>
        </w:rPr>
        <w:t>to combat counterfeiting</w:t>
      </w:r>
      <w:r w:rsidRPr="00106C8B">
        <w:rPr>
          <w:rStyle w:val="StyleUnderline"/>
        </w:rPr>
        <w:t xml:space="preserve">. </w:t>
      </w:r>
      <w:proofErr w:type="gramStart"/>
      <w:r w:rsidRPr="00106C8B">
        <w:rPr>
          <w:rStyle w:val="StyleUnderline"/>
        </w:rPr>
        <w:t>Similar to</w:t>
      </w:r>
      <w:proofErr w:type="gramEnd"/>
      <w:r w:rsidRPr="00106C8B">
        <w:rPr>
          <w:rStyle w:val="StyleUnderline"/>
        </w:rPr>
        <w:t xml:space="preserve"> patents, trademarks are enforceable country by country, so this type of protection must be obtained in each country where a product is made or distribute</w:t>
      </w:r>
      <w:r w:rsidRPr="00440549">
        <w:rPr>
          <w:rStyle w:val="StyleUnderline"/>
        </w:rPr>
        <w:t xml:space="preserve">d. </w:t>
      </w:r>
      <w:r w:rsidRPr="00881B97">
        <w:rPr>
          <w:rStyle w:val="StyleUnderline"/>
          <w:highlight w:val="green"/>
        </w:rPr>
        <w:t>Unlike patents, some countries recognize a trademark</w:t>
      </w:r>
      <w:r w:rsidRPr="00440549">
        <w:rPr>
          <w:rStyle w:val="StyleUnderline"/>
        </w:rPr>
        <w:t xml:space="preserve"> right </w:t>
      </w:r>
      <w:r w:rsidRPr="00881B97">
        <w:rPr>
          <w:rStyle w:val="StyleUnderline"/>
          <w:highlight w:val="green"/>
        </w:rPr>
        <w:t>without a formal</w:t>
      </w:r>
      <w:r w:rsidRPr="00440549">
        <w:rPr>
          <w:rStyle w:val="StyleUnderline"/>
        </w:rPr>
        <w:t xml:space="preserve"> application and review </w:t>
      </w:r>
      <w:r w:rsidRPr="00881B97">
        <w:rPr>
          <w:rStyle w:val="StyleUnderline"/>
          <w:highlight w:val="green"/>
        </w:rPr>
        <w:t>process</w:t>
      </w:r>
      <w:r w:rsidRPr="00440549">
        <w:rPr>
          <w:rStyle w:val="StyleUnderline"/>
        </w:rPr>
        <w:t xml:space="preserve">, although other procedural requirements typically must be met in demonstrating proof of sale of a product within the relevant jurisdiction. </w:t>
      </w:r>
      <w:proofErr w:type="gramStart"/>
      <w:r w:rsidRPr="00440549">
        <w:rPr>
          <w:rStyle w:val="StyleUnderline"/>
        </w:rPr>
        <w:t>Also</w:t>
      </w:r>
      <w:proofErr w:type="gramEnd"/>
      <w:r w:rsidRPr="00440549">
        <w:rPr>
          <w:rStyle w:val="StyleUnderline"/>
        </w:rPr>
        <w:t xml:space="preserve"> by contrast with patents, </w:t>
      </w:r>
      <w:r w:rsidRPr="00881B97">
        <w:rPr>
          <w:rStyle w:val="StyleUnderline"/>
          <w:highlight w:val="green"/>
        </w:rPr>
        <w:t>trademarks are not limited in time</w:t>
      </w:r>
      <w:r w:rsidRPr="00440549">
        <w:rPr>
          <w:rStyle w:val="StyleUnderline"/>
        </w:rPr>
        <w:t xml:space="preserve"> but can extend as long as they are used in commerce in connection with a product. </w:t>
      </w:r>
      <w:r w:rsidRPr="00881B97">
        <w:rPr>
          <w:rStyle w:val="StyleUnderline"/>
          <w:highlight w:val="green"/>
        </w:rPr>
        <w:t>Trademarks are used to identify the source</w:t>
      </w:r>
      <w:r w:rsidRPr="00440549">
        <w:rPr>
          <w:rStyle w:val="StyleUnderline"/>
        </w:rPr>
        <w:t xml:space="preserve"> of goods or services.</w:t>
      </w:r>
      <w:r>
        <w:t xml:space="preserve"> Words, names, numbers, symbols, devices, designs, sounds, and colors that function as brands to distinguish the source of goods and their packaging may be registered as trademarks. Even the colors and shapes of pills may be trademarked. Unlike patents, trademarks cannot be obtained on the process of making a product or medicine. They do not protect the innovation of the underlying product. However, trademarks are available to generic manufacturers who identify their products with unique logos or other identifying marks</w:t>
      </w:r>
      <w:r w:rsidRPr="00440549">
        <w:rPr>
          <w:rStyle w:val="StyleUnderline"/>
        </w:rPr>
        <w:t xml:space="preserve">. </w:t>
      </w:r>
      <w:r w:rsidRPr="00881B97">
        <w:rPr>
          <w:rStyle w:val="StyleUnderline"/>
          <w:highlight w:val="green"/>
        </w:rPr>
        <w:t xml:space="preserve">Misappropriated trademarks </w:t>
      </w:r>
      <w:r w:rsidRPr="00881B97">
        <w:rPr>
          <w:rStyle w:val="StyleUnderline"/>
        </w:rPr>
        <w:t xml:space="preserve">can </w:t>
      </w:r>
      <w:r w:rsidRPr="00881B97">
        <w:rPr>
          <w:rStyle w:val="StyleUnderline"/>
          <w:highlight w:val="green"/>
        </w:rPr>
        <w:t xml:space="preserve">mislead consumers by copying the unique name, logo, packaging, shape, </w:t>
      </w:r>
      <w:r w:rsidRPr="00881B97">
        <w:rPr>
          <w:rStyle w:val="StyleUnderline"/>
        </w:rPr>
        <w:t>and/</w:t>
      </w:r>
      <w:r w:rsidRPr="00881B97">
        <w:rPr>
          <w:rStyle w:val="StyleUnderline"/>
          <w:highlight w:val="green"/>
        </w:rPr>
        <w:t>or color</w:t>
      </w:r>
      <w:r w:rsidRPr="00440549">
        <w:rPr>
          <w:rStyle w:val="StyleUnderline"/>
        </w:rPr>
        <w:t xml:space="preserve"> used by the manufacturer of a genuine product or packaging. The intention of a counterfeiter is to confuse consumers as to the actual source (and quality) of a product. </w:t>
      </w:r>
      <w:r w:rsidRPr="00881B97">
        <w:rPr>
          <w:rStyle w:val="StyleUnderline"/>
          <w:highlight w:val="green"/>
        </w:rPr>
        <w:t xml:space="preserve">Therefore, all unique aspects of the product and packaging should be considered </w:t>
      </w:r>
      <w:r w:rsidRPr="00881B97">
        <w:rPr>
          <w:rStyle w:val="StyleUnderline"/>
        </w:rPr>
        <w:t xml:space="preserve">as </w:t>
      </w:r>
      <w:r w:rsidRPr="00881B97">
        <w:rPr>
          <w:rStyle w:val="StyleUnderline"/>
          <w:highlight w:val="green"/>
        </w:rPr>
        <w:t>worthy</w:t>
      </w:r>
      <w:r w:rsidRPr="00440549">
        <w:rPr>
          <w:rStyle w:val="StyleUnderline"/>
        </w:rPr>
        <w:t xml:space="preserve"> of trademark protection, and a company’s trademarks should be applied as frequently as possible (e.g., on the product itself, if possible, and on both inner and outer packaging)</w:t>
      </w:r>
      <w:r>
        <w:t xml:space="preserve">. All modifications of a label, such as the product logo or other unique identifying descriptive marks, should be protected in the language of the country where a product is to be sold. </w:t>
      </w:r>
      <w:r w:rsidRPr="00440549">
        <w:rPr>
          <w:rStyle w:val="StyleUnderline"/>
        </w:rPr>
        <w:t xml:space="preserve">Obtaining and </w:t>
      </w:r>
      <w:r w:rsidRPr="00881B97">
        <w:rPr>
          <w:rStyle w:val="StyleUnderline"/>
          <w:highlight w:val="green"/>
        </w:rPr>
        <w:t>enforcing trademark rights are</w:t>
      </w:r>
      <w:r w:rsidRPr="00440549">
        <w:rPr>
          <w:rStyle w:val="StyleUnderline"/>
        </w:rPr>
        <w:t xml:space="preserve"> typically </w:t>
      </w:r>
      <w:r w:rsidRPr="00881B97">
        <w:rPr>
          <w:rStyle w:val="StyleUnderline"/>
          <w:highlight w:val="green"/>
        </w:rPr>
        <w:t>less costly than</w:t>
      </w:r>
      <w:r w:rsidRPr="00440549">
        <w:rPr>
          <w:rStyle w:val="StyleUnderline"/>
        </w:rPr>
        <w:t xml:space="preserve"> for </w:t>
      </w:r>
      <w:r w:rsidRPr="00881B97">
        <w:rPr>
          <w:rStyle w:val="StyleUnderline"/>
          <w:highlight w:val="green"/>
        </w:rPr>
        <w:t>patents, and a</w:t>
      </w:r>
      <w:r w:rsidRPr="00440549">
        <w:rPr>
          <w:rStyle w:val="StyleUnderline"/>
        </w:rPr>
        <w:t xml:space="preserve"> final enforceable </w:t>
      </w:r>
      <w:r w:rsidRPr="00881B97">
        <w:rPr>
          <w:rStyle w:val="StyleUnderline"/>
          <w:highlight w:val="green"/>
        </w:rPr>
        <w:t>judgment is</w:t>
      </w:r>
      <w:r w:rsidRPr="00440549">
        <w:rPr>
          <w:rStyle w:val="StyleUnderline"/>
        </w:rPr>
        <w:t xml:space="preserve"> usually obtained </w:t>
      </w:r>
      <w:r w:rsidRPr="00881B97">
        <w:rPr>
          <w:rStyle w:val="StyleUnderline"/>
          <w:highlight w:val="green"/>
        </w:rPr>
        <w:t>faster</w:t>
      </w:r>
      <w:r w:rsidRPr="00440549">
        <w:rPr>
          <w:rStyle w:val="StyleUnderline"/>
        </w:rPr>
        <w:t xml:space="preserve"> than in a patent infringement action</w:t>
      </w:r>
      <w:r>
        <w:t>. Indeed, evaluation of whether a trademark is likely to be infringed can be limited to a visual inspection rather than a complicated analysis of patented technology</w:t>
      </w:r>
      <w:r w:rsidRPr="00106C8B">
        <w:rPr>
          <w:rStyle w:val="StyleUnderline"/>
        </w:rPr>
        <w:t xml:space="preserve">. Most significantly, however, in many countries </w:t>
      </w:r>
      <w:r w:rsidRPr="00881B97">
        <w:rPr>
          <w:rStyle w:val="StyleUnderline"/>
          <w:highlight w:val="green"/>
        </w:rPr>
        <w:t>trademark owners can have counterfeit goods</w:t>
      </w:r>
      <w:r w:rsidRPr="00106C8B">
        <w:rPr>
          <w:rStyle w:val="StyleUnderline"/>
        </w:rPr>
        <w:t xml:space="preserve"> and accompanying documents — and even sometimes manufacturing equipment — </w:t>
      </w:r>
      <w:r w:rsidRPr="00881B97">
        <w:rPr>
          <w:rStyle w:val="StyleUnderline"/>
          <w:highlight w:val="green"/>
        </w:rPr>
        <w:t>immediately seized at the outset of a lawsuit</w:t>
      </w:r>
      <w:r w:rsidRPr="00106C8B">
        <w:rPr>
          <w:rStyle w:val="StyleUnderline"/>
        </w:rPr>
        <w:t xml:space="preserve">. Such powerful preliminary remedies </w:t>
      </w:r>
      <w:r w:rsidRPr="00106C8B">
        <w:t>are generally unavailable in patent lawsuits, and they</w:t>
      </w:r>
      <w:r w:rsidRPr="00106C8B">
        <w:rPr>
          <w:rStyle w:val="StyleUnderline"/>
        </w:rPr>
        <w:t xml:space="preserve"> can lead to swift resolution of counterfeiting action.</w:t>
      </w:r>
      <w:r>
        <w:rPr>
          <w:rStyle w:val="StyleUnderline"/>
        </w:rPr>
        <w:t xml:space="preserve"> </w:t>
      </w:r>
      <w:r>
        <w:t xml:space="preserve">Preventive Power </w:t>
      </w:r>
      <w:r w:rsidRPr="00106C8B">
        <w:rPr>
          <w:rStyle w:val="StyleUnderline"/>
        </w:rPr>
        <w:t>The rise of counterfeit medicines is a threat to public health as well as the economic investment made by both innovators and generic manufacturers in the pharmaceutical industry. All manufactures of medicines can limit their economic harm by proactively assessing their products and available IP options and anticipating counterfeit designs and products</w:t>
      </w:r>
      <w:r>
        <w:t xml:space="preserve">. After an initial assessment, </w:t>
      </w:r>
      <w:r w:rsidRPr="00106C8B">
        <w:rPr>
          <w:rStyle w:val="StyleUnderline"/>
        </w:rPr>
        <w:t xml:space="preserve">appropriate IP protection can be pursued in the relevant markets and countries. Although patents — and to a </w:t>
      </w:r>
      <w:proofErr w:type="gramStart"/>
      <w:r w:rsidRPr="00106C8B">
        <w:rPr>
          <w:rStyle w:val="StyleUnderline"/>
        </w:rPr>
        <w:t>lesser extent copyrights</w:t>
      </w:r>
      <w:proofErr w:type="gramEnd"/>
      <w:r w:rsidRPr="00106C8B">
        <w:rPr>
          <w:rStyle w:val="StyleUnderline"/>
        </w:rPr>
        <w:t xml:space="preserve"> — can be useful in combating counterfeiting and addressing economic harm, </w:t>
      </w:r>
      <w:r w:rsidRPr="00881B97">
        <w:rPr>
          <w:rStyle w:val="StyleUnderline"/>
          <w:highlight w:val="green"/>
        </w:rPr>
        <w:t>a strong trademark is the best IP tool for combating drug counterfeiting.</w:t>
      </w:r>
    </w:p>
    <w:p w14:paraId="0D6CF4C3" w14:textId="77777777" w:rsidR="00FE3CA3" w:rsidRPr="00B977F4" w:rsidRDefault="00FE3CA3" w:rsidP="00FE3CA3"/>
    <w:p w14:paraId="27F68E98" w14:textId="77777777" w:rsidR="00FE3CA3" w:rsidRPr="00102825" w:rsidRDefault="00FE3CA3" w:rsidP="00FE3CA3">
      <w:pPr>
        <w:pStyle w:val="Heading4"/>
      </w:pPr>
      <w:r>
        <w:t xml:space="preserve">Turns the </w:t>
      </w:r>
      <w:proofErr w:type="spellStart"/>
      <w:r>
        <w:t>aff</w:t>
      </w:r>
      <w:proofErr w:type="spellEnd"/>
      <w:r>
        <w:t xml:space="preserve"> – exacerbates public health crises.</w:t>
      </w:r>
    </w:p>
    <w:p w14:paraId="38C92813" w14:textId="77777777" w:rsidR="00FE3CA3" w:rsidRPr="00345DC6" w:rsidRDefault="00FE3CA3" w:rsidP="00FE3CA3">
      <w:r>
        <w:rPr>
          <w:rStyle w:val="Style13ptBold"/>
        </w:rPr>
        <w:t xml:space="preserve">Miller and Wayne 20 </w:t>
      </w:r>
      <w:r>
        <w:t xml:space="preserve">“Fraud in Your Pill Bottle: The Unacceptable Cost of Counterfeit Medicines” Henry I. Miller, M.S., M.D. and Wayne </w:t>
      </w:r>
      <w:proofErr w:type="spellStart"/>
      <w:r>
        <w:t>Winegarden</w:t>
      </w:r>
      <w:proofErr w:type="spellEnd"/>
      <w:r>
        <w:t>, Ph.D. [</w:t>
      </w:r>
      <w:r w:rsidRPr="009B5393">
        <w:t>Ph.D. in economics from George Mason University</w:t>
      </w:r>
      <w:r>
        <w:t xml:space="preserve">, </w:t>
      </w:r>
      <w:r w:rsidRPr="009B5393">
        <w:t>Senior Fellow in Business and Economics at the Pacific Research Institute and the Director of PRI's Center for Medical Economics and Innovation</w:t>
      </w:r>
      <w:r>
        <w:t xml:space="preserve">] October 2020 </w:t>
      </w:r>
      <w:r w:rsidRPr="009B5393">
        <w:t>https://medecon.org/wp-content/uploads/2020/10/CounterfeitMed_F.pdf</w:t>
      </w:r>
      <w:r>
        <w:t xml:space="preserve"> SM</w:t>
      </w:r>
    </w:p>
    <w:p w14:paraId="181325FD" w14:textId="4113EBEE" w:rsidR="00FE3CA3" w:rsidRDefault="00FE3CA3" w:rsidP="00FE3CA3">
      <w:r w:rsidRPr="00EA08DF">
        <w:rPr>
          <w:rStyle w:val="StyleUnderline"/>
          <w:highlight w:val="green"/>
        </w:rPr>
        <w:t>Counterfeit medicines are a</w:t>
      </w:r>
      <w:r w:rsidRPr="00852F17">
        <w:rPr>
          <w:rStyle w:val="StyleUnderline"/>
        </w:rPr>
        <w:t xml:space="preserve"> clear and present </w:t>
      </w:r>
      <w:r w:rsidRPr="00EA08DF">
        <w:rPr>
          <w:rStyle w:val="StyleUnderline"/>
          <w:highlight w:val="green"/>
        </w:rPr>
        <w:t>danger to</w:t>
      </w:r>
      <w:r w:rsidRPr="00852F17">
        <w:rPr>
          <w:rStyle w:val="StyleUnderline"/>
        </w:rPr>
        <w:t xml:space="preserve"> the </w:t>
      </w:r>
      <w:r w:rsidRPr="00EA08DF">
        <w:rPr>
          <w:rStyle w:val="StyleUnderline"/>
          <w:highlight w:val="green"/>
        </w:rPr>
        <w:t>health</w:t>
      </w:r>
      <w:r w:rsidRPr="00852F17">
        <w:rPr>
          <w:rStyle w:val="StyleUnderline"/>
        </w:rPr>
        <w:t xml:space="preserve"> of </w:t>
      </w:r>
      <w:proofErr w:type="gramStart"/>
      <w:r w:rsidRPr="00852F17">
        <w:rPr>
          <w:rStyle w:val="StyleUnderline"/>
        </w:rPr>
        <w:t>patients</w:t>
      </w:r>
      <w:proofErr w:type="gramEnd"/>
      <w:r>
        <w:rPr>
          <w:rStyle w:val="StyleUnderline"/>
        </w:rPr>
        <w:t xml:space="preserve"> </w:t>
      </w:r>
      <w:r>
        <w:t xml:space="preserve">Fake medicines create unique problems and risks. Like all counterfeits, fake drugs impose large costs on the economy, but unlike fake handbags and clothing, </w:t>
      </w:r>
      <w:r w:rsidRPr="00852F17">
        <w:rPr>
          <w:rStyle w:val="StyleUnderline"/>
        </w:rPr>
        <w:t xml:space="preserve">counterfeit drugs directly harm people’s health </w:t>
      </w:r>
      <w:r w:rsidRPr="00EA08DF">
        <w:rPr>
          <w:rStyle w:val="StyleUnderline"/>
          <w:highlight w:val="green"/>
        </w:rPr>
        <w:t>and create risks for the broader</w:t>
      </w:r>
      <w:r w:rsidRPr="00852F17">
        <w:rPr>
          <w:rStyle w:val="StyleUnderline"/>
        </w:rPr>
        <w:t xml:space="preserve"> patient </w:t>
      </w:r>
      <w:r w:rsidRPr="00EA08DF">
        <w:rPr>
          <w:rStyle w:val="StyleUnderline"/>
          <w:highlight w:val="green"/>
        </w:rPr>
        <w:t>community</w:t>
      </w:r>
      <w:r w:rsidRPr="00852F17">
        <w:rPr>
          <w:rStyle w:val="StyleUnderline"/>
        </w:rPr>
        <w:t xml:space="preserve"> in multiple ways.</w:t>
      </w:r>
      <w:r>
        <w:t xml:space="preserve"> The degree and kind of harm depends on the specific defects of the counterfeit drug and the indication for the drug. </w:t>
      </w:r>
      <w:r w:rsidRPr="00DA4907">
        <w:rPr>
          <w:rStyle w:val="StyleUnderline"/>
        </w:rPr>
        <w:t xml:space="preserve">If </w:t>
      </w:r>
      <w:r w:rsidRPr="00EA08DF">
        <w:rPr>
          <w:rStyle w:val="StyleUnderline"/>
        </w:rPr>
        <w:t>counterfeit</w:t>
      </w:r>
      <w:r w:rsidRPr="00DA4907">
        <w:rPr>
          <w:rStyle w:val="StyleUnderline"/>
        </w:rPr>
        <w:t xml:space="preserve"> drugs are ineffective because they lack active ingredients, or contain substandard amounts, </w:t>
      </w:r>
      <w:r w:rsidRPr="00EA08DF">
        <w:rPr>
          <w:rStyle w:val="StyleUnderline"/>
          <w:highlight w:val="green"/>
        </w:rPr>
        <w:t>patients are being misled about receiving</w:t>
      </w:r>
      <w:r w:rsidRPr="00DA4907">
        <w:rPr>
          <w:rStyle w:val="StyleUnderline"/>
        </w:rPr>
        <w:t xml:space="preserve"> safe and effective </w:t>
      </w:r>
      <w:r w:rsidRPr="00EA08DF">
        <w:rPr>
          <w:rStyle w:val="StyleUnderline"/>
          <w:highlight w:val="green"/>
        </w:rPr>
        <w:t>treatments and will continue to suffer</w:t>
      </w:r>
      <w:r w:rsidRPr="00DA4907">
        <w:rPr>
          <w:rStyle w:val="StyleUnderline"/>
        </w:rPr>
        <w:t xml:space="preserve"> from the health risks of their sickness or disease. When these patients are relying on the drugs to treat life- threatening diseases such as cancer, the lack of efficacy of the drugs can directly lead to a patient’s death or greater disability.</w:t>
      </w:r>
      <w:r>
        <w:rPr>
          <w:rStyle w:val="StyleUnderline"/>
        </w:rPr>
        <w:t xml:space="preserve"> </w:t>
      </w:r>
      <w:r>
        <w:t xml:space="preserve">An example of this problem occurred in 2013 when the FDA issued a Health Care Provider Alert in February warning doctors that a counterfeit version of Avastin had been found in the United States.17 Avastin is a widely used intravenous drug that treats cancers of the colon, lung, kidney, and brain, and is also used off- label to treat age-related macular degeneration. The counterfeit drug contained none of Avastin’s active ingredient (bevacizumab) and, while regulators did not say what was </w:t>
      </w:r>
      <w:proofErr w:type="gramStart"/>
      <w:r>
        <w:t>actually in</w:t>
      </w:r>
      <w:proofErr w:type="gramEnd"/>
      <w:r>
        <w:t xml:space="preserve"> the vials, in previous incidents they had contained salt, starch, and a variety of chemicals that are potentially carcinogenic or otherwise harmful. Clearly, </w:t>
      </w:r>
      <w:r w:rsidRPr="00DA4907">
        <w:rPr>
          <w:rStyle w:val="StyleUnderline"/>
        </w:rPr>
        <w:t xml:space="preserve">it is highly unlikely that cancer patients will go into remission if they are receiving fake drugs with no active ingredients. The possibility that these </w:t>
      </w:r>
      <w:r w:rsidRPr="00EA08DF">
        <w:rPr>
          <w:rStyle w:val="StyleUnderline"/>
          <w:highlight w:val="green"/>
        </w:rPr>
        <w:t>counterfeits contain potentially carcinogenic chemicals or other toxins</w:t>
      </w:r>
      <w:r w:rsidRPr="00DA4907">
        <w:rPr>
          <w:rStyle w:val="StyleUnderline"/>
        </w:rPr>
        <w:t xml:space="preserve"> introduces additional health risks. This substitution of something inactive, or even harmful, for a life-saving drug was most likely letha</w:t>
      </w:r>
      <w:r>
        <w:t xml:space="preserve">l. According to Professor </w:t>
      </w:r>
      <w:proofErr w:type="spellStart"/>
      <w:r>
        <w:t>Nimesh</w:t>
      </w:r>
      <w:proofErr w:type="spellEnd"/>
      <w:r>
        <w:t xml:space="preserve"> </w:t>
      </w:r>
      <w:proofErr w:type="spellStart"/>
      <w:r>
        <w:t>Nagarsheth</w:t>
      </w:r>
      <w:proofErr w:type="spellEnd"/>
      <w:r>
        <w:t xml:space="preserve"> of the Mt. Sinai School of Medicine in New York, the “people who receive[d] a fake medication instead of Avastin could have lost several months of their lives”.18 Unfortunately, </w:t>
      </w:r>
      <w:r w:rsidRPr="00306A51">
        <w:rPr>
          <w:rStyle w:val="StyleUnderline"/>
        </w:rPr>
        <w:t xml:space="preserve">the increased mortality risk also extends to patients taking medicines that address more common health issues. During the H1N1 flu epidemic of 2010, the FDA warned consumers about a potentially harmful counterfeit of an anti-flu drug, Tamiflu, that could have been a killer in two respects: It lacked the flu-preventing and modulating medicine (oseltamivir), and it contained an antibiotic </w:t>
      </w:r>
      <w:proofErr w:type="gramStart"/>
      <w:r w:rsidRPr="00306A51">
        <w:rPr>
          <w:rStyle w:val="StyleUnderline"/>
        </w:rPr>
        <w:t>similar to</w:t>
      </w:r>
      <w:proofErr w:type="gramEnd"/>
      <w:r w:rsidRPr="00306A51">
        <w:rPr>
          <w:rStyle w:val="StyleUnderline"/>
        </w:rPr>
        <w:t xml:space="preserve"> penicillin that can be lethal to people who are allergic to it.</w:t>
      </w:r>
      <w:r>
        <w:t xml:space="preserve"> Another example from 2010 was counterfeits of the weight-loss drug Alli. These counterfeits, sold over the Internet but containing none of the active ingredient in the real drug, contained sibutramine, the prescription-strength weight-loss drug </w:t>
      </w:r>
      <w:proofErr w:type="spellStart"/>
      <w:r>
        <w:t>Meridia</w:t>
      </w:r>
      <w:proofErr w:type="spellEnd"/>
      <w:r>
        <w:t xml:space="preserve">, which has since been removed from the U.S. market because of concerns about the drug’s cardiac side effects. </w:t>
      </w:r>
      <w:r w:rsidRPr="00306A51">
        <w:rPr>
          <w:rStyle w:val="StyleUnderline"/>
        </w:rPr>
        <w:t xml:space="preserve">From a global perspective, the Organization for Economic Cooperation and Development (OECD) documented that </w:t>
      </w:r>
      <w:r w:rsidRPr="00EA08DF">
        <w:rPr>
          <w:rStyle w:val="StyleUnderline"/>
          <w:highlight w:val="green"/>
        </w:rPr>
        <w:t>counterfeit pneumonia drugs cause the death of between 72,000 and 169,000 children annually</w:t>
      </w:r>
      <w:r w:rsidRPr="00306A51">
        <w:rPr>
          <w:rStyle w:val="StyleUnderline"/>
        </w:rPr>
        <w:t>, and fake anti-malarial drugs cause 116,000 deaths annually.19</w:t>
      </w:r>
      <w:r>
        <w:rPr>
          <w:rStyle w:val="StyleUnderline"/>
        </w:rPr>
        <w:t xml:space="preserve"> </w:t>
      </w:r>
      <w:r>
        <w:t xml:space="preserve">In 2015, the FDA alerted health care practitioners and the public that a counterfeit version of Botox was found in the United States and had possibly been sold to doctors’ offices and medical clinics nationwide.20 Botox is approved for several medical conditions and for removing facial wrinkles. Because the FDA could not confirm that the manufacture, quality, storage, and handling of those products met U.S. standards, the counterfeit products were considered unsafe. 10 </w:t>
      </w:r>
      <w:r w:rsidRPr="00306A51">
        <w:rPr>
          <w:rStyle w:val="StyleUnderline"/>
        </w:rPr>
        <w:t xml:space="preserve">More recently, </w:t>
      </w:r>
      <w:r w:rsidRPr="00EA08DF">
        <w:rPr>
          <w:rStyle w:val="StyleUnderline"/>
          <w:highlight w:val="green"/>
        </w:rPr>
        <w:t>the importation of large amounts of counterfeit opioids caused an explosion of</w:t>
      </w:r>
      <w:r w:rsidRPr="00306A51">
        <w:rPr>
          <w:rStyle w:val="StyleUnderline"/>
        </w:rPr>
        <w:t xml:space="preserve"> overdose </w:t>
      </w:r>
      <w:r w:rsidRPr="00EA08DF">
        <w:rPr>
          <w:rStyle w:val="StyleUnderline"/>
          <w:highlight w:val="green"/>
        </w:rPr>
        <w:t>deaths</w:t>
      </w:r>
      <w:r w:rsidRPr="00306A51">
        <w:rPr>
          <w:rStyle w:val="StyleUnderline"/>
        </w:rPr>
        <w:t xml:space="preserve"> in the United States, according to a Drug Enforcement Administration (DEA) report.21 The DEA described how hundreds of thousands of counterfeit prescriptions, many containing deadly amounts of potent fentanyl-related compounds, made their way into the U.S. drug market, with deadly consequences:</w:t>
      </w:r>
      <w:r>
        <w:rPr>
          <w:rStyle w:val="StyleUnderline"/>
        </w:rPr>
        <w:t xml:space="preserve"> </w:t>
      </w:r>
      <w:r>
        <w:t xml:space="preserve">In March 2016, law enforcement officers in Lorain County, Ohio, seized 500 pills that visually appeared to be oxycodone. The pills were blue and had ‘A 215’ markings, consistent with 30 milligram oxycodone pills. Laboratory analysis indicated that the pills did not contain </w:t>
      </w:r>
      <w:proofErr w:type="gramStart"/>
      <w:r>
        <w:t>oxycodone, but</w:t>
      </w:r>
      <w:proofErr w:type="gramEnd"/>
      <w:r>
        <w:t xml:space="preserve"> were instead the research chemical U-47700. U-47700 is an unscheduled synthetic opioid not studied for human use that has caused at least 17 overdoses and several deaths in the United States. </w:t>
      </w:r>
      <w:r w:rsidRPr="00EA08DF">
        <w:rPr>
          <w:rStyle w:val="StyleUnderline"/>
          <w:highlight w:val="green"/>
        </w:rPr>
        <w:t>There are</w:t>
      </w:r>
      <w:r w:rsidRPr="00306A51">
        <w:rPr>
          <w:rStyle w:val="StyleUnderline"/>
        </w:rPr>
        <w:t xml:space="preserve"> also </w:t>
      </w:r>
      <w:r w:rsidRPr="00EA08DF">
        <w:rPr>
          <w:rStyle w:val="StyleUnderline"/>
          <w:highlight w:val="green"/>
        </w:rPr>
        <w:t xml:space="preserve">broader public health risks </w:t>
      </w:r>
      <w:r w:rsidRPr="00EA08DF">
        <w:rPr>
          <w:rStyle w:val="StyleUnderline"/>
        </w:rPr>
        <w:t>created by</w:t>
      </w:r>
      <w:r w:rsidRPr="00306A51">
        <w:rPr>
          <w:rStyle w:val="StyleUnderline"/>
        </w:rPr>
        <w:t xml:space="preserve"> the </w:t>
      </w:r>
      <w:r w:rsidRPr="00EA08DF">
        <w:rPr>
          <w:rStyle w:val="StyleUnderline"/>
        </w:rPr>
        <w:t>counterfeit medicine</w:t>
      </w:r>
      <w:r w:rsidRPr="00306A51">
        <w:rPr>
          <w:rStyle w:val="StyleUnderline"/>
        </w:rPr>
        <w:t xml:space="preserve"> problem. </w:t>
      </w:r>
      <w:r w:rsidRPr="00EA08DF">
        <w:rPr>
          <w:rStyle w:val="StyleUnderline"/>
          <w:highlight w:val="green"/>
        </w:rPr>
        <w:t xml:space="preserve">Counterfeit medicines thwart </w:t>
      </w:r>
      <w:r w:rsidRPr="00EA08DF">
        <w:rPr>
          <w:rStyle w:val="StyleUnderline"/>
        </w:rPr>
        <w:t xml:space="preserve">the </w:t>
      </w:r>
      <w:r w:rsidRPr="00EA08DF">
        <w:rPr>
          <w:rStyle w:val="StyleUnderline"/>
          <w:highlight w:val="green"/>
        </w:rPr>
        <w:t>efforts</w:t>
      </w:r>
      <w:r w:rsidRPr="00306A51">
        <w:rPr>
          <w:rStyle w:val="StyleUnderline"/>
        </w:rPr>
        <w:t xml:space="preserve"> of the public health community </w:t>
      </w:r>
      <w:r w:rsidRPr="00EA08DF">
        <w:rPr>
          <w:rStyle w:val="StyleUnderline"/>
          <w:highlight w:val="green"/>
        </w:rPr>
        <w:t>to control infectious diseases like Covid-19 and can worsen current public health crises</w:t>
      </w:r>
      <w:r w:rsidRPr="00306A51">
        <w:rPr>
          <w:rStyle w:val="StyleUnderline"/>
        </w:rPr>
        <w:t xml:space="preserve"> like the problem of bacteria developing anti-microbial resistance (AMR), which is a large and growing public health threat</w:t>
      </w:r>
      <w:r>
        <w:t>.22 According to the Centers for Disease Control and Prevention (CDC), there are “more than 2.8 million antibiotic-resistant infections in the U.S. each year, and more than 35,000 people die as a result.”23</w:t>
      </w:r>
    </w:p>
    <w:p w14:paraId="344EE5B3" w14:textId="77777777" w:rsidR="00FE3CA3" w:rsidRDefault="00FE3CA3" w:rsidP="00FE3CA3"/>
    <w:p w14:paraId="44504DEE" w14:textId="77777777" w:rsidR="00FE3CA3" w:rsidRDefault="00FE3CA3" w:rsidP="00FE3CA3">
      <w:pPr>
        <w:pStyle w:val="Heading2"/>
      </w:pPr>
      <w:r>
        <w:t>Case</w:t>
      </w:r>
    </w:p>
    <w:p w14:paraId="57CA6F70" w14:textId="77777777" w:rsidR="00FE3CA3" w:rsidRDefault="00FE3CA3" w:rsidP="00FE3CA3"/>
    <w:p w14:paraId="0C21FC93" w14:textId="77777777" w:rsidR="00FE3CA3" w:rsidRDefault="00FE3CA3" w:rsidP="00FE3CA3"/>
    <w:p w14:paraId="0EE34190" w14:textId="77777777" w:rsidR="00FE3CA3" w:rsidRPr="00321D12" w:rsidRDefault="00FE3CA3" w:rsidP="00FE3CA3">
      <w:pPr>
        <w:pStyle w:val="Heading3"/>
      </w:pPr>
      <w:r>
        <w:t xml:space="preserve">D! Disease </w:t>
      </w:r>
    </w:p>
    <w:p w14:paraId="3F56E098" w14:textId="77777777" w:rsidR="00FE3CA3" w:rsidRDefault="00FE3CA3" w:rsidP="00FE3CA3">
      <w:pPr>
        <w:pStyle w:val="Heading4"/>
      </w:pPr>
      <w:r>
        <w:t xml:space="preserve">No Disease X impact— it’s unscientific- your author is speculating about a </w:t>
      </w:r>
      <w:r>
        <w:rPr>
          <w:u w:val="single"/>
        </w:rPr>
        <w:t xml:space="preserve">monster disease </w:t>
      </w:r>
      <w:r>
        <w:t xml:space="preserve">that doesn’t exist </w:t>
      </w:r>
      <w:r>
        <w:rPr>
          <w:u w:val="single"/>
        </w:rPr>
        <w:t xml:space="preserve">and still says </w:t>
      </w:r>
      <w:r>
        <w:t>vaccines solve</w:t>
      </w:r>
      <w:r>
        <w:br/>
      </w:r>
    </w:p>
    <w:p w14:paraId="02F2F24D" w14:textId="77777777" w:rsidR="00FE3CA3" w:rsidRDefault="00FE3CA3" w:rsidP="00FE3CA3">
      <w:pPr>
        <w:pStyle w:val="Heading4"/>
      </w:pPr>
      <w:r>
        <w:t xml:space="preserve">CNA </w:t>
      </w:r>
      <w:proofErr w:type="spellStart"/>
      <w:r>
        <w:t>ev</w:t>
      </w:r>
      <w:proofErr w:type="spellEnd"/>
      <w:r>
        <w:t xml:space="preserve"> just says news diseases coming—even with </w:t>
      </w:r>
      <w:r>
        <w:rPr>
          <w:u w:val="single"/>
        </w:rPr>
        <w:t xml:space="preserve">strong pharma </w:t>
      </w:r>
      <w:r>
        <w:t xml:space="preserve">we can’t stop them—COVID proves- the world didn’t find a medical treatment until </w:t>
      </w:r>
      <w:r>
        <w:rPr>
          <w:u w:val="single"/>
        </w:rPr>
        <w:t>millions were dead</w:t>
      </w:r>
      <w:r>
        <w:t>.</w:t>
      </w:r>
      <w:r>
        <w:br/>
      </w:r>
    </w:p>
    <w:p w14:paraId="3D462799" w14:textId="77777777" w:rsidR="00FE3CA3" w:rsidRPr="000B5D05" w:rsidRDefault="00FE3CA3" w:rsidP="00FE3CA3">
      <w:pPr>
        <w:pStyle w:val="Heading4"/>
        <w:rPr>
          <w:sz w:val="16"/>
        </w:rPr>
      </w:pPr>
      <w:r>
        <w:t xml:space="preserve">COVID vaccines were a fluke- it was based on </w:t>
      </w:r>
      <w:r>
        <w:rPr>
          <w:u w:val="single"/>
        </w:rPr>
        <w:t xml:space="preserve">Israeli research </w:t>
      </w:r>
      <w:r>
        <w:t xml:space="preserve">on the SARS outbreak from the 90s—next </w:t>
      </w:r>
      <w:r>
        <w:rPr>
          <w:u w:val="single"/>
        </w:rPr>
        <w:t xml:space="preserve">disease </w:t>
      </w:r>
      <w:r>
        <w:t xml:space="preserve">will be brand new </w:t>
      </w:r>
      <w:r>
        <w:br/>
      </w:r>
    </w:p>
    <w:p w14:paraId="4769F831" w14:textId="77777777" w:rsidR="00FE3CA3" w:rsidRPr="002E486E" w:rsidRDefault="00FE3CA3" w:rsidP="00FE3CA3"/>
    <w:p w14:paraId="476357F3" w14:textId="77777777" w:rsidR="00FE3CA3" w:rsidRDefault="00FE3CA3" w:rsidP="00FE3CA3">
      <w:pPr>
        <w:pStyle w:val="Heading4"/>
      </w:pPr>
      <w:r>
        <w:t>Vaccines don’t solve mutations – their only internal to extinction</w:t>
      </w:r>
    </w:p>
    <w:p w14:paraId="4931F18C" w14:textId="77777777" w:rsidR="00FE3CA3" w:rsidRDefault="00FE3CA3" w:rsidP="00FE3CA3">
      <w:r w:rsidRPr="002E486E">
        <w:rPr>
          <w:b/>
          <w:bCs/>
          <w:sz w:val="26"/>
          <w:szCs w:val="26"/>
        </w:rPr>
        <w:t xml:space="preserve">Harris and </w:t>
      </w:r>
      <w:proofErr w:type="spellStart"/>
      <w:r w:rsidRPr="002E486E">
        <w:rPr>
          <w:b/>
          <w:bCs/>
          <w:sz w:val="26"/>
          <w:szCs w:val="26"/>
        </w:rPr>
        <w:t>Bieniasz</w:t>
      </w:r>
      <w:proofErr w:type="spellEnd"/>
      <w:r w:rsidRPr="002E486E">
        <w:rPr>
          <w:b/>
          <w:bCs/>
          <w:sz w:val="26"/>
          <w:szCs w:val="26"/>
        </w:rPr>
        <w:t xml:space="preserve"> 2021</w:t>
      </w:r>
      <w:r>
        <w:t xml:space="preserve"> </w:t>
      </w:r>
      <w:r w:rsidRPr="002E486E">
        <w:rPr>
          <w:sz w:val="18"/>
          <w:szCs w:val="18"/>
        </w:rPr>
        <w:t xml:space="preserve">(Richard Harris, NPR science correspondent, interviewing Paul </w:t>
      </w:r>
      <w:proofErr w:type="spellStart"/>
      <w:r w:rsidRPr="002E486E">
        <w:rPr>
          <w:sz w:val="18"/>
          <w:szCs w:val="18"/>
        </w:rPr>
        <w:t>Bieniasz</w:t>
      </w:r>
      <w:proofErr w:type="spellEnd"/>
      <w:r w:rsidRPr="002E486E">
        <w:rPr>
          <w:sz w:val="18"/>
          <w:szCs w:val="18"/>
        </w:rPr>
        <w:t xml:space="preserve">, Howard Hughes investigator at Rockefeller University. </w:t>
      </w:r>
      <w:hyperlink r:id="rId25" w:history="1">
        <w:r w:rsidRPr="002E486E">
          <w:rPr>
            <w:rStyle w:val="Hyperlink"/>
            <w:sz w:val="18"/>
            <w:szCs w:val="18"/>
          </w:rPr>
          <w:t xml:space="preserve">https://www.npr.org/2021/02/09/965703047/vaccines-could-drive-the-evolution-of-more-covid-19-mutants </w:t>
        </w:r>
        <w:proofErr w:type="spellStart"/>
        <w:r w:rsidRPr="002E486E">
          <w:rPr>
            <w:rStyle w:val="Hyperlink"/>
            <w:sz w:val="18"/>
            <w:szCs w:val="18"/>
          </w:rPr>
          <w:t>Feburary</w:t>
        </w:r>
        <w:proofErr w:type="spellEnd"/>
        <w:r w:rsidRPr="002E486E">
          <w:rPr>
            <w:rStyle w:val="Hyperlink"/>
            <w:sz w:val="18"/>
            <w:szCs w:val="18"/>
          </w:rPr>
          <w:t xml:space="preserve"> 9</w:t>
        </w:r>
      </w:hyperlink>
      <w:r w:rsidRPr="002E486E">
        <w:rPr>
          <w:sz w:val="18"/>
          <w:szCs w:val="18"/>
        </w:rPr>
        <w:t xml:space="preserve">, </w:t>
      </w:r>
      <w:proofErr w:type="gramStart"/>
      <w:r w:rsidRPr="002E486E">
        <w:rPr>
          <w:sz w:val="18"/>
          <w:szCs w:val="18"/>
        </w:rPr>
        <w:t>2021)DR</w:t>
      </w:r>
      <w:proofErr w:type="gramEnd"/>
      <w:r w:rsidRPr="002E486E">
        <w:rPr>
          <w:sz w:val="18"/>
          <w:szCs w:val="18"/>
        </w:rPr>
        <w:t xml:space="preserve"> 21</w:t>
      </w:r>
    </w:p>
    <w:p w14:paraId="1C0C73C2" w14:textId="77777777" w:rsidR="00FE3CA3" w:rsidRPr="002E486E" w:rsidRDefault="00FE3CA3" w:rsidP="00FE3CA3">
      <w:pPr>
        <w:rPr>
          <w:u w:val="single"/>
        </w:rPr>
      </w:pPr>
      <w:r w:rsidRPr="002E486E">
        <w:rPr>
          <w:sz w:val="16"/>
        </w:rPr>
        <w:t xml:space="preserve">RICHARD HARRIS, BYLINE: </w:t>
      </w:r>
      <w:r w:rsidRPr="009E1D01">
        <w:rPr>
          <w:u w:val="single"/>
        </w:rPr>
        <w:t xml:space="preserve">You may have heard that </w:t>
      </w:r>
      <w:r w:rsidRPr="002E486E">
        <w:rPr>
          <w:highlight w:val="yellow"/>
          <w:u w:val="single"/>
        </w:rPr>
        <w:t xml:space="preserve">bacteria can develop resistance </w:t>
      </w:r>
      <w:r w:rsidRPr="009E1D01">
        <w:rPr>
          <w:u w:val="single"/>
        </w:rPr>
        <w:t>to antibiotics</w:t>
      </w:r>
      <w:r w:rsidRPr="002E486E">
        <w:rPr>
          <w:u w:val="single"/>
        </w:rPr>
        <w:t xml:space="preserve"> and, in a worst-case scenario, render the drugs useless. </w:t>
      </w:r>
      <w:r w:rsidRPr="002E486E">
        <w:rPr>
          <w:highlight w:val="yellow"/>
          <w:u w:val="single"/>
        </w:rPr>
        <w:t xml:space="preserve">Something similar can </w:t>
      </w:r>
      <w:r w:rsidRPr="009E1D01">
        <w:rPr>
          <w:u w:val="single"/>
        </w:rPr>
        <w:t xml:space="preserve">also </w:t>
      </w:r>
      <w:r w:rsidRPr="002E486E">
        <w:rPr>
          <w:highlight w:val="yellow"/>
          <w:u w:val="single"/>
        </w:rPr>
        <w:t>happen with vaccines</w:t>
      </w:r>
      <w:r w:rsidRPr="002E486E">
        <w:rPr>
          <w:sz w:val="16"/>
        </w:rPr>
        <w:t xml:space="preserve">, though, with less serious consequences. This worry has arisen mostly in the debate over whether to delay a second vaccine shot so more people can get the first shot quickly. </w:t>
      </w:r>
      <w:r w:rsidRPr="002E486E">
        <w:rPr>
          <w:u w:val="single"/>
        </w:rPr>
        <w:t xml:space="preserve">Paul </w:t>
      </w:r>
      <w:proofErr w:type="spellStart"/>
      <w:r w:rsidRPr="002E486E">
        <w:rPr>
          <w:u w:val="single"/>
        </w:rPr>
        <w:t>Bieniasz</w:t>
      </w:r>
      <w:proofErr w:type="spellEnd"/>
      <w:r w:rsidRPr="002E486E">
        <w:rPr>
          <w:u w:val="single"/>
        </w:rPr>
        <w:t xml:space="preserve">, a Howard Hughes investigator at the Rockefeller University, says that gap </w:t>
      </w:r>
      <w:r w:rsidRPr="009E1D01">
        <w:rPr>
          <w:rStyle w:val="Emphasis"/>
        </w:rPr>
        <w:t>would leave people with only partial immunity</w:t>
      </w:r>
      <w:r w:rsidRPr="002E486E">
        <w:rPr>
          <w:u w:val="single"/>
        </w:rPr>
        <w:t xml:space="preserve"> for longer than necessary.</w:t>
      </w:r>
    </w:p>
    <w:p w14:paraId="24C1A289" w14:textId="77777777" w:rsidR="00FE3CA3" w:rsidRPr="002E486E" w:rsidRDefault="00FE3CA3" w:rsidP="00FE3CA3">
      <w:pPr>
        <w:rPr>
          <w:sz w:val="14"/>
        </w:rPr>
      </w:pPr>
      <w:r w:rsidRPr="002E486E">
        <w:rPr>
          <w:sz w:val="14"/>
        </w:rPr>
        <w:t xml:space="preserve">PAUL BIENIASZ: </w:t>
      </w:r>
      <w:r w:rsidRPr="002E486E">
        <w:rPr>
          <w:b/>
          <w:bCs/>
          <w:highlight w:val="yellow"/>
          <w:u w:val="single"/>
        </w:rPr>
        <w:t xml:space="preserve">They might serve as </w:t>
      </w:r>
      <w:r w:rsidRPr="002E486E">
        <w:rPr>
          <w:b/>
          <w:bCs/>
          <w:u w:val="single"/>
        </w:rPr>
        <w:t xml:space="preserve">sort of </w:t>
      </w:r>
      <w:r w:rsidRPr="002E486E">
        <w:rPr>
          <w:b/>
          <w:bCs/>
          <w:highlight w:val="yellow"/>
          <w:u w:val="single"/>
        </w:rPr>
        <w:t xml:space="preserve">a breeding ground for </w:t>
      </w:r>
      <w:r w:rsidRPr="002E486E">
        <w:rPr>
          <w:b/>
          <w:bCs/>
          <w:u w:val="single"/>
        </w:rPr>
        <w:t xml:space="preserve">the virus to acquire </w:t>
      </w:r>
      <w:r w:rsidRPr="002E486E">
        <w:rPr>
          <w:b/>
          <w:bCs/>
          <w:highlight w:val="yellow"/>
          <w:u w:val="single"/>
        </w:rPr>
        <w:t>new mutations</w:t>
      </w:r>
      <w:r w:rsidRPr="002E486E">
        <w:rPr>
          <w:b/>
          <w:bCs/>
          <w:u w:val="single"/>
        </w:rPr>
        <w:t>.</w:t>
      </w:r>
    </w:p>
    <w:p w14:paraId="33851911" w14:textId="77777777" w:rsidR="00FE3CA3" w:rsidRPr="002E486E" w:rsidRDefault="00FE3CA3" w:rsidP="00FE3CA3">
      <w:pPr>
        <w:rPr>
          <w:sz w:val="16"/>
        </w:rPr>
      </w:pPr>
      <w:r w:rsidRPr="002E486E">
        <w:rPr>
          <w:sz w:val="16"/>
        </w:rPr>
        <w:t xml:space="preserve">HARRIS: That's </w:t>
      </w:r>
      <w:r w:rsidRPr="009E1D01">
        <w:rPr>
          <w:u w:val="single"/>
        </w:rPr>
        <w:t>because the virus is always mutating</w:t>
      </w:r>
      <w:r w:rsidRPr="002E486E">
        <w:rPr>
          <w:u w:val="single"/>
        </w:rPr>
        <w:t xml:space="preserve">. And if one happens to produce a mutation that makes it less vulnerable to the vaccine, </w:t>
      </w:r>
      <w:r w:rsidRPr="002E486E">
        <w:rPr>
          <w:b/>
          <w:bCs/>
          <w:highlight w:val="yellow"/>
          <w:u w:val="single"/>
        </w:rPr>
        <w:t>that virus could</w:t>
      </w:r>
      <w:r w:rsidRPr="002E486E">
        <w:rPr>
          <w:u w:val="single"/>
        </w:rPr>
        <w:t xml:space="preserve"> simply </w:t>
      </w:r>
      <w:r w:rsidRPr="002E486E">
        <w:rPr>
          <w:b/>
          <w:bCs/>
          <w:highlight w:val="yellow"/>
          <w:u w:val="single"/>
        </w:rPr>
        <w:t>multiply in a vaccinated individual</w:t>
      </w:r>
      <w:r w:rsidRPr="002E486E">
        <w:rPr>
          <w:u w:val="single"/>
        </w:rPr>
        <w:t xml:space="preserve">. </w:t>
      </w:r>
      <w:r w:rsidRPr="002E486E">
        <w:rPr>
          <w:sz w:val="16"/>
        </w:rPr>
        <w:t>But even if that happens, that's only one step in the process.</w:t>
      </w:r>
    </w:p>
    <w:p w14:paraId="141F7CF7" w14:textId="77777777" w:rsidR="00FE3CA3" w:rsidRPr="002E486E" w:rsidRDefault="00FE3CA3" w:rsidP="00FE3CA3">
      <w:pPr>
        <w:rPr>
          <w:sz w:val="16"/>
          <w:szCs w:val="16"/>
        </w:rPr>
      </w:pPr>
      <w:r w:rsidRPr="002E486E">
        <w:rPr>
          <w:sz w:val="16"/>
          <w:szCs w:val="16"/>
        </w:rPr>
        <w:t xml:space="preserve">BIENIASZ: What's </w:t>
      </w:r>
      <w:proofErr w:type="gramStart"/>
      <w:r w:rsidRPr="002E486E">
        <w:rPr>
          <w:sz w:val="16"/>
          <w:szCs w:val="16"/>
        </w:rPr>
        <w:t>really unclear</w:t>
      </w:r>
      <w:proofErr w:type="gramEnd"/>
      <w:r w:rsidRPr="002E486E">
        <w:rPr>
          <w:sz w:val="16"/>
          <w:szCs w:val="16"/>
        </w:rPr>
        <w:t xml:space="preserve"> and really quite important for the virus to evolve is whether those people let - having been vaccinated and infected, whether they have sufficient levels of virus replication to pass the virus on to other people.</w:t>
      </w:r>
    </w:p>
    <w:p w14:paraId="1709D6C4" w14:textId="77777777" w:rsidR="00FE3CA3" w:rsidRPr="002E486E" w:rsidRDefault="00FE3CA3" w:rsidP="00FE3CA3">
      <w:pPr>
        <w:rPr>
          <w:sz w:val="14"/>
        </w:rPr>
      </w:pPr>
      <w:r w:rsidRPr="002E486E">
        <w:rPr>
          <w:sz w:val="14"/>
        </w:rPr>
        <w:t xml:space="preserve">HARRIS: If the vaccine keeps virus levels low, even mutated viruses, the infected person won't produce enough to spread to other people. Unfortunately, </w:t>
      </w:r>
      <w:proofErr w:type="gramStart"/>
      <w:r w:rsidRPr="002E486E">
        <w:rPr>
          <w:sz w:val="14"/>
        </w:rPr>
        <w:t>at the moment</w:t>
      </w:r>
      <w:proofErr w:type="gramEnd"/>
      <w:r w:rsidRPr="002E486E">
        <w:rPr>
          <w:sz w:val="14"/>
        </w:rPr>
        <w:t xml:space="preserve">, </w:t>
      </w:r>
      <w:r w:rsidRPr="002E486E">
        <w:rPr>
          <w:b/>
          <w:bCs/>
          <w:highlight w:val="yellow"/>
          <w:u w:val="single"/>
        </w:rPr>
        <w:t xml:space="preserve">scientists can't answer </w:t>
      </w:r>
      <w:r w:rsidRPr="009E1D01">
        <w:rPr>
          <w:b/>
          <w:bCs/>
          <w:u w:val="single"/>
        </w:rPr>
        <w:t xml:space="preserve">the most </w:t>
      </w:r>
      <w:r w:rsidRPr="002E486E">
        <w:rPr>
          <w:b/>
          <w:bCs/>
          <w:highlight w:val="yellow"/>
          <w:u w:val="single"/>
        </w:rPr>
        <w:t xml:space="preserve">basic questions </w:t>
      </w:r>
      <w:r w:rsidRPr="009E1D01">
        <w:rPr>
          <w:b/>
          <w:bCs/>
          <w:u w:val="single"/>
        </w:rPr>
        <w:t>about this process</w:t>
      </w:r>
      <w:r w:rsidRPr="002E486E">
        <w:rPr>
          <w:sz w:val="14"/>
        </w:rPr>
        <w:t xml:space="preserve">. </w:t>
      </w:r>
      <w:r w:rsidRPr="002E486E">
        <w:rPr>
          <w:rStyle w:val="Emphasis"/>
          <w:highlight w:val="yellow"/>
        </w:rPr>
        <w:t xml:space="preserve">How </w:t>
      </w:r>
      <w:r w:rsidRPr="009E1D01">
        <w:rPr>
          <w:rStyle w:val="Emphasis"/>
        </w:rPr>
        <w:t xml:space="preserve">much </w:t>
      </w:r>
      <w:r w:rsidRPr="002E486E">
        <w:rPr>
          <w:rStyle w:val="Emphasis"/>
          <w:highlight w:val="yellow"/>
        </w:rPr>
        <w:t xml:space="preserve">does the virus </w:t>
      </w:r>
      <w:proofErr w:type="gramStart"/>
      <w:r w:rsidRPr="009E1D01">
        <w:rPr>
          <w:rStyle w:val="Emphasis"/>
        </w:rPr>
        <w:t xml:space="preserve">actually </w:t>
      </w:r>
      <w:r w:rsidRPr="002E486E">
        <w:rPr>
          <w:rStyle w:val="Emphasis"/>
          <w:highlight w:val="yellow"/>
        </w:rPr>
        <w:t>replicate</w:t>
      </w:r>
      <w:proofErr w:type="gramEnd"/>
      <w:r w:rsidRPr="002E486E">
        <w:rPr>
          <w:rStyle w:val="Emphasis"/>
          <w:highlight w:val="yellow"/>
        </w:rPr>
        <w:t xml:space="preserve"> inside a person who has been vaccinated</w:t>
      </w:r>
      <w:r w:rsidRPr="002E486E">
        <w:rPr>
          <w:sz w:val="14"/>
        </w:rPr>
        <w:t xml:space="preserve"> with either one dose or two? And how </w:t>
      </w:r>
      <w:r w:rsidRPr="009E1D01">
        <w:rPr>
          <w:b/>
          <w:bCs/>
          <w:u w:val="single"/>
        </w:rPr>
        <w:t>effective is that vaccine at limiting infection enough so that the virus levels stay low</w:t>
      </w:r>
      <w:r w:rsidRPr="002E486E">
        <w:rPr>
          <w:sz w:val="14"/>
        </w:rPr>
        <w:t xml:space="preserve"> and prevent the spread to other people? Andrew Read at Penn State University says, whatever the answers may be, vaccine resistance or escape, as it's called, isn't nearly as scary as bacteria becoming resistant to antibiotics.</w:t>
      </w:r>
    </w:p>
    <w:p w14:paraId="6F80D82B" w14:textId="77777777" w:rsidR="00FE3CA3" w:rsidRPr="002E486E" w:rsidRDefault="00FE3CA3" w:rsidP="00FE3CA3">
      <w:pPr>
        <w:rPr>
          <w:sz w:val="16"/>
          <w:szCs w:val="16"/>
        </w:rPr>
      </w:pPr>
      <w:r w:rsidRPr="002E486E">
        <w:rPr>
          <w:sz w:val="16"/>
          <w:szCs w:val="16"/>
        </w:rPr>
        <w:t>ANDREW READ: I know everybody's worried about it. But I would say history shows us that vaccine escape does not erode to zero. It does not erase vaccine protection.</w:t>
      </w:r>
    </w:p>
    <w:p w14:paraId="3CF1E7F3" w14:textId="77777777" w:rsidR="00FE3CA3" w:rsidRPr="002E486E" w:rsidRDefault="00FE3CA3" w:rsidP="00FE3CA3">
      <w:pPr>
        <w:rPr>
          <w:sz w:val="16"/>
          <w:szCs w:val="16"/>
        </w:rPr>
      </w:pPr>
      <w:r w:rsidRPr="002E486E">
        <w:rPr>
          <w:sz w:val="16"/>
          <w:szCs w:val="16"/>
        </w:rPr>
        <w:t>HARRIS: A vaccine may become less potent. But in other cases where this has happened, it still works.</w:t>
      </w:r>
    </w:p>
    <w:p w14:paraId="275C38B6" w14:textId="77777777" w:rsidR="00FE3CA3" w:rsidRPr="002E486E" w:rsidRDefault="00FE3CA3" w:rsidP="00FE3CA3">
      <w:pPr>
        <w:rPr>
          <w:sz w:val="16"/>
          <w:szCs w:val="16"/>
        </w:rPr>
      </w:pPr>
      <w:r w:rsidRPr="002E486E">
        <w:rPr>
          <w:sz w:val="16"/>
          <w:szCs w:val="16"/>
        </w:rPr>
        <w:t xml:space="preserve">READ: It's often got very strong anti-disease properties. </w:t>
      </w:r>
      <w:proofErr w:type="gramStart"/>
      <w:r w:rsidRPr="002E486E">
        <w:rPr>
          <w:sz w:val="16"/>
          <w:szCs w:val="16"/>
        </w:rPr>
        <w:t>So</w:t>
      </w:r>
      <w:proofErr w:type="gramEnd"/>
      <w:r w:rsidRPr="002E486E">
        <w:rPr>
          <w:sz w:val="16"/>
          <w:szCs w:val="16"/>
        </w:rPr>
        <w:t xml:space="preserve"> you get less sick even with the viruses that are around.</w:t>
      </w:r>
    </w:p>
    <w:p w14:paraId="17F85305" w14:textId="77777777" w:rsidR="00FE3CA3" w:rsidRPr="002E486E" w:rsidRDefault="00FE3CA3" w:rsidP="00FE3CA3">
      <w:pPr>
        <w:rPr>
          <w:sz w:val="14"/>
        </w:rPr>
      </w:pPr>
      <w:r w:rsidRPr="002E486E">
        <w:rPr>
          <w:sz w:val="14"/>
        </w:rPr>
        <w:t xml:space="preserve">HARRIS: And this evolutionary pressure is present for any vaccine that doesn't completely block infection. </w:t>
      </w:r>
      <w:proofErr w:type="gramStart"/>
      <w:r w:rsidRPr="002E486E">
        <w:rPr>
          <w:sz w:val="14"/>
        </w:rPr>
        <w:t>So</w:t>
      </w:r>
      <w:proofErr w:type="gramEnd"/>
      <w:r w:rsidRPr="002E486E">
        <w:rPr>
          <w:sz w:val="14"/>
        </w:rPr>
        <w:t xml:space="preserve"> it's not just an issue for people who are between their initial shot and a booster. </w:t>
      </w:r>
      <w:r w:rsidRPr="002E486E">
        <w:rPr>
          <w:u w:val="single"/>
        </w:rPr>
        <w:t xml:space="preserve">Many vaccines, apparently, including </w:t>
      </w:r>
      <w:r w:rsidRPr="009E1D01">
        <w:rPr>
          <w:u w:val="single"/>
        </w:rPr>
        <w:t xml:space="preserve">the </w:t>
      </w:r>
      <w:r w:rsidRPr="002E486E">
        <w:rPr>
          <w:highlight w:val="yellow"/>
          <w:u w:val="single"/>
        </w:rPr>
        <w:t>COVID vaccines, do not</w:t>
      </w:r>
      <w:r w:rsidRPr="002E486E">
        <w:rPr>
          <w:u w:val="single"/>
        </w:rPr>
        <w:t xml:space="preserve"> completely </w:t>
      </w:r>
      <w:r w:rsidRPr="002E486E">
        <w:rPr>
          <w:highlight w:val="yellow"/>
          <w:u w:val="single"/>
        </w:rPr>
        <w:t>prevent a virus from multiplying inside someone</w:t>
      </w:r>
      <w:r w:rsidRPr="002E486E">
        <w:rPr>
          <w:u w:val="single"/>
        </w:rPr>
        <w:t xml:space="preserve"> even though these vaccines do prevent serious illness.</w:t>
      </w:r>
    </w:p>
    <w:p w14:paraId="2C95A36F" w14:textId="77777777" w:rsidR="00FE3CA3" w:rsidRPr="00883CF6" w:rsidRDefault="00FE3CA3" w:rsidP="00FE3CA3"/>
    <w:p w14:paraId="03ABB125" w14:textId="77777777" w:rsidR="00FE3CA3" w:rsidRDefault="00FE3CA3" w:rsidP="00FE3CA3">
      <w:pPr>
        <w:pStyle w:val="Heading3"/>
      </w:pPr>
      <w:proofErr w:type="gramStart"/>
      <w:r>
        <w:t>No !</w:t>
      </w:r>
      <w:proofErr w:type="gramEnd"/>
      <w:r>
        <w:t xml:space="preserve"> Covid/War</w:t>
      </w:r>
    </w:p>
    <w:p w14:paraId="6CB7876B" w14:textId="77777777" w:rsidR="00FE3CA3" w:rsidRDefault="00FE3CA3" w:rsidP="00FE3CA3">
      <w:pPr>
        <w:pStyle w:val="Heading4"/>
      </w:pPr>
      <w:r>
        <w:t xml:space="preserve">Empirically disproven—even if </w:t>
      </w:r>
      <w:r>
        <w:rPr>
          <w:u w:val="single"/>
        </w:rPr>
        <w:t xml:space="preserve">small skirmishes happen, </w:t>
      </w:r>
      <w:r>
        <w:t xml:space="preserve">they don’t escalate because </w:t>
      </w:r>
      <w:r>
        <w:rPr>
          <w:u w:val="single"/>
        </w:rPr>
        <w:t xml:space="preserve">countries are distracted </w:t>
      </w:r>
      <w:r>
        <w:t xml:space="preserve">and </w:t>
      </w:r>
      <w:r>
        <w:rPr>
          <w:u w:val="single"/>
        </w:rPr>
        <w:t xml:space="preserve">low on funds </w:t>
      </w:r>
      <w:r>
        <w:t>– every example in Ide proves low level fighting doesn’t have an impact</w:t>
      </w:r>
    </w:p>
    <w:p w14:paraId="57D30FCD" w14:textId="77777777" w:rsidR="00FE3CA3" w:rsidRDefault="00FE3CA3" w:rsidP="00FE3CA3"/>
    <w:p w14:paraId="57121618" w14:textId="77777777" w:rsidR="00FE3CA3" w:rsidRDefault="00FE3CA3" w:rsidP="00FE3CA3">
      <w:pPr>
        <w:pStyle w:val="Heading4"/>
      </w:pPr>
      <w:r>
        <w:t>Card is bunk speculation—examples are Taliban and Kashmir aggression—the Taliban got aggressive because of U.S. withdrawal and Kashmir aggression was in response to Modi’s brutal crackdown on the Muslim protests in 2020.</w:t>
      </w:r>
    </w:p>
    <w:p w14:paraId="6BE682C3" w14:textId="77777777" w:rsidR="00FE3CA3" w:rsidRDefault="00FE3CA3" w:rsidP="00FE3CA3"/>
    <w:p w14:paraId="05337033" w14:textId="77777777" w:rsidR="00FE3CA3" w:rsidRDefault="00FE3CA3" w:rsidP="00FE3CA3">
      <w:pPr>
        <w:pStyle w:val="Heading4"/>
      </w:pPr>
      <w:r>
        <w:t>Absolute number of skirmishes down because of COVID</w:t>
      </w:r>
    </w:p>
    <w:p w14:paraId="216403A9" w14:textId="77777777" w:rsidR="00FE3CA3" w:rsidRPr="00C84B6E" w:rsidRDefault="00FE3CA3" w:rsidP="00FE3CA3">
      <w:proofErr w:type="spellStart"/>
      <w:r w:rsidRPr="0001222A">
        <w:rPr>
          <w:b/>
          <w:bCs/>
          <w:sz w:val="26"/>
          <w:szCs w:val="26"/>
        </w:rPr>
        <w:t>Mehrl</w:t>
      </w:r>
      <w:proofErr w:type="spellEnd"/>
      <w:r w:rsidRPr="0001222A">
        <w:rPr>
          <w:b/>
          <w:bCs/>
          <w:sz w:val="26"/>
          <w:szCs w:val="26"/>
        </w:rPr>
        <w:t xml:space="preserve"> and </w:t>
      </w:r>
      <w:proofErr w:type="spellStart"/>
      <w:r w:rsidRPr="0001222A">
        <w:rPr>
          <w:b/>
          <w:bCs/>
          <w:sz w:val="26"/>
          <w:szCs w:val="26"/>
        </w:rPr>
        <w:t>Thurner</w:t>
      </w:r>
      <w:proofErr w:type="spellEnd"/>
      <w:r w:rsidRPr="0001222A">
        <w:rPr>
          <w:b/>
          <w:bCs/>
          <w:sz w:val="26"/>
          <w:szCs w:val="26"/>
        </w:rPr>
        <w:t xml:space="preserve"> 2020</w:t>
      </w:r>
      <w:r>
        <w:t xml:space="preserve"> </w:t>
      </w:r>
      <w:r w:rsidRPr="0001222A">
        <w:rPr>
          <w:sz w:val="18"/>
          <w:szCs w:val="18"/>
        </w:rPr>
        <w:t xml:space="preserve">(Marius </w:t>
      </w:r>
      <w:proofErr w:type="spellStart"/>
      <w:r w:rsidRPr="0001222A">
        <w:rPr>
          <w:sz w:val="18"/>
          <w:szCs w:val="18"/>
        </w:rPr>
        <w:t>Mehrl</w:t>
      </w:r>
      <w:proofErr w:type="spellEnd"/>
      <w:r w:rsidRPr="0001222A">
        <w:rPr>
          <w:sz w:val="18"/>
          <w:szCs w:val="18"/>
        </w:rPr>
        <w:t xml:space="preserve">, Postdoctoral Researcher at the </w:t>
      </w:r>
      <w:proofErr w:type="spellStart"/>
      <w:r w:rsidRPr="0001222A">
        <w:rPr>
          <w:sz w:val="18"/>
          <w:szCs w:val="18"/>
        </w:rPr>
        <w:t>Geschwister</w:t>
      </w:r>
      <w:proofErr w:type="spellEnd"/>
      <w:r w:rsidRPr="0001222A">
        <w:rPr>
          <w:sz w:val="18"/>
          <w:szCs w:val="18"/>
        </w:rPr>
        <w:t xml:space="preserve"> Scholl Institute of Political Science, University of Munich examining armed conflict and rebel organizations. and Paul W. </w:t>
      </w:r>
      <w:proofErr w:type="spellStart"/>
      <w:r w:rsidRPr="0001222A">
        <w:rPr>
          <w:sz w:val="18"/>
          <w:szCs w:val="18"/>
        </w:rPr>
        <w:t>Thurner</w:t>
      </w:r>
      <w:proofErr w:type="spellEnd"/>
      <w:r w:rsidRPr="0001222A">
        <w:rPr>
          <w:sz w:val="18"/>
          <w:szCs w:val="18"/>
        </w:rPr>
        <w:t>, professor and Chair for Empirical Political Research and Policy Analysis., Ludwig-</w:t>
      </w:r>
      <w:proofErr w:type="spellStart"/>
      <w:r w:rsidRPr="0001222A">
        <w:rPr>
          <w:sz w:val="18"/>
          <w:szCs w:val="18"/>
        </w:rPr>
        <w:t>Maximilians</w:t>
      </w:r>
      <w:proofErr w:type="spellEnd"/>
      <w:r w:rsidRPr="0001222A">
        <w:rPr>
          <w:sz w:val="18"/>
          <w:szCs w:val="18"/>
        </w:rPr>
        <w:t>-University Department of Political Science. "The effect of the COVID-19 pandemic on global armed conflict: early evidence." </w:t>
      </w:r>
      <w:r w:rsidRPr="0001222A">
        <w:rPr>
          <w:i/>
          <w:iCs/>
          <w:sz w:val="18"/>
          <w:szCs w:val="18"/>
        </w:rPr>
        <w:t>Political Studies</w:t>
      </w:r>
      <w:r w:rsidRPr="0001222A">
        <w:rPr>
          <w:sz w:val="18"/>
          <w:szCs w:val="18"/>
        </w:rPr>
        <w:t xml:space="preserve"> Review </w:t>
      </w:r>
      <w:proofErr w:type="gramStart"/>
      <w:r w:rsidRPr="0001222A">
        <w:rPr>
          <w:sz w:val="18"/>
          <w:szCs w:val="18"/>
        </w:rPr>
        <w:t>2020)DR</w:t>
      </w:r>
      <w:proofErr w:type="gramEnd"/>
      <w:r w:rsidRPr="0001222A">
        <w:rPr>
          <w:sz w:val="18"/>
          <w:szCs w:val="18"/>
        </w:rPr>
        <w:t xml:space="preserve"> 21</w:t>
      </w:r>
    </w:p>
    <w:p w14:paraId="14ED278A" w14:textId="77777777" w:rsidR="00FE3CA3" w:rsidRPr="0001222A" w:rsidRDefault="00FE3CA3" w:rsidP="00FE3CA3">
      <w:pPr>
        <w:rPr>
          <w:sz w:val="14"/>
        </w:rPr>
      </w:pPr>
      <w:r w:rsidRPr="0001222A">
        <w:rPr>
          <w:sz w:val="14"/>
        </w:rPr>
        <w:t xml:space="preserve">The figure suggests </w:t>
      </w:r>
      <w:r w:rsidRPr="0001222A">
        <w:rPr>
          <w:sz w:val="14"/>
          <w:highlight w:val="yellow"/>
        </w:rPr>
        <w:t xml:space="preserve">that </w:t>
      </w:r>
      <w:r w:rsidRPr="0001222A">
        <w:rPr>
          <w:rStyle w:val="Emphasis"/>
          <w:highlight w:val="yellow"/>
        </w:rPr>
        <w:t>the number of battles</w:t>
      </w:r>
      <w:r w:rsidRPr="0001222A">
        <w:rPr>
          <w:highlight w:val="yellow"/>
          <w:u w:val="single"/>
        </w:rPr>
        <w:t xml:space="preserve"> </w:t>
      </w:r>
      <w:r w:rsidRPr="0001222A">
        <w:rPr>
          <w:rStyle w:val="Emphasis"/>
          <w:highlight w:val="yellow"/>
        </w:rPr>
        <w:t>decreased</w:t>
      </w:r>
      <w:r w:rsidRPr="0001222A">
        <w:rPr>
          <w:highlight w:val="yellow"/>
          <w:u w:val="single"/>
        </w:rPr>
        <w:t xml:space="preserve"> during</w:t>
      </w:r>
      <w:r w:rsidRPr="0001222A">
        <w:rPr>
          <w:u w:val="single"/>
        </w:rPr>
        <w:t xml:space="preserve"> the </w:t>
      </w:r>
      <w:r w:rsidRPr="0001222A">
        <w:rPr>
          <w:b/>
          <w:bCs/>
          <w:highlight w:val="yellow"/>
          <w:u w:val="single"/>
        </w:rPr>
        <w:t>Covid</w:t>
      </w:r>
      <w:r w:rsidRPr="0001222A">
        <w:rPr>
          <w:b/>
          <w:bCs/>
          <w:u w:val="single"/>
        </w:rPr>
        <w:t>-19</w:t>
      </w:r>
      <w:r w:rsidRPr="0001222A">
        <w:rPr>
          <w:u w:val="single"/>
        </w:rPr>
        <w:t xml:space="preserve"> pandemic</w:t>
      </w:r>
      <w:r w:rsidRPr="0001222A">
        <w:rPr>
          <w:sz w:val="14"/>
        </w:rPr>
        <w:t xml:space="preserve">, as their weekly numbers are lower in the period after the first case than in that before and </w:t>
      </w:r>
      <w:r w:rsidRPr="0001222A">
        <w:rPr>
          <w:u w:val="single"/>
        </w:rPr>
        <w:t>have been</w:t>
      </w:r>
      <w:r w:rsidRPr="0001222A">
        <w:rPr>
          <w:sz w:val="14"/>
        </w:rPr>
        <w:t xml:space="preserve"> almost </w:t>
      </w:r>
      <w:r w:rsidRPr="0001222A">
        <w:rPr>
          <w:rStyle w:val="Emphasis"/>
        </w:rPr>
        <w:t>monotonically declining since the 1000th case was reported</w:t>
      </w:r>
      <w:r w:rsidRPr="0001222A">
        <w:rPr>
          <w:sz w:val="14"/>
        </w:rPr>
        <w:t xml:space="preserve">. The </w:t>
      </w:r>
      <w:r w:rsidRPr="0001222A">
        <w:rPr>
          <w:u w:val="single"/>
        </w:rPr>
        <w:t xml:space="preserve">number of battle events during the pandemic is also </w:t>
      </w:r>
      <w:r w:rsidRPr="0001222A">
        <w:rPr>
          <w:rStyle w:val="Emphasis"/>
          <w:highlight w:val="yellow"/>
        </w:rPr>
        <w:t>lower than</w:t>
      </w:r>
      <w:r w:rsidRPr="0001222A">
        <w:rPr>
          <w:highlight w:val="yellow"/>
          <w:u w:val="single"/>
        </w:rPr>
        <w:t xml:space="preserve"> in</w:t>
      </w:r>
      <w:r w:rsidRPr="0001222A">
        <w:rPr>
          <w:u w:val="single"/>
        </w:rPr>
        <w:t xml:space="preserve"> the same months in the years </w:t>
      </w:r>
      <w:r w:rsidRPr="0001222A">
        <w:rPr>
          <w:rStyle w:val="Emphasis"/>
          <w:highlight w:val="yellow"/>
        </w:rPr>
        <w:t>2018</w:t>
      </w:r>
      <w:r w:rsidRPr="0001222A">
        <w:rPr>
          <w:highlight w:val="yellow"/>
          <w:u w:val="single"/>
        </w:rPr>
        <w:t xml:space="preserve"> and </w:t>
      </w:r>
      <w:r w:rsidRPr="0001222A">
        <w:rPr>
          <w:rStyle w:val="Emphasis"/>
          <w:highlight w:val="yellow"/>
        </w:rPr>
        <w:t>2019</w:t>
      </w:r>
      <w:r w:rsidRPr="0001222A">
        <w:rPr>
          <w:sz w:val="14"/>
        </w:rPr>
        <w:t xml:space="preserve">. Figure 1 thus presents some evidence that </w:t>
      </w:r>
      <w:r w:rsidRPr="0001222A">
        <w:rPr>
          <w:rStyle w:val="Emphasis"/>
        </w:rPr>
        <w:t>global armed conflict</w:t>
      </w:r>
      <w:r w:rsidRPr="0001222A">
        <w:rPr>
          <w:sz w:val="14"/>
        </w:rPr>
        <w:t xml:space="preserve">, if measured by the reported number of weekly battles, </w:t>
      </w:r>
      <w:r w:rsidRPr="0001222A">
        <w:rPr>
          <w:rStyle w:val="Emphasis"/>
        </w:rPr>
        <w:t>has decreased during the coronavirus pandemic</w:t>
      </w:r>
      <w:r w:rsidRPr="0001222A">
        <w:rPr>
          <w:sz w:val="14"/>
        </w:rPr>
        <w:t>. However, simply comparing battle numbers across years can only be a start as a variety of factors, not only the incidence of Covid-19, may differ between the years. For instance, countries at conflict in 2020 may have been peaceful in 2018– 2019 and vice versa. Similarly, the number of total active conflicts will most likely not be constant across all 3years</w:t>
      </w:r>
    </w:p>
    <w:p w14:paraId="69129500" w14:textId="77777777" w:rsidR="00FE3CA3" w:rsidRDefault="00FE3CA3" w:rsidP="00FE3CA3"/>
    <w:p w14:paraId="7A1A987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6E5371"/>
    <w:multiLevelType w:val="hybridMultilevel"/>
    <w:tmpl w:val="232476C0"/>
    <w:lvl w:ilvl="0" w:tplc="7EE48A4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3CA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4625"/>
    <w:rsid w:val="00325646"/>
    <w:rsid w:val="003460F2"/>
    <w:rsid w:val="0038158C"/>
    <w:rsid w:val="003902BA"/>
    <w:rsid w:val="003A09E2"/>
    <w:rsid w:val="00407037"/>
    <w:rsid w:val="004230CF"/>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45C"/>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E3CA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F1B2"/>
  <w15:chartTrackingRefBased/>
  <w15:docId w15:val="{3E113B55-508D-4E8B-8A0B-1E99C664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3CA3"/>
    <w:rPr>
      <w:rFonts w:ascii="Calibri" w:hAnsi="Calibri" w:cs="Calibri"/>
    </w:rPr>
  </w:style>
  <w:style w:type="paragraph" w:styleId="Heading1">
    <w:name w:val="heading 1"/>
    <w:aliases w:val="Pocket"/>
    <w:basedOn w:val="Normal"/>
    <w:next w:val="Normal"/>
    <w:link w:val="Heading1Char"/>
    <w:qFormat/>
    <w:rsid w:val="00FE3C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3C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E3C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FE3C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3C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3CA3"/>
  </w:style>
  <w:style w:type="character" w:customStyle="1" w:styleId="Heading1Char">
    <w:name w:val="Heading 1 Char"/>
    <w:aliases w:val="Pocket Char"/>
    <w:basedOn w:val="DefaultParagraphFont"/>
    <w:link w:val="Heading1"/>
    <w:rsid w:val="00FE3C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3CA3"/>
    <w:rPr>
      <w:rFonts w:ascii="Calibri" w:eastAsiaTheme="majorEastAsia" w:hAnsi="Calibri" w:cstheme="majorBidi"/>
      <w:b/>
      <w:sz w:val="44"/>
      <w:szCs w:val="26"/>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CD Underline Char,3: Cite Char"/>
    <w:basedOn w:val="DefaultParagraphFont"/>
    <w:link w:val="Heading3"/>
    <w:uiPriority w:val="2"/>
    <w:rsid w:val="00FE3CA3"/>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E3CA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FE3C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3CA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E3CA3"/>
    <w:rPr>
      <w:b/>
      <w:sz w:val="24"/>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E3CA3"/>
    <w:rPr>
      <w:color w:val="auto"/>
      <w:u w:val="none"/>
    </w:rPr>
  </w:style>
  <w:style w:type="character" w:styleId="FollowedHyperlink">
    <w:name w:val="FollowedHyperlink"/>
    <w:basedOn w:val="DefaultParagraphFont"/>
    <w:uiPriority w:val="99"/>
    <w:semiHidden/>
    <w:unhideWhenUsed/>
    <w:rsid w:val="00FE3CA3"/>
    <w:rPr>
      <w:color w:val="auto"/>
      <w:u w:val="none"/>
    </w:rPr>
  </w:style>
  <w:style w:type="paragraph" w:customStyle="1" w:styleId="textbold">
    <w:name w:val="text bold"/>
    <w:basedOn w:val="Normal"/>
    <w:link w:val="Emphasis"/>
    <w:uiPriority w:val="7"/>
    <w:qFormat/>
    <w:rsid w:val="00FE3C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E3CA3"/>
    <w:pPr>
      <w:spacing w:after="0" w:line="240" w:lineRule="auto"/>
    </w:pPr>
    <w:rPr>
      <w:rFonts w:eastAsiaTheme="minorEastAsia"/>
      <w:b/>
      <w:sz w:val="24"/>
      <w:szCs w:val="24"/>
      <w:u w:val="single"/>
    </w:rPr>
  </w:style>
  <w:style w:type="paragraph" w:styleId="ListParagraph">
    <w:name w:val="List Paragraph"/>
    <w:aliases w:val="6 font"/>
    <w:basedOn w:val="Normal"/>
    <w:uiPriority w:val="34"/>
    <w:qFormat/>
    <w:rsid w:val="00FE3CA3"/>
    <w:pPr>
      <w:spacing w:line="256" w:lineRule="auto"/>
      <w:ind w:left="720"/>
      <w:contextualSpacing/>
    </w:pPr>
  </w:style>
  <w:style w:type="character" w:customStyle="1" w:styleId="TitleChar">
    <w:name w:val="Title Char"/>
    <w:aliases w:val="UNDERLINE Char,Cites and Cards Char,Bold Underlined Char,title Char,Block Heading Char,Read This Char,Debate Normal Char"/>
    <w:basedOn w:val="DefaultParagraphFont"/>
    <w:link w:val="Title"/>
    <w:uiPriority w:val="1"/>
    <w:qFormat/>
    <w:rsid w:val="00FE3CA3"/>
    <w:rPr>
      <w:b/>
      <w:u w:val="single"/>
    </w:rPr>
  </w:style>
  <w:style w:type="paragraph" w:styleId="Title">
    <w:name w:val="Title"/>
    <w:aliases w:val="UNDERLINE,Cites and Cards,Bold Underlined,title,Block Heading,Read This,Debate Normal"/>
    <w:basedOn w:val="Normal"/>
    <w:next w:val="Normal"/>
    <w:link w:val="TitleChar"/>
    <w:uiPriority w:val="1"/>
    <w:qFormat/>
    <w:rsid w:val="00FE3CA3"/>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FE3CA3"/>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FE3C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news.un.org/en/node/1025511/antimicrobial-resistance-a-global-health-emergency-un-ahead-of-awareness-week-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astasiaforum.org/2021/04/29/why-chinas-vaccine-diplomacy-is-winning/"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georgemasonlawreview.org/wp-content/uploads/2019/04/26-1_7-Salmieri.pdf" TargetMode="External"/><Relationship Id="rId25" Type="http://schemas.openxmlformats.org/officeDocument/2006/relationships/hyperlink" Target="https://www.npr.org/2021/02/09/965703047/vaccines-could-drive-the-evolution-of-more-covid-19-mutants%20Feburary%209"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nature.com/articles/d41586-021-01545-3"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bioprocessintl.com/business/intellectual-property/ip-strategies-to-combat-distribution-of-counterfeit-drugs-182314/"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www.huffingtonpost.com/kimon-valaskakis/separatism-everywhere-the_b_4977800.html" TargetMode="External"/><Relationship Id="rId10" Type="http://schemas.openxmlformats.org/officeDocument/2006/relationships/hyperlink" Target="https://plato.stanford.edu/entries/generics/" TargetMode="External"/><Relationship Id="rId19" Type="http://schemas.openxmlformats.org/officeDocument/2006/relationships/hyperlink" Target="http://georgemasonlawreview.org/wp-content/uploads/2019/04/26-1_7-Salmieri.pdf"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archive.is/OgDcA"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BC4F-E649-40C1-93EF-2AB6EBD97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11580</Words>
  <Characters>66010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2021-10-12T00:24:00Z</dcterms:created>
  <dcterms:modified xsi:type="dcterms:W3CDTF">2021-10-12T00:28:00Z</dcterms:modified>
</cp:coreProperties>
</file>