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0F2AE" w14:textId="77777777" w:rsidR="00273158" w:rsidRDefault="00273158" w:rsidP="00273158">
      <w:pPr>
        <w:pStyle w:val="Heading1"/>
      </w:pPr>
      <w:r>
        <w:t>Voices R3 Neg vs Bergen AK</w:t>
      </w:r>
    </w:p>
    <w:p w14:paraId="62AAFF36" w14:textId="77777777" w:rsidR="00273158" w:rsidRDefault="00273158" w:rsidP="00273158">
      <w:pPr>
        <w:pStyle w:val="Heading1"/>
      </w:pPr>
      <w:r>
        <w:t>1NC</w:t>
      </w:r>
    </w:p>
    <w:p w14:paraId="550D9A26" w14:textId="77777777" w:rsidR="00273158" w:rsidRPr="0092026C" w:rsidRDefault="00273158" w:rsidP="00273158">
      <w:pPr>
        <w:pStyle w:val="Heading3"/>
        <w:rPr>
          <w:rFonts w:cs="Calibri"/>
        </w:rPr>
      </w:pPr>
      <w:bookmarkStart w:id="0" w:name="_Hlk79420995"/>
      <w:r>
        <w:rPr>
          <w:rFonts w:cs="Calibri"/>
        </w:rPr>
        <w:t>1</w:t>
      </w:r>
    </w:p>
    <w:p w14:paraId="05DF945A" w14:textId="77777777" w:rsidR="00273158" w:rsidRPr="0092026C" w:rsidRDefault="00273158" w:rsidP="00273158">
      <w:pPr>
        <w:pStyle w:val="Heading4"/>
        <w:rPr>
          <w:rFonts w:cs="Calibri"/>
        </w:rPr>
      </w:pPr>
      <w:r w:rsidRPr="0092026C">
        <w:rPr>
          <w:rFonts w:cs="Calibri"/>
        </w:rPr>
        <w:t xml:space="preserve">Interpretation: The </w:t>
      </w:r>
      <w:proofErr w:type="spellStart"/>
      <w:r w:rsidRPr="0092026C">
        <w:rPr>
          <w:rFonts w:cs="Calibri"/>
        </w:rPr>
        <w:t>aff</w:t>
      </w:r>
      <w:proofErr w:type="spellEnd"/>
      <w:r w:rsidRPr="0092026C">
        <w:rPr>
          <w:rFonts w:cs="Calibri"/>
        </w:rPr>
        <w:t xml:space="preserve"> may not defend a subset of “the member nations of the WTO” reducing intellectual property protections for medicines.</w:t>
      </w:r>
    </w:p>
    <w:p w14:paraId="6D4AED6D" w14:textId="77777777" w:rsidR="00273158" w:rsidRPr="0092026C" w:rsidRDefault="00273158" w:rsidP="00273158">
      <w:pPr>
        <w:pStyle w:val="Heading4"/>
        <w:rPr>
          <w:rFonts w:cs="Calibri"/>
        </w:rPr>
      </w:pPr>
      <w:r w:rsidRPr="0092026C">
        <w:rPr>
          <w:rFonts w:cs="Calibri"/>
        </w:rPr>
        <w:t>“The” denotes totality</w:t>
      </w:r>
    </w:p>
    <w:p w14:paraId="6E83594B" w14:textId="77777777" w:rsidR="00273158" w:rsidRPr="0092026C" w:rsidRDefault="00273158" w:rsidP="00273158">
      <w:proofErr w:type="spellStart"/>
      <w:r w:rsidRPr="0092026C">
        <w:rPr>
          <w:rStyle w:val="Style13ptBold"/>
        </w:rPr>
        <w:t>Sharvy</w:t>
      </w:r>
      <w:proofErr w:type="spellEnd"/>
      <w:r w:rsidRPr="0092026C">
        <w:rPr>
          <w:rStyle w:val="Style13ptBold"/>
        </w:rPr>
        <w:t xml:space="preserve"> 80 </w:t>
      </w:r>
      <w:r w:rsidRPr="0092026C">
        <w:t xml:space="preserve">Richard </w:t>
      </w:r>
      <w:proofErr w:type="spellStart"/>
      <w:r w:rsidRPr="0092026C">
        <w:t>Sharvy</w:t>
      </w:r>
      <w:proofErr w:type="spellEnd"/>
      <w:r w:rsidRPr="0092026C">
        <w:t xml:space="preserve"> (1980). A More General Theory of Definite Descriptions. The Philosophical Review, 89(4), 607–624. doi:10.2307/2184738 SM</w:t>
      </w:r>
    </w:p>
    <w:p w14:paraId="40058543" w14:textId="77777777" w:rsidR="00273158" w:rsidRPr="0092026C" w:rsidRDefault="00273158" w:rsidP="00273158">
      <w:pPr>
        <w:rPr>
          <w:rStyle w:val="StyleUnderline"/>
        </w:rPr>
      </w:pPr>
      <w:r w:rsidRPr="00DD25D9">
        <w:rPr>
          <w:rStyle w:val="StyleUnderline"/>
          <w:highlight w:val="green"/>
        </w:rPr>
        <w:t>Definite Plural Descriptions. Phrases like</w:t>
      </w:r>
      <w:r w:rsidRPr="0092026C">
        <w:rPr>
          <w:rStyle w:val="StyleUnderline"/>
        </w:rPr>
        <w:t xml:space="preserve"> 'the sheep in New Zealand' and </w:t>
      </w:r>
      <w:r w:rsidRPr="00DD25D9">
        <w:rPr>
          <w:rStyle w:val="StyleUnderline"/>
          <w:highlight w:val="green"/>
        </w:rPr>
        <w:t>'the people in Auckland' are</w:t>
      </w:r>
      <w:r w:rsidRPr="0092026C">
        <w:t xml:space="preserve"> also ordinary and common </w:t>
      </w:r>
      <w:r w:rsidRPr="00DD25D9">
        <w:rPr>
          <w:rStyle w:val="StyleUnderline"/>
          <w:highlight w:val="green"/>
        </w:rPr>
        <w:t>definite descriptions</w:t>
      </w:r>
      <w:r w:rsidRPr="0092026C">
        <w:t xml:space="preserve">, and they do denote. But because </w:t>
      </w:r>
      <w:r w:rsidRPr="00DD25D9">
        <w:rPr>
          <w:rStyle w:val="StyleUnderline"/>
          <w:highlight w:val="green"/>
        </w:rPr>
        <w:t>their contained predicates are plural</w:t>
      </w:r>
      <w:r w:rsidRPr="0092026C">
        <w:rPr>
          <w:rStyle w:val="StyleUnderline"/>
        </w:rPr>
        <w:t xml:space="preserve"> predicates </w:t>
      </w:r>
      <w:r w:rsidRPr="00DD25D9">
        <w:rPr>
          <w:rStyle w:val="StyleUnderline"/>
          <w:highlight w:val="green"/>
        </w:rPr>
        <w:t>like</w:t>
      </w:r>
      <w:r w:rsidRPr="0092026C">
        <w:rPr>
          <w:rStyle w:val="StyleUnderline"/>
        </w:rPr>
        <w:t xml:space="preserve"> 'are </w:t>
      </w:r>
      <w:r w:rsidRPr="00DD25D9">
        <w:rPr>
          <w:rStyle w:val="StyleUnderline"/>
          <w:highlight w:val="green"/>
        </w:rPr>
        <w:t>people</w:t>
      </w:r>
      <w:r w:rsidRPr="0092026C">
        <w:rPr>
          <w:rStyle w:val="StyleUnderline"/>
        </w:rPr>
        <w:t xml:space="preserve"> in Auckland', which apply to more than one object</w:t>
      </w:r>
      <w:r w:rsidRPr="0092026C">
        <w:t xml:space="preserve">, such expressions are not subject to a Russellian analysis. There is no such thing as (ax * x are people in Auckland), since </w:t>
      </w:r>
      <w:proofErr w:type="gramStart"/>
      <w:r w:rsidRPr="0092026C">
        <w:t>a number of</w:t>
      </w:r>
      <w:proofErr w:type="gramEnd"/>
      <w:r w:rsidRPr="0092026C">
        <w:t xml:space="preserve"> distinct items satisfy the predicate-the men in Auckland are people in Auckland, and so are the women in Auckland and the children in Auckland. </w:t>
      </w:r>
      <w:r w:rsidRPr="0092026C">
        <w:rPr>
          <w:rStyle w:val="StyleUnderline"/>
        </w:rPr>
        <w:t xml:space="preserve">The </w:t>
      </w:r>
      <w:r w:rsidRPr="00DD25D9">
        <w:rPr>
          <w:rStyle w:val="StyleUnderline"/>
          <w:highlight w:val="green"/>
        </w:rPr>
        <w:t>definite plural description 'the people in Auckland' designates the sum or totality of all the people in Auckland</w:t>
      </w:r>
      <w:r w:rsidRPr="0092026C">
        <w:rPr>
          <w:rStyle w:val="StyleUnderline"/>
        </w:rPr>
        <w:t xml:space="preserve">. This is the sum of </w:t>
      </w:r>
      <w:r w:rsidRPr="00DD25D9">
        <w:rPr>
          <w:rStyle w:val="StyleUnderline"/>
          <w:highlight w:val="green"/>
        </w:rPr>
        <w:t>all that to which the predicate 'are people in Auckland' applies</w:t>
      </w:r>
      <w:r w:rsidRPr="0092026C">
        <w:rPr>
          <w:rStyle w:val="StyleUnderline"/>
        </w:rPr>
        <w:t xml:space="preserve">: the sum of all the items such as the </w:t>
      </w:r>
      <w:r w:rsidRPr="00DD25D9">
        <w:rPr>
          <w:rStyle w:val="StyleUnderline"/>
          <w:highlight w:val="green"/>
        </w:rPr>
        <w:t>women</w:t>
      </w:r>
      <w:r w:rsidRPr="0092026C">
        <w:rPr>
          <w:rStyle w:val="StyleUnderline"/>
        </w:rPr>
        <w:t xml:space="preserve"> in Auckland, the </w:t>
      </w:r>
      <w:r w:rsidRPr="00DD25D9">
        <w:rPr>
          <w:rStyle w:val="StyleUnderline"/>
          <w:highlight w:val="green"/>
        </w:rPr>
        <w:t>children</w:t>
      </w:r>
      <w:r w:rsidRPr="0092026C">
        <w:rPr>
          <w:rStyle w:val="StyleUnderline"/>
        </w:rPr>
        <w:t xml:space="preserve"> in Auckland, </w:t>
      </w:r>
      <w:r w:rsidRPr="00DD25D9">
        <w:rPr>
          <w:rStyle w:val="StyleUnderline"/>
          <w:highlight w:val="green"/>
        </w:rPr>
        <w:t>etc</w:t>
      </w:r>
      <w:r w:rsidRPr="0092026C">
        <w:rPr>
          <w:rStyle w:val="StyleUnderline"/>
        </w:rPr>
        <w:t>., that satisfy the plural predicate 'are people in Auckland'.</w:t>
      </w:r>
    </w:p>
    <w:p w14:paraId="2ED62E49" w14:textId="77777777" w:rsidR="00273158" w:rsidRPr="0092026C" w:rsidRDefault="00273158" w:rsidP="00273158"/>
    <w:p w14:paraId="69BA8347" w14:textId="77777777" w:rsidR="00273158" w:rsidRPr="0092026C" w:rsidRDefault="00273158" w:rsidP="00273158">
      <w:pPr>
        <w:pStyle w:val="Heading4"/>
        <w:rPr>
          <w:rFonts w:cs="Calibri"/>
          <w:bCs/>
        </w:rPr>
      </w:pPr>
      <w:r w:rsidRPr="0092026C">
        <w:rPr>
          <w:rStyle w:val="Emphasis"/>
          <w:b/>
          <w:u w:val="none"/>
        </w:rPr>
        <w:t xml:space="preserve">Violation – they only defend </w:t>
      </w:r>
      <w:r>
        <w:rPr>
          <w:rStyle w:val="Emphasis"/>
          <w:b/>
          <w:u w:val="none"/>
        </w:rPr>
        <w:t>the US</w:t>
      </w:r>
    </w:p>
    <w:p w14:paraId="334B360D" w14:textId="77777777" w:rsidR="00273158" w:rsidRPr="0092026C" w:rsidRDefault="00273158" w:rsidP="00273158"/>
    <w:p w14:paraId="676562D8" w14:textId="77777777" w:rsidR="00273158" w:rsidRPr="0092026C" w:rsidRDefault="00273158" w:rsidP="00273158">
      <w:pPr>
        <w:pStyle w:val="Heading4"/>
        <w:rPr>
          <w:rFonts w:cs="Calibri"/>
        </w:rPr>
      </w:pPr>
      <w:r w:rsidRPr="0092026C">
        <w:rPr>
          <w:rFonts w:cs="Calibri"/>
        </w:rPr>
        <w:t>Vote neg:</w:t>
      </w:r>
    </w:p>
    <w:p w14:paraId="378DD54E" w14:textId="77777777" w:rsidR="00273158" w:rsidRPr="0092026C" w:rsidRDefault="00273158" w:rsidP="00273158">
      <w:pPr>
        <w:pStyle w:val="Heading4"/>
        <w:rPr>
          <w:rFonts w:cs="Calibri"/>
        </w:rPr>
      </w:pPr>
      <w:r w:rsidRPr="0092026C">
        <w:rPr>
          <w:rFonts w:cs="Calibri"/>
        </w:rPr>
        <w:t xml:space="preserve">1] Limits – you can pick any one of 160+ countries ranging from India to the US to Israel to France and there’s no universal </w:t>
      </w:r>
      <w:proofErr w:type="spellStart"/>
      <w:r w:rsidRPr="0092026C">
        <w:rPr>
          <w:rFonts w:cs="Calibri"/>
        </w:rPr>
        <w:t>disad</w:t>
      </w:r>
      <w:proofErr w:type="spellEnd"/>
      <w:r w:rsidRPr="0092026C">
        <w:rPr>
          <w:rFonts w:cs="Calibri"/>
        </w:rPr>
        <w:t xml:space="preserve"> since each one has different intellectual property laws and political or public health situations – explodes neg prep and leads to random nation of the week </w:t>
      </w:r>
      <w:proofErr w:type="spellStart"/>
      <w:r w:rsidRPr="0092026C">
        <w:rPr>
          <w:rFonts w:cs="Calibri"/>
        </w:rPr>
        <w:t>affs</w:t>
      </w:r>
      <w:proofErr w:type="spellEnd"/>
      <w:r w:rsidRPr="0092026C">
        <w:rPr>
          <w:rFonts w:cs="Calibri"/>
        </w:rPr>
        <w:t xml:space="preserve"> which makes cutting stable neg links impossible. </w:t>
      </w:r>
    </w:p>
    <w:p w14:paraId="573CED32" w14:textId="77777777" w:rsidR="00273158" w:rsidRPr="0092026C" w:rsidRDefault="00273158" w:rsidP="00273158">
      <w:pPr>
        <w:pStyle w:val="Heading4"/>
        <w:rPr>
          <w:rFonts w:cs="Calibri"/>
          <w:color w:val="000000" w:themeColor="text1"/>
        </w:rPr>
      </w:pPr>
      <w:r w:rsidRPr="0092026C">
        <w:rPr>
          <w:rFonts w:cs="Calibri"/>
        </w:rPr>
        <w:t xml:space="preserve">2] TVA – read the </w:t>
      </w:r>
      <w:proofErr w:type="spellStart"/>
      <w:r w:rsidRPr="0092026C">
        <w:rPr>
          <w:rFonts w:cs="Calibri"/>
        </w:rPr>
        <w:t>aff</w:t>
      </w:r>
      <w:proofErr w:type="spellEnd"/>
      <w:r w:rsidRPr="0092026C">
        <w:rPr>
          <w:rFonts w:cs="Calibri"/>
        </w:rPr>
        <w:t xml:space="preserve"> as an advantage to a whole </w:t>
      </w:r>
      <w:proofErr w:type="spellStart"/>
      <w:r w:rsidRPr="0092026C">
        <w:rPr>
          <w:rFonts w:cs="Calibri"/>
        </w:rPr>
        <w:t>rez</w:t>
      </w:r>
      <w:proofErr w:type="spellEnd"/>
      <w:r w:rsidRPr="0092026C">
        <w:rPr>
          <w:rFonts w:cs="Calibri"/>
        </w:rPr>
        <w:t xml:space="preserve"> </w:t>
      </w:r>
      <w:proofErr w:type="spellStart"/>
      <w:r w:rsidRPr="0092026C">
        <w:rPr>
          <w:rFonts w:cs="Calibri"/>
        </w:rPr>
        <w:t>aff</w:t>
      </w:r>
      <w:proofErr w:type="spellEnd"/>
      <w:r w:rsidRPr="0092026C">
        <w:rPr>
          <w:rFonts w:cs="Calibri"/>
        </w:rPr>
        <w:t>.</w:t>
      </w:r>
    </w:p>
    <w:p w14:paraId="57648B87" w14:textId="77777777" w:rsidR="00273158" w:rsidRPr="0092026C" w:rsidRDefault="00273158" w:rsidP="00273158">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47499741" w14:textId="77777777" w:rsidR="00273158" w:rsidRPr="0092026C" w:rsidRDefault="00273158" w:rsidP="00273158"/>
    <w:bookmarkEnd w:id="0"/>
    <w:p w14:paraId="6D3C70F4" w14:textId="77777777" w:rsidR="00273158" w:rsidRPr="00427422" w:rsidRDefault="00273158" w:rsidP="00273158"/>
    <w:p w14:paraId="42C62066" w14:textId="77777777" w:rsidR="00273158" w:rsidRPr="0092026C" w:rsidRDefault="00273158" w:rsidP="00273158">
      <w:pPr>
        <w:pStyle w:val="Heading3"/>
        <w:rPr>
          <w:rFonts w:cs="Calibri"/>
        </w:rPr>
      </w:pPr>
      <w:r>
        <w:rPr>
          <w:rFonts w:cs="Calibri"/>
        </w:rPr>
        <w:t>2</w:t>
      </w:r>
    </w:p>
    <w:p w14:paraId="45D5C84A" w14:textId="77777777" w:rsidR="00273158" w:rsidRPr="00427422" w:rsidRDefault="00273158" w:rsidP="00273158">
      <w:pPr>
        <w:pStyle w:val="Heading4"/>
      </w:pPr>
      <w:proofErr w:type="spellStart"/>
      <w:r w:rsidRPr="0092026C">
        <w:rPr>
          <w:rStyle w:val="Style13ptBold"/>
          <w:rFonts w:cs="Calibri"/>
          <w:b/>
        </w:rPr>
        <w:t>Interp</w:t>
      </w:r>
      <w:proofErr w:type="spellEnd"/>
      <w:r w:rsidRPr="0092026C">
        <w:rPr>
          <w:rStyle w:val="Style13ptBold"/>
          <w:rFonts w:cs="Calibri"/>
          <w:b/>
        </w:rPr>
        <w:t xml:space="preserve"> – “medicines” treat or cure, whereas vaccines </w:t>
      </w:r>
      <w:r w:rsidRPr="00427422">
        <w:t>prevent – o/w on specificity since it’s about the COVID vaccine</w:t>
      </w:r>
    </w:p>
    <w:p w14:paraId="3571938E" w14:textId="77777777" w:rsidR="00273158" w:rsidRPr="0092026C" w:rsidRDefault="00273158" w:rsidP="00273158">
      <w:r w:rsidRPr="0092026C">
        <w:rPr>
          <w:rStyle w:val="Style13ptBold"/>
        </w:rPr>
        <w:t>Vecchio 7/22</w:t>
      </w:r>
      <w:r w:rsidRPr="0092026C">
        <w:t xml:space="preserve"> (Christopher Vecchio, [CFA, Senior Strategist,], 7-22-2021, “Delta Variant Concerns Won't Cripple Markets, US </w:t>
      </w:r>
      <w:proofErr w:type="gramStart"/>
      <w:r w:rsidRPr="0092026C">
        <w:t>Economy“</w:t>
      </w:r>
      <w:proofErr w:type="gramEnd"/>
      <w:r w:rsidRPr="0092026C">
        <w:t xml:space="preserve">, </w:t>
      </w:r>
      <w:proofErr w:type="spellStart"/>
      <w:r w:rsidRPr="0092026C">
        <w:t>DailyFX</w:t>
      </w:r>
      <w:proofErr w:type="spellEnd"/>
      <w:r w:rsidRPr="0092026C">
        <w:t xml:space="preserve">, accessed: 8-9-2021, https://www.dailyfx.com/forex/video/daily_news_report/2021/07/22/market-minutes-delta-variant-concerns-wont-cripple-markets-us-economy.html)  </w:t>
      </w:r>
      <w:proofErr w:type="spellStart"/>
      <w:r w:rsidRPr="0092026C">
        <w:t>ajs</w:t>
      </w:r>
      <w:proofErr w:type="spellEnd"/>
    </w:p>
    <w:p w14:paraId="61366BCD" w14:textId="77777777" w:rsidR="00273158" w:rsidRPr="0092026C" w:rsidRDefault="00273158" w:rsidP="00273158">
      <w:r w:rsidRPr="0092026C">
        <w:t xml:space="preserve">Let’s stick to the facts. </w:t>
      </w:r>
      <w:r w:rsidRPr="0092026C">
        <w:rPr>
          <w:rStyle w:val="StyleUnderline"/>
        </w:rPr>
        <w:t xml:space="preserve">The COVID-19 </w:t>
      </w:r>
      <w:r w:rsidRPr="00DD25D9">
        <w:rPr>
          <w:rStyle w:val="StyleUnderline"/>
          <w:highlight w:val="green"/>
        </w:rPr>
        <w:t>vaccines 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7FD280AB" w14:textId="77777777" w:rsidR="00273158" w:rsidRPr="0092026C" w:rsidRDefault="00273158" w:rsidP="00273158">
      <w:pPr>
        <w:pStyle w:val="Heading4"/>
        <w:rPr>
          <w:rFonts w:cs="Calibri"/>
        </w:rPr>
      </w:pPr>
      <w:r w:rsidRPr="0092026C">
        <w:rPr>
          <w:rFonts w:cs="Calibri"/>
        </w:rPr>
        <w:t>Vaccines are medical interventions – not medicines</w:t>
      </w:r>
    </w:p>
    <w:p w14:paraId="499F2139" w14:textId="77777777" w:rsidR="00273158" w:rsidRPr="0092026C" w:rsidRDefault="00273158" w:rsidP="00273158">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w:t>
      </w:r>
      <w:proofErr w:type="gramStart"/>
      <w:r w:rsidRPr="0092026C">
        <w:t>AIDS,  Security</w:t>
      </w:r>
      <w:proofErr w:type="gramEnd"/>
      <w:r w:rsidRPr="0092026C">
        <w:t xml:space="preserve"> and Global Health, and Virus Alert: Security, Governmentality, and the AIDS Pandemic.], 5-3-2010, “Security and Global Health” Polity Press, accessed: 8-9-2021, https://books.google.com/books?id=PKMoMJrSsksC)  </w:t>
      </w:r>
      <w:proofErr w:type="spellStart"/>
      <w:r w:rsidRPr="0092026C">
        <w:t>ajs</w:t>
      </w:r>
      <w:proofErr w:type="spellEnd"/>
    </w:p>
    <w:p w14:paraId="78CA6058" w14:textId="77777777" w:rsidR="00273158" w:rsidRPr="0092026C" w:rsidRDefault="00273158" w:rsidP="00273158">
      <w:r w:rsidRPr="0092026C">
        <w:t xml:space="preserve">Yet here too we must be careful not to overlook other types of medical intervention simultaneously pursued by the 'social' arm of modern medicine at the population level. Vaccines </w:t>
      </w:r>
      <w:proofErr w:type="gramStart"/>
      <w:r w:rsidRPr="0092026C">
        <w:t>in particular continue</w:t>
      </w:r>
      <w:proofErr w:type="gramEnd"/>
      <w:r w:rsidRPr="0092026C">
        <w:t xml:space="preserve"> to be particularly important medical interventions that repeatedly surface in a variety of different health security </w:t>
      </w:r>
      <w:proofErr w:type="spellStart"/>
      <w:r w:rsidRPr="0092026C">
        <w:t>delib</w:t>
      </w:r>
      <w:proofErr w:type="spellEnd"/>
      <w:r w:rsidRPr="0092026C">
        <w:t xml:space="preserve">- </w:t>
      </w:r>
      <w:proofErr w:type="spellStart"/>
      <w:r w:rsidRPr="0092026C">
        <w:t>erations</w:t>
      </w:r>
      <w:proofErr w:type="spellEnd"/>
      <w:r w:rsidRPr="0092026C">
        <w:t xml:space="preserve">. </w:t>
      </w:r>
      <w:r w:rsidRPr="0092026C">
        <w:rPr>
          <w:rStyle w:val="StyleUnderline"/>
        </w:rPr>
        <w:t xml:space="preserve">Strictly speaking, </w:t>
      </w:r>
      <w:r w:rsidRPr="00DD25D9">
        <w:rPr>
          <w:rStyle w:val="StyleUnderline"/>
          <w:highlight w:val="green"/>
        </w:rPr>
        <w:t>vaccines are not medicines because they consist of</w:t>
      </w:r>
      <w:r w:rsidRPr="0092026C">
        <w:rPr>
          <w:rStyle w:val="StyleUnderline"/>
        </w:rPr>
        <w:t xml:space="preserve"> small concentrations of </w:t>
      </w:r>
      <w:r w:rsidRPr="00DD25D9">
        <w:rPr>
          <w:rStyle w:val="StyleUnderline"/>
          <w:highlight w:val="green"/>
        </w:rPr>
        <w:t>disease-causing microbes</w:t>
      </w:r>
      <w:r w:rsidRPr="0092026C">
        <w:rPr>
          <w:rStyle w:val="StyleUnderline"/>
        </w:rPr>
        <w:t xml:space="preserve"> (or their derivatives) </w:t>
      </w:r>
      <w:r w:rsidRPr="00DD25D9">
        <w:rPr>
          <w:rStyle w:val="StyleUnderline"/>
          <w:highlight w:val="green"/>
        </w:rPr>
        <w:t>used to enhance</w:t>
      </w:r>
      <w:r w:rsidRPr="0092026C">
        <w:rPr>
          <w:rStyle w:val="StyleUnderline"/>
        </w:rPr>
        <w:t xml:space="preserve"> a person's </w:t>
      </w:r>
      <w:r w:rsidRPr="00DD25D9">
        <w:rPr>
          <w:rStyle w:val="StyleUnderline"/>
          <w:highlight w:val="gree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w:t>
      </w:r>
      <w:proofErr w:type="gramStart"/>
      <w:r w:rsidRPr="0092026C">
        <w:t xml:space="preserve">, generally speaking, </w:t>
      </w:r>
      <w:r w:rsidRPr="0092026C">
        <w:rPr>
          <w:rStyle w:val="StyleUnderline"/>
        </w:rPr>
        <w:t>vaccines</w:t>
      </w:r>
      <w:proofErr w:type="gramEnd"/>
      <w:r w:rsidRPr="0092026C">
        <w:rPr>
          <w:rStyle w:val="StyleUnderline"/>
        </w:rPr>
        <w:t xml:space="preserve"> too can be considered as medical inter- </w:t>
      </w:r>
      <w:proofErr w:type="spellStart"/>
      <w:r w:rsidRPr="0092026C">
        <w:rPr>
          <w:rStyle w:val="StyleUnderline"/>
        </w:rPr>
        <w:t>ventions</w:t>
      </w:r>
      <w:proofErr w:type="spellEnd"/>
      <w:r w:rsidRPr="0092026C">
        <w:rPr>
          <w:rStyle w:val="StyleUnderline"/>
        </w:rPr>
        <w:t xml:space="preserve">. That is certainly how the </w:t>
      </w:r>
      <w:r w:rsidRPr="00DD25D9">
        <w:rPr>
          <w:rStyle w:val="StyleUnderline"/>
          <w:highlight w:val="green"/>
        </w:rPr>
        <w:t>W</w:t>
      </w:r>
      <w:r w:rsidRPr="0092026C">
        <w:rPr>
          <w:rStyle w:val="StyleUnderline"/>
        </w:rPr>
        <w:t xml:space="preserve">orld </w:t>
      </w:r>
      <w:r w:rsidRPr="00DD25D9">
        <w:rPr>
          <w:rStyle w:val="StyleUnderline"/>
          <w:highlight w:val="green"/>
        </w:rPr>
        <w:t>H</w:t>
      </w:r>
      <w:r w:rsidRPr="0092026C">
        <w:rPr>
          <w:rStyle w:val="StyleUnderline"/>
        </w:rPr>
        <w:t xml:space="preserve">ealth </w:t>
      </w:r>
      <w:r w:rsidRPr="00DD25D9">
        <w:rPr>
          <w:rStyle w:val="StyleUnderline"/>
          <w:highlight w:val="green"/>
        </w:rPr>
        <w:t>O</w:t>
      </w:r>
      <w:r w:rsidRPr="0092026C">
        <w:rPr>
          <w:rStyle w:val="StyleUnderline"/>
        </w:rPr>
        <w:t xml:space="preserve">rganization </w:t>
      </w:r>
      <w:r w:rsidRPr="00DD25D9">
        <w:rPr>
          <w:rStyle w:val="StyleUnderline"/>
          <w:highlight w:val="green"/>
        </w:rPr>
        <w:t>views</w:t>
      </w:r>
      <w:r w:rsidRPr="0092026C">
        <w:rPr>
          <w:rStyle w:val="StyleUnderline"/>
        </w:rPr>
        <w:t xml:space="preserve"> them, pointing out that </w:t>
      </w:r>
      <w:r w:rsidRPr="00DD25D9">
        <w:rPr>
          <w:rStyle w:val="StyleUnderline"/>
          <w:highlight w:val="green"/>
        </w:rPr>
        <w:t>'vaccines are</w:t>
      </w:r>
      <w:r w:rsidRPr="0092026C">
        <w:t xml:space="preserve"> among the most important </w:t>
      </w:r>
      <w:r w:rsidRPr="00DD25D9">
        <w:rPr>
          <w:rStyle w:val="StyleUnderline"/>
          <w:highlight w:val="green"/>
        </w:rPr>
        <w:t>medical interventions</w:t>
      </w:r>
      <w:r w:rsidRPr="0092026C">
        <w:t xml:space="preserve"> for reducing illness and deaths' available today (WHO 2009a). Whereas </w:t>
      </w:r>
      <w:r w:rsidRPr="00DD25D9">
        <w:rPr>
          <w:rStyle w:val="StyleUnderline"/>
          <w:highlight w:val="green"/>
        </w:rPr>
        <w:t>pills and</w:t>
      </w:r>
      <w:r w:rsidRPr="0092026C">
        <w:rPr>
          <w:rStyle w:val="StyleUnderline"/>
        </w:rPr>
        <w:t xml:space="preserve"> other </w:t>
      </w:r>
      <w:r w:rsidRPr="00DD25D9">
        <w:rPr>
          <w:rStyle w:val="StyleUnderline"/>
          <w:highlight w:val="green"/>
        </w:rPr>
        <w:t>therapies mark</w:t>
      </w:r>
      <w:r w:rsidRPr="0092026C">
        <w:rPr>
          <w:rStyle w:val="StyleUnderline"/>
        </w:rPr>
        <w:t xml:space="preserve"> the tools of clinical </w:t>
      </w:r>
      <w:r w:rsidRPr="00DD25D9">
        <w:rPr>
          <w:rStyle w:val="StyleUnderline"/>
          <w:highlight w:val="green"/>
        </w:rPr>
        <w:t>medicine</w:t>
      </w:r>
      <w:r w:rsidRPr="0092026C">
        <w:t xml:space="preserve">,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w:t>
      </w:r>
      <w:proofErr w:type="spellStart"/>
      <w:r w:rsidRPr="0092026C">
        <w:t>practised</w:t>
      </w:r>
      <w:proofErr w:type="spellEnd"/>
      <w:r w:rsidRPr="0092026C">
        <w:t xml:space="preserve"> through the introduction of new medical interventions in society.</w:t>
      </w:r>
    </w:p>
    <w:p w14:paraId="06DF0B9B" w14:textId="77777777" w:rsidR="00273158" w:rsidRPr="00D55E4E" w:rsidRDefault="00273158" w:rsidP="00273158">
      <w:pPr>
        <w:pStyle w:val="Heading4"/>
        <w:rPr>
          <w:rFonts w:cs="Calibri"/>
        </w:rPr>
      </w:pPr>
      <w:r w:rsidRPr="0092026C">
        <w:rPr>
          <w:rFonts w:cs="Calibri"/>
        </w:rPr>
        <w:t xml:space="preserve">Violation – </w:t>
      </w:r>
      <w:r>
        <w:rPr>
          <w:rFonts w:cs="Calibri"/>
        </w:rPr>
        <w:t xml:space="preserve">double bind – either they defend </w:t>
      </w:r>
      <w:proofErr w:type="gramStart"/>
      <w:r>
        <w:rPr>
          <w:rFonts w:cs="Calibri"/>
        </w:rPr>
        <w:t>vaccines</w:t>
      </w:r>
      <w:proofErr w:type="gramEnd"/>
      <w:r>
        <w:rPr>
          <w:rFonts w:cs="Calibri"/>
        </w:rPr>
        <w:t xml:space="preserve"> and they violate and they don’t and the </w:t>
      </w:r>
      <w:proofErr w:type="spellStart"/>
      <w:r>
        <w:rPr>
          <w:rFonts w:cs="Calibri"/>
        </w:rPr>
        <w:t>aff</w:t>
      </w:r>
      <w:proofErr w:type="spellEnd"/>
      <w:r>
        <w:rPr>
          <w:rFonts w:cs="Calibri"/>
        </w:rPr>
        <w:t xml:space="preserve"> goes to 0 </w:t>
      </w:r>
      <w:proofErr w:type="spellStart"/>
      <w:r>
        <w:rPr>
          <w:rFonts w:cs="Calibri"/>
        </w:rPr>
        <w:t>bc</w:t>
      </w:r>
      <w:proofErr w:type="spellEnd"/>
      <w:r>
        <w:rPr>
          <w:rFonts w:cs="Calibri"/>
        </w:rPr>
        <w:t xml:space="preserve"> all their </w:t>
      </w:r>
      <w:proofErr w:type="spellStart"/>
      <w:r>
        <w:rPr>
          <w:rFonts w:cs="Calibri"/>
        </w:rPr>
        <w:t>ev</w:t>
      </w:r>
      <w:proofErr w:type="spellEnd"/>
      <w:r>
        <w:rPr>
          <w:rFonts w:cs="Calibri"/>
        </w:rPr>
        <w:t xml:space="preserve"> is ab vaccines</w:t>
      </w:r>
    </w:p>
    <w:p w14:paraId="35CCE1B2" w14:textId="77777777" w:rsidR="00273158" w:rsidRPr="0092026C" w:rsidRDefault="00273158" w:rsidP="00273158">
      <w:pPr>
        <w:pStyle w:val="Heading4"/>
        <w:rPr>
          <w:rFonts w:cs="Calibri"/>
        </w:rPr>
      </w:pPr>
      <w:r w:rsidRPr="0092026C">
        <w:rPr>
          <w:rFonts w:cs="Calibri"/>
        </w:rPr>
        <w:t xml:space="preserve">Negate – </w:t>
      </w:r>
    </w:p>
    <w:p w14:paraId="0FFB3FD6" w14:textId="77777777" w:rsidR="00273158" w:rsidRDefault="00273158" w:rsidP="00273158">
      <w:pPr>
        <w:pStyle w:val="Heading4"/>
        <w:rPr>
          <w:rFonts w:cs="Calibri"/>
        </w:rPr>
      </w:pPr>
      <w:r w:rsidRPr="0092026C">
        <w:rPr>
          <w:rFonts w:cs="Calibri"/>
        </w:rPr>
        <w:t xml:space="preserve">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A big case list with no unifying generics </w:t>
      </w:r>
      <w:proofErr w:type="gramStart"/>
      <w:r w:rsidRPr="0092026C">
        <w:rPr>
          <w:rFonts w:cs="Calibri"/>
        </w:rPr>
        <w:t>destroy</w:t>
      </w:r>
      <w:proofErr w:type="gramEnd"/>
      <w:r w:rsidRPr="0092026C">
        <w:rPr>
          <w:rFonts w:cs="Calibri"/>
        </w:rPr>
        <w:t xml:space="preserve"> neg prep – disincentivizes in depth topic research and leaves the neg behind.</w:t>
      </w:r>
    </w:p>
    <w:p w14:paraId="34CCA3E0" w14:textId="77777777" w:rsidR="00273158" w:rsidRPr="00CC03D4" w:rsidRDefault="00273158" w:rsidP="00273158"/>
    <w:p w14:paraId="29B78585" w14:textId="77777777" w:rsidR="00273158" w:rsidRDefault="00273158" w:rsidP="00273158">
      <w:pPr>
        <w:pStyle w:val="Heading3"/>
        <w:rPr>
          <w:rFonts w:cs="Calibri"/>
        </w:rPr>
      </w:pPr>
      <w:r>
        <w:rPr>
          <w:rFonts w:cs="Calibri"/>
        </w:rPr>
        <w:t>3</w:t>
      </w:r>
    </w:p>
    <w:p w14:paraId="0089FB30" w14:textId="77777777" w:rsidR="00273158" w:rsidRPr="00CC03D4" w:rsidRDefault="00273158" w:rsidP="00273158"/>
    <w:p w14:paraId="487618EF" w14:textId="77777777" w:rsidR="00273158" w:rsidRPr="0092026C" w:rsidRDefault="00273158" w:rsidP="00273158">
      <w:pPr>
        <w:pStyle w:val="Heading4"/>
        <w:rPr>
          <w:rFonts w:cs="Calibri"/>
        </w:rPr>
      </w:pPr>
      <w:r w:rsidRPr="0092026C">
        <w:rPr>
          <w:rFonts w:cs="Calibri"/>
        </w:rPr>
        <w:t>Infrastructure is making halting progress via reconciliation – bipartisanship is key for Manchin and Republicans to not nuke it</w:t>
      </w:r>
    </w:p>
    <w:p w14:paraId="75A76103" w14:textId="77777777" w:rsidR="00273158" w:rsidRPr="0092026C" w:rsidRDefault="00273158" w:rsidP="00273158">
      <w:proofErr w:type="spellStart"/>
      <w:r w:rsidRPr="0092026C">
        <w:rPr>
          <w:rStyle w:val="StyleUnderline"/>
        </w:rPr>
        <w:t>Litvan</w:t>
      </w:r>
      <w:proofErr w:type="spellEnd"/>
      <w:r w:rsidRPr="0092026C">
        <w:rPr>
          <w:rStyle w:val="StyleUnderline"/>
        </w:rPr>
        <w:t xml:space="preserve"> 9/2</w:t>
      </w:r>
      <w:r w:rsidRPr="0092026C">
        <w:t xml:space="preserve"> [Laura] “Manchin Jolts Democrats by Urging ‘Pause’ on $3.5 Trillion Bill,” Bloomberg, September 2, 2021, </w:t>
      </w:r>
      <w:hyperlink r:id="rId6" w:history="1">
        <w:r w:rsidRPr="0092026C">
          <w:rPr>
            <w:rStyle w:val="Hyperlink"/>
          </w:rPr>
          <w:t>https://www.bloomberg.com/news/articles/2021-09-02/manchin-tells-democrats-to-pause-on-biden-s-3-5-trillion-plan</w:t>
        </w:r>
      </w:hyperlink>
      <w:r w:rsidRPr="0092026C">
        <w:t xml:space="preserve"> TG</w:t>
      </w:r>
    </w:p>
    <w:p w14:paraId="3141B3BD" w14:textId="77777777" w:rsidR="00273158" w:rsidRPr="0092026C" w:rsidRDefault="00273158" w:rsidP="00273158">
      <w:r w:rsidRPr="0092026C">
        <w:t xml:space="preserve">Senator Joe </w:t>
      </w:r>
      <w:r w:rsidRPr="00DD25D9">
        <w:rPr>
          <w:rStyle w:val="StyleUnderline"/>
          <w:highlight w:val="green"/>
        </w:rPr>
        <w:t>Manchin</w:t>
      </w:r>
      <w:r w:rsidRPr="0092026C">
        <w:rPr>
          <w:rStyle w:val="StyleUnderline"/>
        </w:rPr>
        <w:t xml:space="preserve"> is </w:t>
      </w:r>
      <w:r w:rsidRPr="00DD25D9">
        <w:rPr>
          <w:rStyle w:val="StyleUnderline"/>
          <w:highlight w:val="green"/>
        </w:rPr>
        <w:t>demanding</w:t>
      </w:r>
      <w:r w:rsidRPr="0092026C">
        <w:rPr>
          <w:rStyle w:val="StyleUnderline"/>
        </w:rPr>
        <w:t xml:space="preserve"> a “</w:t>
      </w:r>
      <w:r w:rsidRPr="00DD25D9">
        <w:rPr>
          <w:rStyle w:val="StyleUnderline"/>
          <w:highlight w:val="green"/>
        </w:rPr>
        <w:t>strategic pause</w:t>
      </w:r>
      <w:r w:rsidRPr="0092026C">
        <w:rPr>
          <w:rStyle w:val="StyleUnderline"/>
        </w:rPr>
        <w:t>”</w:t>
      </w:r>
      <w:r w:rsidRPr="0092026C">
        <w:t xml:space="preserve"> in action on President Joe Biden’s economic agenda, </w:t>
      </w:r>
      <w:r w:rsidRPr="00DD25D9">
        <w:rPr>
          <w:rStyle w:val="StyleUnderline"/>
          <w:highlight w:val="green"/>
        </w:rPr>
        <w:t>potentially imperiling the</w:t>
      </w:r>
      <w:r w:rsidRPr="0092026C">
        <w:rPr>
          <w:rStyle w:val="StyleUnderline"/>
        </w:rPr>
        <w:t xml:space="preserve"> $3.5 trillion tax and spending </w:t>
      </w:r>
      <w:r w:rsidRPr="00DD25D9">
        <w:rPr>
          <w:rStyle w:val="StyleUnderline"/>
          <w:highlight w:val="green"/>
        </w:rPr>
        <w:t>package</w:t>
      </w:r>
      <w:r w:rsidRPr="0092026C">
        <w:t xml:space="preserve"> that Democratic leaders plan to push through Congress this fall. </w:t>
      </w:r>
    </w:p>
    <w:p w14:paraId="4099390B" w14:textId="77777777" w:rsidR="00273158" w:rsidRPr="0092026C" w:rsidRDefault="00273158" w:rsidP="00273158">
      <w:pPr>
        <w:rPr>
          <w:rStyle w:val="StyleUnderline"/>
        </w:rPr>
      </w:pPr>
      <w:r w:rsidRPr="0092026C">
        <w:rPr>
          <w:rStyle w:val="StyleUnderline"/>
        </w:rPr>
        <w:t xml:space="preserve">The West Virginia Democrat, </w:t>
      </w:r>
      <w:r w:rsidRPr="00DD25D9">
        <w:rPr>
          <w:rStyle w:val="StyleUnderline"/>
          <w:highlight w:val="green"/>
        </w:rPr>
        <w:t>a linchpin vote in the</w:t>
      </w:r>
      <w:r w:rsidRPr="0092026C">
        <w:rPr>
          <w:rStyle w:val="StyleUnderline"/>
        </w:rPr>
        <w:t xml:space="preserve"> evenly divided </w:t>
      </w:r>
      <w:r w:rsidRPr="00DD25D9">
        <w:rPr>
          <w:rStyle w:val="StyleUnderline"/>
          <w:highlight w:val="green"/>
        </w:rPr>
        <w:t>Senate</w:t>
      </w:r>
      <w:r w:rsidRPr="0092026C">
        <w:rPr>
          <w:rStyle w:val="StyleUnderline"/>
        </w:rPr>
        <w:t>, said</w:t>
      </w:r>
      <w:r w:rsidRPr="0092026C">
        <w:t xml:space="preserve"> at an event in his home state on Wednesday and in a Thursday Wall Street Journal op-ed that rising inflation and a soaring national debt necessitate a go-slow approach and a </w:t>
      </w:r>
      <w:r w:rsidRPr="0092026C">
        <w:rPr>
          <w:rStyle w:val="StyleUnderline"/>
        </w:rPr>
        <w:t xml:space="preserve">“significantly” smaller plan than the one Democratic </w:t>
      </w:r>
      <w:proofErr w:type="gramStart"/>
      <w:r w:rsidRPr="0092026C">
        <w:rPr>
          <w:rStyle w:val="StyleUnderline"/>
        </w:rPr>
        <w:t>leaders</w:t>
      </w:r>
      <w:proofErr w:type="gramEnd"/>
      <w:r w:rsidRPr="0092026C">
        <w:rPr>
          <w:rStyle w:val="StyleUnderline"/>
        </w:rPr>
        <w:t xml:space="preserve"> and the White House have endorsed.</w:t>
      </w:r>
    </w:p>
    <w:p w14:paraId="512E3D9A" w14:textId="77777777" w:rsidR="00273158" w:rsidRPr="0092026C" w:rsidRDefault="00273158" w:rsidP="00273158">
      <w:r w:rsidRPr="0092026C">
        <w:t>“By placing a strategic pause on this budgetary proposal, by significantly reducing the size of any possible reconciliation bill to only what America can afford and needs to spend, we can and will build a better and stronger nation for all our families,” Manchin said in the op-ed.</w:t>
      </w:r>
    </w:p>
    <w:p w14:paraId="75FE1848" w14:textId="77777777" w:rsidR="00273158" w:rsidRPr="0092026C" w:rsidRDefault="00273158" w:rsidP="00273158">
      <w:r w:rsidRPr="0092026C">
        <w:t>Manchin’s resistance to the core of Biden’s economic plan caps a politically painful month for a White House that has grappled with a chaotic withdrawal from Afghanistan, a resurgent pandemic and a massive hurricane that cut a path of death and damage from Louisiana to New York.</w:t>
      </w:r>
    </w:p>
    <w:p w14:paraId="2FF66C1B" w14:textId="77777777" w:rsidR="00273158" w:rsidRPr="0092026C" w:rsidRDefault="00273158" w:rsidP="00273158">
      <w:r w:rsidRPr="0092026C">
        <w:t xml:space="preserve">In comments Wednesday at an event hosted by the West Virginia Chamber of Commerce, </w:t>
      </w:r>
      <w:r w:rsidRPr="0092026C">
        <w:rPr>
          <w:rStyle w:val="StyleUnderline"/>
        </w:rPr>
        <w:t xml:space="preserve">the </w:t>
      </w:r>
      <w:r w:rsidRPr="00DD25D9">
        <w:rPr>
          <w:rStyle w:val="StyleUnderline"/>
          <w:highlight w:val="green"/>
        </w:rPr>
        <w:t>moderate Democrat</w:t>
      </w:r>
      <w:r w:rsidRPr="0092026C">
        <w:rPr>
          <w:rStyle w:val="StyleUnderline"/>
        </w:rPr>
        <w:t xml:space="preserve"> said his party should “hit the pause button.”</w:t>
      </w:r>
      <w:r w:rsidRPr="0092026C">
        <w:t xml:space="preserve"> Lawmakers, he said, have too many other pressing issues before them, including heightening national security concerns after the Taliban takeover of Afghanistan.</w:t>
      </w:r>
    </w:p>
    <w:p w14:paraId="1B9E1BA8" w14:textId="77777777" w:rsidR="00273158" w:rsidRPr="0092026C" w:rsidRDefault="00273158" w:rsidP="00273158">
      <w:r w:rsidRPr="0092026C">
        <w:t>“Let’s sit back. Let’s see what happens. We have so much on our plate,” he said.</w:t>
      </w:r>
    </w:p>
    <w:p w14:paraId="1B97B953" w14:textId="77777777" w:rsidR="00273158" w:rsidRPr="0092026C" w:rsidRDefault="00273158" w:rsidP="00273158">
      <w:pPr>
        <w:rPr>
          <w:rStyle w:val="StyleUnderline"/>
        </w:rPr>
      </w:pPr>
      <w:r w:rsidRPr="0092026C">
        <w:rPr>
          <w:rStyle w:val="StyleUnderline"/>
        </w:rPr>
        <w:t xml:space="preserve">Manchin’s comments come as </w:t>
      </w:r>
      <w:r w:rsidRPr="00DD25D9">
        <w:rPr>
          <w:rStyle w:val="StyleUnderline"/>
          <w:highlight w:val="green"/>
        </w:rPr>
        <w:t>Democratic</w:t>
      </w:r>
      <w:r w:rsidRPr="0092026C">
        <w:rPr>
          <w:rStyle w:val="StyleUnderline"/>
        </w:rPr>
        <w:t xml:space="preserve"> leaders and committee chairs in the </w:t>
      </w:r>
      <w:r w:rsidRPr="00DD25D9">
        <w:rPr>
          <w:rStyle w:val="StyleUnderline"/>
          <w:highlight w:val="green"/>
        </w:rPr>
        <w:t>Senate</w:t>
      </w:r>
      <w:r w:rsidRPr="0092026C">
        <w:rPr>
          <w:rStyle w:val="StyleUnderline"/>
        </w:rPr>
        <w:t xml:space="preserve"> and </w:t>
      </w:r>
      <w:proofErr w:type="gramStart"/>
      <w:r w:rsidRPr="0092026C">
        <w:rPr>
          <w:rStyle w:val="StyleUnderline"/>
        </w:rPr>
        <w:t>House work</w:t>
      </w:r>
      <w:proofErr w:type="gramEnd"/>
      <w:r w:rsidRPr="0092026C">
        <w:rPr>
          <w:rStyle w:val="StyleUnderline"/>
        </w:rPr>
        <w:t xml:space="preserve"> out the specifics of the economic package</w:t>
      </w:r>
      <w:r w:rsidRPr="0092026C">
        <w:t xml:space="preserve">, with a goal of moving it through Congress soon after lawmakers return from a recess later this month. </w:t>
      </w:r>
      <w:r w:rsidRPr="00DD25D9">
        <w:rPr>
          <w:rStyle w:val="StyleUnderline"/>
          <w:highlight w:val="green"/>
        </w:rPr>
        <w:t>All</w:t>
      </w:r>
      <w:r w:rsidRPr="0092026C">
        <w:rPr>
          <w:rStyle w:val="StyleUnderline"/>
        </w:rPr>
        <w:t xml:space="preserve"> members of the Senate Democratic caucus </w:t>
      </w:r>
      <w:r w:rsidRPr="00DD25D9">
        <w:rPr>
          <w:rStyle w:val="StyleUnderline"/>
          <w:highlight w:val="green"/>
        </w:rPr>
        <w:t>would have to back the measure</w:t>
      </w:r>
      <w:r w:rsidRPr="0092026C">
        <w:rPr>
          <w:rStyle w:val="StyleUnderline"/>
        </w:rPr>
        <w:t xml:space="preserve"> for it</w:t>
      </w:r>
      <w:r w:rsidRPr="0092026C">
        <w:t xml:space="preserve"> to get the 51 votes needed </w:t>
      </w:r>
      <w:r w:rsidRPr="0092026C">
        <w:rPr>
          <w:rStyle w:val="StyleUnderline"/>
        </w:rPr>
        <w:t>to pass, with Vice President Kamala Harris providing the tie-breaking vote.</w:t>
      </w:r>
    </w:p>
    <w:p w14:paraId="26AD6EF5" w14:textId="77777777" w:rsidR="00273158" w:rsidRPr="0092026C" w:rsidRDefault="00273158" w:rsidP="00273158">
      <w:r w:rsidRPr="0092026C">
        <w:t>A spokesman for Senate Majority Leader Chuck Schumer didn’t immediately respond to a request for comment about Manchin’s request, and White House Press Secretary Jen Psaki did not immediately provide a comment.</w:t>
      </w:r>
    </w:p>
    <w:p w14:paraId="6686839E" w14:textId="77777777" w:rsidR="00273158" w:rsidRPr="0092026C" w:rsidRDefault="00273158" w:rsidP="00273158">
      <w:r w:rsidRPr="0092026C">
        <w:t>The chair of the Congressional Progressive Caucus, Representative Pramila Jayapal, replied “Absolutely not” on Twitter to Manchin’s idea of a pause.</w:t>
      </w:r>
    </w:p>
    <w:p w14:paraId="517443B3" w14:textId="77777777" w:rsidR="00273158" w:rsidRPr="0092026C" w:rsidRDefault="00273158" w:rsidP="00273158">
      <w:pPr>
        <w:rPr>
          <w:rStyle w:val="StyleUnderline"/>
        </w:rPr>
      </w:pPr>
      <w:r w:rsidRPr="0092026C">
        <w:rPr>
          <w:rStyle w:val="StyleUnderline"/>
        </w:rPr>
        <w:t xml:space="preserve">The spending package also is facing obstacles in the </w:t>
      </w:r>
      <w:r w:rsidRPr="00DD25D9">
        <w:rPr>
          <w:rStyle w:val="StyleUnderline"/>
          <w:highlight w:val="green"/>
        </w:rPr>
        <w:t>House</w:t>
      </w:r>
      <w:r w:rsidRPr="0092026C">
        <w:rPr>
          <w:rStyle w:val="StyleUnderline"/>
        </w:rPr>
        <w:t xml:space="preserve">. Democrats </w:t>
      </w:r>
      <w:r w:rsidRPr="00DD25D9">
        <w:rPr>
          <w:rStyle w:val="StyleUnderline"/>
          <w:highlight w:val="green"/>
        </w:rPr>
        <w:t>can only afford three defections</w:t>
      </w:r>
      <w:r w:rsidRPr="0092026C">
        <w:rPr>
          <w:rStyle w:val="StyleUnderline"/>
        </w:rPr>
        <w:t xml:space="preserve"> in that chamber if Republicans are united in opposition, and </w:t>
      </w:r>
      <w:r w:rsidRPr="00DD25D9">
        <w:rPr>
          <w:rStyle w:val="StyleUnderline"/>
          <w:highlight w:val="green"/>
        </w:rPr>
        <w:t>some moderate Democrats</w:t>
      </w:r>
      <w:r w:rsidRPr="0092026C">
        <w:rPr>
          <w:rStyle w:val="StyleUnderline"/>
        </w:rPr>
        <w:t xml:space="preserve"> also </w:t>
      </w:r>
      <w:r w:rsidRPr="00DD25D9">
        <w:rPr>
          <w:rStyle w:val="StyleUnderline"/>
          <w:highlight w:val="green"/>
        </w:rPr>
        <w:t>are balking</w:t>
      </w:r>
      <w:r w:rsidRPr="0092026C">
        <w:rPr>
          <w:rStyle w:val="StyleUnderline"/>
        </w:rPr>
        <w:t xml:space="preserve"> at the size of the package being drawn up.</w:t>
      </w:r>
    </w:p>
    <w:p w14:paraId="74561B2B" w14:textId="77777777" w:rsidR="00273158" w:rsidRPr="0092026C" w:rsidRDefault="00273158" w:rsidP="00273158">
      <w:r w:rsidRPr="00DD25D9">
        <w:rPr>
          <w:rStyle w:val="StyleUnderline"/>
          <w:highlight w:val="green"/>
        </w:rPr>
        <w:t>Manchin</w:t>
      </w:r>
      <w:r w:rsidRPr="0092026C">
        <w:rPr>
          <w:rStyle w:val="StyleUnderline"/>
        </w:rPr>
        <w:t xml:space="preserve"> also </w:t>
      </w:r>
      <w:r w:rsidRPr="00DD25D9">
        <w:rPr>
          <w:rStyle w:val="StyleUnderline"/>
          <w:highlight w:val="green"/>
        </w:rPr>
        <w:t>called on</w:t>
      </w:r>
      <w:r w:rsidRPr="0092026C">
        <w:rPr>
          <w:rStyle w:val="StyleUnderline"/>
        </w:rPr>
        <w:t xml:space="preserve"> the House to pass</w:t>
      </w:r>
      <w:r w:rsidRPr="0092026C">
        <w:t xml:space="preserve"> within a few weeks a Senate-passed $550 billion </w:t>
      </w:r>
      <w:r w:rsidRPr="00DD25D9">
        <w:rPr>
          <w:rStyle w:val="StyleUnderline"/>
          <w:highlight w:val="green"/>
        </w:rPr>
        <w:t>bipartisan infrastructure bill</w:t>
      </w:r>
      <w:r w:rsidRPr="0092026C">
        <w:t>. House Speaker Nancy Pelosi has promised progressives in the chamber that she will marry that legislation with the much bigger Democrat-only tax-and-spending package, although moderates have been promised an infrastructure vote by late September.</w:t>
      </w:r>
    </w:p>
    <w:p w14:paraId="265D251A" w14:textId="77777777" w:rsidR="00273158" w:rsidRPr="00D30718" w:rsidRDefault="00273158" w:rsidP="00273158">
      <w:pPr>
        <w:pStyle w:val="Heading4"/>
      </w:pPr>
      <w:proofErr w:type="spellStart"/>
      <w:r>
        <w:t>Ev</w:t>
      </w:r>
      <w:proofErr w:type="spellEnd"/>
      <w:r>
        <w:t xml:space="preserve"> from this week proves progress but </w:t>
      </w:r>
      <w:proofErr w:type="spellStart"/>
      <w:r>
        <w:t>its</w:t>
      </w:r>
      <w:proofErr w:type="spellEnd"/>
      <w:r>
        <w:t xml:space="preserve"> on the brink</w:t>
      </w:r>
    </w:p>
    <w:p w14:paraId="5E652040" w14:textId="77777777" w:rsidR="00273158" w:rsidRPr="00393B09" w:rsidRDefault="00273158" w:rsidP="00273158">
      <w:r w:rsidRPr="00CF6E4B">
        <w:rPr>
          <w:rStyle w:val="Style13ptBold"/>
        </w:rPr>
        <w:t>Cochrane, et al 10/1</w:t>
      </w:r>
      <w:r>
        <w:t xml:space="preserve"> </w:t>
      </w:r>
      <w:r w:rsidRPr="00393B09">
        <w:t xml:space="preserve">(Emily Cochrane, Luke Broadwater and Jonathan Weisman, [], </w:t>
      </w:r>
      <w:r>
        <w:t>10-8-2021</w:t>
      </w:r>
      <w:r w:rsidRPr="00393B09">
        <w:t xml:space="preserve">, “Biden puts the infrastructure bill on hold, saying Democrats need to unite on social </w:t>
      </w:r>
      <w:proofErr w:type="gramStart"/>
      <w:r w:rsidRPr="00393B09">
        <w:t>spending.“</w:t>
      </w:r>
      <w:proofErr w:type="gramEnd"/>
      <w:r w:rsidRPr="00393B09">
        <w:t xml:space="preserve">, No Publication, accessed: 10-8-2021, https://www.nytimes.com/2021/10/01/us/politics/house-infrastructure-delay-vote.html)  </w:t>
      </w:r>
      <w:proofErr w:type="spellStart"/>
      <w:r w:rsidRPr="00393B09">
        <w:t>ajs</w:t>
      </w:r>
      <w:proofErr w:type="spellEnd"/>
    </w:p>
    <w:p w14:paraId="68930DDD" w14:textId="77777777" w:rsidR="00273158" w:rsidRPr="00393B09" w:rsidRDefault="00273158" w:rsidP="00273158">
      <w:r w:rsidRPr="00393B09">
        <w:t xml:space="preserve">Mr. Cuellar noted that </w:t>
      </w:r>
      <w:r w:rsidRPr="00F9152F">
        <w:rPr>
          <w:rStyle w:val="StyleUnderline"/>
          <w:highlight w:val="green"/>
        </w:rPr>
        <w:t>moderates had</w:t>
      </w:r>
      <w:r w:rsidRPr="00393B09">
        <w:rPr>
          <w:rStyle w:val="StyleUnderline"/>
        </w:rPr>
        <w:t xml:space="preserve"> an </w:t>
      </w:r>
      <w:r w:rsidRPr="00F9152F">
        <w:rPr>
          <w:rStyle w:val="StyleUnderline"/>
          <w:highlight w:val="green"/>
        </w:rPr>
        <w:t>agreement with</w:t>
      </w:r>
      <w:r w:rsidRPr="00393B09">
        <w:rPr>
          <w:rStyle w:val="StyleUnderline"/>
        </w:rPr>
        <w:t xml:space="preserve"> Speaker </w:t>
      </w:r>
      <w:r w:rsidRPr="00F9152F">
        <w:rPr>
          <w:rStyle w:val="StyleUnderline"/>
        </w:rPr>
        <w:t>Nancy</w:t>
      </w:r>
      <w:r w:rsidRPr="00393B09">
        <w:rPr>
          <w:rStyle w:val="StyleUnderline"/>
        </w:rPr>
        <w:t xml:space="preserve"> </w:t>
      </w:r>
      <w:r w:rsidRPr="00F9152F">
        <w:rPr>
          <w:rStyle w:val="StyleUnderline"/>
          <w:highlight w:val="green"/>
        </w:rPr>
        <w:t>Pelosi</w:t>
      </w:r>
      <w:r w:rsidRPr="00393B09">
        <w:rPr>
          <w:rStyle w:val="StyleUnderline"/>
        </w:rPr>
        <w:t xml:space="preserve"> of California </w:t>
      </w:r>
      <w:r w:rsidRPr="00F9152F">
        <w:rPr>
          <w:rStyle w:val="StyleUnderline"/>
          <w:highlight w:val="green"/>
        </w:rPr>
        <w:t>to vote on the bill</w:t>
      </w:r>
      <w:r w:rsidRPr="00393B09">
        <w:rPr>
          <w:rStyle w:val="StyleUnderline"/>
        </w:rPr>
        <w:t xml:space="preserve"> this week</w:t>
      </w:r>
      <w:r w:rsidRPr="00393B09">
        <w:t>, and said it was up to her how to handle that promise.</w:t>
      </w:r>
    </w:p>
    <w:p w14:paraId="6C87D696" w14:textId="77777777" w:rsidR="00273158" w:rsidRPr="00393B09" w:rsidRDefault="00273158" w:rsidP="00273158">
      <w:r w:rsidRPr="00393B09">
        <w:t xml:space="preserve">On Friday evening, Ms. Pelosi indefinitely postponed a vote on the infrastructure bill that she had promised to </w:t>
      </w:r>
      <w:proofErr w:type="gramStart"/>
      <w:r w:rsidRPr="00393B09">
        <w:t>moderates</w:t>
      </w:r>
      <w:proofErr w:type="gramEnd"/>
      <w:r w:rsidRPr="00393B09">
        <w:t xml:space="preserve"> who had publicly pushed for a stand-alone vote. She wrote in a letter to colleagues, “Clearly, the bipartisan infrastructure bill will pass once we have agreement on the reconciliation bill.”</w:t>
      </w:r>
    </w:p>
    <w:p w14:paraId="324029A3" w14:textId="77777777" w:rsidR="00273158" w:rsidRPr="00393B09" w:rsidRDefault="00273158" w:rsidP="00273158">
      <w:pPr>
        <w:rPr>
          <w:rStyle w:val="StyleUnderline"/>
        </w:rPr>
      </w:pPr>
      <w:r w:rsidRPr="00393B09">
        <w:t xml:space="preserve">“Our priority to create jobs in the health care, family and climate agendas is a shared value,” she wrote, adding that leading </w:t>
      </w:r>
      <w:r w:rsidRPr="00F9152F">
        <w:rPr>
          <w:rStyle w:val="StyleUnderline"/>
          <w:highlight w:val="green"/>
        </w:rPr>
        <w:t>lawmakers</w:t>
      </w:r>
      <w:r w:rsidRPr="00393B09">
        <w:t xml:space="preserve"> were “still </w:t>
      </w:r>
      <w:r w:rsidRPr="00F9152F">
        <w:rPr>
          <w:rStyle w:val="StyleUnderline"/>
          <w:highlight w:val="green"/>
        </w:rPr>
        <w:t>working for clarity and consensus</w:t>
      </w:r>
      <w:r w:rsidRPr="00393B09">
        <w:rPr>
          <w:rStyle w:val="StyleUnderline"/>
        </w:rPr>
        <w:t>.”</w:t>
      </w:r>
    </w:p>
    <w:p w14:paraId="628A107A" w14:textId="77777777" w:rsidR="00273158" w:rsidRPr="00393B09" w:rsidRDefault="00273158" w:rsidP="00273158">
      <w:r w:rsidRPr="00393B09">
        <w:t>Representative Pramila Jayapal of Washington, the chairwoman of the Congressional Progressive Caucus, said Mr. Biden “was very clear” that the two bills were tied together.</w:t>
      </w:r>
    </w:p>
    <w:p w14:paraId="65A71659" w14:textId="77777777" w:rsidR="00273158" w:rsidRPr="00393B09" w:rsidRDefault="00273158" w:rsidP="00273158">
      <w:r w:rsidRPr="00393B09">
        <w:t>He emphasized that he supported the bipartisan infrastructure bill, according to Ms. Jayapal, and said, “If I thought I could do it right now, I would, but we need to get this reconciliation bill.”</w:t>
      </w:r>
    </w:p>
    <w:p w14:paraId="5611421A" w14:textId="77777777" w:rsidR="00273158" w:rsidRPr="00393B09" w:rsidRDefault="00273158" w:rsidP="00273158">
      <w:r w:rsidRPr="00393B09">
        <w:t>“</w:t>
      </w:r>
      <w:r w:rsidRPr="00F9152F">
        <w:rPr>
          <w:rStyle w:val="StyleUnderline"/>
          <w:highlight w:val="green"/>
        </w:rPr>
        <w:t>It’s going to be tough</w:t>
      </w:r>
      <w:r w:rsidRPr="00393B09">
        <w:t xml:space="preserve">,” Ms. Jayapal added. “Like </w:t>
      </w:r>
      <w:r w:rsidRPr="00F9152F">
        <w:rPr>
          <w:rStyle w:val="StyleUnderline"/>
          <w:highlight w:val="green"/>
        </w:rPr>
        <w:t>we’re going to have to come down in our number</w:t>
      </w:r>
      <w:r w:rsidRPr="00393B09">
        <w:rPr>
          <w:rStyle w:val="StyleUnderline"/>
        </w:rPr>
        <w:t>,</w:t>
      </w:r>
      <w:r w:rsidRPr="00393B09">
        <w:t xml:space="preserve"> and we’re going to have to do that work and see what we can get to.”</w:t>
      </w:r>
    </w:p>
    <w:p w14:paraId="6F21BD41" w14:textId="77777777" w:rsidR="00273158" w:rsidRPr="00393B09" w:rsidRDefault="00273158" w:rsidP="00273158">
      <w:r w:rsidRPr="00393B09">
        <w:t>The House will now leave Washington for two weeks of remote committee work, with the promise of 72 hours’ notice before being called back.</w:t>
      </w:r>
    </w:p>
    <w:p w14:paraId="7C665055" w14:textId="77777777" w:rsidR="00273158" w:rsidRPr="00EB092E" w:rsidRDefault="00273158" w:rsidP="00273158"/>
    <w:p w14:paraId="7C24D878" w14:textId="77777777" w:rsidR="00273158" w:rsidRPr="0092026C" w:rsidRDefault="00273158" w:rsidP="00273158"/>
    <w:p w14:paraId="2C915CB8" w14:textId="77777777" w:rsidR="00273158" w:rsidRPr="0092026C" w:rsidRDefault="00273158" w:rsidP="00273158">
      <w:pPr>
        <w:pStyle w:val="Heading4"/>
        <w:rPr>
          <w:rFonts w:cs="Calibri"/>
        </w:rPr>
      </w:pPr>
      <w:r w:rsidRPr="0092026C">
        <w:rPr>
          <w:rFonts w:cs="Calibri"/>
        </w:rPr>
        <w:t>General bipartisanship could spark compromise but the plan’s partisan nature tanks any shot</w:t>
      </w:r>
    </w:p>
    <w:p w14:paraId="5F9ED2B0" w14:textId="77777777" w:rsidR="00273158" w:rsidRPr="0092026C" w:rsidRDefault="00273158" w:rsidP="00273158">
      <w:proofErr w:type="spellStart"/>
      <w:r w:rsidRPr="0092026C">
        <w:rPr>
          <w:rStyle w:val="Heading4Char"/>
          <w:rFonts w:cs="Calibri"/>
        </w:rPr>
        <w:t>Montanari</w:t>
      </w:r>
      <w:proofErr w:type="spellEnd"/>
      <w:r w:rsidRPr="0092026C">
        <w:rPr>
          <w:rStyle w:val="Heading4Char"/>
          <w:rFonts w:cs="Calibri"/>
        </w:rPr>
        <w:t xml:space="preserve"> 21</w:t>
      </w:r>
      <w:r w:rsidRPr="0092026C">
        <w:t xml:space="preserve"> “Biden’s Undermining Of U.S. Intellectual Property Rights Is Dangerous And Will Hurt Pandemic Response,” Lorenzo </w:t>
      </w:r>
      <w:proofErr w:type="spellStart"/>
      <w:r w:rsidRPr="0092026C">
        <w:t>Montanari</w:t>
      </w:r>
      <w:proofErr w:type="spellEnd"/>
      <w:r w:rsidRPr="0092026C">
        <w:t xml:space="preserve"> [executive director of Property Rights Alliance, an advocacy policy group in charge of publishing the International Property Rights Index], May 12, 2021 </w:t>
      </w:r>
      <w:hyperlink r:id="rId7" w:history="1">
        <w:r w:rsidRPr="0092026C">
          <w:rPr>
            <w:rStyle w:val="Hyperlink"/>
          </w:rPr>
          <w:t>https://www.forbes.com/sites/lorenzomontanari/2021/05/12/bidens-undermining-of-us-intellectual-property-rights-is-dangerous-and-will-hurt-pandemic-response/?sh=4a74c5004890</w:t>
        </w:r>
      </w:hyperlink>
      <w:r w:rsidRPr="0092026C">
        <w:t xml:space="preserve"> SM</w:t>
      </w:r>
    </w:p>
    <w:p w14:paraId="6B058D97" w14:textId="77777777" w:rsidR="00273158" w:rsidRPr="0092026C" w:rsidRDefault="00273158" w:rsidP="00273158">
      <w:r w:rsidRPr="0092026C">
        <w:rPr>
          <w:rStyle w:val="StyleUnderline"/>
        </w:rPr>
        <w:t>Republican Congressman</w:t>
      </w:r>
      <w:r w:rsidRPr="0092026C">
        <w:t xml:space="preserve"> Byron </w:t>
      </w:r>
      <w:proofErr w:type="spellStart"/>
      <w:r w:rsidRPr="0092026C">
        <w:t>Donalds</w:t>
      </w:r>
      <w:proofErr w:type="spellEnd"/>
      <w:r w:rsidRPr="0092026C">
        <w:t xml:space="preserve"> (R-Fla.) </w:t>
      </w:r>
      <w:r w:rsidRPr="0092026C">
        <w:rPr>
          <w:rStyle w:val="StyleUnderline"/>
        </w:rPr>
        <w:t>is working on a new piece of legislation titled "Preventing Foreign Attempts to Erode Healthcare Innovation Act” to block the White House IP waiver position and to "prevent the Biden Administration from senselessly giving away America's intellectual property to countries like China</w:t>
      </w:r>
      <w:r w:rsidRPr="0092026C">
        <w:t xml:space="preserve">”. IP rights are enshrined in Article 1, Section 8, Clause 8 of the U.S. Constitution of 1787, “To promote the progress of science and useful arts, by securing for limited times to authors and inventors the exclusive right to their respective writings and discoveries.” As a central pillar to American history and constitutionalism for 244 years, IP converges tradition and progress to enrich the lives of citizens and society.  </w:t>
      </w:r>
    </w:p>
    <w:p w14:paraId="4F15CA06" w14:textId="77777777" w:rsidR="00273158" w:rsidRPr="0092026C" w:rsidRDefault="00273158" w:rsidP="00273158">
      <w:r w:rsidRPr="00DD25D9">
        <w:rPr>
          <w:rStyle w:val="StyleUnderline"/>
          <w:highlight w:val="green"/>
        </w:rPr>
        <w:t>Waiving IP</w:t>
      </w:r>
      <w:r w:rsidRPr="0092026C">
        <w:rPr>
          <w:rStyle w:val="StyleUnderline"/>
        </w:rPr>
        <w:t xml:space="preserve"> rights not only </w:t>
      </w:r>
      <w:r w:rsidRPr="00DD25D9">
        <w:rPr>
          <w:rStyle w:val="StyleUnderline"/>
          <w:highlight w:val="green"/>
        </w:rPr>
        <w:t>goes</w:t>
      </w:r>
      <w:r w:rsidRPr="0092026C">
        <w:rPr>
          <w:rStyle w:val="StyleUnderline"/>
        </w:rPr>
        <w:t xml:space="preserve"> directly </w:t>
      </w:r>
      <w:r w:rsidRPr="00DD25D9">
        <w:rPr>
          <w:rStyle w:val="StyleUnderline"/>
          <w:highlight w:val="green"/>
        </w:rPr>
        <w:t>against</w:t>
      </w:r>
      <w:r w:rsidRPr="0092026C">
        <w:rPr>
          <w:rStyle w:val="StyleUnderline"/>
        </w:rPr>
        <w:t xml:space="preserve"> America’s </w:t>
      </w:r>
      <w:r w:rsidRPr="00DD25D9">
        <w:rPr>
          <w:rStyle w:val="StyleUnderline"/>
          <w:highlight w:val="green"/>
        </w:rPr>
        <w:t>core values and</w:t>
      </w:r>
      <w:r w:rsidRPr="0092026C">
        <w:rPr>
          <w:rStyle w:val="StyleUnderline"/>
        </w:rPr>
        <w:t xml:space="preserve"> threatens public health but </w:t>
      </w:r>
      <w:r w:rsidRPr="00DD25D9">
        <w:rPr>
          <w:rStyle w:val="StyleUnderline"/>
          <w:highlight w:val="green"/>
        </w:rPr>
        <w:t>wanes potential for bipartisan efforts. “Congress</w:t>
      </w:r>
      <w:r w:rsidRPr="0092026C">
        <w:rPr>
          <w:rStyle w:val="StyleUnderline"/>
        </w:rPr>
        <w:t xml:space="preserve"> has </w:t>
      </w:r>
      <w:r w:rsidRPr="00DD25D9">
        <w:rPr>
          <w:rStyle w:val="StyleUnderline"/>
          <w:highlight w:val="green"/>
        </w:rPr>
        <w:t>spent decades</w:t>
      </w:r>
      <w:r w:rsidRPr="0092026C">
        <w:rPr>
          <w:rStyle w:val="StyleUnderline"/>
        </w:rPr>
        <w:t xml:space="preserve"> wrangling </w:t>
      </w:r>
      <w:r w:rsidRPr="00DD25D9">
        <w:rPr>
          <w:rStyle w:val="StyleUnderline"/>
          <w:highlight w:val="green"/>
        </w:rPr>
        <w:t>over</w:t>
      </w:r>
      <w:r w:rsidRPr="0092026C">
        <w:rPr>
          <w:rStyle w:val="StyleUnderline"/>
        </w:rPr>
        <w:t xml:space="preserve"> </w:t>
      </w:r>
      <w:r w:rsidRPr="0092026C">
        <w:t xml:space="preserve">the contours of </w:t>
      </w:r>
      <w:r w:rsidRPr="00DD25D9">
        <w:rPr>
          <w:rStyle w:val="StyleUnderline"/>
          <w:highlight w:val="green"/>
        </w:rPr>
        <w:t>patent protections</w:t>
      </w:r>
      <w:r w:rsidRPr="0092026C">
        <w:t xml:space="preserve">,” WSJ’s Kimberley A. Strassel says, “producing bipartisan legislation from the Bayh-Dole Act of 1980 and the Hatch-Waxman Act of 1984 to the Leahy-Smith Act of 2011.” </w:t>
      </w:r>
      <w:r w:rsidRPr="0092026C">
        <w:rPr>
          <w:rStyle w:val="StyleUnderline"/>
        </w:rPr>
        <w:t xml:space="preserve">All these </w:t>
      </w:r>
      <w:r w:rsidRPr="00DD25D9">
        <w:rPr>
          <w:rStyle w:val="StyleUnderline"/>
          <w:highlight w:val="green"/>
        </w:rPr>
        <w:t>bipartisan efforts</w:t>
      </w:r>
      <w:r w:rsidRPr="0092026C">
        <w:rPr>
          <w:rStyle w:val="StyleUnderline"/>
        </w:rPr>
        <w:t xml:space="preserve"> to defend American inventors with a strong and fair IP system risk being </w:t>
      </w:r>
      <w:r w:rsidRPr="00DD25D9">
        <w:rPr>
          <w:rStyle w:val="StyleUnderline"/>
          <w:highlight w:val="green"/>
        </w:rPr>
        <w:t>seriously damaged</w:t>
      </w:r>
      <w:r w:rsidRPr="0092026C">
        <w:t xml:space="preserve"> with this Biden move.</w:t>
      </w:r>
    </w:p>
    <w:p w14:paraId="11F41EE0" w14:textId="77777777" w:rsidR="00273158" w:rsidRDefault="00273158" w:rsidP="00273158">
      <w:pPr>
        <w:pStyle w:val="Heading4"/>
      </w:pPr>
      <w:r>
        <w:t xml:space="preserve">Infrastructure reform </w:t>
      </w:r>
      <w:r>
        <w:rPr>
          <w:u w:val="single"/>
        </w:rPr>
        <w:t>solves Existential Climate Change</w:t>
      </w:r>
      <w:r>
        <w:t xml:space="preserve"> – it results in </w:t>
      </w:r>
      <w:r>
        <w:rPr>
          <w:u w:val="single"/>
        </w:rPr>
        <w:t>spill-over</w:t>
      </w:r>
      <w:r>
        <w:t>.</w:t>
      </w:r>
    </w:p>
    <w:p w14:paraId="5D5130EB" w14:textId="77777777" w:rsidR="00273158" w:rsidRPr="00387727" w:rsidRDefault="00273158" w:rsidP="00273158">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8" w:history="1">
        <w:r w:rsidRPr="007313BB">
          <w:rPr>
            <w:rStyle w:val="Hyperlink"/>
          </w:rPr>
          <w:t>https://www.usatoday.com/story/opinion/todaysdebate/2021/07/20/climate-change-biden-infrastructure-bill-good-start/7877118002/</w:t>
        </w:r>
      </w:hyperlink>
      <w:r>
        <w:t xml:space="preserve"> //Elmer </w:t>
      </w:r>
    </w:p>
    <w:p w14:paraId="0ECE9465" w14:textId="77777777" w:rsidR="00273158" w:rsidRPr="00EB092E" w:rsidRDefault="00273158" w:rsidP="00273158">
      <w:pPr>
        <w:rPr>
          <w:szCs w:val="26"/>
        </w:rPr>
      </w:pPr>
      <w:r w:rsidRPr="00EB092E">
        <w:rPr>
          <w:b/>
          <w:sz w:val="26"/>
          <w:szCs w:val="26"/>
          <w:highlight w:val="green"/>
          <w:u w:val="single"/>
        </w:rPr>
        <w:t>Not long ago</w:t>
      </w:r>
      <w:r w:rsidRPr="00EB092E">
        <w:rPr>
          <w:sz w:val="26"/>
          <w:szCs w:val="26"/>
          <w:u w:val="single"/>
        </w:rPr>
        <w:t xml:space="preserve">, </w:t>
      </w:r>
      <w:r w:rsidRPr="00EB092E">
        <w:rPr>
          <w:b/>
          <w:sz w:val="26"/>
          <w:szCs w:val="26"/>
          <w:highlight w:val="green"/>
          <w:u w:val="single"/>
        </w:rPr>
        <w:t>climate change</w:t>
      </w:r>
      <w:r w:rsidRPr="00EB092E">
        <w:rPr>
          <w:sz w:val="26"/>
          <w:szCs w:val="26"/>
          <w:highlight w:val="green"/>
          <w:u w:val="single"/>
        </w:rPr>
        <w:t xml:space="preserve"> </w:t>
      </w:r>
      <w:r w:rsidRPr="00EB092E">
        <w:rPr>
          <w:sz w:val="26"/>
          <w:szCs w:val="26"/>
          <w:u w:val="single"/>
        </w:rPr>
        <w:t xml:space="preserve">for many Americans </w:t>
      </w:r>
      <w:r w:rsidRPr="00EB092E">
        <w:rPr>
          <w:b/>
          <w:sz w:val="26"/>
          <w:szCs w:val="26"/>
          <w:highlight w:val="green"/>
          <w:u w:val="single"/>
        </w:rPr>
        <w:t>was</w:t>
      </w:r>
      <w:r w:rsidRPr="00EB092E">
        <w:rPr>
          <w:sz w:val="26"/>
          <w:szCs w:val="26"/>
          <w:highlight w:val="green"/>
          <w:u w:val="single"/>
        </w:rPr>
        <w:t xml:space="preserve"> </w:t>
      </w:r>
      <w:r w:rsidRPr="00EB092E">
        <w:rPr>
          <w:sz w:val="26"/>
          <w:szCs w:val="26"/>
          <w:u w:val="single"/>
        </w:rPr>
        <w:t xml:space="preserve">like </w:t>
      </w:r>
      <w:r w:rsidRPr="00EB092E">
        <w:rPr>
          <w:b/>
          <w:sz w:val="26"/>
          <w:szCs w:val="26"/>
          <w:highlight w:val="green"/>
          <w:u w:val="single"/>
        </w:rPr>
        <w:t>a distant bell</w:t>
      </w:r>
      <w:r w:rsidRPr="00EB092E">
        <w:rPr>
          <w:sz w:val="26"/>
          <w:szCs w:val="26"/>
          <w:u w:val="single"/>
        </w:rPr>
        <w:t>. News of starving polar bears or melting glaciers was tragic and disturbing, but other worldly</w:t>
      </w:r>
      <w:r w:rsidRPr="00EB092E">
        <w:rPr>
          <w:szCs w:val="26"/>
        </w:rPr>
        <w:t xml:space="preserve">. Not </w:t>
      </w:r>
      <w:proofErr w:type="spellStart"/>
      <w:proofErr w:type="gramStart"/>
      <w:r w:rsidRPr="00EB092E">
        <w:rPr>
          <w:szCs w:val="26"/>
        </w:rPr>
        <w:t>any more</w:t>
      </w:r>
      <w:proofErr w:type="spellEnd"/>
      <w:proofErr w:type="gramEnd"/>
      <w:r w:rsidRPr="00EB092E">
        <w:rPr>
          <w:szCs w:val="26"/>
        </w:rPr>
        <w:t xml:space="preserve">. </w:t>
      </w:r>
      <w:r w:rsidRPr="00EB092E">
        <w:rPr>
          <w:b/>
          <w:sz w:val="26"/>
          <w:szCs w:val="26"/>
          <w:highlight w:val="green"/>
          <w:u w:val="single"/>
        </w:rPr>
        <w:t>Top climate scientists</w:t>
      </w:r>
      <w:r w:rsidRPr="00EB092E">
        <w:rPr>
          <w:sz w:val="26"/>
          <w:szCs w:val="26"/>
          <w:highlight w:val="green"/>
          <w:u w:val="single"/>
        </w:rPr>
        <w:t xml:space="preserve"> </w:t>
      </w:r>
      <w:r w:rsidRPr="00EB092E">
        <w:rPr>
          <w:sz w:val="26"/>
          <w:szCs w:val="26"/>
          <w:u w:val="single"/>
        </w:rPr>
        <w:t xml:space="preserve">from around the world </w:t>
      </w:r>
      <w:r w:rsidRPr="00EB092E">
        <w:rPr>
          <w:b/>
          <w:sz w:val="26"/>
          <w:szCs w:val="26"/>
          <w:highlight w:val="green"/>
          <w:u w:val="single"/>
          <w:bdr w:val="single" w:sz="4" w:space="0" w:color="auto"/>
        </w:rPr>
        <w:t>warned of a "code red for humanity</w:t>
      </w:r>
      <w:r w:rsidRPr="00EB092E">
        <w:rPr>
          <w:sz w:val="26"/>
          <w:szCs w:val="26"/>
          <w:u w:val="single"/>
        </w:rPr>
        <w:t>" in a report issued Monday that says severe, human-caused global warming is become unassailable.</w:t>
      </w:r>
      <w:r w:rsidRPr="00EB092E">
        <w:rPr>
          <w:szCs w:val="26"/>
        </w:rPr>
        <w:t xml:space="preserve"> </w:t>
      </w:r>
      <w:r w:rsidRPr="00EB092E">
        <w:rPr>
          <w:sz w:val="26"/>
          <w:szCs w:val="26"/>
          <w:u w:val="single"/>
        </w:rPr>
        <w:t>Proof of the findings by the United Nations' Intergovernmental Panel on Climate Change is a now a factor of daily life.</w:t>
      </w:r>
      <w:r w:rsidRPr="00EB092E">
        <w:rPr>
          <w:szCs w:val="26"/>
        </w:rPr>
        <w:t xml:space="preserve"> Due to </w:t>
      </w:r>
      <w:r w:rsidRPr="00EB092E">
        <w:rPr>
          <w:b/>
          <w:sz w:val="26"/>
          <w:szCs w:val="26"/>
          <w:highlight w:val="green"/>
          <w:u w:val="single"/>
        </w:rPr>
        <w:t>intense heat waves and drought</w:t>
      </w:r>
      <w:r w:rsidRPr="00EB092E">
        <w:rPr>
          <w:szCs w:val="26"/>
        </w:rPr>
        <w:t xml:space="preserve">, 107 wildfires – including the largest ever in California – are now raging across the West, consuming 2.3 million acres. Earlier this summer, hundreds of people died in unprecedented triple-digit heat in Oregon, </w:t>
      </w:r>
      <w:proofErr w:type="gramStart"/>
      <w:r w:rsidRPr="00EB092E">
        <w:rPr>
          <w:szCs w:val="26"/>
        </w:rPr>
        <w:t>Washington</w:t>
      </w:r>
      <w:proofErr w:type="gramEnd"/>
      <w:r w:rsidRPr="00EB092E">
        <w:rPr>
          <w:szCs w:val="2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what mankind has done to the atmo</w:t>
      </w:r>
      <w:r w:rsidRPr="00EB092E">
        <w:rPr>
          <w:b/>
          <w:sz w:val="26"/>
          <w:szCs w:val="26"/>
          <w:highlight w:val="green"/>
          <w:u w:val="single"/>
        </w:rPr>
        <w:t>sphere are now 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EB092E">
        <w:rPr>
          <w:szCs w:val="26"/>
        </w:rPr>
        <w:t>Hayhoe</w:t>
      </w:r>
      <w:proofErr w:type="spellEnd"/>
      <w:r w:rsidRPr="00EB092E">
        <w:rPr>
          <w:szCs w:val="26"/>
        </w:rPr>
        <w:t xml:space="preserv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EB092E">
        <w:rPr>
          <w:szCs w:val="26"/>
        </w:rPr>
        <w:t>So</w:t>
      </w:r>
      <w:proofErr w:type="gramEnd"/>
      <w:r w:rsidRPr="00EB092E">
        <w:rPr>
          <w:szCs w:val="26"/>
        </w:rPr>
        <w:t xml:space="preserve"> what's at issue? </w:t>
      </w:r>
      <w:r w:rsidRPr="00EB092E">
        <w:rPr>
          <w:sz w:val="26"/>
          <w:szCs w:val="26"/>
          <w:u w:val="single"/>
        </w:rPr>
        <w:t xml:space="preserve">A </w:t>
      </w:r>
      <w:proofErr w:type="gramStart"/>
      <w:r w:rsidRPr="00EB092E">
        <w:rPr>
          <w:sz w:val="26"/>
          <w:szCs w:val="26"/>
          <w:u w:val="single"/>
        </w:rPr>
        <w:t>trillion dollar</w:t>
      </w:r>
      <w:proofErr w:type="gramEnd"/>
      <w:r w:rsidRPr="00EB092E">
        <w:rPr>
          <w:sz w:val="26"/>
          <w:szCs w:val="26"/>
          <w:u w:val="single"/>
        </w:rPr>
        <w:t xml:space="preserve">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 xml:space="preserve">cap millions of abandoned oil and gas wells spewing greenhouse </w:t>
      </w:r>
      <w:proofErr w:type="gramStart"/>
      <w:r w:rsidRPr="00EB092E">
        <w:rPr>
          <w:b/>
          <w:sz w:val="26"/>
          <w:szCs w:val="26"/>
          <w:highlight w:val="green"/>
          <w:u w:val="single"/>
        </w:rPr>
        <w:t>gases</w:t>
      </w:r>
      <w:r w:rsidRPr="00EB092E">
        <w:rPr>
          <w:sz w:val="26"/>
          <w:szCs w:val="26"/>
          <w:u w:val="single"/>
        </w:rPr>
        <w:t xml:space="preserve">, </w:t>
      </w:r>
      <w:r w:rsidRPr="00EB092E">
        <w:rPr>
          <w:b/>
          <w:sz w:val="26"/>
          <w:szCs w:val="26"/>
          <w:highlight w:val="green"/>
          <w:u w:val="single"/>
        </w:rPr>
        <w:t>and</w:t>
      </w:r>
      <w:proofErr w:type="gramEnd"/>
      <w:r w:rsidRPr="00EB092E">
        <w:rPr>
          <w:b/>
          <w:sz w:val="26"/>
          <w:szCs w:val="26"/>
          <w:highlight w:val="green"/>
          <w:u w:val="single"/>
        </w:rPr>
        <w:t xml:space="preserve">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EB092E">
        <w:rPr>
          <w:sz w:val="26"/>
          <w:szCs w:val="26"/>
          <w:u w:val="single"/>
        </w:rPr>
        <w:t>investments</w:t>
      </w:r>
      <w:proofErr w:type="gramEnd"/>
      <w:r w:rsidRPr="00EB092E">
        <w:rPr>
          <w:sz w:val="26"/>
          <w:szCs w:val="26"/>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261FA52F" w14:textId="77777777" w:rsidR="00273158" w:rsidRPr="00521A85" w:rsidRDefault="00273158" w:rsidP="00273158"/>
    <w:p w14:paraId="2710C249" w14:textId="77777777" w:rsidR="00273158" w:rsidRPr="0092026C" w:rsidRDefault="00273158" w:rsidP="00273158">
      <w:pPr>
        <w:pStyle w:val="Heading4"/>
        <w:rPr>
          <w:rFonts w:cs="Calibri"/>
        </w:rPr>
      </w:pPr>
      <w:r w:rsidRPr="0092026C">
        <w:rPr>
          <w:rFonts w:cs="Calibri"/>
        </w:rPr>
        <w:t xml:space="preserve">Short-term action to mitigate climate change solves </w:t>
      </w:r>
      <w:r w:rsidRPr="0092026C">
        <w:rPr>
          <w:rFonts w:cs="Calibri"/>
          <w:u w:val="single"/>
        </w:rPr>
        <w:t>extinction</w:t>
      </w:r>
      <w:r w:rsidRPr="0092026C">
        <w:rPr>
          <w:rFonts w:cs="Calibri"/>
        </w:rPr>
        <w:t xml:space="preserve"> and </w:t>
      </w:r>
      <w:r w:rsidRPr="0092026C">
        <w:rPr>
          <w:rFonts w:cs="Calibri"/>
          <w:u w:val="single"/>
        </w:rPr>
        <w:t xml:space="preserve">nuclear war </w:t>
      </w:r>
    </w:p>
    <w:p w14:paraId="48FA2590" w14:textId="77777777" w:rsidR="00273158" w:rsidRPr="0092026C" w:rsidRDefault="00273158" w:rsidP="00273158">
      <w:r w:rsidRPr="0092026C">
        <w:rPr>
          <w:b/>
          <w:bCs/>
          <w:sz w:val="26"/>
          <w:szCs w:val="26"/>
        </w:rPr>
        <w:t>Pester 8/30/21</w:t>
      </w:r>
      <w:r w:rsidRPr="0092026C">
        <w:t xml:space="preserve"> </w:t>
      </w:r>
      <w:r w:rsidRPr="0092026C">
        <w:rPr>
          <w:szCs w:val="16"/>
        </w:rPr>
        <w:t xml:space="preserve">(Patrick, staff writer for Live Science. His background is in wildlife </w:t>
      </w:r>
      <w:proofErr w:type="gramStart"/>
      <w:r w:rsidRPr="0092026C">
        <w:rPr>
          <w:szCs w:val="16"/>
        </w:rPr>
        <w:t>conservation</w:t>
      </w:r>
      <w:proofErr w:type="gramEnd"/>
      <w:r w:rsidRPr="0092026C">
        <w:rPr>
          <w:szCs w:val="16"/>
        </w:rPr>
        <w:t xml:space="preserve"> and he has worked with endangered species around the world. Patrick holds a master's degree in international journalism from Cardiff University in the U.K. and is currently finishing a second master's degree in biodiversity, </w:t>
      </w:r>
      <w:proofErr w:type="gramStart"/>
      <w:r w:rsidRPr="0092026C">
        <w:rPr>
          <w:szCs w:val="16"/>
        </w:rPr>
        <w:t>evolution</w:t>
      </w:r>
      <w:proofErr w:type="gramEnd"/>
      <w:r w:rsidRPr="0092026C">
        <w:rPr>
          <w:szCs w:val="16"/>
        </w:rPr>
        <w:t xml:space="preserve"> and conservation in action at Middlesex University London. Citing </w:t>
      </w:r>
      <w:r w:rsidRPr="0092026C">
        <w:rPr>
          <w:b/>
          <w:bCs/>
          <w:szCs w:val="16"/>
        </w:rPr>
        <w:t>Luke Kemp, a research associate at the Centre for the Study of Existential Risk at the University of Cambridg</w:t>
      </w:r>
      <w:r w:rsidRPr="0092026C">
        <w:rPr>
          <w:szCs w:val="16"/>
        </w:rPr>
        <w:t xml:space="preserve">e in the United Kingdom AND </w:t>
      </w:r>
      <w:r w:rsidRPr="0092026C">
        <w:rPr>
          <w:b/>
          <w:bCs/>
          <w:szCs w:val="16"/>
          <w:u w:val="single"/>
        </w:rPr>
        <w:t xml:space="preserve">Michael Mann, PhD, </w:t>
      </w:r>
      <w:r w:rsidRPr="0092026C">
        <w:rPr>
          <w:b/>
          <w:bCs/>
          <w:szCs w:val="16"/>
        </w:rPr>
        <w:t>distinguished professor of atmospheric science at Penn State</w:t>
      </w:r>
      <w:r w:rsidRPr="0092026C">
        <w:rPr>
          <w:szCs w:val="16"/>
        </w:rPr>
        <w:t xml:space="preserve">. “Could climate change make humans go extinct?” </w:t>
      </w:r>
      <w:hyperlink r:id="rId9" w:history="1">
        <w:r w:rsidRPr="0092026C">
          <w:rPr>
            <w:rStyle w:val="Hyperlink"/>
            <w:szCs w:val="16"/>
          </w:rPr>
          <w:t>https://www.livescience.com/climate-change-humans-extinct.html August 30</w:t>
        </w:r>
      </w:hyperlink>
      <w:r w:rsidRPr="0092026C">
        <w:rPr>
          <w:szCs w:val="16"/>
        </w:rPr>
        <w:t xml:space="preserve">, </w:t>
      </w:r>
      <w:proofErr w:type="gramStart"/>
      <w:r w:rsidRPr="0092026C">
        <w:rPr>
          <w:szCs w:val="16"/>
        </w:rPr>
        <w:t>2021)DR</w:t>
      </w:r>
      <w:proofErr w:type="gramEnd"/>
      <w:r w:rsidRPr="0092026C">
        <w:rPr>
          <w:szCs w:val="16"/>
        </w:rPr>
        <w:t xml:space="preserve"> 21</w:t>
      </w:r>
    </w:p>
    <w:p w14:paraId="3F7FE43F" w14:textId="77777777" w:rsidR="00273158" w:rsidRPr="0092026C" w:rsidRDefault="00273158" w:rsidP="00273158">
      <w:pPr>
        <w:rPr>
          <w:u w:val="single"/>
        </w:rPr>
      </w:pPr>
      <w:r w:rsidRPr="0092026C">
        <w:t xml:space="preserve">According to Mann, </w:t>
      </w:r>
      <w:r w:rsidRPr="00DD25D9">
        <w:rPr>
          <w:highlight w:val="green"/>
          <w:u w:val="single"/>
        </w:rPr>
        <w:t xml:space="preserve">a global temperature </w:t>
      </w:r>
      <w:proofErr w:type="gramStart"/>
      <w:r w:rsidRPr="00DD25D9">
        <w:rPr>
          <w:highlight w:val="green"/>
          <w:u w:val="single"/>
        </w:rPr>
        <w:t>increase</w:t>
      </w:r>
      <w:proofErr w:type="gramEnd"/>
      <w:r w:rsidRPr="00DD25D9">
        <w:rPr>
          <w:highlight w:val="green"/>
          <w:u w:val="single"/>
        </w:rPr>
        <w:t xml:space="preserve"> of</w:t>
      </w:r>
      <w:r w:rsidRPr="0092026C">
        <w:t xml:space="preserve"> 5.4 degrees Fahrenheit (</w:t>
      </w:r>
      <w:r w:rsidRPr="00DD25D9">
        <w:rPr>
          <w:rStyle w:val="Emphasis"/>
          <w:highlight w:val="green"/>
        </w:rPr>
        <w:t>3</w:t>
      </w:r>
      <w:r w:rsidRPr="0092026C">
        <w:t xml:space="preserve"> degrees </w:t>
      </w:r>
      <w:r w:rsidRPr="00DD25D9">
        <w:rPr>
          <w:rStyle w:val="Emphasis"/>
          <w:highlight w:val="green"/>
        </w:rPr>
        <w:t>C</w:t>
      </w:r>
      <w:r w:rsidRPr="0092026C">
        <w:rPr>
          <w:rStyle w:val="Emphasis"/>
        </w:rPr>
        <w:t>elsius</w:t>
      </w:r>
      <w:r w:rsidRPr="0092026C">
        <w:t xml:space="preserve">) or more </w:t>
      </w:r>
      <w:r w:rsidRPr="00DD25D9">
        <w:rPr>
          <w:highlight w:val="green"/>
          <w:u w:val="single"/>
        </w:rPr>
        <w:t>could lead to</w:t>
      </w:r>
      <w:r w:rsidRPr="0092026C">
        <w:rPr>
          <w:u w:val="single"/>
        </w:rPr>
        <w:t xml:space="preserve"> </w:t>
      </w:r>
      <w:r w:rsidRPr="0092026C">
        <w:rPr>
          <w:rStyle w:val="Emphasis"/>
        </w:rPr>
        <w:t>a collapse of our societal infrastructure</w:t>
      </w:r>
      <w:r w:rsidRPr="0092026C">
        <w:rPr>
          <w:u w:val="single"/>
        </w:rPr>
        <w:t xml:space="preserve"> and </w:t>
      </w:r>
      <w:r w:rsidRPr="00DD25D9">
        <w:rPr>
          <w:rStyle w:val="Emphasis"/>
          <w:highlight w:val="green"/>
        </w:rPr>
        <w:t>massive unrest</w:t>
      </w:r>
      <w:r w:rsidRPr="00DD25D9">
        <w:rPr>
          <w:highlight w:val="green"/>
          <w:u w:val="single"/>
        </w:rPr>
        <w:t xml:space="preserve"> and </w:t>
      </w:r>
      <w:r w:rsidRPr="00DD25D9">
        <w:rPr>
          <w:rStyle w:val="Emphasis"/>
          <w:highlight w:val="green"/>
        </w:rPr>
        <w:t>conflict</w:t>
      </w:r>
      <w:r w:rsidRPr="0092026C">
        <w:rPr>
          <w:u w:val="single"/>
        </w:rPr>
        <w:t xml:space="preserve">, which, in turn, could lead to </w:t>
      </w:r>
      <w:r w:rsidRPr="00DD25D9">
        <w:rPr>
          <w:highlight w:val="green"/>
          <w:u w:val="single"/>
        </w:rPr>
        <w:t>a future that resembles</w:t>
      </w:r>
      <w:r w:rsidRPr="0092026C">
        <w:rPr>
          <w:u w:val="single"/>
        </w:rPr>
        <w:t xml:space="preserve"> some Hollywood </w:t>
      </w:r>
      <w:r w:rsidRPr="00DD25D9">
        <w:rPr>
          <w:rStyle w:val="Emphasis"/>
          <w:highlight w:val="green"/>
        </w:rPr>
        <w:t>dystopian films</w:t>
      </w:r>
      <w:r w:rsidRPr="0092026C">
        <w:rPr>
          <w:rStyle w:val="Emphasis"/>
        </w:rPr>
        <w:t>. </w:t>
      </w:r>
    </w:p>
    <w:p w14:paraId="2864240C" w14:textId="77777777" w:rsidR="00273158" w:rsidRPr="0092026C" w:rsidRDefault="00273158" w:rsidP="00273158">
      <w:r w:rsidRPr="0092026C">
        <w:rPr>
          <w:u w:val="single"/>
        </w:rPr>
        <w:t xml:space="preserve">One way climate change could trigger a societal collapse is by creating </w:t>
      </w:r>
      <w:r w:rsidRPr="00DD25D9">
        <w:rPr>
          <w:rStyle w:val="Emphasis"/>
          <w:highlight w:val="green"/>
        </w:rPr>
        <w:t>food insecurity</w:t>
      </w:r>
      <w:r w:rsidRPr="00DD25D9">
        <w:rPr>
          <w:highlight w:val="green"/>
        </w:rPr>
        <w:t>.</w:t>
      </w:r>
      <w:r w:rsidRPr="0092026C">
        <w:t xml:space="preserve"> </w:t>
      </w:r>
      <w:r w:rsidRPr="0092026C">
        <w:rPr>
          <w:u w:val="single"/>
        </w:rPr>
        <w:t>Warming the planet has a range of negative impacts on food production, including increasing the water deficit and thereby reducing food harvests, </w:t>
      </w:r>
      <w:hyperlink r:id="rId10" w:history="1">
        <w:r w:rsidRPr="0092026C">
          <w:rPr>
            <w:rStyle w:val="Hyperlink"/>
          </w:rPr>
          <w:t>Live Science previously reported</w:t>
        </w:r>
      </w:hyperlink>
      <w:r w:rsidRPr="0092026C">
        <w:t xml:space="preserve">. </w:t>
      </w:r>
      <w:r w:rsidRPr="0092026C">
        <w:rPr>
          <w:u w:val="single"/>
        </w:rPr>
        <w:t xml:space="preserve">Food production losses can </w:t>
      </w:r>
      <w:r w:rsidRPr="00DD25D9">
        <w:rPr>
          <w:highlight w:val="green"/>
          <w:u w:val="single"/>
        </w:rPr>
        <w:t>increase</w:t>
      </w:r>
      <w:r w:rsidRPr="0092026C">
        <w:rPr>
          <w:u w:val="single"/>
        </w:rPr>
        <w:t xml:space="preserve"> </w:t>
      </w:r>
      <w:r w:rsidRPr="0092026C">
        <w:rPr>
          <w:rStyle w:val="Emphasis"/>
        </w:rPr>
        <w:t xml:space="preserve">human </w:t>
      </w:r>
      <w:r w:rsidRPr="00DD25D9">
        <w:rPr>
          <w:rStyle w:val="Emphasis"/>
          <w:highlight w:val="green"/>
        </w:rPr>
        <w:t>death</w:t>
      </w:r>
      <w:r w:rsidRPr="0092026C">
        <w:rPr>
          <w:rStyle w:val="Emphasis"/>
        </w:rPr>
        <w:t>s</w:t>
      </w:r>
      <w:r w:rsidRPr="0092026C">
        <w:rPr>
          <w:u w:val="single"/>
        </w:rPr>
        <w:t xml:space="preserve"> and </w:t>
      </w:r>
      <w:r w:rsidRPr="00DD25D9">
        <w:rPr>
          <w:rStyle w:val="Emphasis"/>
          <w:highlight w:val="green"/>
        </w:rPr>
        <w:t>drive economic loss</w:t>
      </w:r>
      <w:r w:rsidRPr="00DD25D9">
        <w:rPr>
          <w:highlight w:val="green"/>
          <w:u w:val="single"/>
        </w:rPr>
        <w:t xml:space="preserve"> and</w:t>
      </w:r>
      <w:r w:rsidRPr="0092026C">
        <w:rPr>
          <w:u w:val="single"/>
        </w:rPr>
        <w:t xml:space="preserve"> </w:t>
      </w:r>
      <w:r w:rsidRPr="0092026C">
        <w:rPr>
          <w:rStyle w:val="Emphasis"/>
        </w:rPr>
        <w:t>socio-</w:t>
      </w:r>
      <w:r w:rsidRPr="00DD25D9">
        <w:rPr>
          <w:rStyle w:val="Emphasis"/>
          <w:highlight w:val="green"/>
        </w:rPr>
        <w:t>political instability</w:t>
      </w:r>
      <w:r w:rsidRPr="0092026C">
        <w:rPr>
          <w:u w:val="single"/>
        </w:rPr>
        <w:t>,</w:t>
      </w:r>
      <w:r w:rsidRPr="0092026C">
        <w:t xml:space="preserve"> among other factors, that </w:t>
      </w:r>
      <w:r w:rsidRPr="0092026C">
        <w:rPr>
          <w:u w:val="single"/>
        </w:rPr>
        <w:t xml:space="preserve">may trigger a breakdown of our institutions </w:t>
      </w:r>
      <w:r w:rsidRPr="00DD25D9">
        <w:rPr>
          <w:highlight w:val="green"/>
          <w:u w:val="single"/>
        </w:rPr>
        <w:t>and</w:t>
      </w:r>
      <w:r w:rsidRPr="0092026C">
        <w:rPr>
          <w:u w:val="single"/>
        </w:rPr>
        <w:t xml:space="preserve"> increase the </w:t>
      </w:r>
      <w:r w:rsidRPr="00DD25D9">
        <w:rPr>
          <w:highlight w:val="green"/>
          <w:u w:val="single"/>
        </w:rPr>
        <w:t>risk</w:t>
      </w:r>
      <w:r w:rsidRPr="0092026C">
        <w:rPr>
          <w:u w:val="single"/>
        </w:rPr>
        <w:t xml:space="preserve"> of </w:t>
      </w:r>
      <w:r w:rsidRPr="0092026C">
        <w:rPr>
          <w:rStyle w:val="Emphasis"/>
        </w:rPr>
        <w:t xml:space="preserve">a </w:t>
      </w:r>
      <w:r w:rsidRPr="00DD25D9">
        <w:rPr>
          <w:rStyle w:val="Emphasis"/>
          <w:highlight w:val="green"/>
        </w:rPr>
        <w:t>societal collapse</w:t>
      </w:r>
      <w:r w:rsidRPr="0092026C">
        <w:t>, according to a study published Feb. 21 in the journal </w:t>
      </w:r>
      <w:hyperlink r:id="rId11" w:tgtFrame="_blank" w:history="1">
        <w:r w:rsidRPr="0092026C">
          <w:rPr>
            <w:rStyle w:val="Hyperlink"/>
          </w:rPr>
          <w:t>Climatic Change</w:t>
        </w:r>
      </w:hyperlink>
      <w:r w:rsidRPr="0092026C">
        <w:t>. </w:t>
      </w:r>
    </w:p>
    <w:p w14:paraId="24C7AE10" w14:textId="77777777" w:rsidR="00273158" w:rsidRPr="0092026C" w:rsidRDefault="00273158" w:rsidP="00273158">
      <w:pPr>
        <w:rPr>
          <w:sz w:val="12"/>
          <w:szCs w:val="12"/>
        </w:rPr>
      </w:pPr>
      <w:r w:rsidRPr="0092026C">
        <w:rPr>
          <w:sz w:val="12"/>
          <w:szCs w:val="12"/>
        </w:rPr>
        <w:t>Related: </w:t>
      </w:r>
      <w:hyperlink r:id="rId12" w:history="1">
        <w:r w:rsidRPr="0092026C">
          <w:rPr>
            <w:rStyle w:val="Hyperlink"/>
            <w:sz w:val="12"/>
            <w:szCs w:val="12"/>
          </w:rPr>
          <w:t>Has the Earth ever been this hot before?</w:t>
        </w:r>
      </w:hyperlink>
    </w:p>
    <w:p w14:paraId="1B6D5D27" w14:textId="77777777" w:rsidR="00273158" w:rsidRPr="0092026C" w:rsidRDefault="00273158" w:rsidP="00273158">
      <w:pPr>
        <w:rPr>
          <w:sz w:val="12"/>
          <w:szCs w:val="12"/>
        </w:rPr>
      </w:pPr>
      <w:r w:rsidRPr="0092026C">
        <w:rPr>
          <w:sz w:val="12"/>
          <w:szCs w:val="12"/>
        </w:rPr>
        <w:t>Past extinctions and collapses </w:t>
      </w:r>
    </w:p>
    <w:p w14:paraId="4D9B63A1" w14:textId="77777777" w:rsidR="00273158" w:rsidRPr="0092026C" w:rsidRDefault="00273158" w:rsidP="00273158">
      <w:r w:rsidRPr="0092026C">
        <w:t>Kemp studies previous civilization collapses and the risk of climate change. Extinctions and catastrophes almost always involve multiple factors, he said, but he thinks</w:t>
      </w:r>
      <w:r w:rsidRPr="0092026C">
        <w:rPr>
          <w:u w:val="single"/>
        </w:rPr>
        <w:t xml:space="preserve"> </w:t>
      </w:r>
      <w:r w:rsidRPr="00DD25D9">
        <w:rPr>
          <w:highlight w:val="green"/>
          <w:u w:val="single"/>
        </w:rPr>
        <w:t xml:space="preserve">if humans were to go </w:t>
      </w:r>
      <w:r w:rsidRPr="00DD25D9">
        <w:rPr>
          <w:rStyle w:val="Emphasis"/>
          <w:highlight w:val="green"/>
        </w:rPr>
        <w:t>extinct</w:t>
      </w:r>
      <w:r w:rsidRPr="00DD25D9">
        <w:rPr>
          <w:highlight w:val="green"/>
          <w:u w:val="single"/>
        </w:rPr>
        <w:t>, climate change would</w:t>
      </w:r>
      <w:r w:rsidRPr="0092026C">
        <w:rPr>
          <w:u w:val="single"/>
        </w:rPr>
        <w:t xml:space="preserve"> likely </w:t>
      </w:r>
      <w:r w:rsidRPr="00DD25D9">
        <w:rPr>
          <w:rStyle w:val="Emphasis"/>
          <w:highlight w:val="green"/>
        </w:rPr>
        <w:t>be the main culprit.</w:t>
      </w:r>
      <w:r w:rsidRPr="0092026C">
        <w:rPr>
          <w:u w:val="single"/>
        </w:rPr>
        <w:t> </w:t>
      </w:r>
    </w:p>
    <w:p w14:paraId="5D49F5BF" w14:textId="77777777" w:rsidR="00273158" w:rsidRPr="0092026C" w:rsidRDefault="00273158" w:rsidP="00273158">
      <w:pPr>
        <w:rPr>
          <w:u w:val="single"/>
        </w:rPr>
      </w:pPr>
      <w:r w:rsidRPr="0092026C">
        <w:rPr>
          <w:u w:val="single"/>
        </w:rPr>
        <w:t>"If I'm to say, what do I think is the biggest contributor to the potential for human extinction going towards the future? Then climate change, no doubt," Kemp told Live Science. </w:t>
      </w:r>
    </w:p>
    <w:p w14:paraId="79658D8E" w14:textId="77777777" w:rsidR="00273158" w:rsidRPr="0092026C" w:rsidRDefault="00273158" w:rsidP="00273158">
      <w:r w:rsidRPr="00DD25D9">
        <w:rPr>
          <w:rStyle w:val="Emphasis"/>
          <w:highlight w:val="green"/>
        </w:rPr>
        <w:t>All</w:t>
      </w:r>
      <w:r w:rsidRPr="0092026C">
        <w:rPr>
          <w:u w:val="single"/>
        </w:rPr>
        <w:t xml:space="preserve"> of the major </w:t>
      </w:r>
      <w:hyperlink r:id="rId13" w:history="1">
        <w:r w:rsidRPr="00DD25D9">
          <w:rPr>
            <w:rStyle w:val="Emphasis"/>
            <w:highlight w:val="green"/>
          </w:rPr>
          <w:t>mass-extinction events</w:t>
        </w:r>
      </w:hyperlink>
      <w:r w:rsidRPr="00DD25D9">
        <w:rPr>
          <w:rStyle w:val="Emphasis"/>
          <w:highlight w:val="green"/>
        </w:rPr>
        <w:t> in</w:t>
      </w:r>
      <w:r w:rsidRPr="0092026C">
        <w:rPr>
          <w:rStyle w:val="Emphasis"/>
        </w:rPr>
        <w:t xml:space="preserve"> Earth's </w:t>
      </w:r>
      <w:r w:rsidRPr="00DD25D9">
        <w:rPr>
          <w:rStyle w:val="Emphasis"/>
          <w:highlight w:val="green"/>
        </w:rPr>
        <w:t>history have involved</w:t>
      </w:r>
      <w:r w:rsidRPr="0092026C">
        <w:rPr>
          <w:u w:val="single"/>
        </w:rPr>
        <w:t xml:space="preserve"> some kind of </w:t>
      </w:r>
      <w:r w:rsidRPr="00DD25D9">
        <w:rPr>
          <w:rStyle w:val="Emphasis"/>
          <w:highlight w:val="green"/>
        </w:rPr>
        <w:t>climatic change</w:t>
      </w:r>
      <w:r w:rsidRPr="0092026C">
        <w:t>, according to Kemp. These events include cooling during the Ordovician-</w:t>
      </w:r>
      <w:hyperlink r:id="rId14" w:history="1">
        <w:r w:rsidRPr="0092026C">
          <w:rPr>
            <w:rStyle w:val="Hyperlink"/>
          </w:rPr>
          <w:t>Silurian</w:t>
        </w:r>
      </w:hyperlink>
      <w:r w:rsidRPr="0092026C">
        <w:t> extinction about 440 million years ago that wiped out 85% of species, and warming during the </w:t>
      </w:r>
      <w:hyperlink r:id="rId15" w:history="1">
        <w:r w:rsidRPr="0092026C">
          <w:rPr>
            <w:rStyle w:val="Hyperlink"/>
          </w:rPr>
          <w:t>Triassic</w:t>
        </w:r>
      </w:hyperlink>
      <w:r w:rsidRPr="0092026C">
        <w:t>-</w:t>
      </w:r>
      <w:hyperlink r:id="rId16" w:history="1">
        <w:r w:rsidRPr="0092026C">
          <w:rPr>
            <w:rStyle w:val="Hyperlink"/>
          </w:rPr>
          <w:t>Jurassic</w:t>
        </w:r>
      </w:hyperlink>
      <w:r w:rsidRPr="0092026C">
        <w:t> extinction about 200 million years ago that killed 80% of species, Live Science previously reported. And more recently, climate change affected the fate of early human relatives. </w:t>
      </w:r>
    </w:p>
    <w:p w14:paraId="47F47360" w14:textId="77777777" w:rsidR="00273158" w:rsidRPr="0092026C" w:rsidRDefault="00273158" w:rsidP="00273158">
      <w:pPr>
        <w:rPr>
          <w:sz w:val="12"/>
          <w:szCs w:val="12"/>
        </w:rPr>
      </w:pPr>
      <w:r w:rsidRPr="0092026C">
        <w:rPr>
          <w:sz w:val="12"/>
          <w:szCs w:val="12"/>
        </w:rPr>
        <w:t>While </w:t>
      </w:r>
      <w:hyperlink r:id="rId17" w:history="1">
        <w:r w:rsidRPr="0092026C">
          <w:rPr>
            <w:rStyle w:val="Hyperlink"/>
            <w:sz w:val="12"/>
            <w:szCs w:val="12"/>
          </w:rPr>
          <w:t>Homo sapiens</w:t>
        </w:r>
      </w:hyperlink>
      <w:r w:rsidRPr="0092026C">
        <w:rPr>
          <w:sz w:val="12"/>
          <w:szCs w:val="12"/>
        </w:rPr>
        <w:t> are obviously not extinct, "we do have a track record of other hominid species going extinct, such as </w:t>
      </w:r>
      <w:hyperlink r:id="rId18" w:history="1">
        <w:r w:rsidRPr="0092026C">
          <w:rPr>
            <w:rStyle w:val="Hyperlink"/>
            <w:sz w:val="12"/>
            <w:szCs w:val="12"/>
          </w:rPr>
          <w:t>Neanderthals</w:t>
        </w:r>
      </w:hyperlink>
      <w:r w:rsidRPr="0092026C">
        <w:rPr>
          <w:sz w:val="12"/>
          <w:szCs w:val="12"/>
        </w:rPr>
        <w:t>," Kemp said. "And in each of these cases, it appears that again, climatic change plays some kind of role." </w:t>
      </w:r>
    </w:p>
    <w:p w14:paraId="07FB0E35" w14:textId="77777777" w:rsidR="00273158" w:rsidRPr="0092026C" w:rsidRDefault="00273158" w:rsidP="00273158">
      <w:pPr>
        <w:rPr>
          <w:sz w:val="12"/>
          <w:szCs w:val="12"/>
        </w:rPr>
      </w:pPr>
      <w:r w:rsidRPr="0092026C">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19" w:history="1">
        <w:r w:rsidRPr="0092026C">
          <w:rPr>
            <w:rStyle w:val="Hyperlink"/>
            <w:sz w:val="12"/>
            <w:szCs w:val="12"/>
          </w:rPr>
          <w:t>Natural History Museum</w:t>
        </w:r>
      </w:hyperlink>
      <w:r w:rsidRPr="0092026C">
        <w:rPr>
          <w:sz w:val="12"/>
          <w:szCs w:val="12"/>
        </w:rPr>
        <w:t> in London. Food loss, driven by climate change, may have also led to a tiny drop in Neanderthal fertility rates, contributing to their extinction, </w:t>
      </w:r>
      <w:hyperlink r:id="rId20" w:history="1">
        <w:r w:rsidRPr="0092026C">
          <w:rPr>
            <w:rStyle w:val="Hyperlink"/>
            <w:sz w:val="12"/>
            <w:szCs w:val="12"/>
          </w:rPr>
          <w:t>Live Science previously reported</w:t>
        </w:r>
      </w:hyperlink>
      <w:r w:rsidRPr="0092026C">
        <w:rPr>
          <w:sz w:val="12"/>
          <w:szCs w:val="12"/>
        </w:rPr>
        <w:t>.</w:t>
      </w:r>
    </w:p>
    <w:p w14:paraId="455CC30C" w14:textId="77777777" w:rsidR="00273158" w:rsidRPr="0092026C" w:rsidRDefault="00273158" w:rsidP="00273158">
      <w:pPr>
        <w:rPr>
          <w:sz w:val="12"/>
          <w:szCs w:val="12"/>
        </w:rPr>
      </w:pPr>
      <w:r w:rsidRPr="0092026C">
        <w:rPr>
          <w:sz w:val="12"/>
          <w:szCs w:val="12"/>
        </w:rPr>
        <w:t>Climate change has also played a role in the collapse of past human civilizations. A </w:t>
      </w:r>
      <w:hyperlink r:id="rId21" w:history="1">
        <w:r w:rsidRPr="0092026C">
          <w:rPr>
            <w:rStyle w:val="Hyperlink"/>
            <w:sz w:val="12"/>
            <w:szCs w:val="12"/>
          </w:rPr>
          <w:t>300-year-long drought</w:t>
        </w:r>
      </w:hyperlink>
      <w:r w:rsidRPr="0092026C">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12B37B41" w14:textId="77777777" w:rsidR="00273158" w:rsidRPr="0092026C" w:rsidRDefault="00273158" w:rsidP="00273158">
      <w:pPr>
        <w:rPr>
          <w:sz w:val="12"/>
          <w:szCs w:val="12"/>
        </w:rPr>
      </w:pPr>
      <w:r w:rsidRPr="0092026C">
        <w:rPr>
          <w:sz w:val="12"/>
          <w:szCs w:val="12"/>
        </w:rPr>
        <w:t xml:space="preserve">Homo sapiens have proven themselves to be highly adaptable and able to cope with many different climates, be they hot, cold, </w:t>
      </w:r>
      <w:proofErr w:type="gramStart"/>
      <w:r w:rsidRPr="0092026C">
        <w:rPr>
          <w:sz w:val="12"/>
          <w:szCs w:val="12"/>
        </w:rPr>
        <w:t>dry</w:t>
      </w:r>
      <w:proofErr w:type="gramEnd"/>
      <w:r w:rsidRPr="0092026C">
        <w:rPr>
          <w:sz w:val="12"/>
          <w:szCs w:val="12"/>
        </w:rPr>
        <w:t xml:space="preserve"> or wet. We can use resources from many different plants and animals and share those resources, along with information, to help us survive in a changing world, according to the </w:t>
      </w:r>
      <w:hyperlink r:id="rId22" w:history="1">
        <w:r w:rsidRPr="0092026C">
          <w:rPr>
            <w:rStyle w:val="Hyperlink"/>
            <w:sz w:val="12"/>
            <w:szCs w:val="12"/>
          </w:rPr>
          <w:t>Smithsonian’s National Museum of Natural History</w:t>
        </w:r>
      </w:hyperlink>
      <w:r w:rsidRPr="0092026C">
        <w:rPr>
          <w:sz w:val="12"/>
          <w:szCs w:val="12"/>
        </w:rPr>
        <w:t>.</w:t>
      </w:r>
    </w:p>
    <w:p w14:paraId="0A8C2291" w14:textId="77777777" w:rsidR="00273158" w:rsidRPr="0092026C" w:rsidRDefault="00273158" w:rsidP="00273158">
      <w:pPr>
        <w:rPr>
          <w:sz w:val="12"/>
          <w:szCs w:val="12"/>
        </w:rPr>
      </w:pPr>
      <w:r w:rsidRPr="0092026C">
        <w:rPr>
          <w:sz w:val="12"/>
          <w:szCs w:val="12"/>
        </w:rPr>
        <w:t>Related: </w:t>
      </w:r>
      <w:hyperlink r:id="rId23" w:history="1">
        <w:r w:rsidRPr="0092026C">
          <w:rPr>
            <w:rStyle w:val="Hyperlink"/>
            <w:sz w:val="12"/>
            <w:szCs w:val="12"/>
          </w:rPr>
          <w:t>How would just 2 degrees of warming change the planet?</w:t>
        </w:r>
      </w:hyperlink>
    </w:p>
    <w:p w14:paraId="3D16BFC3" w14:textId="77777777" w:rsidR="00273158" w:rsidRPr="0092026C" w:rsidRDefault="00273158" w:rsidP="00273158">
      <w:pPr>
        <w:rPr>
          <w:sz w:val="12"/>
          <w:szCs w:val="12"/>
        </w:rPr>
      </w:pPr>
      <w:r w:rsidRPr="0092026C">
        <w:rPr>
          <w:sz w:val="12"/>
          <w:szCs w:val="12"/>
        </w:rPr>
        <w:t>Today, we live in a global, interconnected civilization, but there's reason to believe our species could survive its collapse. A study published on July 21 in the journal </w:t>
      </w:r>
      <w:hyperlink r:id="rId24" w:history="1">
        <w:r w:rsidRPr="0092026C">
          <w:rPr>
            <w:rStyle w:val="Hyperlink"/>
            <w:sz w:val="12"/>
            <w:szCs w:val="12"/>
          </w:rPr>
          <w:t>Sustainability</w:t>
        </w:r>
      </w:hyperlink>
      <w:r w:rsidRPr="0092026C">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2CC76053" w14:textId="77777777" w:rsidR="00273158" w:rsidRPr="0092026C" w:rsidRDefault="00273158" w:rsidP="00273158">
      <w:pPr>
        <w:rPr>
          <w:sz w:val="12"/>
          <w:szCs w:val="12"/>
        </w:rPr>
      </w:pPr>
      <w:r w:rsidRPr="0092026C">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77C72ABD" w14:textId="77777777" w:rsidR="00273158" w:rsidRPr="0092026C" w:rsidRDefault="00273158" w:rsidP="00273158">
      <w:pPr>
        <w:rPr>
          <w:sz w:val="12"/>
          <w:szCs w:val="12"/>
        </w:rPr>
      </w:pPr>
      <w:r w:rsidRPr="0092026C">
        <w:rPr>
          <w:sz w:val="12"/>
          <w:szCs w:val="12"/>
        </w:rPr>
        <w:t>Turning on ourselves </w:t>
      </w:r>
    </w:p>
    <w:p w14:paraId="2EBF85A7" w14:textId="77777777" w:rsidR="00273158" w:rsidRPr="0092026C" w:rsidRDefault="00273158" w:rsidP="00273158">
      <w:r w:rsidRPr="0092026C">
        <w:t xml:space="preserve">The last scenario to consider is </w:t>
      </w:r>
      <w:r w:rsidRPr="0092026C">
        <w:rPr>
          <w:rStyle w:val="Emphasis"/>
        </w:rPr>
        <w:t>climate-driven conflict</w:t>
      </w:r>
      <w:r w:rsidRPr="0092026C">
        <w:t xml:space="preserve">. Kemp explained that in the future, </w:t>
      </w:r>
      <w:r w:rsidRPr="0092026C">
        <w:rPr>
          <w:u w:val="single"/>
        </w:rPr>
        <w:t xml:space="preserve">a scarcity of resources that diminish because of </w:t>
      </w:r>
      <w:r w:rsidRPr="00DD25D9">
        <w:rPr>
          <w:b/>
          <w:bCs/>
          <w:highlight w:val="green"/>
          <w:u w:val="single"/>
        </w:rPr>
        <w:t>climate change could</w:t>
      </w:r>
      <w:r w:rsidRPr="0092026C">
        <w:rPr>
          <w:u w:val="single"/>
        </w:rPr>
        <w:t xml:space="preserve"> potentially </w:t>
      </w:r>
      <w:r w:rsidRPr="00DD25D9">
        <w:rPr>
          <w:rStyle w:val="Emphasis"/>
          <w:highlight w:val="green"/>
        </w:rPr>
        <w:t>create conditions for wars that threaten humanity</w:t>
      </w:r>
      <w:r w:rsidRPr="0092026C">
        <w:rPr>
          <w:u w:val="single"/>
        </w:rPr>
        <w:t xml:space="preserve">. "There's reasons to be concerned that </w:t>
      </w:r>
      <w:r w:rsidRPr="00DD25D9">
        <w:rPr>
          <w:highlight w:val="green"/>
          <w:u w:val="single"/>
        </w:rPr>
        <w:t xml:space="preserve">as </w:t>
      </w:r>
      <w:r w:rsidRPr="00DD25D9">
        <w:rPr>
          <w:rStyle w:val="Emphasis"/>
          <w:highlight w:val="green"/>
        </w:rPr>
        <w:t>water resources dry up</w:t>
      </w:r>
      <w:r w:rsidRPr="0092026C">
        <w:rPr>
          <w:u w:val="single"/>
        </w:rPr>
        <w:t xml:space="preserve"> and </w:t>
      </w:r>
      <w:r w:rsidRPr="0092026C">
        <w:rPr>
          <w:rStyle w:val="Emphasis"/>
        </w:rPr>
        <w:t>scarcity becomes worse</w:t>
      </w:r>
      <w:r w:rsidRPr="0092026C">
        <w:rPr>
          <w:u w:val="single"/>
        </w:rPr>
        <w:t xml:space="preserve">, and the general conditions of living today become much, much worse, then suddenly, the </w:t>
      </w:r>
      <w:r w:rsidRPr="00DD25D9">
        <w:rPr>
          <w:rStyle w:val="Emphasis"/>
          <w:highlight w:val="green"/>
        </w:rPr>
        <w:t>threat of potential nuclear war becomes much higher</w:t>
      </w:r>
      <w:r w:rsidRPr="00DD25D9">
        <w:rPr>
          <w:highlight w:val="green"/>
          <w:u w:val="single"/>
        </w:rPr>
        <w:t>,</w:t>
      </w:r>
      <w:r w:rsidRPr="0092026C">
        <w:t>" Kemp said. </w:t>
      </w:r>
    </w:p>
    <w:p w14:paraId="04772E37" w14:textId="77777777" w:rsidR="00273158" w:rsidRPr="0092026C" w:rsidRDefault="00273158" w:rsidP="00273158">
      <w:pPr>
        <w:rPr>
          <w:u w:val="single"/>
        </w:rPr>
      </w:pPr>
      <w:r w:rsidRPr="0092026C">
        <w:t xml:space="preserve">Put another way, climate change impacts might not directly cause humans to go extinct, but it could lead to events that seriously endanger hundreds of millions, if not billions, of lives. </w:t>
      </w:r>
      <w:r w:rsidRPr="0092026C">
        <w:rPr>
          <w:u w:val="single"/>
        </w:rPr>
        <w:t>A 2019 study published in the journal </w:t>
      </w:r>
      <w:hyperlink r:id="rId25" w:history="1">
        <w:r w:rsidRPr="0092026C">
          <w:rPr>
            <w:rStyle w:val="Hyperlink"/>
            <w:u w:val="single"/>
          </w:rPr>
          <w:t>Science Advances</w:t>
        </w:r>
      </w:hyperlink>
      <w:r w:rsidRPr="0092026C">
        <w:rPr>
          <w:u w:val="single"/>
        </w:rPr>
        <w:t xml:space="preserve"> found that </w:t>
      </w:r>
      <w:r w:rsidRPr="00DD25D9">
        <w:rPr>
          <w:rStyle w:val="Emphasis"/>
          <w:highlight w:val="green"/>
        </w:rPr>
        <w:t>a nuclear conflict</w:t>
      </w:r>
      <w:r w:rsidRPr="0092026C">
        <w:t xml:space="preserve"> between just India and Pakistan, </w:t>
      </w:r>
      <w:r w:rsidRPr="0092026C">
        <w:rPr>
          <w:u w:val="single"/>
        </w:rPr>
        <w:t>with</w:t>
      </w:r>
      <w:r w:rsidRPr="00DD25D9">
        <w:rPr>
          <w:highlight w:val="green"/>
          <w:u w:val="single"/>
        </w:rPr>
        <w:t xml:space="preserve"> a small fraction of the world's nuclear weapons</w:t>
      </w:r>
      <w:r w:rsidRPr="0092026C">
        <w:rPr>
          <w:u w:val="single"/>
        </w:rPr>
        <w:t xml:space="preserve">, </w:t>
      </w:r>
      <w:r w:rsidRPr="00DD25D9">
        <w:rPr>
          <w:highlight w:val="green"/>
          <w:u w:val="single"/>
        </w:rPr>
        <w:t>could kill</w:t>
      </w:r>
      <w:r w:rsidRPr="0092026C">
        <w:rPr>
          <w:u w:val="single"/>
        </w:rPr>
        <w:t xml:space="preserve"> 50 million to </w:t>
      </w:r>
      <w:r w:rsidRPr="00DD25D9">
        <w:rPr>
          <w:rStyle w:val="Emphasis"/>
          <w:highlight w:val="green"/>
        </w:rPr>
        <w:t>125 million people</w:t>
      </w:r>
      <w:r w:rsidRPr="0092026C">
        <w:rPr>
          <w:u w:val="single"/>
        </w:rPr>
        <w:t xml:space="preserve"> in those two countries alone. Nuclear war would also change the climate, such as through temperature drops as burning cities fill the atmosphere with smoke, threatening food production worldwide and potentially </w:t>
      </w:r>
      <w:r w:rsidRPr="00DD25D9">
        <w:rPr>
          <w:highlight w:val="green"/>
          <w:u w:val="single"/>
        </w:rPr>
        <w:t xml:space="preserve">causing </w:t>
      </w:r>
      <w:r w:rsidRPr="00DD25D9">
        <w:rPr>
          <w:rStyle w:val="Emphasis"/>
          <w:highlight w:val="green"/>
        </w:rPr>
        <w:t>mass starvation</w:t>
      </w:r>
      <w:r w:rsidRPr="00DD25D9">
        <w:rPr>
          <w:highlight w:val="green"/>
          <w:u w:val="single"/>
        </w:rPr>
        <w:t>.</w:t>
      </w:r>
    </w:p>
    <w:p w14:paraId="6B349F96" w14:textId="77777777" w:rsidR="00273158" w:rsidRPr="0092026C" w:rsidRDefault="00273158" w:rsidP="00273158">
      <w:pPr>
        <w:rPr>
          <w:sz w:val="12"/>
          <w:szCs w:val="12"/>
        </w:rPr>
      </w:pPr>
      <w:r w:rsidRPr="0092026C">
        <w:rPr>
          <w:sz w:val="12"/>
          <w:szCs w:val="12"/>
        </w:rPr>
        <w:t>What's next?  </w:t>
      </w:r>
    </w:p>
    <w:p w14:paraId="5CDB32C1" w14:textId="77777777" w:rsidR="00273158" w:rsidRPr="0092026C" w:rsidRDefault="00273158" w:rsidP="00273158">
      <w:pPr>
        <w:rPr>
          <w:u w:val="single"/>
        </w:rPr>
      </w:pPr>
      <w:r w:rsidRPr="0092026C">
        <w:t xml:space="preserve">While avoiding complete extinction doesn't sound like much of a climate change silver lining, there is reason for hope. </w:t>
      </w:r>
      <w:r w:rsidRPr="0092026C">
        <w:rPr>
          <w:u w:val="single"/>
        </w:rPr>
        <w:t xml:space="preserve">Experts say </w:t>
      </w:r>
      <w:r w:rsidRPr="00DD25D9">
        <w:rPr>
          <w:rStyle w:val="Emphasis"/>
          <w:highlight w:val="green"/>
        </w:rPr>
        <w:t>it isn't too late to avoid the worst-case scenarios</w:t>
      </w:r>
      <w:r w:rsidRPr="0092026C">
        <w:rPr>
          <w:u w:val="single"/>
        </w:rPr>
        <w:t xml:space="preserve"> with significant cuts to greenhouse gas emissions.</w:t>
      </w:r>
    </w:p>
    <w:p w14:paraId="6036FA4A" w14:textId="77777777" w:rsidR="00273158" w:rsidRPr="0092026C" w:rsidRDefault="00273158" w:rsidP="00273158">
      <w:pPr>
        <w:rPr>
          <w:u w:val="single"/>
        </w:rPr>
      </w:pPr>
      <w:r w:rsidRPr="0092026C">
        <w:rPr>
          <w:u w:val="single"/>
        </w:rPr>
        <w:t>"It is up to us," Mann said. "</w:t>
      </w:r>
      <w:r w:rsidRPr="00DD25D9">
        <w:rPr>
          <w:highlight w:val="green"/>
          <w:u w:val="single"/>
        </w:rPr>
        <w:t>If we fail to reduce</w:t>
      </w:r>
      <w:r w:rsidRPr="0092026C">
        <w:rPr>
          <w:u w:val="single"/>
        </w:rPr>
        <w:t xml:space="preserve"> carbon </w:t>
      </w:r>
      <w:r w:rsidRPr="00DD25D9">
        <w:rPr>
          <w:highlight w:val="green"/>
          <w:u w:val="single"/>
        </w:rPr>
        <w:t xml:space="preserve">emissions substantially </w:t>
      </w:r>
      <w:r w:rsidRPr="00DD25D9">
        <w:rPr>
          <w:rStyle w:val="Emphasis"/>
          <w:highlight w:val="green"/>
        </w:rPr>
        <w:t>in the decade ahead</w:t>
      </w:r>
      <w:r w:rsidRPr="0092026C">
        <w:rPr>
          <w:u w:val="single"/>
        </w:rPr>
        <w:t xml:space="preserve">, </w:t>
      </w:r>
      <w:r w:rsidRPr="00DD25D9">
        <w:rPr>
          <w:highlight w:val="green"/>
          <w:u w:val="single"/>
        </w:rPr>
        <w:t>we are likely committed to</w:t>
      </w:r>
      <w:r w:rsidRPr="0092026C">
        <w:rPr>
          <w:u w:val="single"/>
        </w:rPr>
        <w:t xml:space="preserve"> a worsening of already dangerous </w:t>
      </w:r>
      <w:r w:rsidRPr="00DD25D9">
        <w:rPr>
          <w:rStyle w:val="Emphasis"/>
          <w:highlight w:val="green"/>
        </w:rPr>
        <w:t>extreme weather events</w:t>
      </w:r>
      <w:r w:rsidRPr="0092026C">
        <w:rPr>
          <w:u w:val="single"/>
        </w:rPr>
        <w:t xml:space="preserve">, inundation of coastlines around the world due to melting ice and rising sea level, more pressure on limited resources as a growing global population competes for less food, water and space due to climate change </w:t>
      </w:r>
      <w:r w:rsidRPr="0092026C">
        <w:rPr>
          <w:rStyle w:val="Emphasis"/>
        </w:rPr>
        <w:t>impacts</w:t>
      </w:r>
      <w:r w:rsidRPr="0092026C">
        <w:rPr>
          <w:u w:val="single"/>
        </w:rPr>
        <w:t>. If we act boldly now, we can avoid the worst impacts."</w:t>
      </w:r>
    </w:p>
    <w:p w14:paraId="382CE377" w14:textId="77777777" w:rsidR="00273158" w:rsidRPr="0092026C" w:rsidRDefault="00273158" w:rsidP="00273158"/>
    <w:p w14:paraId="2D1F2C5D" w14:textId="77777777" w:rsidR="00273158" w:rsidRPr="00CC03D4" w:rsidRDefault="00273158" w:rsidP="00273158"/>
    <w:p w14:paraId="1FF5C75A" w14:textId="77777777" w:rsidR="00273158" w:rsidRDefault="00273158" w:rsidP="00273158">
      <w:pPr>
        <w:pStyle w:val="Heading3"/>
        <w:rPr>
          <w:rFonts w:cs="Calibri"/>
        </w:rPr>
      </w:pPr>
      <w:r>
        <w:rPr>
          <w:rFonts w:cs="Calibri"/>
        </w:rPr>
        <w:t>4</w:t>
      </w:r>
    </w:p>
    <w:p w14:paraId="32ED79D3" w14:textId="77777777" w:rsidR="00273158" w:rsidRDefault="00273158" w:rsidP="00273158">
      <w:pPr>
        <w:pStyle w:val="Heading4"/>
      </w:pPr>
      <w:r>
        <w:t>Counterplan: Member states of the WTO should create a pandemic trust fund per Heinrich and Omer.</w:t>
      </w:r>
    </w:p>
    <w:p w14:paraId="5B675AFC" w14:textId="77777777" w:rsidR="00273158" w:rsidRPr="008C3413" w:rsidRDefault="00273158" w:rsidP="00273158">
      <w:pPr>
        <w:pStyle w:val="Heading4"/>
      </w:pPr>
      <w:r>
        <w:t>Solves future pandemics.</w:t>
      </w:r>
    </w:p>
    <w:p w14:paraId="271A4C64" w14:textId="77777777" w:rsidR="00273158" w:rsidRPr="00F73CC7" w:rsidRDefault="00273158" w:rsidP="00273158">
      <w:r w:rsidRPr="00F73CC7">
        <w:rPr>
          <w:rStyle w:val="Style13ptBold"/>
        </w:rPr>
        <w:t>Heinrich &amp; Omer 9-6</w:t>
      </w:r>
      <w:r>
        <w:t xml:space="preserve"> ANDREW C. HEINRICH is Director of Special Projects for the U.S. Senate Foreign Relations Committee. The content of this essay was developed before he joined the U.S. government and reflects his personal views. SAAD B. OMER is Director of the Yale Institute for Global Health.</w:t>
      </w:r>
      <w:r w:rsidRPr="00F73CC7">
        <w:t xml:space="preserve">, 9-6-2021, "The World Isn’t Ready for the Next Outbreak," Foreign Affairs, </w:t>
      </w:r>
      <w:hyperlink r:id="rId26" w:history="1">
        <w:r w:rsidRPr="00683791">
          <w:rPr>
            <w:rStyle w:val="Hyperlink"/>
          </w:rPr>
          <w:t>https://www.foreignaffairs.com/articles/world/2021-09-06/world-isnt-ready-next-outbreak</w:t>
        </w:r>
      </w:hyperlink>
      <w:r>
        <w:t xml:space="preserve"> </w:t>
      </w:r>
      <w:proofErr w:type="spellStart"/>
      <w:r>
        <w:t>mvp</w:t>
      </w:r>
      <w:proofErr w:type="spellEnd"/>
    </w:p>
    <w:p w14:paraId="36F15FD0" w14:textId="77777777" w:rsidR="00273158" w:rsidRPr="00F73CC7" w:rsidRDefault="00273158" w:rsidP="00273158">
      <w:pPr>
        <w:rPr>
          <w:rStyle w:val="StyleUnderline"/>
        </w:rPr>
      </w:pPr>
      <w:r>
        <w:t xml:space="preserve">The global response to COVID-19, alongside </w:t>
      </w:r>
      <w:r w:rsidRPr="00F73CC7">
        <w:rPr>
          <w:rStyle w:val="StyleUnderline"/>
        </w:rPr>
        <w:t xml:space="preserve">the inevitability </w:t>
      </w:r>
      <w:r w:rsidRPr="008C3413">
        <w:rPr>
          <w:rStyle w:val="StyleUnderline"/>
        </w:rPr>
        <w:t xml:space="preserve">of future crises, </w:t>
      </w:r>
      <w:r w:rsidRPr="00EA17AB">
        <w:rPr>
          <w:rStyle w:val="StyleUnderline"/>
        </w:rPr>
        <w:t>demonstrates the need for a permanent institution—developed and maintained during pandemic peacetime— designed to counter the next outbreak. Although states may ordinarily lack the political will to build an organization that will sit in waiting until the next pandemic, the current political climate presents a unique opportunity to act.</w:t>
      </w:r>
    </w:p>
    <w:p w14:paraId="64F56CFA" w14:textId="77777777" w:rsidR="00273158" w:rsidRPr="00F73CC7" w:rsidRDefault="00273158" w:rsidP="00273158">
      <w:pPr>
        <w:rPr>
          <w:rStyle w:val="StyleUnderline"/>
        </w:rPr>
      </w:pPr>
      <w:r w:rsidRPr="00F73CC7">
        <w:rPr>
          <w:rStyle w:val="StyleUnderline"/>
        </w:rPr>
        <w:t xml:space="preserve">The right model for such an organization is </w:t>
      </w:r>
      <w:r w:rsidRPr="008C3413">
        <w:rPr>
          <w:rStyle w:val="StyleUnderline"/>
          <w:highlight w:val="green"/>
        </w:rPr>
        <w:t>a permanent global trust fund</w:t>
      </w:r>
      <w:r>
        <w:t xml:space="preserve">—essentially </w:t>
      </w:r>
      <w:r w:rsidRPr="00F73CC7">
        <w:rPr>
          <w:rStyle w:val="StyleUnderline"/>
        </w:rPr>
        <w:t xml:space="preserve">an insurance policy against large disease outbreaks. This body </w:t>
      </w:r>
      <w:r w:rsidRPr="008C3413">
        <w:rPr>
          <w:rStyle w:val="StyleUnderline"/>
          <w:highlight w:val="green"/>
        </w:rPr>
        <w:t xml:space="preserve">would </w:t>
      </w:r>
      <w:r w:rsidRPr="008C3413">
        <w:rPr>
          <w:rStyle w:val="StyleUnderline"/>
        </w:rPr>
        <w:t>have the financial resources</w:t>
      </w:r>
      <w:r w:rsidRPr="00F73CC7">
        <w:rPr>
          <w:rStyle w:val="StyleUnderline"/>
        </w:rPr>
        <w:t xml:space="preserve">, dexterity, and programming </w:t>
      </w:r>
      <w:r w:rsidRPr="008C3413">
        <w:rPr>
          <w:rStyle w:val="StyleUnderline"/>
        </w:rPr>
        <w:t xml:space="preserve">required to </w:t>
      </w:r>
      <w:r w:rsidRPr="008C3413">
        <w:rPr>
          <w:rStyle w:val="StyleUnderline"/>
          <w:highlight w:val="green"/>
        </w:rPr>
        <w:t>fight future</w:t>
      </w:r>
      <w:r w:rsidRPr="00F73CC7">
        <w:rPr>
          <w:rStyle w:val="StyleUnderline"/>
        </w:rPr>
        <w:t xml:space="preserve"> global </w:t>
      </w:r>
      <w:r w:rsidRPr="008C3413">
        <w:rPr>
          <w:rStyle w:val="StyleUnderline"/>
          <w:highlight w:val="green"/>
        </w:rPr>
        <w:t>pandemics, especially those that</w:t>
      </w:r>
      <w:r w:rsidRPr="00F73CC7">
        <w:rPr>
          <w:rStyle w:val="StyleUnderline"/>
        </w:rPr>
        <w:t xml:space="preserve"> disproportionately </w:t>
      </w:r>
      <w:r w:rsidRPr="008C3413">
        <w:rPr>
          <w:rStyle w:val="StyleUnderline"/>
          <w:highlight w:val="green"/>
        </w:rPr>
        <w:t>impact low-income countries</w:t>
      </w:r>
      <w:r>
        <w:t>. Much like those of a fully realized version of the WHO’s ACT-Accelerator program, the</w:t>
      </w:r>
      <w:r w:rsidRPr="00F73CC7">
        <w:rPr>
          <w:rStyle w:val="StyleUnderline"/>
        </w:rPr>
        <w:t xml:space="preserve"> trust </w:t>
      </w:r>
      <w:r w:rsidRPr="008C3413">
        <w:rPr>
          <w:rStyle w:val="StyleUnderline"/>
          <w:highlight w:val="green"/>
        </w:rPr>
        <w:t>fund’s</w:t>
      </w:r>
      <w:r w:rsidRPr="00F73CC7">
        <w:rPr>
          <w:rStyle w:val="StyleUnderline"/>
        </w:rPr>
        <w:t xml:space="preserve"> mission and structure </w:t>
      </w:r>
      <w:r w:rsidRPr="008C3413">
        <w:rPr>
          <w:rStyle w:val="StyleUnderline"/>
          <w:highlight w:val="green"/>
        </w:rPr>
        <w:t xml:space="preserve">would comprise </w:t>
      </w:r>
      <w:proofErr w:type="gramStart"/>
      <w:r w:rsidRPr="008C3413">
        <w:rPr>
          <w:rStyle w:val="StyleUnderline"/>
          <w:highlight w:val="green"/>
        </w:rPr>
        <w:t>a</w:t>
      </w:r>
      <w:r w:rsidRPr="00F73CC7">
        <w:rPr>
          <w:rStyle w:val="StyleUnderline"/>
        </w:rPr>
        <w:t xml:space="preserve"> number of</w:t>
      </w:r>
      <w:proofErr w:type="gramEnd"/>
      <w:r w:rsidRPr="00F73CC7">
        <w:rPr>
          <w:rStyle w:val="StyleUnderline"/>
        </w:rPr>
        <w:t xml:space="preserve"> different tools: a </w:t>
      </w:r>
      <w:r w:rsidRPr="008C3413">
        <w:rPr>
          <w:rStyle w:val="StyleUnderline"/>
          <w:highlight w:val="green"/>
        </w:rPr>
        <w:t>mechanism to distribute</w:t>
      </w:r>
      <w:r w:rsidRPr="00F73CC7">
        <w:rPr>
          <w:rStyle w:val="StyleUnderline"/>
        </w:rPr>
        <w:t xml:space="preserve"> emergency </w:t>
      </w:r>
      <w:r w:rsidRPr="008C3413">
        <w:rPr>
          <w:rStyle w:val="StyleUnderline"/>
          <w:highlight w:val="green"/>
        </w:rPr>
        <w:t xml:space="preserve">aid to countries hit </w:t>
      </w:r>
      <w:r w:rsidRPr="00245319">
        <w:rPr>
          <w:rStyle w:val="StyleUnderline"/>
          <w:highlight w:val="green"/>
        </w:rPr>
        <w:t>hardest in the early days</w:t>
      </w:r>
      <w:r w:rsidRPr="00F73CC7">
        <w:rPr>
          <w:rStyle w:val="StyleUnderline"/>
        </w:rPr>
        <w:t xml:space="preserve"> of a pandemic; </w:t>
      </w:r>
      <w:r w:rsidRPr="008C3413">
        <w:rPr>
          <w:rStyle w:val="StyleUnderline"/>
          <w:highlight w:val="green"/>
        </w:rPr>
        <w:t>channels to</w:t>
      </w:r>
      <w:r w:rsidRPr="00F73CC7">
        <w:rPr>
          <w:rStyle w:val="StyleUnderline"/>
        </w:rPr>
        <w:t xml:space="preserve"> rapidly </w:t>
      </w:r>
      <w:r w:rsidRPr="008C3413">
        <w:rPr>
          <w:rStyle w:val="StyleUnderline"/>
          <w:highlight w:val="green"/>
        </w:rPr>
        <w:t xml:space="preserve">distribute </w:t>
      </w:r>
      <w:r w:rsidRPr="00245319">
        <w:rPr>
          <w:rStyle w:val="StyleUnderline"/>
          <w:highlight w:val="green"/>
        </w:rPr>
        <w:t>supplies; and</w:t>
      </w:r>
      <w:r w:rsidRPr="00F73CC7">
        <w:rPr>
          <w:rStyle w:val="StyleUnderline"/>
        </w:rPr>
        <w:t xml:space="preserve"> the </w:t>
      </w:r>
      <w:r w:rsidRPr="008C3413">
        <w:rPr>
          <w:rStyle w:val="StyleUnderline"/>
          <w:highlight w:val="green"/>
        </w:rPr>
        <w:t>means to facilitate research into</w:t>
      </w:r>
      <w:r w:rsidRPr="00F73CC7">
        <w:rPr>
          <w:rStyle w:val="StyleUnderline"/>
        </w:rPr>
        <w:t xml:space="preserve"> diagnostic </w:t>
      </w:r>
      <w:r w:rsidRPr="008C3413">
        <w:rPr>
          <w:rStyle w:val="StyleUnderline"/>
          <w:highlight w:val="green"/>
        </w:rPr>
        <w:t>equipment,</w:t>
      </w:r>
      <w:r w:rsidRPr="00F73CC7">
        <w:rPr>
          <w:rStyle w:val="StyleUnderline"/>
        </w:rPr>
        <w:t xml:space="preserve"> therapeutics, </w:t>
      </w:r>
      <w:r w:rsidRPr="008C3413">
        <w:rPr>
          <w:rStyle w:val="StyleUnderline"/>
          <w:highlight w:val="green"/>
        </w:rPr>
        <w:t>and vaccines, then</w:t>
      </w:r>
      <w:r w:rsidRPr="00F73CC7">
        <w:rPr>
          <w:rStyle w:val="StyleUnderline"/>
        </w:rPr>
        <w:t xml:space="preserve"> quickly </w:t>
      </w:r>
      <w:r w:rsidRPr="008C3413">
        <w:rPr>
          <w:rStyle w:val="StyleUnderline"/>
          <w:highlight w:val="green"/>
        </w:rPr>
        <w:t>manufacture</w:t>
      </w:r>
      <w:r w:rsidRPr="00F73CC7">
        <w:rPr>
          <w:rStyle w:val="StyleUnderline"/>
        </w:rPr>
        <w:t xml:space="preserve"> and distribute these new tools.</w:t>
      </w:r>
    </w:p>
    <w:p w14:paraId="3662986D" w14:textId="77777777" w:rsidR="00273158" w:rsidRDefault="00273158" w:rsidP="00273158">
      <w:r>
        <w:t>Th</w:t>
      </w:r>
      <w:r w:rsidRPr="00F73CC7">
        <w:rPr>
          <w:rStyle w:val="StyleUnderline"/>
        </w:rPr>
        <w:t xml:space="preserve">e trust fund’s governance structure would be </w:t>
      </w:r>
      <w:proofErr w:type="gramStart"/>
      <w:r w:rsidRPr="00F73CC7">
        <w:rPr>
          <w:rStyle w:val="StyleUnderline"/>
        </w:rPr>
        <w:t>similar to</w:t>
      </w:r>
      <w:proofErr w:type="gramEnd"/>
      <w:r w:rsidRPr="00F73CC7">
        <w:rPr>
          <w:rStyle w:val="StyleUnderline"/>
        </w:rPr>
        <w:t xml:space="preserve"> that of other large global health initiatives</w:t>
      </w:r>
      <w:r>
        <w:t>, such as the Global Fund to Fight AIDS, Tuberculosis and Malaria and Gavi, the Vaccine Alliance—</w:t>
      </w:r>
      <w:r w:rsidRPr="00F73CC7">
        <w:rPr>
          <w:rStyle w:val="StyleUnderline"/>
        </w:rPr>
        <w:t xml:space="preserve">both </w:t>
      </w:r>
      <w:r w:rsidRPr="008C3413">
        <w:rPr>
          <w:rStyle w:val="StyleUnderline"/>
          <w:highlight w:val="green"/>
        </w:rPr>
        <w:t>created by</w:t>
      </w:r>
      <w:r w:rsidRPr="00F73CC7">
        <w:rPr>
          <w:rStyle w:val="StyleUnderline"/>
        </w:rPr>
        <w:t xml:space="preserve"> major </w:t>
      </w:r>
      <w:r w:rsidRPr="008C3413">
        <w:rPr>
          <w:rStyle w:val="StyleUnderline"/>
          <w:highlight w:val="green"/>
        </w:rPr>
        <w:t>governmental and nongovernmental</w:t>
      </w:r>
      <w:r w:rsidRPr="00F73CC7">
        <w:rPr>
          <w:rStyle w:val="StyleUnderline"/>
        </w:rPr>
        <w:t xml:space="preserve"> global </w:t>
      </w:r>
      <w:r w:rsidRPr="008C3413">
        <w:rPr>
          <w:rStyle w:val="StyleUnderline"/>
          <w:highlight w:val="green"/>
        </w:rPr>
        <w:t>health donors</w:t>
      </w:r>
      <w:r>
        <w:t xml:space="preserve"> to combat infectious diseases. </w:t>
      </w:r>
      <w:r w:rsidRPr="00F73CC7">
        <w:rPr>
          <w:rStyle w:val="StyleUnderline"/>
        </w:rPr>
        <w:t xml:space="preserve">Like these two existing organizations, the trust fund would be </w:t>
      </w:r>
      <w:r w:rsidRPr="008C3413">
        <w:rPr>
          <w:rStyle w:val="StyleUnderline"/>
          <w:highlight w:val="green"/>
        </w:rPr>
        <w:t>governed by an independent board with seats reserved</w:t>
      </w:r>
      <w:r w:rsidRPr="00F73CC7">
        <w:rPr>
          <w:rStyle w:val="StyleUnderline"/>
        </w:rPr>
        <w:t xml:space="preserve"> for various member states and constituencies</w:t>
      </w:r>
      <w:r>
        <w:t xml:space="preserve">. Some </w:t>
      </w:r>
      <w:r w:rsidRPr="00F73CC7">
        <w:rPr>
          <w:rStyle w:val="StyleUnderline"/>
        </w:rPr>
        <w:t xml:space="preserve">seats would be set aside </w:t>
      </w:r>
      <w:r w:rsidRPr="00A9498B">
        <w:rPr>
          <w:rStyle w:val="StyleUnderline"/>
          <w:highlight w:val="green"/>
        </w:rPr>
        <w:t>for specific countries</w:t>
      </w:r>
      <w:r w:rsidRPr="00F73CC7">
        <w:rPr>
          <w:rStyle w:val="StyleUnderline"/>
        </w:rPr>
        <w:t xml:space="preserve"> or regions</w:t>
      </w:r>
      <w:r>
        <w:t xml:space="preserve">, both to ensure that major contributors feel they have sufficient input and to guarantee that developing states have an impact on the trust fund’s direction. Member states, collections of states, and regions with reserved seats would each be free to develop a nomination process of their own choosing. The trust fund’s board would also include reserved seats for the community of nongovernmental organizations (NGOs), the private sector, and international organizations. </w:t>
      </w:r>
      <w:r w:rsidRPr="008C3413">
        <w:rPr>
          <w:rStyle w:val="StyleUnderline"/>
        </w:rPr>
        <w:t xml:space="preserve">The </w:t>
      </w:r>
      <w:r w:rsidRPr="00A9498B">
        <w:rPr>
          <w:rStyle w:val="StyleUnderline"/>
          <w:highlight w:val="green"/>
        </w:rPr>
        <w:t>WHO would assume</w:t>
      </w:r>
      <w:r w:rsidRPr="008C3413">
        <w:rPr>
          <w:rStyle w:val="StyleUnderline"/>
        </w:rPr>
        <w:t xml:space="preserve"> a dual role within the fund, with both a reserved board seat and </w:t>
      </w:r>
      <w:r w:rsidRPr="00A9498B">
        <w:rPr>
          <w:rStyle w:val="StyleUnderline"/>
          <w:highlight w:val="green"/>
        </w:rPr>
        <w:t>independent oversight capacity</w:t>
      </w:r>
      <w:r w:rsidRPr="008C3413">
        <w:rPr>
          <w:rStyle w:val="StyleUnderline"/>
        </w:rPr>
        <w:t>.</w:t>
      </w:r>
      <w:r>
        <w:t xml:space="preserve"> (The latter could take the form of an annual report and hearing delivered at the World Health Assembly on the trust fund’s activities.)</w:t>
      </w:r>
    </w:p>
    <w:p w14:paraId="7F7E4CC2" w14:textId="77777777" w:rsidR="00273158" w:rsidRDefault="00273158" w:rsidP="00273158">
      <w:r>
        <w:t>Future pandemics—spurred on by rapid deforestation and climate change—might be even worse than COVID-19.</w:t>
      </w:r>
    </w:p>
    <w:p w14:paraId="2B53B367" w14:textId="77777777" w:rsidR="00273158" w:rsidRDefault="00273158" w:rsidP="00273158">
      <w:r w:rsidRPr="008C3413">
        <w:rPr>
          <w:rStyle w:val="StyleUnderline"/>
        </w:rPr>
        <w:t xml:space="preserve">In most similar organizations, scientists and experts are represented on a specific advisory committee. Although such a committee should exist at the trust fund to provide an ongoing source of independent scientific deliberation, </w:t>
      </w:r>
      <w:r w:rsidRPr="00A9498B">
        <w:rPr>
          <w:rStyle w:val="StyleUnderline"/>
          <w:highlight w:val="green"/>
        </w:rPr>
        <w:t>the role of scientists must be greater</w:t>
      </w:r>
      <w:r w:rsidRPr="008C3413">
        <w:rPr>
          <w:rStyle w:val="StyleUnderline"/>
        </w:rPr>
        <w:t xml:space="preserve">. </w:t>
      </w:r>
      <w:r>
        <w:t xml:space="preserve">The COVID-19 pandemic has highlighted the </w:t>
      </w:r>
      <w:proofErr w:type="gramStart"/>
      <w:r>
        <w:t>particular necessity</w:t>
      </w:r>
      <w:proofErr w:type="gramEnd"/>
      <w:r>
        <w:t xml:space="preserve"> of scientific leadership in both policymaking and public opinion. </w:t>
      </w:r>
      <w:r w:rsidRPr="008C3413">
        <w:rPr>
          <w:rStyle w:val="StyleUnderline"/>
        </w:rPr>
        <w:t xml:space="preserve">Scientists should therefore have </w:t>
      </w:r>
      <w:r w:rsidRPr="00A9498B">
        <w:rPr>
          <w:rStyle w:val="StyleUnderline"/>
          <w:highlight w:val="green"/>
        </w:rPr>
        <w:t>representation on the fund’s voting board</w:t>
      </w:r>
      <w:r w:rsidRPr="008C3413">
        <w:rPr>
          <w:rStyle w:val="StyleUnderline"/>
        </w:rPr>
        <w:t>, with two board seats reserved for experts</w:t>
      </w:r>
      <w:r>
        <w:t xml:space="preserve"> (one for a basic scientist with research and development expertise and another for a life or social scientist with a specialization in population health).</w:t>
      </w:r>
    </w:p>
    <w:p w14:paraId="451632E3" w14:textId="77777777" w:rsidR="00273158" w:rsidRPr="008C3413" w:rsidRDefault="00273158" w:rsidP="00273158">
      <w:pPr>
        <w:rPr>
          <w:rStyle w:val="StyleUnderline"/>
        </w:rPr>
      </w:pPr>
      <w:r w:rsidRPr="008C3413">
        <w:rPr>
          <w:rStyle w:val="StyleUnderline"/>
        </w:rPr>
        <w:t xml:space="preserve">The trust fund would be </w:t>
      </w:r>
      <w:r w:rsidRPr="00A9498B">
        <w:rPr>
          <w:rStyle w:val="StyleUnderline"/>
          <w:highlight w:val="green"/>
        </w:rPr>
        <w:t>funded through an insurance pay-in system, with each country contributing</w:t>
      </w:r>
      <w:r w:rsidRPr="008C3413">
        <w:rPr>
          <w:rStyle w:val="StyleUnderline"/>
        </w:rPr>
        <w:t xml:space="preserve"> in proportion to its capacity. There are multiple models that the trust fund could emulate. One, the ASEAN-UN Joint Strategic Plan of Action on Disaster Management,</w:t>
      </w:r>
      <w:r>
        <w:t xml:space="preserve"> was founded by the Association of Southeast Asian Nations and the United Nations in response to a series of natural disasters in Asia, beginning with the 2004 Indian Ocean earthquake and tsunami that claimed more than 225,000 lives. Commonly known as JSPADM III, </w:t>
      </w:r>
      <w:r w:rsidRPr="008C3413">
        <w:rPr>
          <w:rStyle w:val="StyleUnderline"/>
        </w:rPr>
        <w:t xml:space="preserve">the plan outlines an approach for responding to future disasters and relies on </w:t>
      </w:r>
      <w:r w:rsidRPr="00A9498B">
        <w:rPr>
          <w:rStyle w:val="StyleUnderline"/>
          <w:highlight w:val="green"/>
        </w:rPr>
        <w:t>three sources</w:t>
      </w:r>
      <w:r w:rsidRPr="008C3413">
        <w:rPr>
          <w:rStyle w:val="StyleUnderline"/>
        </w:rPr>
        <w:t xml:space="preserve"> of funding: </w:t>
      </w:r>
      <w:r w:rsidRPr="00A9498B">
        <w:rPr>
          <w:rStyle w:val="StyleUnderline"/>
          <w:highlight w:val="green"/>
        </w:rPr>
        <w:t>cost sharing</w:t>
      </w:r>
      <w:r w:rsidRPr="008C3413">
        <w:rPr>
          <w:rStyle w:val="StyleUnderline"/>
        </w:rPr>
        <w:t xml:space="preserve"> between ASEAN member states, </w:t>
      </w:r>
      <w:r w:rsidRPr="00A9498B">
        <w:rPr>
          <w:rStyle w:val="StyleUnderline"/>
          <w:highlight w:val="green"/>
        </w:rPr>
        <w:t>private-sector investment, and partnerships</w:t>
      </w:r>
      <w:r w:rsidRPr="008C3413">
        <w:rPr>
          <w:rStyle w:val="StyleUnderline"/>
        </w:rPr>
        <w:t xml:space="preserve"> with venture-oriented companies</w:t>
      </w:r>
      <w:r>
        <w:t xml:space="preserve">. Such a model could be ideal for the trust fund. Indeed, private-sector investment in pandemic prevention would be a natural extension of existing efforts in the biotechnology sector. </w:t>
      </w:r>
      <w:r w:rsidRPr="00A9498B">
        <w:rPr>
          <w:rStyle w:val="StyleUnderline"/>
          <w:highlight w:val="green"/>
        </w:rPr>
        <w:t>Given</w:t>
      </w:r>
      <w:r w:rsidRPr="008C3413">
        <w:rPr>
          <w:rStyle w:val="StyleUnderline"/>
        </w:rPr>
        <w:t xml:space="preserve"> the devastating impact of </w:t>
      </w:r>
      <w:r w:rsidRPr="00A9498B">
        <w:rPr>
          <w:rStyle w:val="StyleUnderline"/>
          <w:highlight w:val="green"/>
        </w:rPr>
        <w:t>COVID-</w:t>
      </w:r>
      <w:r w:rsidRPr="008C3413">
        <w:rPr>
          <w:rStyle w:val="StyleUnderline"/>
        </w:rPr>
        <w:t xml:space="preserve">19 on the private sector, moreover, </w:t>
      </w:r>
      <w:r w:rsidRPr="00A9498B">
        <w:rPr>
          <w:rStyle w:val="StyleUnderline"/>
          <w:highlight w:val="green"/>
        </w:rPr>
        <w:t>businesses may be eager to get involved</w:t>
      </w:r>
      <w:r w:rsidRPr="008C3413">
        <w:rPr>
          <w:rStyle w:val="StyleUnderline"/>
        </w:rPr>
        <w:t xml:space="preserve"> during pandemic peacetime.</w:t>
      </w:r>
    </w:p>
    <w:p w14:paraId="7FAAF857" w14:textId="77777777" w:rsidR="00273158" w:rsidRDefault="00273158" w:rsidP="00273158">
      <w:r w:rsidRPr="008C3413">
        <w:rPr>
          <w:rStyle w:val="StyleUnderline"/>
        </w:rPr>
        <w:t>NATO’s in-kind giving model—where states provide specific resources rather than funding—could be another useful addition to the trust fund’s financial structure.</w:t>
      </w:r>
      <w:r>
        <w:t xml:space="preserve"> By analogy, the fund could seek indirect contributions such as supplies, data, and personnel from participating states to support its monitoring, surveillance, and contact-tracing capabilities. Such a system would help less developed states make use of the fund’s advanced infrastructure and facilitate coordination between national, international, private-sector, and trust fund resources.</w:t>
      </w:r>
    </w:p>
    <w:p w14:paraId="5D06258E" w14:textId="77777777" w:rsidR="00273158" w:rsidRDefault="00273158" w:rsidP="00273158">
      <w:r>
        <w:t>Above all, COVID-19 has made it clear that a trust fund must serve as a collective security system against a truly global threat. Even though the cost-sharing model might place the organization’s financial burden primarily on wealthy and well-protected states, COVID-19 has demonstrated that all countries’ fates are intertwined during a pandemic. Even with a relatively high vaccination rate in the United States, for instance, low immunization rates in other countries enabled the emergence of new variants, such as the highly transmissible Delta variant—the dominant strain of COVID-19 in the United States today. Other potentially vaccine-resistant strains seem possible. In the aftermath of COVID-19, cost sharing will seem a reasonable price to pay for collective pandemic security.</w:t>
      </w:r>
    </w:p>
    <w:p w14:paraId="4FDB8D7B" w14:textId="77777777" w:rsidR="00273158" w:rsidRPr="008C3413" w:rsidRDefault="00273158" w:rsidP="00273158">
      <w:pPr>
        <w:rPr>
          <w:rStyle w:val="StyleUnderline"/>
        </w:rPr>
      </w:pPr>
      <w:r w:rsidRPr="008C3413">
        <w:rPr>
          <w:rStyle w:val="StyleUnderline"/>
        </w:rPr>
        <w:t>SOUNDING THE ALARM</w:t>
      </w:r>
    </w:p>
    <w:p w14:paraId="34CF79CE" w14:textId="77777777" w:rsidR="00273158" w:rsidRDefault="00273158" w:rsidP="00273158">
      <w:r>
        <w:t xml:space="preserve">Once the trust fund is established, funded, and staffed, the organization will need to determine when to mobilize its resources. </w:t>
      </w:r>
      <w:r w:rsidRPr="008C3413">
        <w:rPr>
          <w:rStyle w:val="StyleUnderline"/>
        </w:rPr>
        <w:t xml:space="preserve">That decision should be based on a monitoring system </w:t>
      </w:r>
      <w:proofErr w:type="gramStart"/>
      <w:r w:rsidRPr="008C3413">
        <w:rPr>
          <w:rStyle w:val="StyleUnderline"/>
        </w:rPr>
        <w:t>similar to</w:t>
      </w:r>
      <w:proofErr w:type="gramEnd"/>
      <w:r w:rsidRPr="008C3413">
        <w:rPr>
          <w:rStyle w:val="StyleUnderline"/>
        </w:rPr>
        <w:t xml:space="preserve"> a reformed version of the WHO’s Public Health Emergency of International Concern program.</w:t>
      </w:r>
      <w:r>
        <w:t xml:space="preserve"> Like the PHEIC, this warning system would accept reports from states and NGOs. A committee of experts would evaluate the data. The trust fund, however, would depart from the PHEIC in several critical ways.</w:t>
      </w:r>
    </w:p>
    <w:p w14:paraId="1680B0AD" w14:textId="77777777" w:rsidR="00273158" w:rsidRDefault="00273158" w:rsidP="00273158">
      <w:r w:rsidRPr="008C3413">
        <w:rPr>
          <w:rStyle w:val="StyleUnderline"/>
        </w:rPr>
        <w:t xml:space="preserve">Unlike the WHO’s current system, the trust fund’s </w:t>
      </w:r>
      <w:r w:rsidRPr="00A9498B">
        <w:rPr>
          <w:rStyle w:val="StyleUnderline"/>
          <w:highlight w:val="green"/>
        </w:rPr>
        <w:t>monitoring program</w:t>
      </w:r>
      <w:r w:rsidRPr="008C3413">
        <w:rPr>
          <w:rStyle w:val="StyleUnderline"/>
        </w:rPr>
        <w:t xml:space="preserve"> itself would </w:t>
      </w:r>
      <w:r w:rsidRPr="00245319">
        <w:rPr>
          <w:rStyle w:val="StyleUnderline"/>
          <w:highlight w:val="green"/>
        </w:rPr>
        <w:t xml:space="preserve">actively </w:t>
      </w:r>
      <w:r w:rsidRPr="00A9498B">
        <w:rPr>
          <w:rStyle w:val="StyleUnderline"/>
          <w:highlight w:val="green"/>
        </w:rPr>
        <w:t xml:space="preserve">collect data on potential </w:t>
      </w:r>
      <w:r w:rsidRPr="00245319">
        <w:rPr>
          <w:rStyle w:val="StyleUnderline"/>
          <w:highlight w:val="green"/>
        </w:rPr>
        <w:t>pandemics</w:t>
      </w:r>
      <w:r w:rsidRPr="008C3413">
        <w:rPr>
          <w:rStyle w:val="StyleUnderline"/>
        </w:rPr>
        <w:t>, rather than relying on data provided by states. Early detection, even if it leads to some false alarms, is crucial to containing new outbreaks and saving lives.</w:t>
      </w:r>
      <w:r>
        <w:t xml:space="preserve"> Indeed, overinclusion is desirable at this stage. Still, not all states are fully equipped to monitor potential outbreaks. Although low- and middle-income countries have made notable improvements in this regard, more needs to be done. </w:t>
      </w:r>
      <w:r w:rsidRPr="008C3413">
        <w:rPr>
          <w:rStyle w:val="StyleUnderline"/>
        </w:rPr>
        <w:t>The trust fund could fill this gap through independent surveillance or by mobilizing some of its R &amp; D capacity to develop cost-effective tools for less developed states.</w:t>
      </w:r>
      <w:r>
        <w:t xml:space="preserve"> The trust fund could, for example, capitalize on innovative efforts to democratize infectious disease surveillance through self- and community-based reporting. Such techniques would be helpful both in low-income countries and when a state intentionally fails to accurately share public health data.</w:t>
      </w:r>
    </w:p>
    <w:p w14:paraId="62069258" w14:textId="77777777" w:rsidR="00273158" w:rsidRPr="008C3413" w:rsidRDefault="00273158" w:rsidP="00273158">
      <w:pPr>
        <w:rPr>
          <w:rStyle w:val="StyleUnderline"/>
        </w:rPr>
      </w:pPr>
      <w:r w:rsidRPr="008C3413">
        <w:rPr>
          <w:rStyle w:val="StyleUnderline"/>
        </w:rPr>
        <w:t>The trust fund would also monitor animal health</w:t>
      </w:r>
      <w:r>
        <w:t xml:space="preserve">—another point of departure from the WHO’s current system. Some innovative programs, such as one in Sri Lanka that relies on a mobile phone app used by frontline veterinarians, already </w:t>
      </w:r>
      <w:r w:rsidRPr="008C3413">
        <w:rPr>
          <w:rStyle w:val="StyleUnderline"/>
        </w:rPr>
        <w:t>track data on infectious diseases within animal populations, but they should be scaled up to track potential pandemics to their origins.</w:t>
      </w:r>
    </w:p>
    <w:p w14:paraId="31292E55" w14:textId="77777777" w:rsidR="00273158" w:rsidRDefault="00273158" w:rsidP="00273158">
      <w:r>
        <w:t>The trust fund would have the financial resources, dexterity, and programming required to fight future pandemics.</w:t>
      </w:r>
    </w:p>
    <w:p w14:paraId="13E35018" w14:textId="77777777" w:rsidR="00273158" w:rsidRDefault="00273158" w:rsidP="00273158">
      <w:r w:rsidRPr="008C3413">
        <w:rPr>
          <w:rStyle w:val="StyleUnderline"/>
        </w:rPr>
        <w:t xml:space="preserve">Finally, and perhaps most important, the trust fund’s </w:t>
      </w:r>
      <w:r w:rsidRPr="00A9498B">
        <w:rPr>
          <w:rStyle w:val="StyleUnderline"/>
          <w:highlight w:val="green"/>
        </w:rPr>
        <w:t>monitoring</w:t>
      </w:r>
      <w:r w:rsidRPr="008C3413">
        <w:rPr>
          <w:rStyle w:val="StyleUnderline"/>
        </w:rPr>
        <w:t xml:space="preserve"> system </w:t>
      </w:r>
      <w:r w:rsidRPr="00A9498B">
        <w:rPr>
          <w:rStyle w:val="StyleUnderline"/>
          <w:highlight w:val="green"/>
        </w:rPr>
        <w:t>would differ from</w:t>
      </w:r>
      <w:r w:rsidRPr="008C3413">
        <w:rPr>
          <w:rStyle w:val="StyleUnderline"/>
        </w:rPr>
        <w:t xml:space="preserve"> the WHO’s existing </w:t>
      </w:r>
      <w:r w:rsidRPr="00A9498B">
        <w:rPr>
          <w:rStyle w:val="StyleUnderline"/>
          <w:highlight w:val="green"/>
        </w:rPr>
        <w:t>binary classification</w:t>
      </w:r>
      <w:r w:rsidRPr="008C3413">
        <w:rPr>
          <w:rStyle w:val="StyleUnderline"/>
        </w:rPr>
        <w:t xml:space="preserve"> method</w:t>
      </w:r>
      <w:r>
        <w:t xml:space="preserve"> (either a PHEIC or no warning at all). Instead, the trust fund should </w:t>
      </w:r>
      <w:r w:rsidRPr="00A9498B">
        <w:rPr>
          <w:rStyle w:val="StyleUnderline"/>
          <w:highlight w:val="green"/>
        </w:rPr>
        <w:t>utilize a tiered warning system</w:t>
      </w:r>
      <w:r w:rsidRPr="008C3413">
        <w:rPr>
          <w:rStyle w:val="StyleUnderline"/>
        </w:rPr>
        <w:t xml:space="preserve"> akin to those used to measure the risk of a terrorist attack or a tsunami</w:t>
      </w:r>
      <w:r>
        <w:t>. This would include pre-pandemic warning levels that account for the immediacy of a threat. The system would also provide tailored warning levels for different geographic regions.</w:t>
      </w:r>
    </w:p>
    <w:p w14:paraId="12845AB3" w14:textId="77777777" w:rsidR="00273158" w:rsidRPr="00CC03D4" w:rsidRDefault="00273158" w:rsidP="00273158"/>
    <w:p w14:paraId="7A983E6B" w14:textId="77777777" w:rsidR="00273158" w:rsidRDefault="00273158" w:rsidP="00273158">
      <w:pPr>
        <w:pStyle w:val="Heading3"/>
        <w:rPr>
          <w:rFonts w:cs="Calibri"/>
        </w:rPr>
      </w:pPr>
      <w:r>
        <w:rPr>
          <w:rFonts w:cs="Calibri"/>
        </w:rPr>
        <w:t>5</w:t>
      </w:r>
    </w:p>
    <w:p w14:paraId="3D9F9452" w14:textId="77777777" w:rsidR="00273158" w:rsidRPr="0092026C" w:rsidRDefault="00273158" w:rsidP="00273158">
      <w:pPr>
        <w:pStyle w:val="Heading4"/>
        <w:rPr>
          <w:rFonts w:cs="Calibri"/>
        </w:rPr>
      </w:pPr>
      <w:r>
        <w:rPr>
          <w:rFonts w:cs="Calibri"/>
        </w:rPr>
        <w:t xml:space="preserve">CP: </w:t>
      </w:r>
      <w:r w:rsidRPr="0092026C">
        <w:rPr>
          <w:rFonts w:cs="Calibri"/>
        </w:rPr>
        <w:t xml:space="preserve">The </w:t>
      </w:r>
      <w:r>
        <w:rPr>
          <w:rFonts w:cs="Calibri"/>
        </w:rPr>
        <w:t>People’s Republic of China</w:t>
      </w:r>
      <w:r w:rsidRPr="0092026C">
        <w:rPr>
          <w:rFonts w:cs="Calibri"/>
        </w:rPr>
        <w:t xml:space="preserve"> should:</w:t>
      </w:r>
    </w:p>
    <w:p w14:paraId="2E09D499" w14:textId="77777777" w:rsidR="00273158" w:rsidRDefault="00273158" w:rsidP="00273158">
      <w:pPr>
        <w:pStyle w:val="Heading4"/>
        <w:rPr>
          <w:rFonts w:cs="Calibri"/>
        </w:rPr>
      </w:pPr>
      <w:r w:rsidRPr="0092026C">
        <w:rPr>
          <w:rFonts w:cs="Calibri"/>
        </w:rPr>
        <w:t xml:space="preserve">- substantially increase </w:t>
      </w:r>
      <w:r>
        <w:rPr>
          <w:rFonts w:cs="Calibri"/>
        </w:rPr>
        <w:t xml:space="preserve">innovation funding, </w:t>
      </w:r>
      <w:proofErr w:type="gramStart"/>
      <w:r w:rsidRPr="0092026C">
        <w:rPr>
          <w:rFonts w:cs="Calibri"/>
        </w:rPr>
        <w:t>production</w:t>
      </w:r>
      <w:proofErr w:type="gramEnd"/>
      <w:r w:rsidRPr="0092026C">
        <w:rPr>
          <w:rFonts w:cs="Calibri"/>
        </w:rPr>
        <w:t xml:space="preserve"> and global distribution of COVID-19 Vaccine</w:t>
      </w:r>
      <w:r>
        <w:rPr>
          <w:rFonts w:cs="Calibri"/>
        </w:rPr>
        <w:t>s for all current and future waves of the pandemic</w:t>
      </w:r>
    </w:p>
    <w:p w14:paraId="4A2DBE02" w14:textId="77777777" w:rsidR="00273158" w:rsidRPr="00634DF4" w:rsidRDefault="00273158" w:rsidP="00273158">
      <w:r>
        <w:t xml:space="preserve">- includes Sinovac, </w:t>
      </w:r>
      <w:proofErr w:type="spellStart"/>
      <w:r>
        <w:t>sionpharm</w:t>
      </w:r>
      <w:proofErr w:type="spellEnd"/>
      <w:r>
        <w:t>, and any future vaccines</w:t>
      </w:r>
    </w:p>
    <w:p w14:paraId="57DF370E" w14:textId="77777777" w:rsidR="00273158" w:rsidRPr="0092026C" w:rsidRDefault="00273158" w:rsidP="00273158">
      <w:pPr>
        <w:pStyle w:val="Heading4"/>
        <w:rPr>
          <w:rFonts w:cs="Calibri"/>
        </w:rPr>
      </w:pPr>
      <w:r w:rsidRPr="0092026C">
        <w:rPr>
          <w:rFonts w:cs="Calibri"/>
        </w:rPr>
        <w:t>- cooperate with allies to achieve increased production and global distribution of the COVID-19 Vaccine.</w:t>
      </w:r>
    </w:p>
    <w:p w14:paraId="294FF63E" w14:textId="77777777" w:rsidR="00273158" w:rsidRDefault="00273158" w:rsidP="00273158">
      <w:pPr>
        <w:pStyle w:val="Heading4"/>
        <w:rPr>
          <w:rFonts w:cs="Calibri"/>
        </w:rPr>
      </w:pPr>
      <w:r w:rsidRPr="0092026C">
        <w:rPr>
          <w:rFonts w:cs="Calibri"/>
        </w:rPr>
        <w:t>Solves case – China vaccinates the world.</w:t>
      </w:r>
    </w:p>
    <w:p w14:paraId="7BA68069" w14:textId="77777777" w:rsidR="00273158" w:rsidRPr="00AF70EB" w:rsidRDefault="00273158" w:rsidP="00273158">
      <w:pPr>
        <w:pStyle w:val="ListParagraph"/>
        <w:numPr>
          <w:ilvl w:val="0"/>
          <w:numId w:val="31"/>
        </w:numPr>
      </w:pPr>
      <w:r>
        <w:t xml:space="preserve">Quantity </w:t>
      </w:r>
    </w:p>
    <w:p w14:paraId="3D993ED2" w14:textId="77777777" w:rsidR="00273158" w:rsidRPr="0092026C" w:rsidRDefault="00273158" w:rsidP="00273158">
      <w:proofErr w:type="spellStart"/>
      <w:r w:rsidRPr="0092026C">
        <w:rPr>
          <w:rStyle w:val="Style13ptBold"/>
        </w:rPr>
        <w:t>Mallapaty</w:t>
      </w:r>
      <w:proofErr w:type="spellEnd"/>
      <w:r w:rsidRPr="0092026C">
        <w:rPr>
          <w:rStyle w:val="Style13ptBold"/>
        </w:rPr>
        <w:t xml:space="preserve"> 6-9</w:t>
      </w:r>
      <w:r w:rsidRPr="0092026C">
        <w:t xml:space="preserve"> Smriti </w:t>
      </w:r>
      <w:proofErr w:type="spellStart"/>
      <w:r w:rsidRPr="0092026C">
        <w:t>Mallapaty</w:t>
      </w:r>
      <w:proofErr w:type="spellEnd"/>
      <w:r w:rsidRPr="0092026C">
        <w:t xml:space="preserve"> 6-9-2021 "China is vaccinating a staggering 20 million people a day" </w:t>
      </w:r>
      <w:hyperlink r:id="rId27" w:history="1">
        <w:r w:rsidRPr="0092026C">
          <w:rPr>
            <w:rStyle w:val="Hyperlink"/>
          </w:rPr>
          <w:t>https://www.nature.com/articles/d41586-021-01545-3</w:t>
        </w:r>
      </w:hyperlink>
      <w:r w:rsidRPr="0092026C">
        <w:t xml:space="preserve"> (She has a </w:t>
      </w:r>
      <w:proofErr w:type="gramStart"/>
      <w:r w:rsidRPr="0092026C">
        <w:t>master of science</w:t>
      </w:r>
      <w:proofErr w:type="gramEnd"/>
      <w:r w:rsidRPr="0092026C">
        <w:t xml:space="preserve"> degree in environmental technology from Imperial College London.)//Elmer </w:t>
      </w:r>
    </w:p>
    <w:p w14:paraId="3B0BCFBD" w14:textId="77777777" w:rsidR="00273158" w:rsidRDefault="00273158" w:rsidP="00273158">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Zoltán </w:t>
      </w:r>
      <w:proofErr w:type="spellStart"/>
      <w:r w:rsidRPr="0092026C">
        <w:rPr>
          <w:szCs w:val="26"/>
        </w:rPr>
        <w:t>Kis</w:t>
      </w:r>
      <w:proofErr w:type="spellEnd"/>
      <w:r w:rsidRPr="0092026C">
        <w:rPr>
          <w:szCs w:val="26"/>
        </w:rPr>
        <w:t xml:space="preserve">,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w:t>
      </w:r>
      <w:proofErr w:type="gramStart"/>
      <w:r w:rsidRPr="0092026C">
        <w:rPr>
          <w:szCs w:val="26"/>
        </w:rPr>
        <w:t>The majority of</w:t>
      </w:r>
      <w:proofErr w:type="gramEnd"/>
      <w:r w:rsidRPr="0092026C">
        <w:rPr>
          <w:szCs w:val="26"/>
        </w:rPr>
        <w:t xml:space="preserve"> doses are of one of two vaccines, both of which have been approved for emergency use worldwide by the World Health Organization (WHO). CoronaVac — produced by Beijing-based company </w:t>
      </w:r>
      <w:r w:rsidRPr="0092026C">
        <w:rPr>
          <w:sz w:val="26"/>
          <w:szCs w:val="26"/>
          <w:u w:val="single"/>
        </w:rPr>
        <w:t>Sinovac</w:t>
      </w:r>
      <w:r w:rsidRPr="0092026C">
        <w:rPr>
          <w:szCs w:val="26"/>
        </w:rPr>
        <w:t xml:space="preserve"> — showed an efficacy of 51% against symptoms of COVID-19 in clinical trials, and </w:t>
      </w:r>
      <w:r w:rsidRPr="0092026C">
        <w:rPr>
          <w:sz w:val="26"/>
          <w:szCs w:val="26"/>
          <w:u w:val="single"/>
        </w:rPr>
        <w:t>much higher protection against severe disease and death. The second jab was developed in Beijing by state-owned firm Sinopharm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xml:space="preserve">, says </w:t>
      </w:r>
      <w:proofErr w:type="spellStart"/>
      <w:r w:rsidRPr="0092026C">
        <w:rPr>
          <w:sz w:val="26"/>
          <w:szCs w:val="26"/>
          <w:u w:val="single"/>
        </w:rPr>
        <w:t>Kis</w:t>
      </w:r>
      <w:proofErr w:type="spellEnd"/>
      <w:r w:rsidRPr="0092026C">
        <w:rPr>
          <w:sz w:val="26"/>
          <w:szCs w:val="26"/>
          <w:u w:val="single"/>
        </w:rPr>
        <w:t>;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w:t>
      </w:r>
      <w:proofErr w:type="spellStart"/>
      <w:r w:rsidRPr="0092026C">
        <w:rPr>
          <w:szCs w:val="26"/>
        </w:rPr>
        <w:t>Rongjun</w:t>
      </w:r>
      <w:proofErr w:type="spellEnd"/>
      <w:r w:rsidRPr="0092026C">
        <w:rPr>
          <w:szCs w:val="26"/>
        </w:rPr>
        <w:t xml:space="preserve">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xml:space="preserve">. To achieve such high production rates, many things need to go according to plan across the entire production and distribution chain, from sourcing raw materials to manufacturing active ingredients, filling </w:t>
      </w:r>
      <w:proofErr w:type="gramStart"/>
      <w:r w:rsidRPr="0092026C">
        <w:rPr>
          <w:szCs w:val="26"/>
        </w:rPr>
        <w:t>vials</w:t>
      </w:r>
      <w:proofErr w:type="gramEnd"/>
      <w:r w:rsidRPr="0092026C">
        <w:rPr>
          <w:szCs w:val="26"/>
        </w:rPr>
        <w:t xml:space="preserve"> and distributing doses to vaccination </w:t>
      </w:r>
      <w:proofErr w:type="spellStart"/>
      <w:r w:rsidRPr="0092026C">
        <w:rPr>
          <w:szCs w:val="26"/>
        </w:rPr>
        <w:t>centres</w:t>
      </w:r>
      <w:proofErr w:type="spellEnd"/>
      <w:r w:rsidRPr="0092026C">
        <w:rPr>
          <w:szCs w:val="26"/>
        </w:rPr>
        <w:t xml:space="preserve">, says </w:t>
      </w:r>
      <w:proofErr w:type="spellStart"/>
      <w:r w:rsidRPr="0092026C">
        <w:rPr>
          <w:szCs w:val="26"/>
        </w:rPr>
        <w:t>Kis</w:t>
      </w:r>
      <w:proofErr w:type="spellEnd"/>
      <w:r w:rsidRPr="0092026C">
        <w:rPr>
          <w:szCs w:val="26"/>
        </w:rPr>
        <w:t>. “It is crucial that everything arrives at the right location at the right time.”</w:t>
      </w:r>
    </w:p>
    <w:p w14:paraId="4F2D4A25" w14:textId="77777777" w:rsidR="00273158" w:rsidRPr="00085E78" w:rsidRDefault="00273158" w:rsidP="00273158"/>
    <w:p w14:paraId="17824808" w14:textId="77777777" w:rsidR="00273158" w:rsidRPr="0092026C" w:rsidRDefault="00273158" w:rsidP="00273158">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7C122588" w14:textId="77777777" w:rsidR="00273158" w:rsidRPr="0092026C" w:rsidRDefault="00273158" w:rsidP="00273158">
      <w:r w:rsidRPr="0092026C">
        <w:rPr>
          <w:rStyle w:val="Style13ptBold"/>
        </w:rPr>
        <w:t xml:space="preserve">Zhao 4-29 </w:t>
      </w:r>
      <w:proofErr w:type="spellStart"/>
      <w:r w:rsidRPr="0092026C">
        <w:t>Suisheng</w:t>
      </w:r>
      <w:proofErr w:type="spellEnd"/>
      <w:r w:rsidRPr="0092026C">
        <w:t xml:space="preserve"> Zhao 4-29-2021 "Why China’s vaccine diplomacy is winning" </w:t>
      </w:r>
      <w:hyperlink r:id="rId28"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5F36CF4F" w14:textId="77777777" w:rsidR="00273158" w:rsidRPr="0092026C" w:rsidRDefault="00273158" w:rsidP="00273158">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w:t>
      </w:r>
      <w:proofErr w:type="gramStart"/>
      <w:r w:rsidRPr="0092026C">
        <w:rPr>
          <w:szCs w:val="26"/>
        </w:rPr>
        <w:t>that Chinese vaccines</w:t>
      </w:r>
      <w:proofErr w:type="gramEnd"/>
      <w:r w:rsidRPr="0092026C">
        <w:rPr>
          <w:szCs w:val="26"/>
        </w:rPr>
        <w:t xml:space="preserve">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Moderna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 xml:space="preserve">For example, Indonesia has become a regional hub for Sinovac’s CoronaVac through its state pharmaceuticals company Bio </w:t>
      </w:r>
      <w:proofErr w:type="spellStart"/>
      <w:r w:rsidRPr="0092026C">
        <w:rPr>
          <w:sz w:val="26"/>
          <w:szCs w:val="26"/>
          <w:u w:val="single"/>
        </w:rPr>
        <w:t>Farma</w:t>
      </w:r>
      <w:proofErr w:type="spellEnd"/>
      <w:r w:rsidRPr="0092026C">
        <w:rPr>
          <w:szCs w:val="26"/>
        </w:rPr>
        <w:t xml:space="preserve">. </w:t>
      </w:r>
      <w:r w:rsidRPr="0092026C">
        <w:rPr>
          <w:sz w:val="26"/>
          <w:szCs w:val="26"/>
          <w:u w:val="single"/>
        </w:rPr>
        <w:t>The United Arab Emirates (UAE) chose Sinopharm because it was willing to conduct phase three clinical trials in the UAE and build native vaccine production capabilities</w:t>
      </w:r>
      <w:r w:rsidRPr="0092026C">
        <w:rPr>
          <w:szCs w:val="26"/>
        </w:rPr>
        <w:t xml:space="preserve">. Sinopharm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proofErr w:type="spellStart"/>
      <w:r w:rsidRPr="00DD25D9">
        <w:rPr>
          <w:sz w:val="26"/>
          <w:szCs w:val="26"/>
          <w:highlight w:val="green"/>
          <w:u w:val="single"/>
        </w:rPr>
        <w:t>capitalise</w:t>
      </w:r>
      <w:proofErr w:type="spellEnd"/>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t>
      </w:r>
      <w:proofErr w:type="gramStart"/>
      <w:r w:rsidRPr="0092026C">
        <w:rPr>
          <w:szCs w:val="26"/>
        </w:rPr>
        <w:t>were</w:t>
      </w:r>
      <w:proofErr w:type="gramEnd"/>
      <w:r w:rsidRPr="0092026C">
        <w:rPr>
          <w:szCs w:val="26"/>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w:t>
      </w:r>
      <w:proofErr w:type="spellStart"/>
      <w:r w:rsidRPr="0092026C">
        <w:rPr>
          <w:szCs w:val="26"/>
        </w:rPr>
        <w:t>fuelled</w:t>
      </w:r>
      <w:proofErr w:type="spellEnd"/>
      <w:r w:rsidRPr="0092026C">
        <w:rPr>
          <w:szCs w:val="26"/>
        </w:rPr>
        <w:t xml:space="preserve"> </w:t>
      </w:r>
      <w:proofErr w:type="spellStart"/>
      <w:r w:rsidRPr="0092026C">
        <w:rPr>
          <w:szCs w:val="26"/>
        </w:rPr>
        <w:t>scepticism</w:t>
      </w:r>
      <w:proofErr w:type="spellEnd"/>
      <w:r w:rsidRPr="0092026C">
        <w:rPr>
          <w:szCs w:val="2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92026C">
        <w:rPr>
          <w:szCs w:val="26"/>
        </w:rPr>
        <w:t>Duda</w:t>
      </w:r>
      <w:proofErr w:type="spellEnd"/>
      <w:r w:rsidRPr="0092026C">
        <w:rPr>
          <w:szCs w:val="2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54BC021C" w14:textId="77777777" w:rsidR="00273158" w:rsidRPr="0092026C" w:rsidRDefault="00273158" w:rsidP="00273158">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4BA9C20A" w14:textId="77777777" w:rsidR="00273158" w:rsidRPr="0092026C" w:rsidRDefault="00273158" w:rsidP="00273158">
      <w:r w:rsidRPr="0092026C">
        <w:rPr>
          <w:rStyle w:val="Style13ptBold"/>
        </w:rPr>
        <w:t>Pratt and Levin 4-29</w:t>
      </w:r>
      <w:r w:rsidRPr="0092026C">
        <w:t xml:space="preserve"> Simon Frankel Pratt and Jamie Levin 4-29-2021 "Vaccines Will Shape the New Geopolitical Order" </w:t>
      </w:r>
      <w:hyperlink r:id="rId29"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4A85D99E" w14:textId="77777777" w:rsidR="00273158" w:rsidRPr="0092026C" w:rsidRDefault="00273158" w:rsidP="00273158">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Moderna,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0BFA5007" w14:textId="77777777" w:rsidR="00273158" w:rsidRPr="0092026C" w:rsidRDefault="00273158" w:rsidP="00273158">
      <w:pPr>
        <w:pStyle w:val="Heading4"/>
        <w:rPr>
          <w:rFonts w:cs="Calibri"/>
        </w:rPr>
      </w:pPr>
      <w:r w:rsidRPr="0092026C">
        <w:rPr>
          <w:rFonts w:cs="Calibri"/>
        </w:rPr>
        <w:t xml:space="preserve">Chinese leadership solves existential threats. </w:t>
      </w:r>
    </w:p>
    <w:p w14:paraId="1CDCD6EA" w14:textId="77777777" w:rsidR="00273158" w:rsidRPr="0092026C" w:rsidRDefault="00273158" w:rsidP="00273158">
      <w:proofErr w:type="spellStart"/>
      <w:r w:rsidRPr="0092026C">
        <w:rPr>
          <w:rStyle w:val="Style13ptBold"/>
        </w:rPr>
        <w:t>Yamei</w:t>
      </w:r>
      <w:proofErr w:type="spellEnd"/>
      <w:r w:rsidRPr="0092026C">
        <w:rPr>
          <w:rStyle w:val="Style13ptBold"/>
        </w:rPr>
        <w:t xml:space="preserve"> 18</w:t>
      </w:r>
      <w:r w:rsidRPr="0092026C">
        <w:t xml:space="preserve"> Shen </w:t>
      </w:r>
      <w:proofErr w:type="spellStart"/>
      <w:r w:rsidRPr="0092026C">
        <w:t>Yamei</w:t>
      </w:r>
      <w:proofErr w:type="spellEnd"/>
      <w:r w:rsidRPr="0092026C">
        <w:t xml:space="preserve"> 18, Deputy Director and Associate Research Fellow of Department for American Studies, China Institute of International Studies, 1-9-2018, "Probing into the “Chinese Solution” for the Transformation of Global Governance," CAIFC, </w:t>
      </w:r>
      <w:hyperlink r:id="rId30" w:history="1">
        <w:r w:rsidRPr="0092026C">
          <w:rPr>
            <w:rStyle w:val="Hyperlink"/>
          </w:rPr>
          <w:t>http://www.caifc.org.cn/en/content.aspx?id=4491</w:t>
        </w:r>
      </w:hyperlink>
    </w:p>
    <w:p w14:paraId="5F2D9597" w14:textId="77777777" w:rsidR="00273158" w:rsidRDefault="00273158" w:rsidP="00273158">
      <w:pPr>
        <w:rPr>
          <w:rStyle w:val="StyleUnderline"/>
        </w:rPr>
      </w:pPr>
      <w:r w:rsidRPr="0092026C">
        <w:t xml:space="preserve">As the world is in a period of great development, transformation and adjustment, the international power comparison is undergoing profound changes, global governance is </w:t>
      </w:r>
      <w:proofErr w:type="gramStart"/>
      <w:r w:rsidRPr="0092026C">
        <w:t>reshuffling</w:t>
      </w:r>
      <w:proofErr w:type="gramEnd"/>
      <w:r w:rsidRPr="0092026C">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rPr>
        <w:t>.</w:t>
      </w:r>
      <w:r w:rsidRPr="0092026C">
        <w:rPr>
          <w:rStyle w:val="StyleUnderline"/>
        </w:rPr>
        <w:t xml:space="preserve"> The US and Europe</w:t>
      </w:r>
      <w:r w:rsidRPr="0092026C">
        <w:t xml:space="preserve"> that used to dominate the global governance system </w:t>
      </w:r>
      <w:r w:rsidRPr="0092026C">
        <w:rPr>
          <w:rStyle w:val="StyleUnderline"/>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92026C">
        <w:t>lagging behind</w:t>
      </w:r>
      <w:proofErr w:type="gramEnd"/>
      <w:r w:rsidRPr="0092026C">
        <w:t xml:space="preserve">. Over the years of development, the strength of emerging economies has increased dramatically, which has substantially upset the international power structure, as the developing countries </w:t>
      </w:r>
      <w:proofErr w:type="gramStart"/>
      <w:r w:rsidRPr="0092026C">
        <w:t>as a whole have</w:t>
      </w:r>
      <w:proofErr w:type="gramEnd"/>
      <w:r w:rsidRPr="0092026C">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rPr>
        <w:t xml:space="preserve">Since the beginning of this year, </w:t>
      </w:r>
      <w:r w:rsidRPr="00DD25D9">
        <w:rPr>
          <w:rStyle w:val="StyleUnderline"/>
          <w:highlight w:val="green"/>
        </w:rPr>
        <w:t xml:space="preserve">there have been risks </w:t>
      </w:r>
      <w:r w:rsidRPr="0092026C">
        <w:rPr>
          <w:rStyle w:val="StyleUnderline"/>
        </w:rPr>
        <w:t>of running into an acephalous state</w:t>
      </w:r>
      <w:r w:rsidRPr="0092026C">
        <w:rPr>
          <w:rStyle w:val="StyleUnderline"/>
          <w:i/>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 xml:space="preserve">polar </w:t>
      </w:r>
      <w:proofErr w:type="gramStart"/>
      <w:r w:rsidRPr="00DD25D9">
        <w:rPr>
          <w:rStyle w:val="Emphasis"/>
          <w:sz w:val="24"/>
          <w:highlight w:val="green"/>
          <w:bdr w:val="single" w:sz="4" w:space="0" w:color="auto"/>
        </w:rPr>
        <w:t>region</w:t>
      </w:r>
      <w:proofErr w:type="gramEnd"/>
      <w:r w:rsidRPr="00DD25D9">
        <w:rPr>
          <w:rStyle w:val="Emphasis"/>
          <w:sz w:val="24"/>
          <w:highlight w:val="green"/>
          <w:bdr w:val="single" w:sz="4" w:space="0" w:color="auto"/>
        </w:rPr>
        <w:t xml:space="preserve">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92026C">
        <w:t>transformation</w:t>
      </w:r>
      <w:proofErr w:type="gramEnd"/>
      <w:r w:rsidRPr="0092026C">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92026C">
        <w:t>prosperity</w:t>
      </w:r>
      <w:proofErr w:type="gramEnd"/>
      <w:r w:rsidRPr="0092026C">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92026C">
        <w:t>things</w:t>
      </w:r>
      <w:proofErr w:type="gramEnd"/>
      <w:r w:rsidRPr="0092026C">
        <w:t xml:space="preserve"> silently. Nevertheless, </w:t>
      </w:r>
      <w:r w:rsidRPr="0092026C">
        <w:rPr>
          <w:rStyle w:val="StyleUnderline"/>
        </w:rPr>
        <w:t xml:space="preserve">in the existing international system guided by the </w:t>
      </w:r>
      <w:r w:rsidRPr="00DD25D9">
        <w:rPr>
          <w:rStyle w:val="StyleUnderline"/>
          <w:highlight w:val="green"/>
        </w:rPr>
        <w:t>“Western-Centrism</w:t>
      </w:r>
      <w:r w:rsidRPr="0092026C">
        <w:rPr>
          <w:rStyle w:val="StyleUnderline"/>
        </w:rPr>
        <w:t xml:space="preserve">”, the Western civilization has always had the self-righteous superiority, conflicting with the interests and mentality of other </w:t>
      </w:r>
      <w:proofErr w:type="gramStart"/>
      <w:r w:rsidRPr="0092026C">
        <w:rPr>
          <w:rStyle w:val="StyleUnderline"/>
        </w:rPr>
        <w:t>countries</w:t>
      </w:r>
      <w:proofErr w:type="gramEnd"/>
      <w:r w:rsidRPr="0092026C">
        <w:rPr>
          <w:rStyle w:val="StyleUnderline"/>
        </w:rPr>
        <w:t xml:space="preserve"> and having failed to find the path to co-existing peacefully and harmoniously with other </w:t>
      </w:r>
      <w:r w:rsidRPr="0092026C">
        <w:rPr>
          <w:rStyle w:val="StyleUnderline"/>
          <w:i/>
        </w:rPr>
        <w:t>civilizations</w:t>
      </w:r>
      <w:r w:rsidRPr="0092026C">
        <w:rPr>
          <w:i/>
          <w:iCs/>
        </w:rPr>
        <w:t xml:space="preserve">. </w:t>
      </w:r>
      <w:proofErr w:type="gramStart"/>
      <w:r w:rsidRPr="0092026C">
        <w:rPr>
          <w:rStyle w:val="Emphasis"/>
          <w:sz w:val="24"/>
        </w:rPr>
        <w:t>So</w:t>
      </w:r>
      <w:proofErr w:type="gramEnd"/>
      <w:r w:rsidRPr="0092026C">
        <w:rPr>
          <w:rStyle w:val="Emphasis"/>
          <w:sz w:val="24"/>
        </w:rPr>
        <w:t xml:space="preserve">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92026C">
        <w:t>counter-balance</w:t>
      </w:r>
      <w:proofErr w:type="gramEnd"/>
      <w:r w:rsidRPr="0092026C">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highlight w:val="green"/>
        </w:rPr>
        <w:t>China will rebalance the</w:t>
      </w:r>
      <w:r w:rsidRPr="0092026C">
        <w:rPr>
          <w:rStyle w:val="StyleUnderline"/>
        </w:rPr>
        <w:t xml:space="preserve"> international </w:t>
      </w:r>
      <w:r w:rsidRPr="00DD25D9">
        <w:rPr>
          <w:rStyle w:val="StyleUnderline"/>
          <w:highlight w:val="green"/>
        </w:rPr>
        <w:t>pattern from a more inclusive civilization perspective</w:t>
      </w:r>
      <w:r w:rsidRPr="0092026C">
        <w:rPr>
          <w:rStyle w:val="StyleUnderline"/>
        </w:rPr>
        <w:t xml:space="preserve"> and with more far-sighted strategic mindset, or at least correct the bisected or predominated world order </w:t>
      </w:r>
      <w:proofErr w:type="gramStart"/>
      <w:r w:rsidRPr="0092026C">
        <w:rPr>
          <w:rStyle w:val="StyleUnderline"/>
        </w:rPr>
        <w:t>so as to</w:t>
      </w:r>
      <w:proofErr w:type="gramEnd"/>
      <w:r w:rsidRPr="0092026C">
        <w:rPr>
          <w:rStyle w:val="StyleUnderline"/>
        </w:rPr>
        <w:t xml:space="preserve">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rPr>
        <w:t xml:space="preserve">Today, </w:t>
      </w:r>
      <w:r w:rsidRPr="00DD25D9">
        <w:rPr>
          <w:rStyle w:val="StyleUnderline"/>
          <w:highlight w:val="green"/>
        </w:rPr>
        <w:t xml:space="preserve">China has </w:t>
      </w:r>
      <w:r w:rsidRPr="00DD25D9">
        <w:rPr>
          <w:rStyle w:val="StyleUnderline"/>
          <w:highlight w:val="green"/>
          <w:bdr w:val="single" w:sz="4" w:space="0" w:color="auto"/>
        </w:rPr>
        <w:t>become a source of stability</w:t>
      </w:r>
      <w:r w:rsidRPr="00DD25D9">
        <w:rPr>
          <w:rStyle w:val="StyleUnderline"/>
          <w:highlight w:val="green"/>
        </w:rPr>
        <w:t xml:space="preserve"> </w:t>
      </w:r>
      <w:r w:rsidRPr="0092026C">
        <w:rPr>
          <w:rStyle w:val="StyleUnderline"/>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rPr>
        <w:t xml:space="preserve">Encouraged by the “four confidences”, the whole of the Chinese society has </w:t>
      </w:r>
      <w:r w:rsidRPr="00DD25D9">
        <w:rPr>
          <w:rStyle w:val="StyleUnderline"/>
          <w:highlight w:val="green"/>
        </w:rPr>
        <w:t xml:space="preserve">burst out innovation vitality </w:t>
      </w:r>
      <w:r w:rsidRPr="0092026C">
        <w:rPr>
          <w:rStyle w:val="StyleUnderline"/>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92026C">
        <w:t>style</w:t>
      </w:r>
      <w:proofErr w:type="gramEnd"/>
      <w:r w:rsidRPr="0092026C">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rPr>
        <w:t>the Chinese solution is more practical and intimate to people as well as</w:t>
      </w:r>
      <w:r w:rsidRPr="00DD25D9">
        <w:rPr>
          <w:rStyle w:val="StyleUnderline"/>
          <w:highlight w:val="green"/>
        </w:rPr>
        <w:t xml:space="preserve"> emphasizes inclusive cooperation</w:t>
      </w:r>
      <w:r w:rsidRPr="0092026C">
        <w:rPr>
          <w:rStyle w:val="StyleUnderline"/>
        </w:rPr>
        <w:t xml:space="preserve">, as China is full of confidence to break the monopoly of the Western model on global development, “offering mankind a Chinese solution to explore a better social system”, and “providing a </w:t>
      </w:r>
      <w:proofErr w:type="gramStart"/>
      <w:r w:rsidRPr="0092026C">
        <w:rPr>
          <w:rStyle w:val="StyleUnderline"/>
        </w:rPr>
        <w:t>brand new</w:t>
      </w:r>
      <w:proofErr w:type="gramEnd"/>
      <w:r w:rsidRPr="0092026C">
        <w:rPr>
          <w:rStyle w:val="StyleUnderline"/>
        </w:rPr>
        <w:t xml:space="preserve"> option for the nations and peoples who are hoping both to speed up development and maintain independence”.</w:t>
      </w:r>
      <w:r w:rsidRPr="0092026C">
        <w:t xml:space="preserve"> </w:t>
      </w:r>
      <w:proofErr w:type="spellStart"/>
      <w:r w:rsidRPr="0092026C">
        <w:t>II.Path</w:t>
      </w:r>
      <w:proofErr w:type="spellEnd"/>
      <w:r w:rsidRPr="0092026C">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rPr>
        <w:t xml:space="preserve">. Currently, the international political practice in global governance is mostly problem-driven without creating a set of relatively independent, </w:t>
      </w:r>
      <w:proofErr w:type="gramStart"/>
      <w:r w:rsidRPr="0092026C">
        <w:rPr>
          <w:rStyle w:val="StyleUnderline"/>
        </w:rPr>
        <w:t>centralized</w:t>
      </w:r>
      <w:proofErr w:type="gramEnd"/>
      <w:r w:rsidRPr="0092026C">
        <w:rPr>
          <w:rStyle w:val="StyleUnderline"/>
        </w:rPr>
        <w:t xml:space="preserve"> and integral power structures, resulting in the existing global governance </w:t>
      </w:r>
      <w:proofErr w:type="spellStart"/>
      <w:r w:rsidRPr="0092026C">
        <w:rPr>
          <w:rStyle w:val="StyleUnderline"/>
        </w:rPr>
        <w:t>systemcharacterized</w:t>
      </w:r>
      <w:proofErr w:type="spellEnd"/>
      <w:r w:rsidRPr="0092026C">
        <w:rPr>
          <w:rStyle w:val="StyleUnderline"/>
        </w:rPr>
        <w:t xml:space="preserve"> as both extensive and unbalanced</w:t>
      </w:r>
      <w:r w:rsidRPr="0092026C">
        <w:rPr>
          <w:b/>
          <w:bCs/>
        </w:rPr>
        <w:t>.</w:t>
      </w:r>
      <w:r w:rsidRPr="0092026C">
        <w:t xml:space="preserve"> </w:t>
      </w:r>
      <w:r w:rsidRPr="0092026C">
        <w:rPr>
          <w:rStyle w:val="StyleUnderlin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highlight w:val="green"/>
        </w:rPr>
        <w:t xml:space="preserve">China is </w:t>
      </w:r>
      <w:r w:rsidRPr="0092026C">
        <w:rPr>
          <w:rStyle w:val="StyleUnderline"/>
        </w:rPr>
        <w:t xml:space="preserve">actively </w:t>
      </w:r>
      <w:r w:rsidRPr="00DD25D9">
        <w:rPr>
          <w:rStyle w:val="StyleUnderline"/>
          <w:highlight w:val="green"/>
        </w:rPr>
        <w:t xml:space="preserve">promoting </w:t>
      </w:r>
      <w:r w:rsidRPr="0092026C">
        <w:rPr>
          <w:rStyle w:val="StyleUnderline"/>
        </w:rPr>
        <w:t xml:space="preserve">the transforming process of such recently emerged </w:t>
      </w:r>
      <w:r w:rsidRPr="00DD25D9">
        <w:rPr>
          <w:rStyle w:val="StyleUnderline"/>
          <w:highlight w:val="green"/>
        </w:rPr>
        <w:t xml:space="preserve">international mechanisms </w:t>
      </w:r>
      <w:r w:rsidRPr="0092026C">
        <w:rPr>
          <w:rStyle w:val="StyleUnderline"/>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92026C">
        <w:t>Boao</w:t>
      </w:r>
      <w:proofErr w:type="spellEnd"/>
      <w:r w:rsidRPr="0092026C">
        <w:t xml:space="preserve"> Forum for Asia, CICA and multilateral security dialog mechanisms led by ASEAN </w:t>
      </w:r>
      <w:proofErr w:type="gramStart"/>
      <w:r w:rsidRPr="0092026C">
        <w:t>so as to</w:t>
      </w:r>
      <w:proofErr w:type="gramEnd"/>
      <w:r w:rsidRPr="0092026C">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w:t>
      </w:r>
      <w:proofErr w:type="gramStart"/>
      <w:r w:rsidRPr="0092026C">
        <w:rPr>
          <w:rStyle w:val="Emphasis"/>
          <w:sz w:val="24"/>
        </w:rPr>
        <w:t>again, but</w:t>
      </w:r>
      <w:proofErr w:type="gramEnd"/>
      <w:r w:rsidRPr="0092026C">
        <w:rPr>
          <w:rStyle w:val="Emphasis"/>
          <w:sz w:val="24"/>
        </w:rPr>
        <w:t xml:space="preserve">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92026C">
        <w:t>With regard to</w:t>
      </w:r>
      <w:proofErr w:type="gramEnd"/>
      <w:r w:rsidRPr="0092026C">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92026C">
        <w:t>construction</w:t>
      </w:r>
      <w:proofErr w:type="gramEnd"/>
      <w:r w:rsidRPr="0092026C">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 xml:space="preserve">nuclear security, maritime </w:t>
      </w:r>
      <w:proofErr w:type="gramStart"/>
      <w:r w:rsidRPr="00DD25D9">
        <w:rPr>
          <w:rStyle w:val="Emphasis"/>
          <w:sz w:val="24"/>
          <w:highlight w:val="green"/>
          <w:bdr w:val="single" w:sz="4" w:space="0" w:color="auto"/>
        </w:rPr>
        <w:t>cooperation</w:t>
      </w:r>
      <w:proofErr w:type="gramEnd"/>
      <w:r w:rsidRPr="00DD25D9">
        <w:rPr>
          <w:rStyle w:val="Emphasis"/>
          <w:sz w:val="24"/>
          <w:highlight w:val="green"/>
          <w:bdr w:val="single" w:sz="4" w:space="0" w:color="auto"/>
        </w:rPr>
        <w:t xml:space="preserve">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92026C">
        <w:t>theseplatforms</w:t>
      </w:r>
      <w:proofErr w:type="spellEnd"/>
      <w:r w:rsidRPr="0092026C">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rPr>
        <w:t xml:space="preserve">As the biggest developing country and </w:t>
      </w:r>
      <w:proofErr w:type="gramStart"/>
      <w:r w:rsidRPr="0092026C">
        <w:rPr>
          <w:rStyle w:val="StyleUnderline"/>
        </w:rPr>
        <w:t>fast growing</w:t>
      </w:r>
      <w:proofErr w:type="gramEnd"/>
      <w:r w:rsidRPr="0092026C">
        <w:rPr>
          <w:rStyle w:val="StyleUnderlin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highlight w:val="green"/>
        </w:rPr>
        <w:t xml:space="preserve">helping </w:t>
      </w:r>
      <w:r w:rsidRPr="0092026C">
        <w:rPr>
          <w:rStyle w:val="StyleUnderline"/>
        </w:rPr>
        <w:t xml:space="preserve">other developing countries to </w:t>
      </w:r>
      <w:r w:rsidRPr="00DD25D9">
        <w:rPr>
          <w:rStyle w:val="StyleUnderline"/>
          <w:highlight w:val="green"/>
        </w:rPr>
        <w:t xml:space="preserve">respond to </w:t>
      </w:r>
      <w:r w:rsidRPr="0092026C">
        <w:rPr>
          <w:rStyle w:val="StyleUnderline"/>
        </w:rPr>
        <w:t xml:space="preserve">such challenges as </w:t>
      </w:r>
      <w:r w:rsidRPr="00DD25D9">
        <w:rPr>
          <w:rStyle w:val="StyleUnderline"/>
          <w:highlight w:val="green"/>
        </w:rPr>
        <w:t>famine</w:t>
      </w:r>
      <w:r w:rsidRPr="0092026C">
        <w:rPr>
          <w:rStyle w:val="StyleUnderline"/>
        </w:rPr>
        <w:t xml:space="preserve">, </w:t>
      </w:r>
      <w:r w:rsidRPr="00DD25D9">
        <w:rPr>
          <w:rStyle w:val="StyleUnderline"/>
          <w:highlight w:val="green"/>
        </w:rPr>
        <w:t>refugees</w:t>
      </w:r>
      <w:r w:rsidRPr="0092026C">
        <w:rPr>
          <w:rStyle w:val="StyleUnderline"/>
        </w:rPr>
        <w:t>, climate change and public hygiene by debt forgiveness and assistance.</w:t>
      </w:r>
    </w:p>
    <w:p w14:paraId="129044D8" w14:textId="77777777" w:rsidR="00273158" w:rsidRDefault="00273158" w:rsidP="00273158"/>
    <w:p w14:paraId="43ADC4BF" w14:textId="77777777" w:rsidR="00273158" w:rsidRDefault="00273158" w:rsidP="00273158">
      <w:pPr>
        <w:pStyle w:val="Heading3"/>
      </w:pPr>
      <w:r>
        <w:t>Case</w:t>
      </w:r>
    </w:p>
    <w:p w14:paraId="7C61A8A7" w14:textId="0A5613FC" w:rsidR="00273158" w:rsidRDefault="00273158" w:rsidP="00273158">
      <w:pPr>
        <w:pStyle w:val="Heading4"/>
      </w:pPr>
      <w:r>
        <w:t xml:space="preserve">1] Here’s the problem with the </w:t>
      </w:r>
      <w:proofErr w:type="spellStart"/>
      <w:r>
        <w:t>aff</w:t>
      </w:r>
      <w:proofErr w:type="spellEnd"/>
      <w:r>
        <w:t xml:space="preserve"> – their only terminal that even gets close to an extinction impact is future pandemics but their only card that even hints at solving them is the </w:t>
      </w:r>
      <w:proofErr w:type="spellStart"/>
      <w:r>
        <w:t>Jecker</w:t>
      </w:r>
      <w:proofErr w:type="spellEnd"/>
      <w:r>
        <w:t xml:space="preserve"> and </w:t>
      </w:r>
      <w:proofErr w:type="spellStart"/>
      <w:r>
        <w:t>Atuire</w:t>
      </w:r>
      <w:proofErr w:type="spellEnd"/>
      <w:r>
        <w:t xml:space="preserve"> </w:t>
      </w:r>
      <w:proofErr w:type="spellStart"/>
      <w:r>
        <w:t>ev</w:t>
      </w:r>
      <w:proofErr w:type="spellEnd"/>
      <w:r>
        <w:t xml:space="preserve"> ab us spillover which is a sentence long and AWFUL - it says the us SHOULD stand up to pharma for THIS pandemic – it gets nowhere close to the claim that a waiver will cause the us to invest and equitably distribute a perfect medicine to a </w:t>
      </w:r>
      <w:proofErr w:type="spellStart"/>
      <w:r>
        <w:t>supervirus</w:t>
      </w:r>
      <w:proofErr w:type="spellEnd"/>
      <w:r>
        <w:t xml:space="preserve"> 30 something years in the future. They have not read an internal link to their impact scenario which means the advantage starts at 0 because it was not a complete </w:t>
      </w:r>
      <w:proofErr w:type="spellStart"/>
      <w:r>
        <w:t>arg</w:t>
      </w:r>
      <w:proofErr w:type="spellEnd"/>
      <w:r>
        <w:t xml:space="preserve"> in the 1AC</w:t>
      </w:r>
    </w:p>
    <w:p w14:paraId="23497328" w14:textId="77777777" w:rsidR="007432F8" w:rsidRPr="007432F8" w:rsidRDefault="007432F8" w:rsidP="007432F8"/>
    <w:p w14:paraId="490CB13C" w14:textId="77777777" w:rsidR="00273158" w:rsidRPr="00BD3F8D" w:rsidRDefault="00273158" w:rsidP="00273158">
      <w:pPr>
        <w:pStyle w:val="Heading4"/>
        <w:rPr>
          <w:rFonts w:asciiTheme="minorHAnsi" w:hAnsiTheme="minorHAnsi" w:cstheme="minorHAnsi"/>
        </w:rPr>
      </w:pPr>
      <w:r>
        <w:rPr>
          <w:rFonts w:asciiTheme="minorHAnsi" w:hAnsiTheme="minorHAnsi" w:cstheme="minorHAnsi"/>
        </w:rPr>
        <w:t>2</w:t>
      </w:r>
      <w:r w:rsidRPr="00BD3F8D">
        <w:rPr>
          <w:rFonts w:asciiTheme="minorHAnsi" w:hAnsiTheme="minorHAnsi" w:cstheme="minorHAnsi"/>
        </w:rPr>
        <w:t>] Can’t solve for local producers in developing countries.</w:t>
      </w:r>
    </w:p>
    <w:p w14:paraId="06F8296F" w14:textId="77777777" w:rsidR="00273158" w:rsidRPr="00BD3F8D" w:rsidRDefault="00273158" w:rsidP="00273158">
      <w:pPr>
        <w:rPr>
          <w:rFonts w:asciiTheme="minorHAnsi" w:hAnsiTheme="minorHAnsi" w:cstheme="minorHAnsi"/>
        </w:rPr>
      </w:pPr>
      <w:r w:rsidRPr="00BD3F8D">
        <w:rPr>
          <w:rStyle w:val="Style13ptBold"/>
          <w:rFonts w:asciiTheme="minorHAnsi" w:hAnsiTheme="minorHAnsi" w:cstheme="minorHAnsi"/>
        </w:rPr>
        <w:t xml:space="preserve">USPTO </w:t>
      </w:r>
      <w:r w:rsidRPr="00BD3F8D">
        <w:rPr>
          <w:rFonts w:asciiTheme="minorHAnsi" w:hAnsiTheme="minorHAnsi" w:cstheme="minorHAnsi"/>
        </w:rPr>
        <w:t xml:space="preserve">“Protecting intellectual property rights (IPR) overseas” No Date </w:t>
      </w:r>
      <w:hyperlink r:id="rId31" w:history="1">
        <w:r w:rsidRPr="00BD3F8D">
          <w:rPr>
            <w:rStyle w:val="Hyperlink"/>
            <w:rFonts w:asciiTheme="minorHAnsi" w:hAnsiTheme="minorHAnsi" w:cstheme="minorHAnsi"/>
          </w:rPr>
          <w:t>https://www.uspto.gov/ip-policy/ipr-toolkits</w:t>
        </w:r>
      </w:hyperlink>
      <w:r w:rsidRPr="00BD3F8D">
        <w:rPr>
          <w:rFonts w:asciiTheme="minorHAnsi" w:hAnsiTheme="minorHAnsi" w:cstheme="minorHAnsi"/>
        </w:rPr>
        <w:t xml:space="preserve"> SM</w:t>
      </w:r>
    </w:p>
    <w:p w14:paraId="795A4A9B" w14:textId="77777777" w:rsidR="00273158" w:rsidRPr="00BD3F8D" w:rsidRDefault="00273158" w:rsidP="00273158">
      <w:pPr>
        <w:rPr>
          <w:rFonts w:asciiTheme="minorHAnsi" w:hAnsiTheme="minorHAnsi" w:cstheme="minorHAnsi"/>
        </w:rPr>
      </w:pPr>
      <w:r w:rsidRPr="00BD3F8D">
        <w:rPr>
          <w:rFonts w:asciiTheme="minorHAnsi" w:hAnsiTheme="minorHAnsi" w:cstheme="minorHAnsi"/>
        </w:rPr>
        <w:t xml:space="preserve">Since </w:t>
      </w:r>
      <w:r w:rsidRPr="00BD3F8D">
        <w:rPr>
          <w:rStyle w:val="StyleUnderline"/>
          <w:rFonts w:asciiTheme="minorHAnsi" w:hAnsiTheme="minorHAnsi" w:cstheme="minorHAnsi"/>
        </w:rPr>
        <w:t xml:space="preserve">the rights granted by a </w:t>
      </w:r>
      <w:r w:rsidRPr="00BD3F8D">
        <w:rPr>
          <w:rStyle w:val="StyleUnderline"/>
          <w:rFonts w:asciiTheme="minorHAnsi" w:hAnsiTheme="minorHAnsi" w:cstheme="minorHAnsi"/>
          <w:highlight w:val="green"/>
        </w:rPr>
        <w:t>U.S. patent extend only throughout</w:t>
      </w:r>
      <w:r w:rsidRPr="00BD3F8D">
        <w:rPr>
          <w:rStyle w:val="StyleUnderline"/>
          <w:rFonts w:asciiTheme="minorHAnsi" w:hAnsiTheme="minorHAnsi" w:cstheme="minorHAnsi"/>
        </w:rPr>
        <w:t xml:space="preserve"> the territory of </w:t>
      </w:r>
      <w:r w:rsidRPr="00BD3F8D">
        <w:rPr>
          <w:rStyle w:val="StyleUnderline"/>
          <w:rFonts w:asciiTheme="minorHAnsi" w:hAnsiTheme="minorHAnsi" w:cstheme="minorHAnsi"/>
          <w:highlight w:val="green"/>
        </w:rPr>
        <w:t>the United States</w:t>
      </w:r>
      <w:r w:rsidRPr="00BD3F8D">
        <w:rPr>
          <w:rStyle w:val="StyleUnderline"/>
          <w:rFonts w:asciiTheme="minorHAnsi" w:hAnsiTheme="minorHAnsi" w:cstheme="minorHAnsi"/>
        </w:rPr>
        <w:t xml:space="preserve"> and have </w:t>
      </w:r>
      <w:r w:rsidRPr="00BD3F8D">
        <w:rPr>
          <w:rStyle w:val="StyleUnderline"/>
          <w:rFonts w:asciiTheme="minorHAnsi" w:hAnsiTheme="minorHAnsi" w:cstheme="minorHAnsi"/>
          <w:highlight w:val="green"/>
        </w:rPr>
        <w:t>no effect in a foreign country</w:t>
      </w:r>
      <w:r w:rsidRPr="00BD3F8D">
        <w:rPr>
          <w:rFonts w:asciiTheme="minorHAnsi" w:hAnsiTheme="minorHAnsi" w:cstheme="minorHAnsi"/>
        </w:rPr>
        <w:t xml:space="preserve">, an inventor who wishes patent protection in other countries must apply for a patent in each of the other countries or in regional patent offices. Almost every country has its own patent law, and a person desiring a patent in a particular country must make an application for patent in that country, in accordance with the requirements of that country. </w:t>
      </w:r>
      <w:r w:rsidRPr="00BD3F8D">
        <w:rPr>
          <w:rStyle w:val="StyleUnderline"/>
          <w:rFonts w:asciiTheme="minorHAnsi" w:hAnsiTheme="minorHAnsi" w:cstheme="minorHAnsi"/>
        </w:rPr>
        <w:t>Similarly, local laws apply to</w:t>
      </w:r>
      <w:r w:rsidRPr="00BD3F8D">
        <w:rPr>
          <w:rFonts w:asciiTheme="minorHAnsi" w:hAnsiTheme="minorHAnsi" w:cstheme="minorHAnsi"/>
        </w:rPr>
        <w:t xml:space="preserve"> trademark, copyrights, and other forms of </w:t>
      </w:r>
      <w:r w:rsidRPr="00BD3F8D">
        <w:rPr>
          <w:rStyle w:val="StyleUnderline"/>
          <w:rFonts w:asciiTheme="minorHAnsi" w:hAnsiTheme="minorHAnsi" w:cstheme="minorHAnsi"/>
        </w:rPr>
        <w:t>intellectual property in each jurisdiction</w:t>
      </w:r>
      <w:r w:rsidRPr="00BD3F8D">
        <w:rPr>
          <w:rFonts w:asciiTheme="minorHAnsi" w:hAnsiTheme="minorHAnsi" w:cstheme="minorHAnsi"/>
        </w:rPr>
        <w:t>.</w:t>
      </w:r>
    </w:p>
    <w:p w14:paraId="17ED20DC" w14:textId="77777777" w:rsidR="00273158" w:rsidRPr="00BD3F8D" w:rsidRDefault="00273158" w:rsidP="00273158">
      <w:pPr>
        <w:pStyle w:val="Heading4"/>
        <w:rPr>
          <w:rFonts w:asciiTheme="minorHAnsi" w:hAnsiTheme="minorHAnsi" w:cstheme="minorHAnsi"/>
        </w:rPr>
      </w:pPr>
      <w:r>
        <w:rPr>
          <w:rFonts w:asciiTheme="minorHAnsi" w:hAnsiTheme="minorHAnsi" w:cstheme="minorHAnsi"/>
        </w:rPr>
        <w:t>3</w:t>
      </w:r>
      <w:r w:rsidRPr="00BD3F8D">
        <w:rPr>
          <w:rFonts w:asciiTheme="minorHAnsi" w:hAnsiTheme="minorHAnsi" w:cstheme="minorHAnsi"/>
        </w:rPr>
        <w:t>] Doesn’t solve import restrictions.</w:t>
      </w:r>
    </w:p>
    <w:p w14:paraId="7F1257D5" w14:textId="77777777" w:rsidR="00273158" w:rsidRPr="00BD3F8D" w:rsidRDefault="00273158" w:rsidP="00273158">
      <w:pPr>
        <w:rPr>
          <w:rFonts w:asciiTheme="minorHAnsi" w:hAnsiTheme="minorHAnsi" w:cstheme="minorHAnsi"/>
        </w:rPr>
      </w:pPr>
      <w:r w:rsidRPr="00BD3F8D">
        <w:rPr>
          <w:rStyle w:val="Style13ptBold"/>
          <w:rFonts w:asciiTheme="minorHAnsi" w:hAnsiTheme="minorHAnsi" w:cstheme="minorHAnsi"/>
        </w:rPr>
        <w:t>Kumar 21</w:t>
      </w:r>
      <w:r w:rsidRPr="00BD3F8D">
        <w:rPr>
          <w:rFonts w:asciiTheme="minorHAnsi" w:hAnsiTheme="minorHAnsi" w:cstheme="minorHAnsi"/>
        </w:rPr>
        <w:t xml:space="preserve"> </w:t>
      </w:r>
      <w:r w:rsidRPr="00BD3F8D">
        <w:rPr>
          <w:rFonts w:asciiTheme="minorHAnsi" w:hAnsiTheme="minorHAnsi" w:cstheme="minorHAnsi"/>
          <w:szCs w:val="16"/>
        </w:rPr>
        <w:t>[</w:t>
      </w:r>
      <w:proofErr w:type="spellStart"/>
      <w:r w:rsidRPr="00BD3F8D">
        <w:rPr>
          <w:rFonts w:asciiTheme="minorHAnsi" w:hAnsiTheme="minorHAnsi" w:cstheme="minorHAnsi"/>
          <w:szCs w:val="16"/>
        </w:rPr>
        <w:t>Rajeesh</w:t>
      </w:r>
      <w:proofErr w:type="spellEnd"/>
      <w:r w:rsidRPr="00BD3F8D">
        <w:rPr>
          <w:rFonts w:asciiTheme="minorHAnsi" w:hAnsiTheme="minorHAnsi" w:cstheme="minorHAnsi"/>
          <w:szCs w:val="16"/>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BD3F8D">
        <w:rPr>
          <w:rFonts w:asciiTheme="minorHAnsi" w:hAnsiTheme="minorHAnsi" w:cstheme="minorHAnsi"/>
          <w:szCs w:val="16"/>
        </w:rPr>
        <w:t>JamiaMilliaIslamia</w:t>
      </w:r>
      <w:proofErr w:type="spellEnd"/>
      <w:r w:rsidRPr="00BD3F8D">
        <w:rPr>
          <w:rFonts w:asciiTheme="minorHAnsi" w:hAnsiTheme="minorHAnsi" w:cstheme="minorHAnsi"/>
          <w:szCs w:val="16"/>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BD3F8D">
        <w:rPr>
          <w:rFonts w:asciiTheme="minorHAnsi" w:hAnsiTheme="minorHAnsi" w:cstheme="minorHAnsi"/>
          <w:szCs w:val="16"/>
        </w:rPr>
        <w:t>books;Eurozone</w:t>
      </w:r>
      <w:proofErr w:type="spellEnd"/>
      <w:r w:rsidRPr="00BD3F8D">
        <w:rPr>
          <w:rFonts w:asciiTheme="minorHAnsi" w:hAnsiTheme="minorHAnsi" w:cstheme="minorHAnsi"/>
          <w:szCs w:val="16"/>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32" w:history="1">
        <w:r w:rsidRPr="00BD3F8D">
          <w:rPr>
            <w:rStyle w:val="Hyperlink"/>
            <w:rFonts w:asciiTheme="minorHAnsi" w:hAnsiTheme="minorHAnsi" w:cstheme="minorHAnsi"/>
            <w:szCs w:val="16"/>
          </w:rPr>
          <w:t>https://idsa.in/issuebrief/wto-trips-waiver-covid-vaccine-rkumar-120721</w:t>
        </w:r>
      </w:hyperlink>
      <w:r w:rsidRPr="00BD3F8D">
        <w:rPr>
          <w:rFonts w:asciiTheme="minorHAnsi" w:hAnsiTheme="minorHAnsi" w:cstheme="minorHAnsi"/>
          <w:szCs w:val="16"/>
        </w:rPr>
        <w:t xml:space="preserve">] </w:t>
      </w:r>
    </w:p>
    <w:p w14:paraId="7DC08441" w14:textId="77777777" w:rsidR="00273158" w:rsidRPr="00BD3F8D" w:rsidRDefault="00273158" w:rsidP="00273158">
      <w:pPr>
        <w:rPr>
          <w:rFonts w:asciiTheme="minorHAnsi" w:hAnsiTheme="minorHAnsi" w:cstheme="minorHAnsi"/>
        </w:rPr>
      </w:pPr>
      <w:r w:rsidRPr="00BD3F8D">
        <w:rPr>
          <w:rFonts w:asciiTheme="minorHAnsi" w:hAnsiTheme="minorHAnsi" w:cstheme="minorHAnsi"/>
        </w:rPr>
        <w:t xml:space="preserve">Another argument against the proposed TRIPS waiver is that a waiver would not increase the manufacturing of COVID-19 vaccines. Indeed, one of the significant factors contributing to vaccine inequity is the lack of manufacturing capacity in the global south. Further, </w:t>
      </w:r>
      <w:r w:rsidRPr="00BD3F8D">
        <w:rPr>
          <w:rStyle w:val="StyleUnderline"/>
          <w:rFonts w:asciiTheme="minorHAnsi" w:hAnsiTheme="minorHAnsi" w:cstheme="minorHAnsi"/>
        </w:rPr>
        <w:t>a TRIPS waiver will not automatically translate into improved manufacturing capacity</w:t>
      </w:r>
      <w:r w:rsidRPr="00BD3F8D">
        <w:rPr>
          <w:rFonts w:asciiTheme="minorHAnsi" w:hAnsiTheme="minorHAnsi" w:cstheme="minorHAnsi"/>
        </w:rPr>
        <w:t>. However, a waiver would be the first but essential step to increase manufacturing capacity worldwide. For instance</w:t>
      </w:r>
      <w:r w:rsidRPr="00BD3F8D">
        <w:rPr>
          <w:rStyle w:val="StyleUnderline"/>
          <w:rFonts w:asciiTheme="minorHAnsi" w:hAnsiTheme="minorHAnsi" w:cstheme="minorHAnsi"/>
        </w:rPr>
        <w:t>, t</w:t>
      </w:r>
      <w:r w:rsidRPr="00BD3F8D">
        <w:rPr>
          <w:rStyle w:val="StyleUnderline"/>
          <w:rFonts w:asciiTheme="minorHAnsi" w:hAnsiTheme="minorHAnsi" w:cstheme="minorHAnsi"/>
          <w:highlight w:val="green"/>
        </w:rPr>
        <w:t>o export COVID-19 vaccine</w:t>
      </w:r>
      <w:r w:rsidRPr="00BD3F8D">
        <w:rPr>
          <w:rStyle w:val="StyleUnderline"/>
          <w:rFonts w:asciiTheme="minorHAnsi" w:hAnsiTheme="minorHAnsi" w:cstheme="minorHAnsi"/>
        </w:rPr>
        <w:t xml:space="preserve">-related products, </w:t>
      </w:r>
      <w:r w:rsidRPr="00BD3F8D">
        <w:rPr>
          <w:rStyle w:val="StyleUnderline"/>
          <w:rFonts w:asciiTheme="minorHAnsi" w:hAnsiTheme="minorHAnsi" w:cstheme="minorHAnsi"/>
          <w:highlight w:val="green"/>
        </w:rPr>
        <w:t>countries need</w:t>
      </w:r>
      <w:r w:rsidRPr="00BD3F8D">
        <w:rPr>
          <w:rStyle w:val="StyleUnderline"/>
          <w:rFonts w:asciiTheme="minorHAnsi" w:hAnsiTheme="minorHAnsi" w:cstheme="minorHAnsi"/>
        </w:rPr>
        <w:t xml:space="preserve"> to ensure that there are </w:t>
      </w:r>
      <w:r w:rsidRPr="00BD3F8D">
        <w:rPr>
          <w:rStyle w:val="StyleUnderline"/>
          <w:rFonts w:asciiTheme="minorHAnsi" w:hAnsiTheme="minorHAnsi" w:cstheme="minorHAnsi"/>
          <w:highlight w:val="green"/>
        </w:rPr>
        <w:t>no IP restrictions at both ends – exporting and importing</w:t>
      </w:r>
      <w:r w:rsidRPr="00BD3F8D">
        <w:rPr>
          <w:rFonts w:asciiTheme="minorHAnsi" w:hAnsiTheme="minorHAnsi" w:cstheme="minorHAnsi"/>
        </w:rPr>
        <w:t>. The market for vaccine materials includes consumables, single-use reactors bags, filters, culture media, and vaccine ingredients. Export blockages on raw materials, equipment and finished products harm the overall output of the vaccine supply chain. If there is no TRIPS restriction, more governments and companies will invest in repurposing their facilities.</w:t>
      </w:r>
    </w:p>
    <w:p w14:paraId="5D9EB7CF" w14:textId="77777777" w:rsidR="00273158" w:rsidRPr="00BD3F8D" w:rsidRDefault="00273158" w:rsidP="00273158">
      <w:pPr>
        <w:pStyle w:val="Heading4"/>
        <w:rPr>
          <w:rFonts w:asciiTheme="minorHAnsi" w:hAnsiTheme="minorHAnsi" w:cstheme="minorHAnsi"/>
        </w:rPr>
      </w:pPr>
      <w:r>
        <w:rPr>
          <w:rFonts w:asciiTheme="minorHAnsi" w:hAnsiTheme="minorHAnsi" w:cstheme="minorHAnsi"/>
        </w:rPr>
        <w:t>4</w:t>
      </w:r>
      <w:r w:rsidRPr="00BD3F8D">
        <w:rPr>
          <w:rFonts w:asciiTheme="minorHAnsi" w:hAnsiTheme="minorHAnsi" w:cstheme="minorHAnsi"/>
        </w:rPr>
        <w:t xml:space="preserve">] Only lets US companies manufacture but no companies in any other countries – none of their </w:t>
      </w:r>
      <w:proofErr w:type="spellStart"/>
      <w:r w:rsidRPr="00BD3F8D">
        <w:rPr>
          <w:rFonts w:asciiTheme="minorHAnsi" w:hAnsiTheme="minorHAnsi" w:cstheme="minorHAnsi"/>
        </w:rPr>
        <w:t>ev</w:t>
      </w:r>
      <w:proofErr w:type="spellEnd"/>
      <w:r w:rsidRPr="00BD3F8D">
        <w:rPr>
          <w:rFonts w:asciiTheme="minorHAnsi" w:hAnsiTheme="minorHAnsi" w:cstheme="minorHAnsi"/>
        </w:rPr>
        <w:t xml:space="preserve"> says one country worth of companies is enough to solve, </w:t>
      </w:r>
      <w:proofErr w:type="spellStart"/>
      <w:r w:rsidRPr="00BD3F8D">
        <w:rPr>
          <w:rFonts w:asciiTheme="minorHAnsi" w:hAnsiTheme="minorHAnsi" w:cstheme="minorHAnsi"/>
        </w:rPr>
        <w:t>cuz</w:t>
      </w:r>
      <w:proofErr w:type="spellEnd"/>
      <w:r w:rsidRPr="00BD3F8D">
        <w:rPr>
          <w:rFonts w:asciiTheme="minorHAnsi" w:hAnsiTheme="minorHAnsi" w:cstheme="minorHAnsi"/>
        </w:rPr>
        <w:t xml:space="preserve"> their whole </w:t>
      </w:r>
      <w:proofErr w:type="spellStart"/>
      <w:r w:rsidRPr="00BD3F8D">
        <w:rPr>
          <w:rFonts w:asciiTheme="minorHAnsi" w:hAnsiTheme="minorHAnsi" w:cstheme="minorHAnsi"/>
        </w:rPr>
        <w:t>aff</w:t>
      </w:r>
      <w:proofErr w:type="spellEnd"/>
      <w:r w:rsidRPr="00BD3F8D">
        <w:rPr>
          <w:rFonts w:asciiTheme="minorHAnsi" w:hAnsiTheme="minorHAnsi" w:cstheme="minorHAnsi"/>
        </w:rPr>
        <w:t xml:space="preserve"> is in a GLOBAL CONTEXT.</w:t>
      </w:r>
    </w:p>
    <w:p w14:paraId="2CFE6654" w14:textId="77777777" w:rsidR="00273158" w:rsidRDefault="00273158" w:rsidP="00273158">
      <w:pPr>
        <w:pStyle w:val="Heading4"/>
      </w:pPr>
      <w:r>
        <w:t xml:space="preserve">5] No disease can cause </w:t>
      </w:r>
      <w:r w:rsidRPr="000F19DE">
        <w:rPr>
          <w:u w:val="single"/>
        </w:rPr>
        <w:t>extinction</w:t>
      </w:r>
      <w:r>
        <w:rPr>
          <w:u w:val="single"/>
        </w:rPr>
        <w:t xml:space="preserve"> – their </w:t>
      </w:r>
      <w:proofErr w:type="spellStart"/>
      <w:r>
        <w:rPr>
          <w:u w:val="single"/>
        </w:rPr>
        <w:t>ev</w:t>
      </w:r>
      <w:proofErr w:type="spellEnd"/>
      <w:r>
        <w:rPr>
          <w:u w:val="single"/>
        </w:rPr>
        <w:t xml:space="preserve"> is awful and just asserts covid was bad and species have gone extinct from disease before – those species weren’t spread around the entire plant with technology to build vaccines and quarantine</w:t>
      </w:r>
    </w:p>
    <w:p w14:paraId="36A86E19" w14:textId="77777777" w:rsidR="00273158" w:rsidRPr="002A2828" w:rsidRDefault="00273158" w:rsidP="00273158">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769476CB" w14:textId="77777777" w:rsidR="00273158" w:rsidRPr="002A2828" w:rsidRDefault="00273158" w:rsidP="00273158">
      <w:r w:rsidRPr="002A2828">
        <w:t xml:space="preserve">But when people ask me if I’m worried about infectious diseases, they’re often not asking about the threat to human lives; they’re asking about the threat to human life. </w:t>
      </w:r>
      <w:r w:rsidRPr="00791DFF">
        <w:rPr>
          <w:highlight w:val="green"/>
          <w:u w:val="single"/>
        </w:rPr>
        <w:t>With each outbreak</w:t>
      </w:r>
      <w:r w:rsidRPr="002A2828">
        <w:t xml:space="preserve"> of a headline-grabbing emerging infectious disease </w:t>
      </w:r>
      <w:r w:rsidRPr="00791DFF">
        <w:rPr>
          <w:highlight w:val="green"/>
          <w:u w:val="single"/>
        </w:rPr>
        <w:t>comes</w:t>
      </w:r>
      <w:r w:rsidRPr="002A2828">
        <w:t xml:space="preserve"> a </w:t>
      </w:r>
      <w:r w:rsidRPr="00791DFF">
        <w:rPr>
          <w:highlight w:val="green"/>
          <w:u w:val="single"/>
        </w:rPr>
        <w:t>fear of</w:t>
      </w:r>
      <w:r w:rsidRPr="00791DFF">
        <w:rPr>
          <w:highlight w:val="green"/>
        </w:rPr>
        <w:t xml:space="preserve"> </w:t>
      </w:r>
      <w:r w:rsidRPr="00791DFF">
        <w:rPr>
          <w:rStyle w:val="Emphasis"/>
          <w:highlight w:val="green"/>
        </w:rPr>
        <w:t>extinction</w:t>
      </w:r>
      <w:r w:rsidRPr="002A2828">
        <w:t xml:space="preserve"> itself. The fear envisions a large proportion of humans succumbing to infection, leaving no survivors or so few that the species can’t be sustained.</w:t>
      </w:r>
    </w:p>
    <w:p w14:paraId="389E2F0D" w14:textId="77777777" w:rsidR="00273158" w:rsidRPr="002A2828" w:rsidRDefault="00273158" w:rsidP="00273158">
      <w:r w:rsidRPr="00791DFF">
        <w:rPr>
          <w:highlight w:val="green"/>
          <w:u w:val="single"/>
        </w:rPr>
        <w:t xml:space="preserve">I’m </w:t>
      </w:r>
      <w:r w:rsidRPr="00791DFF">
        <w:rPr>
          <w:rStyle w:val="Emphasis"/>
          <w:highlight w:val="green"/>
        </w:rPr>
        <w:t>not afraid</w:t>
      </w:r>
      <w:r w:rsidRPr="002A2828">
        <w:rPr>
          <w:u w:val="single"/>
        </w:rPr>
        <w:t xml:space="preserve"> of this </w:t>
      </w:r>
      <w:r w:rsidRPr="002A2828">
        <w:rPr>
          <w:rStyle w:val="Emphasis"/>
        </w:rPr>
        <w:t>apocalyptic scenario</w:t>
      </w:r>
      <w:r w:rsidRPr="002A2828">
        <w:t>, but I do understand the impulse. Worry about the end is a quintessentially human trait. Thankfully, so is our resilience.</w:t>
      </w:r>
    </w:p>
    <w:p w14:paraId="277FCF61" w14:textId="77777777" w:rsidR="00273158" w:rsidRPr="002A2828" w:rsidRDefault="00273158" w:rsidP="00273158">
      <w:r w:rsidRPr="002A2828">
        <w:rPr>
          <w:u w:val="single"/>
        </w:rPr>
        <w:t>For most of</w:t>
      </w:r>
      <w:r w:rsidRPr="002A2828">
        <w:t xml:space="preserve"> mankind’s </w:t>
      </w:r>
      <w:r w:rsidRPr="002A2828">
        <w:rPr>
          <w:u w:val="single"/>
        </w:rPr>
        <w:t>history</w:t>
      </w:r>
      <w:r w:rsidRPr="002A2828">
        <w:t xml:space="preserve">, </w:t>
      </w:r>
      <w:r w:rsidRPr="002A2828">
        <w:rPr>
          <w:u w:val="single"/>
        </w:rPr>
        <w:t>infectious diseases were the existential threat</w:t>
      </w:r>
      <w:r w:rsidRPr="002A2828">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6D4384EB" w14:textId="77777777" w:rsidR="00273158" w:rsidRPr="002A2828" w:rsidRDefault="00273158" w:rsidP="00273158">
      <w:r w:rsidRPr="002A2828">
        <w:rPr>
          <w:u w:val="single"/>
        </w:rPr>
        <w:t>Any yet</w:t>
      </w:r>
      <w:r w:rsidRPr="002A2828">
        <w:t xml:space="preserve">, of course, </w:t>
      </w:r>
      <w:r w:rsidRPr="002A2828">
        <w:rPr>
          <w:u w:val="single"/>
        </w:rPr>
        <w:t xml:space="preserve">humanity </w:t>
      </w:r>
      <w:r w:rsidRPr="002A2828">
        <w:rPr>
          <w:rStyle w:val="Emphasis"/>
        </w:rPr>
        <w:t>continued to flourish</w:t>
      </w:r>
      <w:r w:rsidRPr="002A2828">
        <w:t xml:space="preserve">. Our species’ </w:t>
      </w:r>
      <w:r w:rsidRPr="002A2828">
        <w:rPr>
          <w:u w:val="single"/>
        </w:rPr>
        <w:t>recent explosion in lifespan is</w:t>
      </w:r>
      <w:r w:rsidRPr="002A2828">
        <w:t xml:space="preserve"> almost exclusively the </w:t>
      </w:r>
      <w:r w:rsidRPr="002A2828">
        <w:rPr>
          <w:u w:val="single"/>
        </w:rPr>
        <w:t>result of</w:t>
      </w:r>
      <w:r w:rsidRPr="002A2828">
        <w:t xml:space="preserve"> the </w:t>
      </w:r>
      <w:r w:rsidRPr="002A2828">
        <w:rPr>
          <w:rStyle w:val="Emphasis"/>
        </w:rPr>
        <w:t>control</w:t>
      </w:r>
      <w:r w:rsidRPr="002A2828">
        <w:rPr>
          <w:u w:val="single"/>
        </w:rPr>
        <w:t xml:space="preserve"> of infectious </w:t>
      </w:r>
      <w:r w:rsidRPr="002A2828">
        <w:rPr>
          <w:rStyle w:val="Emphasis"/>
        </w:rPr>
        <w:t>diseases</w:t>
      </w:r>
      <w:r w:rsidRPr="002A2828">
        <w:t xml:space="preserve"> </w:t>
      </w:r>
      <w:r w:rsidRPr="00791DFF">
        <w:rPr>
          <w:highlight w:val="green"/>
          <w:u w:val="single"/>
        </w:rPr>
        <w:t xml:space="preserve">through </w:t>
      </w:r>
      <w:r w:rsidRPr="00791DFF">
        <w:rPr>
          <w:rStyle w:val="Emphasis"/>
          <w:highlight w:val="green"/>
        </w:rPr>
        <w:t>sanitation</w:t>
      </w:r>
      <w:r w:rsidRPr="002A2828">
        <w:rPr>
          <w:u w:val="single"/>
        </w:rPr>
        <w:t xml:space="preserve">, </w:t>
      </w:r>
      <w:r w:rsidRPr="00791DFF">
        <w:rPr>
          <w:rStyle w:val="Emphasis"/>
          <w:highlight w:val="green"/>
        </w:rPr>
        <w:t>vaccination</w:t>
      </w:r>
      <w:r w:rsidRPr="00791DFF">
        <w:rPr>
          <w:highlight w:val="gree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791DFF">
        <w:rPr>
          <w:highlight w:val="green"/>
          <w:u w:val="single"/>
        </w:rPr>
        <w:t>therapies</w:t>
      </w:r>
      <w:r w:rsidRPr="002A2828">
        <w:t xml:space="preserve">. Only in the modern era, in which many infectious </w:t>
      </w:r>
      <w:r w:rsidRPr="00791DFF">
        <w:rPr>
          <w:highlight w:val="green"/>
          <w:u w:val="single"/>
        </w:rPr>
        <w:t xml:space="preserve">diseases have been </w:t>
      </w:r>
      <w:r w:rsidRPr="00791DFF">
        <w:rPr>
          <w:rStyle w:val="Emphasis"/>
          <w:highlight w:val="green"/>
        </w:rPr>
        <w:t>tamed</w:t>
      </w:r>
      <w:r w:rsidRPr="002A2828">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524F0C8D" w14:textId="77777777" w:rsidR="00273158" w:rsidRPr="002A2828" w:rsidRDefault="00273158" w:rsidP="00273158">
      <w:proofErr w:type="gramStart"/>
      <w:r w:rsidRPr="002A2828">
        <w:t>So</w:t>
      </w:r>
      <w:proofErr w:type="gramEnd"/>
      <w:r w:rsidRPr="002A2828">
        <w:t xml:space="preserve"> what would it take for a disease to wipe out humanity now?</w:t>
      </w:r>
    </w:p>
    <w:p w14:paraId="3DA16DB1" w14:textId="77777777" w:rsidR="00273158" w:rsidRPr="002A2828" w:rsidRDefault="00273158" w:rsidP="00273158">
      <w:r w:rsidRPr="002A2828">
        <w:t xml:space="preserve">In Michael Crichton’s The Andromeda Strain, the canonical book in the disease-outbreak genre, an alien microbe threatens </w:t>
      </w:r>
      <w:proofErr w:type="gramStart"/>
      <w:r w:rsidRPr="002A2828">
        <w:t>the human race</w:t>
      </w:r>
      <w:proofErr w:type="gramEnd"/>
      <w:r w:rsidRPr="002A2828">
        <w:t xml:space="preserve"> with extinction, and humanity’s best minds are marshaled to combat the enemy organism. Fortunately, outside of fiction, there’s no reason to expect alien pathogens to wage war on </w:t>
      </w:r>
      <w:proofErr w:type="gramStart"/>
      <w:r w:rsidRPr="002A2828">
        <w:t>the human race</w:t>
      </w:r>
      <w:proofErr w:type="gramEnd"/>
      <w:r w:rsidRPr="002A2828">
        <w:t xml:space="preserve"> any time soon, and my analysis suggests that any real-life domestic microbe reaching an extinction level of threat probably is just as unlikely.</w:t>
      </w:r>
    </w:p>
    <w:p w14:paraId="74F9EB6D" w14:textId="77777777" w:rsidR="00273158" w:rsidRPr="002A2828" w:rsidRDefault="00273158" w:rsidP="00273158">
      <w:r w:rsidRPr="002A2828">
        <w:rPr>
          <w:u w:val="single"/>
        </w:rPr>
        <w:t>Any apocalyptic pathogen would need to</w:t>
      </w:r>
      <w:r w:rsidRPr="002A2828">
        <w:t xml:space="preserve"> possess a very special combination of two attributes. First, it would have to </w:t>
      </w:r>
      <w:r w:rsidRPr="002A2828">
        <w:rPr>
          <w:u w:val="single"/>
        </w:rPr>
        <w:t>be</w:t>
      </w:r>
      <w:r w:rsidRPr="002A2828">
        <w:t xml:space="preserve"> so </w:t>
      </w:r>
      <w:r w:rsidRPr="00791DFF">
        <w:rPr>
          <w:rStyle w:val="Emphasis"/>
          <w:highlight w:val="green"/>
        </w:rPr>
        <w:t>unfamiliar</w:t>
      </w:r>
      <w:r w:rsidRPr="002A2828">
        <w:t xml:space="preserve"> that no existing therapy or vaccine could be applied to it. Second, it would need to have a high </w:t>
      </w:r>
      <w:r w:rsidRPr="00791DFF">
        <w:rPr>
          <w:highlight w:val="green"/>
          <w:u w:val="single"/>
        </w:rPr>
        <w:t>and</w:t>
      </w:r>
      <w:r w:rsidRPr="002A2828">
        <w:rPr>
          <w:u w:val="single"/>
        </w:rPr>
        <w:t xml:space="preserve"> surreptitious </w:t>
      </w:r>
      <w:r w:rsidRPr="00791DFF">
        <w:rPr>
          <w:rStyle w:val="Emphasis"/>
          <w:highlight w:val="green"/>
        </w:rPr>
        <w:t>transmissibility</w:t>
      </w:r>
      <w:r w:rsidRPr="002A2828">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32C9A36B" w14:textId="77777777" w:rsidR="00273158" w:rsidRPr="002A2828" w:rsidRDefault="00273158" w:rsidP="00273158">
      <w:r w:rsidRPr="002A2828">
        <w:t xml:space="preserve">The three infectious </w:t>
      </w:r>
      <w:r w:rsidRPr="00791DFF">
        <w:rPr>
          <w:highlight w:val="green"/>
          <w:u w:val="single"/>
        </w:rPr>
        <w:t>diseases most likely to be</w:t>
      </w:r>
      <w:r w:rsidRPr="002A2828">
        <w:t xml:space="preserve"> considered </w:t>
      </w:r>
      <w:r w:rsidRPr="00791DFF">
        <w:rPr>
          <w:highlight w:val="green"/>
          <w:u w:val="single"/>
        </w:rPr>
        <w:t>extinction-level</w:t>
      </w:r>
      <w:r w:rsidRPr="002A2828">
        <w:t xml:space="preserve"> threats in the world today—influenza, HIV, and Ebola—</w:t>
      </w:r>
      <w:r w:rsidRPr="00791DFF">
        <w:rPr>
          <w:rStyle w:val="Emphasis"/>
          <w:highlight w:val="green"/>
        </w:rPr>
        <w:t>don’t meet</w:t>
      </w:r>
      <w:r w:rsidRPr="00791DFF">
        <w:rPr>
          <w:highlight w:val="green"/>
        </w:rPr>
        <w:t xml:space="preserve"> </w:t>
      </w:r>
      <w:r w:rsidRPr="00791DFF">
        <w:rPr>
          <w:highlight w:val="green"/>
          <w:u w:val="single"/>
        </w:rPr>
        <w:t>these</w:t>
      </w:r>
      <w:r w:rsidRPr="002A2828">
        <w:rPr>
          <w:u w:val="single"/>
        </w:rPr>
        <w:t xml:space="preserve"> two </w:t>
      </w:r>
      <w:r w:rsidRPr="00791DFF">
        <w:rPr>
          <w:rStyle w:val="Emphasis"/>
          <w:highlight w:val="green"/>
        </w:rPr>
        <w:t>requirements</w:t>
      </w:r>
      <w:r w:rsidRPr="002A2828">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7C8F0C38" w14:textId="77777777" w:rsidR="00273158" w:rsidRPr="002A2828" w:rsidRDefault="00273158" w:rsidP="00273158">
      <w:r w:rsidRPr="002A2828">
        <w:t>HIV, which has killed 39 million people over several decades, is similarly limited due to several factors. Most importantly, HIV’s dependency on blood and body fluid for transmission (</w:t>
      </w:r>
      <w:proofErr w:type="gramStart"/>
      <w:r w:rsidRPr="002A2828">
        <w:t>similar to</w:t>
      </w:r>
      <w:proofErr w:type="gramEnd"/>
      <w:r w:rsidRPr="002A2828">
        <w:t xml:space="preserve"> Ebola) requires intimate </w:t>
      </w:r>
      <w:r w:rsidRPr="00791DFF">
        <w:rPr>
          <w:rStyle w:val="Emphasis"/>
          <w:highlight w:val="green"/>
        </w:rPr>
        <w:t>human-to-human</w:t>
      </w:r>
      <w:r w:rsidRPr="00791DFF">
        <w:rPr>
          <w:highlight w:val="green"/>
          <w:u w:val="single"/>
        </w:rPr>
        <w:t xml:space="preserve"> contact</w:t>
      </w:r>
      <w:r w:rsidRPr="002A2828">
        <w:t xml:space="preserve">, which </w:t>
      </w:r>
      <w:r w:rsidRPr="00791DFF">
        <w:rPr>
          <w:rStyle w:val="Emphasis"/>
          <w:highlight w:val="green"/>
        </w:rPr>
        <w:t>limits contagion</w:t>
      </w:r>
      <w:r w:rsidRPr="002A2828">
        <w:t xml:space="preserve">. Highly potent </w:t>
      </w:r>
      <w:r w:rsidRPr="00791DFF">
        <w:rPr>
          <w:rStyle w:val="Emphasis"/>
          <w:highlight w:val="green"/>
        </w:rPr>
        <w:t>antiviral therapy</w:t>
      </w:r>
      <w:r w:rsidRPr="00791DFF">
        <w:rPr>
          <w:highlight w:val="green"/>
        </w:rPr>
        <w:t xml:space="preserve"> </w:t>
      </w:r>
      <w:r w:rsidRPr="00791DFF">
        <w:rPr>
          <w:highlight w:val="green"/>
          <w:u w:val="single"/>
        </w:rPr>
        <w:t>allows most</w:t>
      </w:r>
      <w:r w:rsidRPr="002A2828">
        <w:rPr>
          <w:u w:val="single"/>
        </w:rPr>
        <w:t xml:space="preserve"> people </w:t>
      </w:r>
      <w:r w:rsidRPr="00791DFF">
        <w:rPr>
          <w:highlight w:val="green"/>
          <w:u w:val="single"/>
        </w:rPr>
        <w:t>to live</w:t>
      </w:r>
      <w:r w:rsidRPr="002A2828">
        <w:t xml:space="preserve"> normally with the disease, and a substantial group of the population has genetic mutations that render them impervious to infection in the first place. Lastly, </w:t>
      </w:r>
      <w:r w:rsidRPr="00791DFF">
        <w:rPr>
          <w:rStyle w:val="Emphasis"/>
          <w:highlight w:val="green"/>
        </w:rPr>
        <w:t>simple prevention strategies</w:t>
      </w:r>
      <w:r w:rsidRPr="002A2828">
        <w:t xml:space="preserve"> such as needle exchange for injection drug users and barrier contraceptives—when available—can </w:t>
      </w:r>
      <w:r w:rsidRPr="00791DFF">
        <w:rPr>
          <w:highlight w:val="green"/>
          <w:u w:val="single"/>
        </w:rPr>
        <w:t>curtail</w:t>
      </w:r>
      <w:r w:rsidRPr="002A2828">
        <w:rPr>
          <w:u w:val="single"/>
        </w:rPr>
        <w:t xml:space="preserve"> transmission </w:t>
      </w:r>
      <w:r w:rsidRPr="00791DFF">
        <w:rPr>
          <w:highlight w:val="green"/>
          <w:u w:val="single"/>
        </w:rPr>
        <w:t>risk</w:t>
      </w:r>
      <w:r w:rsidRPr="00791DFF">
        <w:rPr>
          <w:highlight w:val="green"/>
        </w:rPr>
        <w:t>.</w:t>
      </w:r>
    </w:p>
    <w:p w14:paraId="16D4C412" w14:textId="77777777" w:rsidR="00273158" w:rsidRPr="002A2828" w:rsidRDefault="00273158" w:rsidP="00273158">
      <w:r w:rsidRPr="002A2828">
        <w:rPr>
          <w:u w:val="single"/>
        </w:rPr>
        <w:t>Ebola</w:t>
      </w:r>
      <w:r w:rsidRPr="002A2828">
        <w:t xml:space="preserve">, for many of the same reasons as HIV as well as several others, also falls short of the mark. This is especially </w:t>
      </w:r>
      <w:proofErr w:type="gramStart"/>
      <w:r w:rsidRPr="002A2828">
        <w:t>due to the fact that</w:t>
      </w:r>
      <w:proofErr w:type="gramEnd"/>
      <w:r w:rsidRPr="002A2828">
        <w:t xml:space="preserve"> it </w:t>
      </w:r>
      <w:r w:rsidRPr="002A2828">
        <w:rPr>
          <w:u w:val="single"/>
        </w:rPr>
        <w:t>spreads</w:t>
      </w:r>
      <w:r w:rsidRPr="002A2828">
        <w:t xml:space="preserve"> almost exclusively </w:t>
      </w:r>
      <w:r w:rsidRPr="002A2828">
        <w:rPr>
          <w:u w:val="single"/>
        </w:rPr>
        <w:t xml:space="preserve">through people with </w:t>
      </w:r>
      <w:r w:rsidRPr="00791DFF">
        <w:rPr>
          <w:rStyle w:val="Emphasis"/>
          <w:highlight w:val="green"/>
        </w:rPr>
        <w:t>easily recognizable symptoms</w:t>
      </w:r>
      <w:r w:rsidRPr="002A2828">
        <w:t>, plus the taming of its once unfathomable 90 percent mortality rate by simple supportive care.</w:t>
      </w:r>
    </w:p>
    <w:p w14:paraId="7B72A699" w14:textId="77777777" w:rsidR="00273158" w:rsidRPr="00537212" w:rsidRDefault="00273158" w:rsidP="00273158">
      <w:r w:rsidRPr="002A2828">
        <w:t xml:space="preserve">Beyond those three, </w:t>
      </w:r>
      <w:r w:rsidRPr="002A2828">
        <w:rPr>
          <w:rStyle w:val="Emphasis"/>
        </w:rPr>
        <w:t>every</w:t>
      </w:r>
      <w:r w:rsidRPr="002A2828">
        <w:t xml:space="preserve"> other </w:t>
      </w:r>
      <w:r w:rsidRPr="002A2828">
        <w:rPr>
          <w:rStyle w:val="Emphasis"/>
        </w:rPr>
        <w:t>known disease falls short</w:t>
      </w:r>
      <w:r w:rsidRPr="002A2828">
        <w:t xml:space="preserve"> </w:t>
      </w:r>
      <w:r w:rsidRPr="002A2828">
        <w:rPr>
          <w:u w:val="single"/>
        </w:rPr>
        <w:t>of what seems required to wipe out humans</w:t>
      </w:r>
      <w:r w:rsidRPr="002A2828">
        <w:t xml:space="preserve">—which is, of course, why we’re still here. And it’s not </w:t>
      </w:r>
      <w:proofErr w:type="gramStart"/>
      <w:r w:rsidRPr="002A2828">
        <w:t>that diseases</w:t>
      </w:r>
      <w:proofErr w:type="gramEnd"/>
      <w:r w:rsidRPr="002A2828">
        <w:t xml:space="preserve"> are ineffective. On the contrary, diseases’ failure to knock us out is a testament to just how resilient humans are. </w:t>
      </w:r>
      <w:r w:rsidRPr="002A2828">
        <w:rPr>
          <w:u w:val="single"/>
        </w:rPr>
        <w:t xml:space="preserve">Part of our evolutionary heritage is </w:t>
      </w:r>
      <w:r w:rsidRPr="00791DFF">
        <w:rPr>
          <w:highlight w:val="green"/>
          <w:u w:val="single"/>
        </w:rPr>
        <w:t>our immune system</w:t>
      </w:r>
      <w:r w:rsidRPr="002A2828">
        <w:rPr>
          <w:u w:val="single"/>
        </w:rPr>
        <w:t xml:space="preserve">, </w:t>
      </w:r>
      <w:r w:rsidRPr="00791DFF">
        <w:rPr>
          <w:highlight w:val="green"/>
          <w:u w:val="single"/>
        </w:rPr>
        <w:t>one of the most complex</w:t>
      </w:r>
      <w:r w:rsidRPr="002A2828">
        <w:rPr>
          <w:u w:val="single"/>
        </w:rPr>
        <w:t xml:space="preserve"> on the planet, </w:t>
      </w:r>
      <w:r w:rsidRPr="00791DFF">
        <w:rPr>
          <w:highlight w:val="green"/>
          <w:u w:val="single"/>
        </w:rPr>
        <w:t>even without</w:t>
      </w:r>
      <w:r w:rsidRPr="002A2828">
        <w:rPr>
          <w:u w:val="single"/>
        </w:rPr>
        <w:t xml:space="preserve"> the benefit of </w:t>
      </w:r>
      <w:r w:rsidRPr="00791DFF">
        <w:rPr>
          <w:highlight w:val="green"/>
          <w:u w:val="single"/>
        </w:rPr>
        <w:t>vaccines</w:t>
      </w:r>
      <w:r w:rsidRPr="002A2828">
        <w:rPr>
          <w:u w:val="single"/>
        </w:rPr>
        <w:t xml:space="preserve"> or the helping hand of antimicrobial drugs</w:t>
      </w:r>
      <w:r w:rsidRPr="002A2828">
        <w:t xml:space="preserve">. This system, when viewed at a species level, </w:t>
      </w:r>
      <w:r w:rsidRPr="002A2828">
        <w:rPr>
          <w:u w:val="single"/>
        </w:rPr>
        <w:t>can adapt to</w:t>
      </w:r>
      <w:r w:rsidRPr="002A2828">
        <w:t xml:space="preserve"> almost </w:t>
      </w:r>
      <w:r w:rsidRPr="002A2828">
        <w:rPr>
          <w:rStyle w:val="Emphasis"/>
        </w:rPr>
        <w:t>any enemy</w:t>
      </w:r>
      <w:r w:rsidRPr="002A2828">
        <w:t xml:space="preserve"> imaginable. </w:t>
      </w:r>
      <w:r w:rsidRPr="00791DFF">
        <w:rPr>
          <w:highlight w:val="green"/>
          <w:u w:val="single"/>
        </w:rPr>
        <w:t xml:space="preserve">Coupled to </w:t>
      </w:r>
      <w:r w:rsidRPr="00791DFF">
        <w:rPr>
          <w:rStyle w:val="Emphasis"/>
          <w:highlight w:val="green"/>
        </w:rPr>
        <w:t>genetic variations</w:t>
      </w:r>
      <w:r w:rsidRPr="00791DFF">
        <w:rPr>
          <w:highlight w:val="green"/>
          <w:u w:val="single"/>
        </w:rPr>
        <w:t xml:space="preserve"> amongst humans</w:t>
      </w:r>
      <w:r w:rsidRPr="002A2828">
        <w:t xml:space="preserve">—which </w:t>
      </w:r>
      <w:proofErr w:type="gramStart"/>
      <w:r w:rsidRPr="002A2828">
        <w:t>open up</w:t>
      </w:r>
      <w:proofErr w:type="gramEnd"/>
      <w:r w:rsidRPr="002A2828">
        <w:t xml:space="preserve"> the possibility for a range of advantages, from imperviousness to infection to a tendency for mild symptoms—this </w:t>
      </w:r>
      <w:r w:rsidRPr="002A2828">
        <w:rPr>
          <w:u w:val="single"/>
        </w:rPr>
        <w:t xml:space="preserve">adaptability </w:t>
      </w:r>
      <w:r w:rsidRPr="00791DFF">
        <w:rPr>
          <w:highlight w:val="green"/>
          <w:u w:val="single"/>
        </w:rPr>
        <w:t>ensures</w:t>
      </w:r>
      <w:r w:rsidRPr="002A2828">
        <w:t xml:space="preserve"> that almost </w:t>
      </w:r>
      <w:r w:rsidRPr="00791DFF">
        <w:rPr>
          <w:rStyle w:val="Emphasis"/>
          <w:highlight w:val="green"/>
        </w:rPr>
        <w:t>any</w:t>
      </w:r>
      <w:r w:rsidRPr="002A2828">
        <w:t xml:space="preserve"> infectious </w:t>
      </w:r>
      <w:r w:rsidRPr="00791DFF">
        <w:rPr>
          <w:rStyle w:val="Emphasis"/>
          <w:highlight w:val="green"/>
        </w:rPr>
        <w:t>disease</w:t>
      </w:r>
      <w:r w:rsidRPr="002A2828">
        <w:t xml:space="preserve"> onslaught </w:t>
      </w:r>
      <w:r w:rsidRPr="00791DFF">
        <w:rPr>
          <w:highlight w:val="green"/>
          <w:u w:val="single"/>
        </w:rPr>
        <w:t>will leave a large proportion</w:t>
      </w:r>
      <w:r w:rsidRPr="002A2828">
        <w:rPr>
          <w:u w:val="single"/>
        </w:rPr>
        <w:t xml:space="preserve"> </w:t>
      </w:r>
      <w:r w:rsidRPr="002A2828">
        <w:t xml:space="preserve">of the population </w:t>
      </w:r>
      <w:r w:rsidRPr="00791DFF">
        <w:rPr>
          <w:rStyle w:val="Emphasis"/>
          <w:highlight w:val="green"/>
        </w:rPr>
        <w:t>alive</w:t>
      </w:r>
      <w:r w:rsidRPr="002A2828">
        <w:rPr>
          <w:rStyle w:val="Emphasis"/>
        </w:rPr>
        <w:t xml:space="preserve"> to rebuild</w:t>
      </w:r>
      <w:r w:rsidRPr="002A2828">
        <w:t>, in contrast to the fictional Hollywood versions.</w:t>
      </w:r>
    </w:p>
    <w:p w14:paraId="786E4765" w14:textId="77777777" w:rsidR="00273158" w:rsidRPr="0092026C" w:rsidRDefault="00273158" w:rsidP="00273158">
      <w:pPr>
        <w:pStyle w:val="Heading4"/>
        <w:rPr>
          <w:rFonts w:cs="Calibri"/>
        </w:rPr>
      </w:pPr>
      <w:r>
        <w:t xml:space="preserve">6] </w:t>
      </w:r>
      <w:r w:rsidRPr="0092026C">
        <w:rPr>
          <w:rFonts w:cs="Calibri"/>
        </w:rPr>
        <w:t>Waiver greenlights counterfeit medicine – turns case.</w:t>
      </w:r>
    </w:p>
    <w:p w14:paraId="39B5EBCC" w14:textId="77777777" w:rsidR="00273158" w:rsidRPr="0092026C" w:rsidRDefault="00273158" w:rsidP="00273158">
      <w:r w:rsidRPr="0092026C">
        <w:rPr>
          <w:rStyle w:val="Style13ptBold"/>
        </w:rPr>
        <w:t>Conrad 5-18</w:t>
      </w:r>
      <w:r w:rsidRPr="0092026C">
        <w:t xml:space="preserve"> John Conrad 5-18-2021 "Waiving intellectual property rights is not in the best interests of patients" </w:t>
      </w:r>
      <w:hyperlink r:id="rId33" w:anchor="selection-5353.0-5364.0" w:history="1">
        <w:r w:rsidRPr="0092026C">
          <w:rPr>
            <w:rStyle w:val="Hyperlink"/>
          </w:rPr>
          <w:t>https://archive.is/vsNXv#selection-5353.0-5364.0</w:t>
        </w:r>
      </w:hyperlink>
      <w:r w:rsidRPr="0092026C">
        <w:t xml:space="preserve"> (president and CEO of the Illinois Biotechnology Innovation Organization in Chicago.)//Elmer </w:t>
      </w:r>
    </w:p>
    <w:p w14:paraId="1323BF90" w14:textId="77777777" w:rsidR="00273158" w:rsidRPr="0092026C" w:rsidRDefault="00273158" w:rsidP="00273158">
      <w:pPr>
        <w:rPr>
          <w:sz w:val="26"/>
          <w:szCs w:val="26"/>
          <w:u w:val="single"/>
        </w:rPr>
      </w:pPr>
      <w:r w:rsidRPr="0092026C">
        <w:rPr>
          <w:szCs w:val="26"/>
        </w:rPr>
        <w:t xml:space="preserve">The </w:t>
      </w:r>
      <w:r w:rsidRPr="0092026C">
        <w:rPr>
          <w:sz w:val="26"/>
          <w:szCs w:val="26"/>
          <w:u w:val="single"/>
        </w:rPr>
        <w:t>Biden's</w:t>
      </w:r>
      <w:r w:rsidRPr="0092026C">
        <w:rPr>
          <w:szCs w:val="26"/>
        </w:rPr>
        <w:t xml:space="preserve"> administration's </w:t>
      </w:r>
      <w:r w:rsidRPr="0092026C">
        <w:rPr>
          <w:sz w:val="26"/>
          <w:szCs w:val="26"/>
          <w:u w:val="single"/>
        </w:rPr>
        <w:t xml:space="preserve">support for </w:t>
      </w:r>
      <w:r w:rsidRPr="0092026C">
        <w:rPr>
          <w:szCs w:val="26"/>
        </w:rPr>
        <w:t xml:space="preserve">India and South Africa's proposal before the World Trade Organization to temporarily </w:t>
      </w:r>
      <w:r w:rsidRPr="00DD25D9">
        <w:rPr>
          <w:sz w:val="26"/>
          <w:szCs w:val="26"/>
          <w:highlight w:val="green"/>
          <w:u w:val="single"/>
        </w:rPr>
        <w:t>waive</w:t>
      </w:r>
      <w:r w:rsidRPr="00DD25D9">
        <w:rPr>
          <w:szCs w:val="26"/>
          <w:highlight w:val="green"/>
        </w:rPr>
        <w:t xml:space="preserve"> </w:t>
      </w:r>
      <w:r w:rsidRPr="0092026C">
        <w:rPr>
          <w:szCs w:val="26"/>
        </w:rPr>
        <w:t>anti-</w:t>
      </w:r>
      <w:r w:rsidRPr="00DD25D9">
        <w:rPr>
          <w:sz w:val="26"/>
          <w:szCs w:val="26"/>
          <w:highlight w:val="green"/>
          <w:u w:val="single"/>
        </w:rPr>
        <w:t>COVID vaccine patents</w:t>
      </w:r>
      <w:r w:rsidRPr="00DD25D9">
        <w:rPr>
          <w:szCs w:val="26"/>
          <w:highlight w:val="green"/>
        </w:rPr>
        <w:t xml:space="preserve"> </w:t>
      </w:r>
      <w:r w:rsidRPr="0092026C">
        <w:rPr>
          <w:szCs w:val="26"/>
        </w:rPr>
        <w:t xml:space="preserve">to boost its supply </w:t>
      </w:r>
      <w:r w:rsidRPr="00DD25D9">
        <w:rPr>
          <w:sz w:val="26"/>
          <w:szCs w:val="26"/>
          <w:highlight w:val="green"/>
          <w:u w:val="single"/>
        </w:rPr>
        <w:t>will</w:t>
      </w:r>
      <w:r w:rsidRPr="00DD25D9">
        <w:rPr>
          <w:szCs w:val="26"/>
          <w:highlight w:val="green"/>
        </w:rPr>
        <w:t xml:space="preserve"> </w:t>
      </w:r>
      <w:r w:rsidRPr="00DD25D9">
        <w:rPr>
          <w:sz w:val="26"/>
          <w:szCs w:val="26"/>
          <w:highlight w:val="green"/>
          <w:u w:val="single"/>
        </w:rPr>
        <w:t>fuel</w:t>
      </w:r>
      <w:r w:rsidRPr="00DD25D9">
        <w:rPr>
          <w:szCs w:val="26"/>
          <w:highlight w:val="green"/>
        </w:rPr>
        <w:t xml:space="preserve"> </w:t>
      </w:r>
      <w:r w:rsidRPr="0092026C">
        <w:rPr>
          <w:szCs w:val="26"/>
        </w:rPr>
        <w:t xml:space="preserve">the </w:t>
      </w:r>
      <w:r w:rsidRPr="0092026C">
        <w:rPr>
          <w:b/>
          <w:bCs/>
          <w:sz w:val="26"/>
          <w:szCs w:val="26"/>
          <w:u w:val="single"/>
          <w:bdr w:val="single" w:sz="4" w:space="0" w:color="auto"/>
        </w:rPr>
        <w:t xml:space="preserve">development of </w:t>
      </w:r>
      <w:r w:rsidRPr="00DD25D9">
        <w:rPr>
          <w:b/>
          <w:bCs/>
          <w:sz w:val="26"/>
          <w:szCs w:val="26"/>
          <w:highlight w:val="green"/>
          <w:u w:val="single"/>
          <w:bdr w:val="single" w:sz="4" w:space="0" w:color="auto"/>
        </w:rPr>
        <w:t xml:space="preserve">counterfeit vaccines and weaken the </w:t>
      </w:r>
      <w:r w:rsidRPr="0092026C">
        <w:rPr>
          <w:b/>
          <w:bCs/>
          <w:sz w:val="26"/>
          <w:szCs w:val="26"/>
          <w:u w:val="single"/>
          <w:bdr w:val="single" w:sz="4" w:space="0" w:color="auto"/>
        </w:rPr>
        <w:t xml:space="preserve">already </w:t>
      </w:r>
      <w:r w:rsidRPr="00DD25D9">
        <w:rPr>
          <w:b/>
          <w:bCs/>
          <w:sz w:val="26"/>
          <w:szCs w:val="26"/>
          <w:highlight w:val="green"/>
          <w:u w:val="single"/>
          <w:bdr w:val="single" w:sz="4" w:space="0" w:color="auto"/>
        </w:rPr>
        <w:t>strained global supply chain</w:t>
      </w:r>
      <w:r w:rsidRPr="0092026C">
        <w:rPr>
          <w:szCs w:val="26"/>
        </w:rPr>
        <w:t xml:space="preserve">. </w:t>
      </w:r>
      <w:r w:rsidRPr="0092026C">
        <w:rPr>
          <w:sz w:val="26"/>
          <w:szCs w:val="26"/>
          <w:u w:val="single"/>
        </w:rPr>
        <w:t xml:space="preserve">The proposal will not increase the effective number of COVID-19 vaccines in India and other countries. The manufacturing standards to produce COVID-19 vaccines are </w:t>
      </w:r>
      <w:r w:rsidRPr="0092026C">
        <w:rPr>
          <w:b/>
          <w:bCs/>
          <w:sz w:val="26"/>
          <w:szCs w:val="26"/>
          <w:u w:val="single"/>
          <w:bdr w:val="single" w:sz="4" w:space="0" w:color="auto"/>
        </w:rPr>
        <w:t>exceptionally complicated</w:t>
      </w:r>
      <w:r w:rsidRPr="0092026C">
        <w:rPr>
          <w:sz w:val="26"/>
          <w:szCs w:val="26"/>
          <w:u w:val="single"/>
        </w:rPr>
        <w:t>; it is unlike any other manufacturing process</w:t>
      </w:r>
      <w:r w:rsidRPr="0092026C">
        <w:rPr>
          <w:szCs w:val="26"/>
        </w:rPr>
        <w:t xml:space="preserve">. </w:t>
      </w:r>
      <w:r w:rsidRPr="0092026C">
        <w:rPr>
          <w:sz w:val="26"/>
          <w:szCs w:val="26"/>
          <w:u w:val="single"/>
        </w:rPr>
        <w:t>To ensure patient safety and efficacy</w:t>
      </w:r>
      <w:r w:rsidRPr="0092026C">
        <w:rPr>
          <w:szCs w:val="26"/>
        </w:rPr>
        <w:t xml:space="preserve">, </w:t>
      </w:r>
      <w:r w:rsidRPr="00DD25D9">
        <w:rPr>
          <w:sz w:val="26"/>
          <w:szCs w:val="26"/>
          <w:highlight w:val="green"/>
          <w:u w:val="single"/>
        </w:rPr>
        <w:t>only</w:t>
      </w:r>
      <w:r w:rsidRPr="00DD25D9">
        <w:rPr>
          <w:szCs w:val="26"/>
          <w:highlight w:val="green"/>
        </w:rPr>
        <w:t xml:space="preserve"> </w:t>
      </w:r>
      <w:r w:rsidRPr="00DD25D9">
        <w:rPr>
          <w:sz w:val="26"/>
          <w:szCs w:val="26"/>
          <w:highlight w:val="green"/>
          <w:u w:val="single"/>
        </w:rPr>
        <w:t>manufacturers</w:t>
      </w:r>
      <w:r w:rsidRPr="00DD25D9">
        <w:rPr>
          <w:szCs w:val="26"/>
          <w:highlight w:val="green"/>
        </w:rPr>
        <w:t xml:space="preserve"> </w:t>
      </w:r>
      <w:r w:rsidRPr="00DD25D9">
        <w:rPr>
          <w:sz w:val="26"/>
          <w:szCs w:val="26"/>
          <w:highlight w:val="green"/>
          <w:u w:val="single"/>
        </w:rPr>
        <w:t>with</w:t>
      </w:r>
      <w:r w:rsidRPr="00DD25D9">
        <w:rPr>
          <w:szCs w:val="26"/>
          <w:highlight w:val="green"/>
        </w:rPr>
        <w:t xml:space="preserve"> </w:t>
      </w:r>
      <w:r w:rsidRPr="0092026C">
        <w:rPr>
          <w:szCs w:val="26"/>
        </w:rPr>
        <w:t xml:space="preserve">the </w:t>
      </w:r>
      <w:r w:rsidRPr="00DD25D9">
        <w:rPr>
          <w:b/>
          <w:bCs/>
          <w:sz w:val="26"/>
          <w:szCs w:val="26"/>
          <w:highlight w:val="green"/>
          <w:u w:val="single"/>
          <w:bdr w:val="single" w:sz="4" w:space="0" w:color="auto"/>
        </w:rPr>
        <w:t>proper facilities and training</w:t>
      </w:r>
      <w:r w:rsidRPr="00DD25D9">
        <w:rPr>
          <w:b/>
          <w:bCs/>
          <w:szCs w:val="26"/>
          <w:highlight w:val="green"/>
          <w:bdr w:val="single" w:sz="4" w:space="0" w:color="auto"/>
        </w:rPr>
        <w:t xml:space="preserve"> </w:t>
      </w:r>
      <w:r w:rsidRPr="00DD25D9">
        <w:rPr>
          <w:b/>
          <w:bCs/>
          <w:sz w:val="26"/>
          <w:szCs w:val="26"/>
          <w:highlight w:val="green"/>
          <w:u w:val="single"/>
          <w:bdr w:val="single" w:sz="4" w:space="0" w:color="auto"/>
        </w:rPr>
        <w:t>should</w:t>
      </w:r>
      <w:r w:rsidRPr="00DD25D9">
        <w:rPr>
          <w:b/>
          <w:bCs/>
          <w:szCs w:val="26"/>
          <w:highlight w:val="green"/>
          <w:bdr w:val="single" w:sz="4" w:space="0" w:color="auto"/>
        </w:rPr>
        <w:t xml:space="preserve"> </w:t>
      </w:r>
      <w:r w:rsidRPr="00DD25D9">
        <w:rPr>
          <w:b/>
          <w:bCs/>
          <w:sz w:val="26"/>
          <w:szCs w:val="26"/>
          <w:highlight w:val="green"/>
          <w:u w:val="single"/>
          <w:bdr w:val="single" w:sz="4" w:space="0" w:color="auto"/>
        </w:rPr>
        <w:t>produce the vaccine</w:t>
      </w:r>
      <w:r w:rsidRPr="0092026C">
        <w:rPr>
          <w:b/>
          <w:bCs/>
          <w:szCs w:val="26"/>
          <w:bdr w:val="single" w:sz="4" w:space="0" w:color="auto"/>
        </w:rPr>
        <w:t xml:space="preserve">, </w:t>
      </w:r>
      <w:r w:rsidRPr="0092026C">
        <w:rPr>
          <w:b/>
          <w:bCs/>
          <w:sz w:val="26"/>
          <w:szCs w:val="26"/>
          <w:u w:val="single"/>
          <w:bdr w:val="single" w:sz="4" w:space="0" w:color="auto"/>
        </w:rPr>
        <w:t>and they are</w:t>
      </w:r>
      <w:r w:rsidRPr="0092026C">
        <w:rPr>
          <w:szCs w:val="26"/>
        </w:rPr>
        <w:t xml:space="preserve">. Allowing </w:t>
      </w:r>
      <w:r w:rsidRPr="0092026C">
        <w:rPr>
          <w:sz w:val="26"/>
          <w:szCs w:val="26"/>
          <w:u w:val="single"/>
        </w:rPr>
        <w:t xml:space="preserve">a temporary </w:t>
      </w:r>
      <w:r w:rsidRPr="00DD25D9">
        <w:rPr>
          <w:sz w:val="26"/>
          <w:szCs w:val="26"/>
          <w:highlight w:val="green"/>
          <w:u w:val="single"/>
        </w:rPr>
        <w:t>waiver</w:t>
      </w:r>
      <w:r w:rsidRPr="0092026C">
        <w:rPr>
          <w:szCs w:val="26"/>
        </w:rPr>
        <w:t xml:space="preserve"> that permits compulsory licensing to allow a manufacturer to export counterfeit vaccines </w:t>
      </w:r>
      <w:r w:rsidRPr="00DD25D9">
        <w:rPr>
          <w:sz w:val="26"/>
          <w:szCs w:val="26"/>
          <w:highlight w:val="green"/>
          <w:u w:val="single"/>
        </w:rPr>
        <w:t xml:space="preserve">will </w:t>
      </w:r>
      <w:r w:rsidRPr="00DD25D9">
        <w:rPr>
          <w:b/>
          <w:bCs/>
          <w:sz w:val="26"/>
          <w:szCs w:val="26"/>
          <w:highlight w:val="green"/>
          <w:u w:val="single"/>
          <w:bdr w:val="single" w:sz="4" w:space="0" w:color="auto"/>
        </w:rPr>
        <w:t>cause confusion</w:t>
      </w:r>
      <w:r w:rsidRPr="0092026C">
        <w:rPr>
          <w:b/>
          <w:bCs/>
          <w:sz w:val="26"/>
          <w:szCs w:val="26"/>
          <w:u w:val="single"/>
          <w:bdr w:val="single" w:sz="4" w:space="0" w:color="auto"/>
        </w:rPr>
        <w:t xml:space="preserve"> and endanger public health</w:t>
      </w:r>
      <w:r w:rsidRPr="0092026C">
        <w:rPr>
          <w:szCs w:val="26"/>
        </w:rPr>
        <w:t xml:space="preserve">. </w:t>
      </w:r>
      <w:r w:rsidRPr="0092026C">
        <w:rPr>
          <w:sz w:val="26"/>
          <w:szCs w:val="26"/>
          <w:u w:val="single"/>
        </w:rPr>
        <w:t xml:space="preserve">For example, </w:t>
      </w:r>
      <w:r w:rsidRPr="00DD25D9">
        <w:rPr>
          <w:sz w:val="26"/>
          <w:szCs w:val="26"/>
          <w:highlight w:val="green"/>
          <w:u w:val="single"/>
        </w:rPr>
        <w:t xml:space="preserve">between 60,000 and 80,000 children </w:t>
      </w:r>
      <w:r w:rsidRPr="0092026C">
        <w:rPr>
          <w:sz w:val="26"/>
          <w:szCs w:val="26"/>
          <w:u w:val="single"/>
        </w:rPr>
        <w:t xml:space="preserve">in Niger </w:t>
      </w:r>
      <w:r w:rsidRPr="00DD25D9">
        <w:rPr>
          <w:sz w:val="26"/>
          <w:szCs w:val="26"/>
          <w:highlight w:val="green"/>
          <w:u w:val="single"/>
        </w:rPr>
        <w:t xml:space="preserve">with </w:t>
      </w:r>
      <w:r w:rsidRPr="0092026C">
        <w:rPr>
          <w:sz w:val="26"/>
          <w:szCs w:val="26"/>
          <w:u w:val="single"/>
        </w:rPr>
        <w:t xml:space="preserve">fatal falciparum </w:t>
      </w:r>
      <w:r w:rsidRPr="00DD25D9">
        <w:rPr>
          <w:sz w:val="26"/>
          <w:szCs w:val="26"/>
          <w:highlight w:val="green"/>
          <w:u w:val="single"/>
        </w:rPr>
        <w:t xml:space="preserve">malaria were treated with </w:t>
      </w:r>
      <w:r w:rsidRPr="0092026C">
        <w:rPr>
          <w:sz w:val="26"/>
          <w:szCs w:val="26"/>
          <w:u w:val="single"/>
        </w:rPr>
        <w:t xml:space="preserve">a </w:t>
      </w:r>
      <w:r w:rsidRPr="00DD25D9">
        <w:rPr>
          <w:sz w:val="26"/>
          <w:szCs w:val="26"/>
          <w:highlight w:val="green"/>
          <w:u w:val="single"/>
        </w:rPr>
        <w:t xml:space="preserve">counterfeit vaccine </w:t>
      </w:r>
      <w:r w:rsidRPr="0092026C">
        <w:rPr>
          <w:sz w:val="26"/>
          <w:szCs w:val="26"/>
          <w:u w:val="single"/>
        </w:rPr>
        <w:t xml:space="preserve">containing incorrect active pharmaceutical ingredients, </w:t>
      </w:r>
      <w:r w:rsidRPr="00DD25D9">
        <w:rPr>
          <w:sz w:val="26"/>
          <w:szCs w:val="26"/>
          <w:highlight w:val="green"/>
          <w:u w:val="single"/>
        </w:rPr>
        <w:t>resulting in</w:t>
      </w:r>
      <w:r w:rsidRPr="0092026C">
        <w:rPr>
          <w:sz w:val="26"/>
          <w:szCs w:val="26"/>
          <w:u w:val="single"/>
        </w:rPr>
        <w:t xml:space="preserve"> more than </w:t>
      </w:r>
      <w:r w:rsidRPr="00DD25D9">
        <w:rPr>
          <w:b/>
          <w:bCs/>
          <w:sz w:val="26"/>
          <w:szCs w:val="26"/>
          <w:highlight w:val="green"/>
          <w:u w:val="single"/>
          <w:bdr w:val="single" w:sz="4" w:space="0" w:color="auto"/>
        </w:rPr>
        <w:t>100 fatal infections.</w:t>
      </w:r>
      <w:r w:rsidRPr="0092026C">
        <w:rPr>
          <w:szCs w:val="26"/>
        </w:rPr>
        <w:t xml:space="preserve"> Beyond the patients impacted, </w:t>
      </w:r>
      <w:r w:rsidRPr="0092026C">
        <w:rPr>
          <w:sz w:val="26"/>
          <w:szCs w:val="26"/>
          <w:u w:val="single"/>
        </w:rPr>
        <w:t>counterfeit drugs erode public confidence in health care systems and the pharmaceutical industry</w:t>
      </w:r>
      <w:r w:rsidRPr="0092026C">
        <w:rPr>
          <w:szCs w:val="26"/>
        </w:rPr>
        <w:t xml:space="preserve">. Vaccine hesitancy is a rampant threat that feeds </w:t>
      </w:r>
      <w:proofErr w:type="gramStart"/>
      <w:r w:rsidRPr="0092026C">
        <w:rPr>
          <w:szCs w:val="26"/>
        </w:rPr>
        <w:t>off of</w:t>
      </w:r>
      <w:proofErr w:type="gramEnd"/>
      <w:r w:rsidRPr="0092026C">
        <w:rPr>
          <w:szCs w:val="26"/>
        </w:rPr>
        <w:t xml:space="preserve"> the distribution of misinformation. </w:t>
      </w:r>
      <w:r w:rsidRPr="0092026C">
        <w:rPr>
          <w:sz w:val="26"/>
          <w:szCs w:val="26"/>
          <w:u w:val="single"/>
        </w:rPr>
        <w:t xml:space="preserve">Allowing the production of vaccines from </w:t>
      </w:r>
      <w:r w:rsidRPr="00DD25D9">
        <w:rPr>
          <w:sz w:val="26"/>
          <w:szCs w:val="26"/>
          <w:highlight w:val="green"/>
          <w:u w:val="single"/>
        </w:rPr>
        <w:t xml:space="preserve">improper manufacturing </w:t>
      </w:r>
      <w:r w:rsidRPr="0092026C">
        <w:rPr>
          <w:sz w:val="26"/>
          <w:szCs w:val="26"/>
          <w:u w:val="single"/>
        </w:rPr>
        <w:t xml:space="preserve">facilities further </w:t>
      </w:r>
      <w:r w:rsidRPr="00DD25D9">
        <w:rPr>
          <w:sz w:val="26"/>
          <w:szCs w:val="26"/>
          <w:highlight w:val="green"/>
          <w:u w:val="single"/>
        </w:rPr>
        <w:t xml:space="preserve">opens </w:t>
      </w:r>
      <w:r w:rsidRPr="0092026C">
        <w:rPr>
          <w:sz w:val="26"/>
          <w:szCs w:val="26"/>
          <w:u w:val="single"/>
        </w:rPr>
        <w:t xml:space="preserve">the </w:t>
      </w:r>
      <w:r w:rsidRPr="00DD25D9">
        <w:rPr>
          <w:sz w:val="26"/>
          <w:szCs w:val="26"/>
          <w:highlight w:val="green"/>
          <w:u w:val="single"/>
        </w:rPr>
        <w:t xml:space="preserve">door for </w:t>
      </w:r>
      <w:r w:rsidRPr="0092026C">
        <w:rPr>
          <w:sz w:val="26"/>
          <w:szCs w:val="26"/>
          <w:u w:val="single"/>
        </w:rPr>
        <w:t xml:space="preserve">antivaccine hacks to stoke the fear fueling </w:t>
      </w:r>
      <w:r w:rsidRPr="00DD25D9">
        <w:rPr>
          <w:b/>
          <w:bCs/>
          <w:sz w:val="26"/>
          <w:szCs w:val="26"/>
          <w:highlight w:val="green"/>
          <w:u w:val="single"/>
          <w:bdr w:val="single" w:sz="4" w:space="0" w:color="auto"/>
        </w:rPr>
        <w:t>vaccine hesitance</w:t>
      </w:r>
      <w:r w:rsidRPr="0092026C">
        <w:rPr>
          <w:sz w:val="26"/>
          <w:szCs w:val="26"/>
          <w:u w:val="single"/>
        </w:rPr>
        <w:t>.</w:t>
      </w:r>
    </w:p>
    <w:p w14:paraId="5D78B19B" w14:textId="77777777" w:rsidR="00273158" w:rsidRPr="00084F25" w:rsidRDefault="00273158" w:rsidP="00273158">
      <w:pPr>
        <w:pStyle w:val="Heading4"/>
      </w:pPr>
    </w:p>
    <w:p w14:paraId="7A426D48" w14:textId="77777777" w:rsidR="00273158" w:rsidRPr="00B475ED" w:rsidRDefault="00273158" w:rsidP="00273158"/>
    <w:p w14:paraId="46F9729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0"/>
  </w:num>
  <w:num w:numId="16">
    <w:abstractNumId w:val="29"/>
  </w:num>
  <w:num w:numId="17">
    <w:abstractNumId w:val="28"/>
  </w:num>
  <w:num w:numId="18">
    <w:abstractNumId w:val="27"/>
  </w:num>
  <w:num w:numId="19">
    <w:abstractNumId w:val="12"/>
  </w:num>
  <w:num w:numId="20">
    <w:abstractNumId w:val="25"/>
  </w:num>
  <w:num w:numId="21">
    <w:abstractNumId w:val="13"/>
  </w:num>
  <w:num w:numId="22">
    <w:abstractNumId w:val="23"/>
  </w:num>
  <w:num w:numId="23">
    <w:abstractNumId w:val="11"/>
  </w:num>
  <w:num w:numId="24">
    <w:abstractNumId w:val="26"/>
  </w:num>
  <w:num w:numId="25">
    <w:abstractNumId w:val="17"/>
  </w:num>
  <w:num w:numId="26">
    <w:abstractNumId w:val="24"/>
  </w:num>
  <w:num w:numId="27">
    <w:abstractNumId w:val="31"/>
  </w:num>
  <w:num w:numId="28">
    <w:abstractNumId w:val="16"/>
  </w:num>
  <w:num w:numId="29">
    <w:abstractNumId w:val="0"/>
  </w:num>
  <w:num w:numId="30">
    <w:abstractNumId w:val="19"/>
  </w:num>
  <w:num w:numId="31">
    <w:abstractNumId w:val="30"/>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3158"/>
    <w:rsid w:val="000139A3"/>
    <w:rsid w:val="00100833"/>
    <w:rsid w:val="00104529"/>
    <w:rsid w:val="00105942"/>
    <w:rsid w:val="00107396"/>
    <w:rsid w:val="00144A4C"/>
    <w:rsid w:val="00176AB0"/>
    <w:rsid w:val="00177B7D"/>
    <w:rsid w:val="0018322D"/>
    <w:rsid w:val="001B5776"/>
    <w:rsid w:val="001E527A"/>
    <w:rsid w:val="001F78CE"/>
    <w:rsid w:val="00251FC7"/>
    <w:rsid w:val="00273158"/>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32F8"/>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08599"/>
  <w15:chartTrackingRefBased/>
  <w15:docId w15:val="{A85291A4-AFFB-404D-A6F9-8936E8D27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3158"/>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2731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2731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731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273158"/>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273158"/>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273158"/>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273158"/>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73158"/>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273158"/>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2731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3158"/>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273158"/>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27315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27315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273158"/>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27315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3158"/>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273158"/>
    <w:rPr>
      <w:b/>
      <w:sz w:val="24"/>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qFormat/>
    <w:rsid w:val="00273158"/>
    <w:rPr>
      <w:color w:val="auto"/>
      <w:u w:val="none"/>
    </w:rPr>
  </w:style>
  <w:style w:type="character" w:styleId="FollowedHyperlink">
    <w:name w:val="FollowedHyperlink"/>
    <w:basedOn w:val="DefaultParagraphFont"/>
    <w:uiPriority w:val="99"/>
    <w:unhideWhenUsed/>
    <w:rsid w:val="00273158"/>
    <w:rPr>
      <w:color w:val="auto"/>
      <w:u w:val="none"/>
    </w:rPr>
  </w:style>
  <w:style w:type="character" w:customStyle="1" w:styleId="Heading5Char">
    <w:name w:val="Heading 5 Char"/>
    <w:aliases w:val="Blocks Char"/>
    <w:basedOn w:val="DefaultParagraphFont"/>
    <w:link w:val="Heading5"/>
    <w:uiPriority w:val="9"/>
    <w:rsid w:val="00273158"/>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27315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27315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73158"/>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273158"/>
    <w:rPr>
      <w:rFonts w:asciiTheme="majorHAnsi" w:eastAsiaTheme="majorEastAsia" w:hAnsiTheme="majorHAnsi" w:cstheme="majorBidi"/>
      <w:i/>
      <w:iCs/>
      <w:color w:val="404040" w:themeColor="text1" w:themeTint="BF"/>
      <w:szCs w:val="20"/>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27315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273158"/>
    <w:pPr>
      <w:ind w:left="720"/>
      <w:jc w:val="both"/>
    </w:pPr>
    <w:rPr>
      <w:b/>
      <w:iCs/>
      <w:u w:val="single"/>
    </w:rPr>
  </w:style>
  <w:style w:type="paragraph" w:styleId="DocumentMap">
    <w:name w:val="Document Map"/>
    <w:basedOn w:val="Normal"/>
    <w:link w:val="DocumentMapChar"/>
    <w:uiPriority w:val="99"/>
    <w:unhideWhenUsed/>
    <w:rsid w:val="002731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73158"/>
    <w:rPr>
      <w:rFonts w:ascii="Lucida Grande" w:hAnsi="Lucida Grande" w:cs="Lucida Grande"/>
      <w:sz w:val="24"/>
    </w:rPr>
  </w:style>
  <w:style w:type="character" w:styleId="UnresolvedMention">
    <w:name w:val="Unresolved Mention"/>
    <w:basedOn w:val="DefaultParagraphFont"/>
    <w:uiPriority w:val="99"/>
    <w:unhideWhenUsed/>
    <w:rsid w:val="00273158"/>
    <w:rPr>
      <w:color w:val="605E5C"/>
      <w:shd w:val="clear" w:color="auto" w:fill="E1DFDD"/>
    </w:rPr>
  </w:style>
  <w:style w:type="paragraph" w:styleId="HTMLAddress">
    <w:name w:val="HTML Address"/>
    <w:basedOn w:val="Normal"/>
    <w:link w:val="HTMLAddressChar"/>
    <w:uiPriority w:val="99"/>
    <w:unhideWhenUsed/>
    <w:rsid w:val="00273158"/>
    <w:pPr>
      <w:spacing w:after="0" w:line="240" w:lineRule="auto"/>
    </w:pPr>
    <w:rPr>
      <w:i/>
      <w:iCs/>
    </w:rPr>
  </w:style>
  <w:style w:type="character" w:customStyle="1" w:styleId="HTMLAddressChar">
    <w:name w:val="HTML Address Char"/>
    <w:basedOn w:val="DefaultParagraphFont"/>
    <w:link w:val="HTMLAddress"/>
    <w:uiPriority w:val="99"/>
    <w:rsid w:val="00273158"/>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273158"/>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273158"/>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273158"/>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273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273158"/>
    <w:rPr>
      <w:rFonts w:ascii="Arial Unicode MS" w:eastAsia="Times New Roman" w:hAnsi="Arial Unicode MS" w:cs="Courier New"/>
      <w:szCs w:val="20"/>
    </w:rPr>
  </w:style>
  <w:style w:type="character" w:styleId="HTMLTypewriter">
    <w:name w:val="HTML Typewriter"/>
    <w:basedOn w:val="DefaultParagraphFont"/>
    <w:unhideWhenUsed/>
    <w:rsid w:val="00273158"/>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273158"/>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273158"/>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273158"/>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273158"/>
    <w:rPr>
      <w:rFonts w:ascii="Calibri" w:hAnsi="Calibri" w:cs="Calibri"/>
      <w:sz w:val="16"/>
      <w:szCs w:val="20"/>
    </w:rPr>
  </w:style>
  <w:style w:type="character" w:customStyle="1" w:styleId="CommentTextChar">
    <w:name w:val="Comment Text Char"/>
    <w:basedOn w:val="DefaultParagraphFont"/>
    <w:link w:val="CommentText"/>
    <w:uiPriority w:val="99"/>
    <w:locked/>
    <w:rsid w:val="00273158"/>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273158"/>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273158"/>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273158"/>
    <w:rPr>
      <w:rFonts w:ascii="Calibri" w:hAnsi="Calibri" w:cs="Calibri"/>
    </w:rPr>
  </w:style>
  <w:style w:type="character" w:customStyle="1" w:styleId="FooterChar">
    <w:name w:val="Footer Char"/>
    <w:basedOn w:val="DefaultParagraphFont"/>
    <w:link w:val="Footer"/>
    <w:uiPriority w:val="99"/>
    <w:locked/>
    <w:rsid w:val="00273158"/>
    <w:rPr>
      <w:rFonts w:ascii="Calibri" w:hAnsi="Calibri" w:cs="Calibri"/>
      <w:sz w:val="16"/>
    </w:rPr>
  </w:style>
  <w:style w:type="paragraph" w:styleId="Index1">
    <w:name w:val="index 1"/>
    <w:basedOn w:val="Normal"/>
    <w:next w:val="Normal"/>
    <w:autoRedefine/>
    <w:unhideWhenUsed/>
    <w:rsid w:val="00273158"/>
    <w:pPr>
      <w:spacing w:after="0" w:line="240" w:lineRule="auto"/>
      <w:ind w:left="220" w:hanging="220"/>
    </w:pPr>
  </w:style>
  <w:style w:type="paragraph" w:styleId="Caption">
    <w:name w:val="caption"/>
    <w:aliases w:val="caption"/>
    <w:basedOn w:val="Normal"/>
    <w:unhideWhenUsed/>
    <w:qFormat/>
    <w:rsid w:val="00273158"/>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273158"/>
    <w:rPr>
      <w:rFonts w:ascii="Calibri" w:hAnsi="Calibri" w:cs="Calibri"/>
      <w:sz w:val="16"/>
      <w:szCs w:val="20"/>
    </w:rPr>
  </w:style>
  <w:style w:type="character" w:customStyle="1" w:styleId="MacroTextChar">
    <w:name w:val="Macro Text Char"/>
    <w:basedOn w:val="DefaultParagraphFont"/>
    <w:link w:val="MacroText"/>
    <w:locked/>
    <w:rsid w:val="00273158"/>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273158"/>
    <w:pPr>
      <w:spacing w:after="120" w:line="256" w:lineRule="auto"/>
    </w:pPr>
  </w:style>
  <w:style w:type="character" w:customStyle="1" w:styleId="BodyTextChar">
    <w:name w:val="Body Text Char"/>
    <w:aliases w:val="BT Char"/>
    <w:basedOn w:val="DefaultParagraphFont"/>
    <w:link w:val="BodyText"/>
    <w:uiPriority w:val="99"/>
    <w:rsid w:val="00273158"/>
    <w:rPr>
      <w:rFonts w:ascii="Calibri" w:hAnsi="Calibri" w:cs="Calibri"/>
    </w:rPr>
  </w:style>
  <w:style w:type="character" w:customStyle="1" w:styleId="ListBulletChar">
    <w:name w:val="List Bullet Char"/>
    <w:link w:val="ListBullet"/>
    <w:locked/>
    <w:rsid w:val="00273158"/>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273158"/>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273158"/>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273158"/>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273158"/>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273158"/>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273158"/>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273158"/>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273158"/>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273158"/>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273158"/>
    <w:rPr>
      <w:rFonts w:ascii="Calibri" w:hAnsi="Calibri" w:cs="Calibri"/>
    </w:rPr>
  </w:style>
  <w:style w:type="character" w:customStyle="1" w:styleId="BodyTextFirstIndentChar1">
    <w:name w:val="Body Text First Indent Char1"/>
    <w:basedOn w:val="BodyTextChar"/>
    <w:link w:val="BodyTextFirstIndent"/>
    <w:locked/>
    <w:rsid w:val="00273158"/>
    <w:rPr>
      <w:rFonts w:ascii="Georgia" w:hAnsi="Georgia" w:cs="Calibri"/>
      <w:sz w:val="16"/>
    </w:rPr>
  </w:style>
  <w:style w:type="character" w:customStyle="1" w:styleId="BodyText2Char">
    <w:name w:val="Body Text 2 Char"/>
    <w:basedOn w:val="DefaultParagraphFont"/>
    <w:link w:val="BodyText2"/>
    <w:uiPriority w:val="99"/>
    <w:locked/>
    <w:rsid w:val="00273158"/>
    <w:rPr>
      <w:rFonts w:ascii="Calibri" w:eastAsia="Times New Roman" w:hAnsi="Calibri" w:cs="Calibri"/>
      <w:b/>
      <w:sz w:val="16"/>
      <w:szCs w:val="20"/>
    </w:rPr>
  </w:style>
  <w:style w:type="character" w:customStyle="1" w:styleId="BodyText3Char">
    <w:name w:val="Body Text 3 Char"/>
    <w:basedOn w:val="DefaultParagraphFont"/>
    <w:link w:val="BodyText3"/>
    <w:locked/>
    <w:rsid w:val="00273158"/>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273158"/>
    <w:rPr>
      <w:rFonts w:ascii="Calibri" w:hAnsi="Calibri" w:cs="Calibri"/>
      <w:sz w:val="16"/>
    </w:rPr>
  </w:style>
  <w:style w:type="character" w:customStyle="1" w:styleId="BodyTextIndent3Char1">
    <w:name w:val="Body Text Indent 3 Char1"/>
    <w:basedOn w:val="DefaultParagraphFont"/>
    <w:link w:val="BodyTextIndent3"/>
    <w:uiPriority w:val="99"/>
    <w:locked/>
    <w:rsid w:val="00273158"/>
    <w:rPr>
      <w:rFonts w:ascii="Calibri" w:hAnsi="Calibri" w:cs="Calibri"/>
      <w:sz w:val="16"/>
      <w:szCs w:val="16"/>
    </w:rPr>
  </w:style>
  <w:style w:type="character" w:customStyle="1" w:styleId="PlainTextChar">
    <w:name w:val="Plain Text Char"/>
    <w:basedOn w:val="DefaultParagraphFont"/>
    <w:link w:val="PlainText"/>
    <w:locked/>
    <w:rsid w:val="00273158"/>
    <w:rPr>
      <w:rFonts w:ascii="Courier New" w:eastAsia="Calibri" w:hAnsi="Courier New" w:cs="Calibri"/>
      <w:sz w:val="16"/>
      <w:szCs w:val="20"/>
    </w:rPr>
  </w:style>
  <w:style w:type="paragraph" w:styleId="CommentText">
    <w:name w:val="annotation text"/>
    <w:basedOn w:val="Normal"/>
    <w:link w:val="CommentTextChar"/>
    <w:uiPriority w:val="99"/>
    <w:unhideWhenUsed/>
    <w:rsid w:val="00273158"/>
    <w:pPr>
      <w:spacing w:line="256" w:lineRule="auto"/>
    </w:pPr>
    <w:rPr>
      <w:sz w:val="16"/>
      <w:szCs w:val="20"/>
    </w:rPr>
  </w:style>
  <w:style w:type="character" w:customStyle="1" w:styleId="CommentTextChar1">
    <w:name w:val="Comment Text Char1"/>
    <w:basedOn w:val="DefaultParagraphFont"/>
    <w:uiPriority w:val="99"/>
    <w:rsid w:val="00273158"/>
    <w:rPr>
      <w:rFonts w:ascii="Calibri" w:hAnsi="Calibri" w:cs="Calibri"/>
      <w:sz w:val="20"/>
      <w:szCs w:val="20"/>
    </w:rPr>
  </w:style>
  <w:style w:type="character" w:customStyle="1" w:styleId="CommentSubjectChar">
    <w:name w:val="Comment Subject Char"/>
    <w:basedOn w:val="CommentTextChar"/>
    <w:link w:val="CommentSubject"/>
    <w:uiPriority w:val="99"/>
    <w:locked/>
    <w:rsid w:val="00273158"/>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273158"/>
    <w:rPr>
      <w:rFonts w:ascii="Segoe UI" w:hAnsi="Segoe UI" w:cs="Segoe UI"/>
      <w:sz w:val="18"/>
      <w:szCs w:val="18"/>
    </w:rPr>
  </w:style>
  <w:style w:type="paragraph" w:styleId="ListParagraph">
    <w:name w:val="List Paragraph"/>
    <w:aliases w:val="6 font"/>
    <w:basedOn w:val="Normal"/>
    <w:uiPriority w:val="34"/>
    <w:qFormat/>
    <w:rsid w:val="00273158"/>
    <w:pPr>
      <w:spacing w:line="256" w:lineRule="auto"/>
      <w:ind w:left="720"/>
      <w:contextualSpacing/>
    </w:pPr>
  </w:style>
  <w:style w:type="paragraph" w:customStyle="1" w:styleId="msolistparagraphcxspfirst">
    <w:name w:val="msolistparagraphcxspfirst"/>
    <w:basedOn w:val="Normal"/>
    <w:uiPriority w:val="99"/>
    <w:qFormat/>
    <w:rsid w:val="00273158"/>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273158"/>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273158"/>
    <w:rPr>
      <w:rFonts w:ascii="Calibri" w:hAnsi="Calibri" w:cs="Calibri"/>
      <w:i/>
      <w:iCs/>
      <w:color w:val="000000" w:themeColor="text1"/>
      <w:sz w:val="16"/>
    </w:rPr>
  </w:style>
  <w:style w:type="paragraph" w:customStyle="1" w:styleId="Emphasis1">
    <w:name w:val="Emphasis1"/>
    <w:basedOn w:val="Normal"/>
    <w:uiPriority w:val="7"/>
    <w:qFormat/>
    <w:rsid w:val="00273158"/>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273158"/>
    <w:pPr>
      <w:spacing w:before="100" w:beforeAutospacing="1" w:after="100" w:afterAutospacing="1" w:line="256" w:lineRule="auto"/>
    </w:pPr>
  </w:style>
  <w:style w:type="paragraph" w:customStyle="1" w:styleId="selectionshareable">
    <w:name w:val="selectionshareable"/>
    <w:basedOn w:val="Normal"/>
    <w:uiPriority w:val="99"/>
    <w:qFormat/>
    <w:rsid w:val="00273158"/>
    <w:pPr>
      <w:spacing w:before="100" w:beforeAutospacing="1" w:after="100" w:afterAutospacing="1" w:line="256" w:lineRule="auto"/>
    </w:pPr>
  </w:style>
  <w:style w:type="paragraph" w:customStyle="1" w:styleId="endmarkenabled">
    <w:name w:val="endmarkenabled"/>
    <w:basedOn w:val="Normal"/>
    <w:qFormat/>
    <w:rsid w:val="00273158"/>
    <w:pPr>
      <w:spacing w:before="100" w:beforeAutospacing="1" w:after="100" w:afterAutospacing="1" w:line="256" w:lineRule="auto"/>
    </w:pPr>
  </w:style>
  <w:style w:type="paragraph" w:customStyle="1" w:styleId="css-qckjh9">
    <w:name w:val="css-qckjh9"/>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273158"/>
    <w:rPr>
      <w:rFonts w:ascii="Calibri" w:hAnsi="Calibri" w:cs="Calibri"/>
      <w:color w:val="44546A" w:themeColor="text2"/>
      <w:sz w:val="16"/>
    </w:rPr>
  </w:style>
  <w:style w:type="paragraph" w:customStyle="1" w:styleId="Analytic">
    <w:name w:val="Analytic"/>
    <w:basedOn w:val="Normal"/>
    <w:link w:val="AnalyticChar"/>
    <w:autoRedefine/>
    <w:uiPriority w:val="4"/>
    <w:qFormat/>
    <w:rsid w:val="00273158"/>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73158"/>
    <w:pPr>
      <w:spacing w:after="0" w:line="240" w:lineRule="auto"/>
    </w:pPr>
    <w:rPr>
      <w:b/>
      <w:u w:val="single"/>
    </w:rPr>
  </w:style>
  <w:style w:type="paragraph" w:customStyle="1" w:styleId="Emphasize">
    <w:name w:val="Emphasize"/>
    <w:basedOn w:val="Normal"/>
    <w:uiPriority w:val="7"/>
    <w:qFormat/>
    <w:rsid w:val="00273158"/>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273158"/>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273158"/>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273158"/>
    <w:rPr>
      <w:rFonts w:ascii="Calibri" w:hAnsi="Calibri" w:cs="Calibri"/>
      <w:b/>
      <w:sz w:val="16"/>
      <w:u w:val="single"/>
    </w:rPr>
  </w:style>
  <w:style w:type="paragraph" w:customStyle="1" w:styleId="Underline2">
    <w:name w:val="Underline2"/>
    <w:basedOn w:val="Normal"/>
    <w:link w:val="Underline2Char"/>
    <w:autoRedefine/>
    <w:uiPriority w:val="4"/>
    <w:qFormat/>
    <w:rsid w:val="00273158"/>
    <w:pPr>
      <w:spacing w:line="256" w:lineRule="auto"/>
    </w:pPr>
    <w:rPr>
      <w:b/>
      <w:sz w:val="16"/>
      <w:u w:val="single"/>
    </w:rPr>
  </w:style>
  <w:style w:type="character" w:customStyle="1" w:styleId="BodyChar">
    <w:name w:val="Body Char"/>
    <w:basedOn w:val="DefaultParagraphFont"/>
    <w:link w:val="Body"/>
    <w:locked/>
    <w:rsid w:val="00273158"/>
    <w:rPr>
      <w:rFonts w:ascii="Calibri" w:eastAsiaTheme="majorEastAsia" w:hAnsi="Calibri" w:cstheme="majorBidi"/>
      <w:iCs/>
      <w:color w:val="000000" w:themeColor="text1"/>
      <w:sz w:val="8"/>
    </w:rPr>
  </w:style>
  <w:style w:type="paragraph" w:customStyle="1" w:styleId="Body">
    <w:name w:val="Body"/>
    <w:link w:val="BodyChar"/>
    <w:autoRedefine/>
    <w:qFormat/>
    <w:rsid w:val="00273158"/>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273158"/>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273158"/>
    <w:pPr>
      <w:spacing w:line="254" w:lineRule="auto"/>
    </w:pPr>
    <w:rPr>
      <w:b/>
      <w:sz w:val="24"/>
    </w:rPr>
  </w:style>
  <w:style w:type="paragraph" w:customStyle="1" w:styleId="megaarticlebodyfirst-p2htdt">
    <w:name w:val="megaarticlebody_first-p_2htdt"/>
    <w:basedOn w:val="Normal"/>
    <w:uiPriority w:val="99"/>
    <w:semiHidden/>
    <w:qFormat/>
    <w:rsid w:val="00273158"/>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273158"/>
    <w:pPr>
      <w:spacing w:line="254" w:lineRule="auto"/>
    </w:pPr>
    <w:rPr>
      <w:szCs w:val="20"/>
    </w:rPr>
  </w:style>
  <w:style w:type="character" w:customStyle="1" w:styleId="underlinedChar">
    <w:name w:val="underlined Char"/>
    <w:link w:val="underlined"/>
    <w:locked/>
    <w:rsid w:val="00273158"/>
    <w:rPr>
      <w:rFonts w:ascii="Times New Roman" w:eastAsia="Malgun Gothic" w:hAnsi="Times New Roman" w:cs="Times New Roman"/>
      <w:u w:val="single"/>
    </w:rPr>
  </w:style>
  <w:style w:type="paragraph" w:customStyle="1" w:styleId="underlined">
    <w:name w:val="underlined"/>
    <w:next w:val="Normal"/>
    <w:link w:val="underlinedChar"/>
    <w:autoRedefine/>
    <w:qFormat/>
    <w:rsid w:val="00273158"/>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273158"/>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273158"/>
    <w:pPr>
      <w:spacing w:line="254" w:lineRule="auto"/>
    </w:pPr>
    <w:rPr>
      <w:rFonts w:ascii="Times New Roman" w:hAnsi="Times New Roman"/>
      <w:sz w:val="24"/>
    </w:rPr>
  </w:style>
  <w:style w:type="paragraph" w:customStyle="1" w:styleId="CiteSpacing">
    <w:name w:val="Cite Spacing"/>
    <w:basedOn w:val="Normal"/>
    <w:uiPriority w:val="4"/>
    <w:qFormat/>
    <w:rsid w:val="00273158"/>
    <w:pPr>
      <w:spacing w:before="60" w:after="60" w:line="256" w:lineRule="auto"/>
    </w:pPr>
  </w:style>
  <w:style w:type="character" w:customStyle="1" w:styleId="CardsChar">
    <w:name w:val="Cards Char"/>
    <w:link w:val="Cards"/>
    <w:locked/>
    <w:rsid w:val="00273158"/>
    <w:rPr>
      <w:rFonts w:ascii="Times New Roman" w:eastAsia="Times New Roman" w:hAnsi="Times New Roman" w:cs="Times New Roman"/>
      <w:sz w:val="20"/>
    </w:rPr>
  </w:style>
  <w:style w:type="paragraph" w:customStyle="1" w:styleId="Cards">
    <w:name w:val="Cards"/>
    <w:next w:val="Normal"/>
    <w:link w:val="CardsChar"/>
    <w:qFormat/>
    <w:rsid w:val="00273158"/>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273158"/>
    <w:rPr>
      <w:rFonts w:ascii="Times New Roman" w:eastAsia="Times New Roman" w:hAnsi="Times New Roman" w:cs="Times New Roman"/>
      <w:sz w:val="20"/>
    </w:rPr>
  </w:style>
  <w:style w:type="paragraph" w:customStyle="1" w:styleId="Nothing">
    <w:name w:val="Nothing"/>
    <w:link w:val="NothingChar"/>
    <w:qFormat/>
    <w:rsid w:val="00273158"/>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273158"/>
    <w:rPr>
      <w:rFonts w:ascii="Book Antiqua" w:hAnsi="Book Antiqua" w:cs="Lucida Grande"/>
      <w:sz w:val="16"/>
    </w:rPr>
  </w:style>
  <w:style w:type="paragraph" w:customStyle="1" w:styleId="cardtext">
    <w:name w:val="card text"/>
    <w:basedOn w:val="Normal"/>
    <w:link w:val="cardtextChar"/>
    <w:qFormat/>
    <w:rsid w:val="00273158"/>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273158"/>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273158"/>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273158"/>
    <w:pPr>
      <w:spacing w:line="256" w:lineRule="auto"/>
    </w:pPr>
    <w:rPr>
      <w:rFonts w:eastAsia="Calibri"/>
      <w:b/>
      <w:color w:val="000000"/>
      <w:u w:val="single"/>
    </w:rPr>
  </w:style>
  <w:style w:type="paragraph" w:customStyle="1" w:styleId="UnderlinePara">
    <w:name w:val="Underline Para"/>
    <w:basedOn w:val="Normal"/>
    <w:uiPriority w:val="1"/>
    <w:qFormat/>
    <w:rsid w:val="00273158"/>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273158"/>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273158"/>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273158"/>
    <w:pPr>
      <w:spacing w:line="256" w:lineRule="auto"/>
    </w:pPr>
    <w:rPr>
      <w:rFonts w:eastAsia="Times New Roman" w:cs="Garamond"/>
      <w:bCs/>
      <w:u w:val="single"/>
    </w:rPr>
  </w:style>
  <w:style w:type="character" w:customStyle="1" w:styleId="tinyChar">
    <w:name w:val="tiny Char"/>
    <w:basedOn w:val="DefaultParagraphFont"/>
    <w:link w:val="tiny"/>
    <w:locked/>
    <w:rsid w:val="00273158"/>
    <w:rPr>
      <w:rFonts w:ascii="Times New Roman" w:eastAsia="Malgun Gothic" w:hAnsi="Times New Roman" w:cs="Times New Roman"/>
      <w:sz w:val="12"/>
    </w:rPr>
  </w:style>
  <w:style w:type="paragraph" w:customStyle="1" w:styleId="tiny">
    <w:name w:val="tiny"/>
    <w:next w:val="Normal"/>
    <w:link w:val="tinyChar"/>
    <w:autoRedefine/>
    <w:qFormat/>
    <w:rsid w:val="00273158"/>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273158"/>
    <w:rPr>
      <w:rFonts w:ascii="Times New Roman" w:eastAsia="Times New Roman" w:hAnsi="Times New Roman" w:cs="Times New Roman"/>
      <w:sz w:val="20"/>
    </w:rPr>
  </w:style>
  <w:style w:type="paragraph" w:customStyle="1" w:styleId="Cites">
    <w:name w:val="Cites"/>
    <w:next w:val="Cards"/>
    <w:link w:val="CitesChar"/>
    <w:uiPriority w:val="99"/>
    <w:qFormat/>
    <w:rsid w:val="00273158"/>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273158"/>
    <w:pPr>
      <w:spacing w:before="100" w:beforeAutospacing="1" w:after="100" w:afterAutospacing="1" w:line="256" w:lineRule="auto"/>
    </w:pPr>
    <w:rPr>
      <w:sz w:val="24"/>
    </w:rPr>
  </w:style>
  <w:style w:type="paragraph" w:customStyle="1" w:styleId="franklin-light1">
    <w:name w:val="franklin-light1"/>
    <w:basedOn w:val="Normal"/>
    <w:uiPriority w:val="99"/>
    <w:qFormat/>
    <w:rsid w:val="00273158"/>
    <w:pPr>
      <w:spacing w:before="100" w:beforeAutospacing="1" w:after="100" w:afterAutospacing="1" w:line="256" w:lineRule="auto"/>
    </w:pPr>
    <w:rPr>
      <w:sz w:val="24"/>
    </w:rPr>
  </w:style>
  <w:style w:type="paragraph" w:customStyle="1" w:styleId="noindent">
    <w:name w:val="noindent"/>
    <w:basedOn w:val="Normal"/>
    <w:qFormat/>
    <w:rsid w:val="00273158"/>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273158"/>
    <w:rPr>
      <w:rFonts w:ascii="Calibri" w:hAnsi="Calibri" w:cs="Calibri"/>
      <w:i/>
      <w:color w:val="2D72B1"/>
      <w:sz w:val="16"/>
    </w:rPr>
  </w:style>
  <w:style w:type="paragraph" w:customStyle="1" w:styleId="analytic0">
    <w:name w:val="analytic"/>
    <w:basedOn w:val="Normal"/>
    <w:link w:val="analyticChar0"/>
    <w:autoRedefine/>
    <w:uiPriority w:val="4"/>
    <w:qFormat/>
    <w:rsid w:val="00273158"/>
    <w:pPr>
      <w:spacing w:line="256" w:lineRule="auto"/>
    </w:pPr>
    <w:rPr>
      <w:i/>
      <w:color w:val="2D72B1"/>
      <w:sz w:val="16"/>
    </w:rPr>
  </w:style>
  <w:style w:type="paragraph" w:customStyle="1" w:styleId="ColorfulList-Accent11">
    <w:name w:val="Colorful List - Accent 11"/>
    <w:basedOn w:val="Normal"/>
    <w:uiPriority w:val="34"/>
    <w:qFormat/>
    <w:rsid w:val="00273158"/>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273158"/>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273158"/>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273158"/>
    <w:pPr>
      <w:spacing w:beforeLines="1" w:afterLines="1" w:after="0" w:line="256" w:lineRule="auto"/>
    </w:pPr>
    <w:rPr>
      <w:rFonts w:ascii="Times" w:hAnsi="Times"/>
      <w:szCs w:val="20"/>
    </w:rPr>
  </w:style>
  <w:style w:type="paragraph" w:customStyle="1" w:styleId="flashline">
    <w:name w:val="flashline"/>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273158"/>
    <w:rPr>
      <w:rFonts w:ascii="SimSun" w:eastAsia="SimSun" w:hAnsi="SimSun"/>
      <w:b/>
      <w:lang w:eastAsia="zh-CN"/>
    </w:rPr>
  </w:style>
  <w:style w:type="paragraph" w:customStyle="1" w:styleId="cites0">
    <w:name w:val="cites"/>
    <w:next w:val="Normal"/>
    <w:link w:val="citesChar0"/>
    <w:autoRedefine/>
    <w:qFormat/>
    <w:rsid w:val="00273158"/>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273158"/>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273158"/>
    <w:rPr>
      <w:rFonts w:ascii="Arial Narrow" w:eastAsia="Times New Roman" w:hAnsi="Arial Narrow" w:cs="Times New Roman"/>
      <w:color w:val="000000"/>
      <w:u w:val="single"/>
    </w:rPr>
  </w:style>
  <w:style w:type="paragraph" w:customStyle="1" w:styleId="CardText1">
    <w:name w:val="Card Text 1"/>
    <w:link w:val="CardText1Char"/>
    <w:qFormat/>
    <w:rsid w:val="00273158"/>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273158"/>
    <w:pPr>
      <w:spacing w:line="256" w:lineRule="auto"/>
      <w:jc w:val="both"/>
    </w:pPr>
    <w:rPr>
      <w:rFonts w:eastAsia="Calibri"/>
    </w:rPr>
  </w:style>
  <w:style w:type="character" w:customStyle="1" w:styleId="Footnote">
    <w:name w:val="Footnote_"/>
    <w:basedOn w:val="DefaultParagraphFont"/>
    <w:link w:val="Footnote0"/>
    <w:locked/>
    <w:rsid w:val="00273158"/>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273158"/>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273158"/>
    <w:rPr>
      <w:rFonts w:ascii="Arial Narrow" w:hAnsi="Arial Narrow"/>
      <w:b/>
      <w:color w:val="000000"/>
      <w:sz w:val="26"/>
    </w:rPr>
  </w:style>
  <w:style w:type="paragraph" w:customStyle="1" w:styleId="CardTagandCite">
    <w:name w:val="Card Tag and Cite"/>
    <w:basedOn w:val="Normal"/>
    <w:next w:val="Normal"/>
    <w:link w:val="CardTagandCiteChar"/>
    <w:qFormat/>
    <w:rsid w:val="00273158"/>
    <w:pPr>
      <w:spacing w:after="0" w:line="240" w:lineRule="auto"/>
    </w:pPr>
    <w:rPr>
      <w:rFonts w:ascii="Arial Narrow" w:hAnsi="Arial Narrow" w:cstheme="minorBidi"/>
      <w:b/>
      <w:color w:val="000000"/>
      <w:sz w:val="26"/>
    </w:rPr>
  </w:style>
  <w:style w:type="paragraph" w:customStyle="1" w:styleId="Cite2">
    <w:name w:val="Cite 2"/>
    <w:basedOn w:val="Normal"/>
    <w:qFormat/>
    <w:rsid w:val="00273158"/>
    <w:pPr>
      <w:spacing w:after="0" w:line="240" w:lineRule="auto"/>
    </w:pPr>
    <w:rPr>
      <w:rFonts w:eastAsia="Calibri"/>
      <w:b/>
      <w:sz w:val="24"/>
      <w:u w:val="single"/>
    </w:rPr>
  </w:style>
  <w:style w:type="paragraph" w:customStyle="1" w:styleId="StyleJustified">
    <w:name w:val="Style Justified"/>
    <w:basedOn w:val="Normal"/>
    <w:qFormat/>
    <w:rsid w:val="00273158"/>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273158"/>
    <w:rPr>
      <w:rFonts w:ascii="Times New Roman" w:eastAsia="Calibri" w:hAnsi="Times New Roman" w:cs="Times New Roman"/>
      <w:b/>
      <w:szCs w:val="20"/>
      <w:u w:val="single"/>
    </w:rPr>
  </w:style>
  <w:style w:type="paragraph" w:customStyle="1" w:styleId="AuthorDate">
    <w:name w:val="AuthorDate"/>
    <w:next w:val="Normal"/>
    <w:link w:val="AuthorDateChar"/>
    <w:qFormat/>
    <w:rsid w:val="00273158"/>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273158"/>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273158"/>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273158"/>
    <w:rPr>
      <w:rFonts w:ascii="Arial Narrow" w:hAnsi="Arial Narrow"/>
      <w:u w:val="single"/>
    </w:rPr>
  </w:style>
  <w:style w:type="paragraph" w:customStyle="1" w:styleId="Cardtext0">
    <w:name w:val="Card text"/>
    <w:link w:val="CardtextChar0"/>
    <w:uiPriority w:val="99"/>
    <w:qFormat/>
    <w:rsid w:val="00273158"/>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27315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273158"/>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273158"/>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273158"/>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273158"/>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273158"/>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273158"/>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273158"/>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273158"/>
    <w:rPr>
      <w:rFonts w:ascii="Calibri" w:hAnsi="Calibri" w:cs="Calibri"/>
      <w:b/>
      <w:color w:val="C00000"/>
      <w:sz w:val="26"/>
    </w:rPr>
  </w:style>
  <w:style w:type="paragraph" w:customStyle="1" w:styleId="analytics">
    <w:name w:val="analytics"/>
    <w:basedOn w:val="Normal"/>
    <w:link w:val="analyticsChar"/>
    <w:uiPriority w:val="4"/>
    <w:qFormat/>
    <w:rsid w:val="00273158"/>
    <w:pPr>
      <w:spacing w:after="0" w:line="240" w:lineRule="auto"/>
    </w:pPr>
    <w:rPr>
      <w:b/>
      <w:color w:val="C00000"/>
      <w:sz w:val="26"/>
    </w:rPr>
  </w:style>
  <w:style w:type="character" w:customStyle="1" w:styleId="citenon-boldChar">
    <w:name w:val="cite non-bold Char"/>
    <w:link w:val="citenon-bold"/>
    <w:locked/>
    <w:rsid w:val="00273158"/>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273158"/>
    <w:pPr>
      <w:spacing w:after="0" w:line="240" w:lineRule="auto"/>
    </w:pPr>
    <w:rPr>
      <w:rFonts w:eastAsia="Calibri"/>
      <w:sz w:val="16"/>
      <w:szCs w:val="20"/>
      <w:lang w:val="x-none" w:eastAsia="x-none"/>
    </w:rPr>
  </w:style>
  <w:style w:type="character" w:customStyle="1" w:styleId="HotRouteChar">
    <w:name w:val="Hot Route! Char"/>
    <w:link w:val="HotRoute"/>
    <w:locked/>
    <w:rsid w:val="00273158"/>
    <w:rPr>
      <w:rFonts w:ascii="Calibri" w:eastAsia="Calibri" w:hAnsi="Calibri" w:cs="Calibri"/>
      <w:color w:val="000000"/>
      <w:sz w:val="16"/>
    </w:rPr>
  </w:style>
  <w:style w:type="paragraph" w:customStyle="1" w:styleId="HotRoute">
    <w:name w:val="Hot Route!"/>
    <w:basedOn w:val="Normal"/>
    <w:link w:val="HotRouteChar"/>
    <w:qFormat/>
    <w:rsid w:val="00273158"/>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273158"/>
    <w:rPr>
      <w:rFonts w:ascii="Calibri" w:hAnsi="Calibri" w:cs="Calibri"/>
      <w:sz w:val="16"/>
    </w:rPr>
  </w:style>
  <w:style w:type="paragraph" w:customStyle="1" w:styleId="CardIndented">
    <w:name w:val="Card (Indented)"/>
    <w:basedOn w:val="Normal"/>
    <w:link w:val="CardIndentedChar"/>
    <w:qFormat/>
    <w:rsid w:val="00273158"/>
    <w:pPr>
      <w:spacing w:after="0" w:line="240" w:lineRule="auto"/>
      <w:ind w:left="288"/>
    </w:pPr>
    <w:rPr>
      <w:sz w:val="16"/>
    </w:rPr>
  </w:style>
  <w:style w:type="paragraph" w:customStyle="1" w:styleId="PhoTag">
    <w:name w:val="PhoTag"/>
    <w:basedOn w:val="Normal"/>
    <w:next w:val="Normal"/>
    <w:autoRedefine/>
    <w:qFormat/>
    <w:rsid w:val="00273158"/>
    <w:pPr>
      <w:spacing w:after="0" w:line="240" w:lineRule="auto"/>
    </w:pPr>
    <w:rPr>
      <w:b/>
    </w:rPr>
  </w:style>
  <w:style w:type="character" w:customStyle="1" w:styleId="NormalTextChar">
    <w:name w:val="Normal Text Char"/>
    <w:link w:val="NormalText"/>
    <w:locked/>
    <w:rsid w:val="00273158"/>
    <w:rPr>
      <w:rFonts w:ascii="Calibri" w:eastAsia="Calibri" w:hAnsi="Calibri" w:cs="Calibri"/>
      <w:sz w:val="16"/>
      <w:szCs w:val="26"/>
    </w:rPr>
  </w:style>
  <w:style w:type="paragraph" w:customStyle="1" w:styleId="NormalText">
    <w:name w:val="Normal Text"/>
    <w:basedOn w:val="Normal"/>
    <w:link w:val="NormalTextChar"/>
    <w:autoRedefine/>
    <w:qFormat/>
    <w:rsid w:val="00273158"/>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273158"/>
    <w:rPr>
      <w:rFonts w:ascii="Calibri" w:eastAsia="Times New Roman" w:hAnsi="Calibri" w:cs="Calibri"/>
      <w:sz w:val="16"/>
      <w:szCs w:val="20"/>
    </w:rPr>
  </w:style>
  <w:style w:type="paragraph" w:customStyle="1" w:styleId="ReallySmall">
    <w:name w:val="Really Small"/>
    <w:basedOn w:val="Normal"/>
    <w:link w:val="ReallySmallChar"/>
    <w:qFormat/>
    <w:rsid w:val="00273158"/>
    <w:pPr>
      <w:spacing w:after="0" w:line="240" w:lineRule="auto"/>
    </w:pPr>
    <w:rPr>
      <w:rFonts w:eastAsia="Times New Roman"/>
      <w:sz w:val="16"/>
      <w:szCs w:val="20"/>
    </w:rPr>
  </w:style>
  <w:style w:type="paragraph" w:customStyle="1" w:styleId="PageHeaderLine1">
    <w:name w:val="PageHeaderLine1"/>
    <w:basedOn w:val="Normal"/>
    <w:qFormat/>
    <w:rsid w:val="00273158"/>
    <w:pPr>
      <w:tabs>
        <w:tab w:val="right" w:pos="10800"/>
      </w:tabs>
      <w:spacing w:after="0" w:line="240" w:lineRule="auto"/>
    </w:pPr>
    <w:rPr>
      <w:b/>
    </w:rPr>
  </w:style>
  <w:style w:type="character" w:customStyle="1" w:styleId="PageHeaderLine2Char">
    <w:name w:val="PageHeaderLine2 Char"/>
    <w:link w:val="PageHeaderLine2"/>
    <w:locked/>
    <w:rsid w:val="00273158"/>
    <w:rPr>
      <w:rFonts w:ascii="Calibri" w:hAnsi="Calibri" w:cs="Calibri"/>
      <w:b/>
      <w:sz w:val="16"/>
    </w:rPr>
  </w:style>
  <w:style w:type="paragraph" w:customStyle="1" w:styleId="PageHeaderLine2">
    <w:name w:val="PageHeaderLine2"/>
    <w:basedOn w:val="Normal"/>
    <w:next w:val="Normal"/>
    <w:link w:val="PageHeaderLine2Char"/>
    <w:qFormat/>
    <w:rsid w:val="00273158"/>
    <w:pPr>
      <w:tabs>
        <w:tab w:val="right" w:pos="10800"/>
      </w:tabs>
      <w:spacing w:after="0" w:line="480" w:lineRule="auto"/>
    </w:pPr>
    <w:rPr>
      <w:b/>
      <w:sz w:val="16"/>
    </w:rPr>
  </w:style>
  <w:style w:type="character" w:customStyle="1" w:styleId="BlockTitle2Char">
    <w:name w:val="Block Title2 Char"/>
    <w:link w:val="BlockTitle2"/>
    <w:locked/>
    <w:rsid w:val="00273158"/>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273158"/>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273158"/>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273158"/>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273158"/>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273158"/>
    <w:rPr>
      <w:rFonts w:ascii="Calibri" w:eastAsia="Calibri" w:hAnsi="Calibri" w:cs="Calibri"/>
      <w:b/>
      <w:bCs/>
      <w:color w:val="000000"/>
      <w:sz w:val="32"/>
      <w:u w:val="single"/>
    </w:rPr>
  </w:style>
  <w:style w:type="paragraph" w:customStyle="1" w:styleId="hat">
    <w:name w:val="hat"/>
    <w:basedOn w:val="Normal"/>
    <w:next w:val="Normal"/>
    <w:link w:val="hatChar"/>
    <w:qFormat/>
    <w:rsid w:val="00273158"/>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273158"/>
    <w:pPr>
      <w:spacing w:after="0" w:line="240" w:lineRule="auto"/>
    </w:pPr>
    <w:rPr>
      <w:rFonts w:eastAsia="Calibri"/>
      <w:color w:val="000000"/>
    </w:rPr>
  </w:style>
  <w:style w:type="character" w:customStyle="1" w:styleId="Heading4CiteChar">
    <w:name w:val="Heading 4 Cite Char"/>
    <w:link w:val="Heading4Cite"/>
    <w:locked/>
    <w:rsid w:val="00273158"/>
    <w:rPr>
      <w:rFonts w:ascii="Calibri" w:eastAsia="Calibri" w:hAnsi="Calibri" w:cs="Calibri"/>
      <w:color w:val="000000"/>
      <w:sz w:val="16"/>
    </w:rPr>
  </w:style>
  <w:style w:type="paragraph" w:customStyle="1" w:styleId="Heading4Cite">
    <w:name w:val="Heading 4 Cite"/>
    <w:basedOn w:val="Normal"/>
    <w:link w:val="Heading4CiteChar"/>
    <w:autoRedefine/>
    <w:qFormat/>
    <w:rsid w:val="00273158"/>
    <w:pPr>
      <w:spacing w:after="0" w:line="240" w:lineRule="auto"/>
    </w:pPr>
    <w:rPr>
      <w:rFonts w:eastAsia="Calibri"/>
      <w:color w:val="000000"/>
      <w:sz w:val="16"/>
    </w:rPr>
  </w:style>
  <w:style w:type="character" w:customStyle="1" w:styleId="UnderliningChar">
    <w:name w:val="Underlining Char"/>
    <w:link w:val="Underlining"/>
    <w:locked/>
    <w:rsid w:val="00273158"/>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273158"/>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273158"/>
    <w:rPr>
      <w:rFonts w:ascii="Calibri" w:eastAsia="Calibri" w:hAnsi="Calibri" w:cs="Calibri"/>
      <w:color w:val="000000"/>
      <w:sz w:val="12"/>
    </w:rPr>
  </w:style>
  <w:style w:type="paragraph" w:customStyle="1" w:styleId="Microtext">
    <w:name w:val="Microtext"/>
    <w:basedOn w:val="Normal"/>
    <w:next w:val="Normal"/>
    <w:link w:val="MicrotextChar"/>
    <w:qFormat/>
    <w:rsid w:val="00273158"/>
    <w:pPr>
      <w:spacing w:after="0" w:line="240" w:lineRule="auto"/>
    </w:pPr>
    <w:rPr>
      <w:rFonts w:eastAsia="Calibri"/>
      <w:color w:val="000000"/>
      <w:sz w:val="12"/>
    </w:rPr>
  </w:style>
  <w:style w:type="paragraph" w:customStyle="1" w:styleId="PageTitle">
    <w:name w:val="Page Title"/>
    <w:basedOn w:val="Normal"/>
    <w:next w:val="Normal"/>
    <w:qFormat/>
    <w:rsid w:val="00273158"/>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273158"/>
    <w:rPr>
      <w:rFonts w:ascii="Arial Narrow" w:hAnsi="Arial Narrow"/>
      <w:sz w:val="16"/>
      <w:u w:val="single"/>
    </w:rPr>
  </w:style>
  <w:style w:type="paragraph" w:customStyle="1" w:styleId="Style4">
    <w:name w:val="Style4"/>
    <w:basedOn w:val="Normal"/>
    <w:link w:val="Style4Char"/>
    <w:qFormat/>
    <w:rsid w:val="00273158"/>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273158"/>
    <w:rPr>
      <w:rFonts w:ascii="Arial Narrow" w:hAnsi="Arial Narrow"/>
      <w:sz w:val="16"/>
      <w:u w:val="single"/>
    </w:rPr>
  </w:style>
  <w:style w:type="paragraph" w:customStyle="1" w:styleId="StyleStyle49pt">
    <w:name w:val="Style Style4 + 9 pt"/>
    <w:basedOn w:val="Style4"/>
    <w:link w:val="StyleStyle49ptChar"/>
    <w:qFormat/>
    <w:rsid w:val="00273158"/>
  </w:style>
  <w:style w:type="character" w:customStyle="1" w:styleId="StyleStyle49ptBoldChar">
    <w:name w:val="Style Style4 + 9 pt Bold Char"/>
    <w:link w:val="StyleStyle49ptBold"/>
    <w:locked/>
    <w:rsid w:val="00273158"/>
    <w:rPr>
      <w:rFonts w:ascii="Arial Narrow" w:hAnsi="Arial Narrow"/>
      <w:b/>
      <w:bCs/>
      <w:sz w:val="16"/>
      <w:u w:val="single"/>
    </w:rPr>
  </w:style>
  <w:style w:type="paragraph" w:customStyle="1" w:styleId="StyleStyle49ptBold">
    <w:name w:val="Style Style4 + 9 pt Bold"/>
    <w:basedOn w:val="Style4"/>
    <w:link w:val="StyleStyle49ptBoldChar"/>
    <w:qFormat/>
    <w:rsid w:val="00273158"/>
    <w:rPr>
      <w:b/>
      <w:bCs/>
    </w:rPr>
  </w:style>
  <w:style w:type="character" w:customStyle="1" w:styleId="Style3Char">
    <w:name w:val="Style3 Char"/>
    <w:link w:val="Style3"/>
    <w:locked/>
    <w:rsid w:val="00273158"/>
    <w:rPr>
      <w:rFonts w:ascii="Arial Narrow" w:hAnsi="Arial Narrow"/>
      <w:b/>
    </w:rPr>
  </w:style>
  <w:style w:type="paragraph" w:customStyle="1" w:styleId="Style3">
    <w:name w:val="Style3"/>
    <w:basedOn w:val="Normal"/>
    <w:link w:val="Style3Char"/>
    <w:qFormat/>
    <w:rsid w:val="00273158"/>
    <w:pPr>
      <w:spacing w:after="0" w:line="240" w:lineRule="auto"/>
    </w:pPr>
    <w:rPr>
      <w:rFonts w:ascii="Arial Narrow" w:hAnsi="Arial Narrow" w:cstheme="minorBidi"/>
      <w:b/>
    </w:rPr>
  </w:style>
  <w:style w:type="paragraph" w:customStyle="1" w:styleId="Style1">
    <w:name w:val="Style 1"/>
    <w:qFormat/>
    <w:rsid w:val="0027315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273158"/>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273158"/>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273158"/>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273158"/>
    <w:pPr>
      <w:spacing w:after="0" w:line="240" w:lineRule="auto"/>
      <w:ind w:left="288" w:right="288"/>
    </w:pPr>
    <w:rPr>
      <w:rFonts w:eastAsia="Times New Roman"/>
      <w:color w:val="000000"/>
      <w:sz w:val="16"/>
      <w:szCs w:val="20"/>
    </w:rPr>
  </w:style>
  <w:style w:type="paragraph" w:customStyle="1" w:styleId="TxBr5p1">
    <w:name w:val="TxBr_5p1"/>
    <w:basedOn w:val="Normal"/>
    <w:qFormat/>
    <w:rsid w:val="00273158"/>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273158"/>
    <w:pPr>
      <w:spacing w:after="0" w:line="240" w:lineRule="auto"/>
      <w:ind w:left="400"/>
    </w:pPr>
    <w:rPr>
      <w:rFonts w:eastAsia="Calibri"/>
      <w:color w:val="000000"/>
    </w:rPr>
  </w:style>
  <w:style w:type="character" w:customStyle="1" w:styleId="HotRouteChar0">
    <w:name w:val="Hot Route Char"/>
    <w:link w:val="HotRoute0"/>
    <w:locked/>
    <w:rsid w:val="00273158"/>
    <w:rPr>
      <w:rFonts w:ascii="Calibri" w:eastAsia="Calibri" w:hAnsi="Calibri" w:cs="Calibri"/>
      <w:color w:val="000000"/>
      <w:sz w:val="16"/>
    </w:rPr>
  </w:style>
  <w:style w:type="paragraph" w:customStyle="1" w:styleId="HotRoute0">
    <w:name w:val="Hot Route"/>
    <w:basedOn w:val="Normal"/>
    <w:link w:val="HotRouteChar0"/>
    <w:qFormat/>
    <w:rsid w:val="00273158"/>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273158"/>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273158"/>
    <w:pPr>
      <w:spacing w:after="0" w:line="240" w:lineRule="auto"/>
    </w:pPr>
    <w:rPr>
      <w:rFonts w:eastAsia="Times New Roman"/>
      <w:color w:val="000000"/>
      <w:sz w:val="16"/>
    </w:rPr>
  </w:style>
  <w:style w:type="paragraph" w:customStyle="1" w:styleId="Paste">
    <w:name w:val="Paste"/>
    <w:basedOn w:val="Normal"/>
    <w:qFormat/>
    <w:rsid w:val="00273158"/>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273158"/>
    <w:rPr>
      <w:rFonts w:ascii="Calibri" w:eastAsia="Times New Roman" w:hAnsi="Calibri" w:cs="Calibri"/>
      <w:b/>
      <w:color w:val="000000"/>
      <w:sz w:val="16"/>
      <w:szCs w:val="20"/>
    </w:rPr>
  </w:style>
  <w:style w:type="paragraph" w:customStyle="1" w:styleId="Normaltag">
    <w:name w:val="Normal tag"/>
    <w:basedOn w:val="Normal"/>
    <w:link w:val="NormaltagChar"/>
    <w:qFormat/>
    <w:rsid w:val="00273158"/>
    <w:pPr>
      <w:spacing w:after="0" w:line="240" w:lineRule="auto"/>
    </w:pPr>
    <w:rPr>
      <w:rFonts w:eastAsia="Times New Roman"/>
      <w:b/>
      <w:color w:val="000000"/>
      <w:sz w:val="16"/>
      <w:szCs w:val="20"/>
    </w:rPr>
  </w:style>
  <w:style w:type="character" w:customStyle="1" w:styleId="MicroChar">
    <w:name w:val="Micro Char"/>
    <w:link w:val="Micro"/>
    <w:locked/>
    <w:rsid w:val="00273158"/>
    <w:rPr>
      <w:rFonts w:ascii="Arial" w:hAnsi="Arial" w:cs="Arial"/>
      <w:sz w:val="12"/>
    </w:rPr>
  </w:style>
  <w:style w:type="paragraph" w:customStyle="1" w:styleId="Micro">
    <w:name w:val="Micro"/>
    <w:basedOn w:val="Normal"/>
    <w:next w:val="Normal"/>
    <w:link w:val="MicroChar"/>
    <w:qFormat/>
    <w:rsid w:val="00273158"/>
    <w:pPr>
      <w:spacing w:after="0" w:line="240" w:lineRule="auto"/>
    </w:pPr>
    <w:rPr>
      <w:rFonts w:ascii="Arial" w:hAnsi="Arial" w:cs="Arial"/>
      <w:sz w:val="12"/>
    </w:rPr>
  </w:style>
  <w:style w:type="character" w:customStyle="1" w:styleId="StyleStyle49ptBold3Char">
    <w:name w:val="Style Style4 + 9 pt Bold3 Char"/>
    <w:link w:val="StyleStyle49ptBold3"/>
    <w:locked/>
    <w:rsid w:val="00273158"/>
    <w:rPr>
      <w:b/>
      <w:bCs/>
      <w:u w:val="single"/>
    </w:rPr>
  </w:style>
  <w:style w:type="paragraph" w:customStyle="1" w:styleId="StyleStyle49ptBold3">
    <w:name w:val="Style Style4 + 9 pt Bold3"/>
    <w:basedOn w:val="Normal"/>
    <w:link w:val="StyleStyle49ptBold3Char"/>
    <w:qFormat/>
    <w:rsid w:val="00273158"/>
    <w:pPr>
      <w:spacing w:after="0" w:line="254" w:lineRule="auto"/>
    </w:pPr>
    <w:rPr>
      <w:rFonts w:asciiTheme="minorHAnsi" w:hAnsiTheme="minorHAnsi" w:cstheme="minorBidi"/>
      <w:b/>
      <w:bCs/>
      <w:u w:val="single"/>
    </w:rPr>
  </w:style>
  <w:style w:type="paragraph" w:customStyle="1" w:styleId="body-text">
    <w:name w:val="body-text"/>
    <w:basedOn w:val="Normal"/>
    <w:qFormat/>
    <w:rsid w:val="00273158"/>
    <w:pPr>
      <w:spacing w:before="100" w:beforeAutospacing="1" w:after="100" w:afterAutospacing="1" w:line="240" w:lineRule="auto"/>
    </w:pPr>
    <w:rPr>
      <w:rFonts w:eastAsia="Times New Roman"/>
    </w:rPr>
  </w:style>
  <w:style w:type="paragraph" w:customStyle="1" w:styleId="TagCite">
    <w:name w:val="TagCite"/>
    <w:basedOn w:val="Normal"/>
    <w:qFormat/>
    <w:rsid w:val="00273158"/>
    <w:pPr>
      <w:spacing w:after="0" w:line="240" w:lineRule="auto"/>
    </w:pPr>
    <w:rPr>
      <w:rFonts w:eastAsia="Times New Roman"/>
      <w:b/>
    </w:rPr>
  </w:style>
  <w:style w:type="paragraph" w:customStyle="1" w:styleId="SmallNormal">
    <w:name w:val="Small Normal"/>
    <w:basedOn w:val="Normal"/>
    <w:qFormat/>
    <w:rsid w:val="00273158"/>
    <w:pPr>
      <w:suppressAutoHyphens/>
      <w:spacing w:after="0" w:line="240" w:lineRule="auto"/>
      <w:contextualSpacing/>
    </w:pPr>
    <w:rPr>
      <w:rFonts w:eastAsia="Times New Roman"/>
      <w:sz w:val="18"/>
      <w:szCs w:val="18"/>
    </w:rPr>
  </w:style>
  <w:style w:type="paragraph" w:customStyle="1" w:styleId="Shrink">
    <w:name w:val="Shrink"/>
    <w:qFormat/>
    <w:rsid w:val="00273158"/>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273158"/>
    <w:pPr>
      <w:spacing w:after="0" w:line="240" w:lineRule="auto"/>
    </w:pPr>
    <w:rPr>
      <w:rFonts w:eastAsia="Times New Roman"/>
      <w:b/>
      <w:szCs w:val="20"/>
    </w:rPr>
  </w:style>
  <w:style w:type="paragraph" w:customStyle="1" w:styleId="tagcite0">
    <w:name w:val="tagcite"/>
    <w:basedOn w:val="Normal"/>
    <w:qFormat/>
    <w:rsid w:val="00273158"/>
    <w:pPr>
      <w:spacing w:after="0" w:line="240" w:lineRule="auto"/>
    </w:pPr>
    <w:rPr>
      <w:rFonts w:eastAsia="Times New Roman"/>
      <w:b/>
    </w:rPr>
  </w:style>
  <w:style w:type="paragraph" w:customStyle="1" w:styleId="SmallFont">
    <w:name w:val="Small Font"/>
    <w:basedOn w:val="Normal"/>
    <w:qFormat/>
    <w:rsid w:val="00273158"/>
    <w:pPr>
      <w:spacing w:after="200" w:line="240" w:lineRule="auto"/>
      <w:contextualSpacing/>
    </w:pPr>
    <w:rPr>
      <w:rFonts w:eastAsia="Calibri"/>
      <w:sz w:val="12"/>
    </w:rPr>
  </w:style>
  <w:style w:type="paragraph" w:customStyle="1" w:styleId="SmallFontCharCharChar">
    <w:name w:val="Small Font Char Char Char"/>
    <w:basedOn w:val="Normal"/>
    <w:qFormat/>
    <w:rsid w:val="00273158"/>
    <w:pPr>
      <w:spacing w:after="0" w:line="240" w:lineRule="auto"/>
    </w:pPr>
    <w:rPr>
      <w:rFonts w:eastAsia="Times New Roman"/>
      <w:sz w:val="12"/>
    </w:rPr>
  </w:style>
  <w:style w:type="character" w:customStyle="1" w:styleId="CardNotUnderlinedChar1">
    <w:name w:val="Card Not Underlined Char1"/>
    <w:link w:val="CardNotUnderlined"/>
    <w:locked/>
    <w:rsid w:val="00273158"/>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273158"/>
    <w:pPr>
      <w:spacing w:after="0" w:line="240" w:lineRule="auto"/>
    </w:pPr>
    <w:rPr>
      <w:rFonts w:ascii="Cambria" w:eastAsia="Times New Roman" w:hAnsi="Cambria"/>
      <w:sz w:val="18"/>
      <w:szCs w:val="20"/>
    </w:rPr>
  </w:style>
  <w:style w:type="character" w:customStyle="1" w:styleId="CardStyleChar">
    <w:name w:val="Card Style Char"/>
    <w:link w:val="CardStyle"/>
    <w:locked/>
    <w:rsid w:val="00273158"/>
    <w:rPr>
      <w:rFonts w:ascii="Calibri" w:eastAsia="Times New Roman" w:hAnsi="Calibri" w:cs="Calibri"/>
      <w:sz w:val="16"/>
    </w:rPr>
  </w:style>
  <w:style w:type="paragraph" w:customStyle="1" w:styleId="CardStyle">
    <w:name w:val="Card Style"/>
    <w:basedOn w:val="Normal"/>
    <w:link w:val="CardStyleChar"/>
    <w:qFormat/>
    <w:rsid w:val="00273158"/>
    <w:pPr>
      <w:spacing w:after="0" w:line="240" w:lineRule="auto"/>
    </w:pPr>
    <w:rPr>
      <w:rFonts w:eastAsia="Times New Roman"/>
      <w:sz w:val="16"/>
    </w:rPr>
  </w:style>
  <w:style w:type="paragraph" w:customStyle="1" w:styleId="loose">
    <w:name w:val="loose"/>
    <w:basedOn w:val="Normal"/>
    <w:qFormat/>
    <w:rsid w:val="00273158"/>
    <w:pPr>
      <w:spacing w:beforeLines="1" w:after="0" w:line="240" w:lineRule="auto"/>
    </w:pPr>
    <w:rPr>
      <w:rFonts w:ascii="Times" w:eastAsia="Times New Roman" w:hAnsi="Times"/>
      <w:szCs w:val="20"/>
    </w:rPr>
  </w:style>
  <w:style w:type="paragraph" w:customStyle="1" w:styleId="Regular">
    <w:name w:val="Regular"/>
    <w:qFormat/>
    <w:rsid w:val="00273158"/>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273158"/>
    <w:rPr>
      <w:rFonts w:ascii="Times New Roman" w:hAnsi="Times New Roman" w:cs="Times New Roman"/>
      <w:sz w:val="16"/>
      <w:szCs w:val="16"/>
    </w:rPr>
  </w:style>
  <w:style w:type="paragraph" w:customStyle="1" w:styleId="Style2">
    <w:name w:val="Style2"/>
    <w:basedOn w:val="Normal"/>
    <w:link w:val="Style2Char"/>
    <w:qFormat/>
    <w:rsid w:val="00273158"/>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273158"/>
    <w:rPr>
      <w:u w:val="single"/>
    </w:rPr>
  </w:style>
  <w:style w:type="paragraph" w:customStyle="1" w:styleId="Boldunderline">
    <w:name w:val="Bold underline"/>
    <w:basedOn w:val="TextUnderline"/>
    <w:qFormat/>
    <w:rsid w:val="00273158"/>
    <w:rPr>
      <w:b/>
    </w:rPr>
  </w:style>
  <w:style w:type="paragraph" w:customStyle="1" w:styleId="FullText">
    <w:name w:val="Full Text"/>
    <w:basedOn w:val="Normal"/>
    <w:qFormat/>
    <w:rsid w:val="00273158"/>
    <w:pPr>
      <w:spacing w:after="0" w:line="240" w:lineRule="auto"/>
    </w:pPr>
    <w:rPr>
      <w:rFonts w:ascii="Arial Narrow" w:eastAsia="Times New Roman" w:hAnsi="Arial Narrow"/>
    </w:rPr>
  </w:style>
  <w:style w:type="paragraph" w:customStyle="1" w:styleId="TagLine">
    <w:name w:val="Tag Line"/>
    <w:basedOn w:val="Normal"/>
    <w:next w:val="FullText"/>
    <w:qFormat/>
    <w:rsid w:val="00273158"/>
    <w:pPr>
      <w:spacing w:after="0" w:line="240" w:lineRule="auto"/>
    </w:pPr>
    <w:rPr>
      <w:rFonts w:ascii="Arial Narrow" w:eastAsia="Times New Roman" w:hAnsi="Arial Narrow"/>
      <w:b/>
      <w:sz w:val="28"/>
    </w:rPr>
  </w:style>
  <w:style w:type="paragraph" w:customStyle="1" w:styleId="FreeForm">
    <w:name w:val="Free Form"/>
    <w:qFormat/>
    <w:rsid w:val="00273158"/>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273158"/>
    <w:rPr>
      <w:rFonts w:ascii="Calibri" w:hAnsi="Calibri" w:cs="Calibri"/>
      <w:b/>
      <w:u w:val="single"/>
    </w:rPr>
  </w:style>
  <w:style w:type="paragraph" w:customStyle="1" w:styleId="AuthorDate0">
    <w:name w:val="Author/Date"/>
    <w:basedOn w:val="Normal"/>
    <w:link w:val="AuthorDateChar0"/>
    <w:qFormat/>
    <w:rsid w:val="00273158"/>
    <w:pPr>
      <w:spacing w:after="0" w:line="240" w:lineRule="auto"/>
    </w:pPr>
    <w:rPr>
      <w:b/>
      <w:u w:val="single"/>
    </w:rPr>
  </w:style>
  <w:style w:type="character" w:customStyle="1" w:styleId="TagCiteChar">
    <w:name w:val="Tag &amp; Cite Char"/>
    <w:link w:val="TagCite1"/>
    <w:locked/>
    <w:rsid w:val="00273158"/>
    <w:rPr>
      <w:rFonts w:ascii="Arial Narrow" w:eastAsia="Times New Roman" w:hAnsi="Arial Narrow" w:cs="Calibri"/>
      <w:b/>
      <w:sz w:val="16"/>
    </w:rPr>
  </w:style>
  <w:style w:type="paragraph" w:customStyle="1" w:styleId="TagCite1">
    <w:name w:val="Tag &amp; Cite"/>
    <w:basedOn w:val="Normal"/>
    <w:link w:val="TagCiteChar"/>
    <w:qFormat/>
    <w:rsid w:val="00273158"/>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273158"/>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273158"/>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273158"/>
    <w:pPr>
      <w:spacing w:after="0" w:line="240" w:lineRule="auto"/>
    </w:pPr>
    <w:rPr>
      <w:rFonts w:eastAsia="Times New Roman"/>
      <w:b/>
    </w:rPr>
  </w:style>
  <w:style w:type="paragraph" w:customStyle="1" w:styleId="Hat2">
    <w:name w:val="Hat2"/>
    <w:basedOn w:val="Heading2"/>
    <w:next w:val="Heading2"/>
    <w:autoRedefine/>
    <w:uiPriority w:val="99"/>
    <w:qFormat/>
    <w:rsid w:val="00273158"/>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273158"/>
    <w:rPr>
      <w:rFonts w:ascii="Arial Narrow" w:hAnsi="Arial Narrow"/>
      <w:sz w:val="12"/>
    </w:rPr>
  </w:style>
  <w:style w:type="paragraph" w:customStyle="1" w:styleId="MicroText0">
    <w:name w:val="MicroText"/>
    <w:basedOn w:val="Normal"/>
    <w:next w:val="Normal"/>
    <w:link w:val="MicroTextChar0"/>
    <w:qFormat/>
    <w:rsid w:val="00273158"/>
    <w:pPr>
      <w:spacing w:after="0" w:line="240" w:lineRule="auto"/>
    </w:pPr>
    <w:rPr>
      <w:rFonts w:ascii="Arial Narrow" w:hAnsi="Arial Narrow" w:cstheme="minorBidi"/>
      <w:sz w:val="12"/>
    </w:rPr>
  </w:style>
  <w:style w:type="character" w:customStyle="1" w:styleId="UnreadTextChar">
    <w:name w:val="Unread Text Char"/>
    <w:link w:val="UnreadText"/>
    <w:locked/>
    <w:rsid w:val="00273158"/>
    <w:rPr>
      <w:rFonts w:ascii="Calibri" w:eastAsia="Calibri" w:hAnsi="Calibri" w:cs="Calibri"/>
      <w:sz w:val="15"/>
    </w:rPr>
  </w:style>
  <w:style w:type="paragraph" w:customStyle="1" w:styleId="UnreadText">
    <w:name w:val="Unread Text"/>
    <w:basedOn w:val="Normal"/>
    <w:link w:val="UnreadTextChar"/>
    <w:autoRedefine/>
    <w:qFormat/>
    <w:rsid w:val="00273158"/>
    <w:pPr>
      <w:spacing w:after="0" w:line="254" w:lineRule="auto"/>
    </w:pPr>
    <w:rPr>
      <w:rFonts w:eastAsia="Calibri"/>
      <w:sz w:val="15"/>
    </w:rPr>
  </w:style>
  <w:style w:type="character" w:customStyle="1" w:styleId="CircledChar">
    <w:name w:val="Circled Char"/>
    <w:link w:val="Circled"/>
    <w:locked/>
    <w:rsid w:val="00273158"/>
    <w:rPr>
      <w:rFonts w:ascii="Calibri" w:eastAsia="Calibri" w:hAnsi="Calibri" w:cs="Calibri"/>
      <w:b/>
      <w:szCs w:val="20"/>
      <w:u w:val="thick"/>
    </w:rPr>
  </w:style>
  <w:style w:type="paragraph" w:customStyle="1" w:styleId="Circled">
    <w:name w:val="Circled"/>
    <w:basedOn w:val="Normal"/>
    <w:link w:val="CircledChar"/>
    <w:qFormat/>
    <w:rsid w:val="00273158"/>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273158"/>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273158"/>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273158"/>
    <w:rPr>
      <w:rFonts w:ascii="Calibri" w:hAnsi="Calibri" w:cs="Calibri"/>
      <w:b/>
      <w:sz w:val="16"/>
    </w:rPr>
  </w:style>
  <w:style w:type="paragraph" w:customStyle="1" w:styleId="Tagtemplate">
    <w:name w:val="Tagtemplate"/>
    <w:basedOn w:val="Normal"/>
    <w:link w:val="TagtemplateChar"/>
    <w:autoRedefine/>
    <w:qFormat/>
    <w:rsid w:val="00273158"/>
    <w:pPr>
      <w:keepNext/>
      <w:keepLines/>
      <w:spacing w:after="0" w:line="240" w:lineRule="auto"/>
    </w:pPr>
    <w:rPr>
      <w:b/>
      <w:sz w:val="16"/>
    </w:rPr>
  </w:style>
  <w:style w:type="paragraph" w:customStyle="1" w:styleId="TxBr33p1">
    <w:name w:val="TxBr_33p1"/>
    <w:basedOn w:val="Normal"/>
    <w:uiPriority w:val="99"/>
    <w:qFormat/>
    <w:rsid w:val="00273158"/>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273158"/>
    <w:rPr>
      <w:rFonts w:ascii="Calibri" w:eastAsia="Times New Roman" w:hAnsi="Calibri" w:cs="Calibri"/>
      <w:sz w:val="16"/>
      <w:u w:val="single"/>
    </w:rPr>
  </w:style>
  <w:style w:type="paragraph" w:customStyle="1" w:styleId="StyleStyle411pt">
    <w:name w:val="Style Style4 + 11 pt"/>
    <w:basedOn w:val="Normal"/>
    <w:link w:val="StyleStyle411ptChar"/>
    <w:qFormat/>
    <w:rsid w:val="00273158"/>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273158"/>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273158"/>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273158"/>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273158"/>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273158"/>
    <w:pPr>
      <w:spacing w:after="0" w:line="240" w:lineRule="auto"/>
    </w:pPr>
    <w:rPr>
      <w:rFonts w:eastAsia="SimSun"/>
      <w:lang w:eastAsia="zh-CN"/>
    </w:rPr>
  </w:style>
  <w:style w:type="character" w:customStyle="1" w:styleId="BlockHeadingsChar">
    <w:name w:val="Block Headings Char"/>
    <w:link w:val="BlockHeadings"/>
    <w:locked/>
    <w:rsid w:val="00273158"/>
    <w:rPr>
      <w:rFonts w:ascii="Calibri" w:eastAsia="Times New Roman" w:hAnsi="Calibri" w:cs="Calibri"/>
      <w:b/>
      <w:sz w:val="16"/>
      <w:szCs w:val="20"/>
    </w:rPr>
  </w:style>
  <w:style w:type="paragraph" w:customStyle="1" w:styleId="BlockHeadings">
    <w:name w:val="Block Headings"/>
    <w:basedOn w:val="Normal"/>
    <w:link w:val="BlockHeadingsChar"/>
    <w:qFormat/>
    <w:rsid w:val="0027315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273158"/>
    <w:rPr>
      <w:rFonts w:ascii="Calibri" w:eastAsia="Calibri" w:hAnsi="Calibri" w:cs="Calibri"/>
      <w:b/>
      <w:color w:val="000000"/>
      <w:sz w:val="28"/>
      <w:u w:val="thick" w:color="000000"/>
    </w:rPr>
  </w:style>
  <w:style w:type="paragraph" w:customStyle="1" w:styleId="boldcite">
    <w:name w:val="bold cite"/>
    <w:basedOn w:val="Normal"/>
    <w:link w:val="boldciteChar4"/>
    <w:qFormat/>
    <w:rsid w:val="00273158"/>
    <w:pPr>
      <w:spacing w:after="0" w:line="240" w:lineRule="auto"/>
    </w:pPr>
    <w:rPr>
      <w:rFonts w:eastAsia="Calibri"/>
      <w:b/>
      <w:color w:val="000000"/>
      <w:sz w:val="28"/>
      <w:u w:val="thick" w:color="000000"/>
    </w:rPr>
  </w:style>
  <w:style w:type="paragraph" w:customStyle="1" w:styleId="Normal10">
    <w:name w:val="Normal1"/>
    <w:basedOn w:val="Normal"/>
    <w:qFormat/>
    <w:rsid w:val="00273158"/>
    <w:pPr>
      <w:spacing w:after="0" w:line="240" w:lineRule="auto"/>
    </w:pPr>
    <w:rPr>
      <w:rFonts w:eastAsia="Calibri"/>
    </w:rPr>
  </w:style>
  <w:style w:type="character" w:customStyle="1" w:styleId="Irrelevant6fontChar">
    <w:name w:val="Irrelevant (6 font) Char"/>
    <w:basedOn w:val="DefaultParagraphFont"/>
    <w:link w:val="Irrelevant6font"/>
    <w:locked/>
    <w:rsid w:val="00273158"/>
    <w:rPr>
      <w:rFonts w:ascii="Calibri" w:eastAsia="Calibri" w:hAnsi="Calibri" w:cs="Calibri"/>
      <w:sz w:val="12"/>
      <w:szCs w:val="12"/>
    </w:rPr>
  </w:style>
  <w:style w:type="paragraph" w:customStyle="1" w:styleId="Irrelevant6font">
    <w:name w:val="Irrelevant (6 font)"/>
    <w:basedOn w:val="Normal"/>
    <w:link w:val="Irrelevant6fontChar"/>
    <w:qFormat/>
    <w:rsid w:val="00273158"/>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273158"/>
    <w:rPr>
      <w:rFonts w:ascii="Georgia" w:eastAsia="Times New Roman" w:hAnsi="Georgia"/>
      <w:sz w:val="12"/>
    </w:rPr>
  </w:style>
  <w:style w:type="paragraph" w:customStyle="1" w:styleId="CardsFont6pt">
    <w:name w:val="Cards + Font: 6 pt"/>
    <w:basedOn w:val="Cards"/>
    <w:link w:val="CardsFont6ptChar1"/>
    <w:autoRedefine/>
    <w:qFormat/>
    <w:rsid w:val="00273158"/>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273158"/>
    <w:pPr>
      <w:spacing w:after="0" w:line="240" w:lineRule="auto"/>
    </w:pPr>
    <w:rPr>
      <w:rFonts w:eastAsia="Calibri"/>
      <w:szCs w:val="20"/>
    </w:rPr>
  </w:style>
  <w:style w:type="paragraph" w:customStyle="1" w:styleId="rdheadline">
    <w:name w:val="rdheadline"/>
    <w:basedOn w:val="Normal"/>
    <w:uiPriority w:val="99"/>
    <w:qFormat/>
    <w:rsid w:val="00273158"/>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273158"/>
    <w:pPr>
      <w:spacing w:after="100" w:afterAutospacing="1" w:line="240" w:lineRule="auto"/>
    </w:pPr>
    <w:rPr>
      <w:rFonts w:ascii="Verdana" w:eastAsia="Calibri" w:hAnsi="Verdana"/>
      <w:szCs w:val="20"/>
    </w:rPr>
  </w:style>
  <w:style w:type="character" w:customStyle="1" w:styleId="Heading2Char0">
    <w:name w:val="Heading2 Char"/>
    <w:link w:val="Heading20"/>
    <w:locked/>
    <w:rsid w:val="00273158"/>
    <w:rPr>
      <w:rFonts w:ascii="Calibri" w:eastAsia="Times New Roman" w:hAnsi="Calibri" w:cs="Calibri"/>
      <w:b/>
      <w:caps/>
      <w:sz w:val="16"/>
    </w:rPr>
  </w:style>
  <w:style w:type="paragraph" w:customStyle="1" w:styleId="Heading20">
    <w:name w:val="Heading2"/>
    <w:basedOn w:val="Normal"/>
    <w:link w:val="Heading2Char0"/>
    <w:qFormat/>
    <w:rsid w:val="00273158"/>
    <w:pPr>
      <w:spacing w:after="0" w:line="240" w:lineRule="auto"/>
      <w:jc w:val="center"/>
    </w:pPr>
    <w:rPr>
      <w:rFonts w:eastAsia="Times New Roman"/>
      <w:b/>
      <w:caps/>
      <w:sz w:val="16"/>
    </w:rPr>
  </w:style>
  <w:style w:type="character" w:customStyle="1" w:styleId="Header2Char">
    <w:name w:val="Header2 Char"/>
    <w:link w:val="Header2"/>
    <w:locked/>
    <w:rsid w:val="00273158"/>
    <w:rPr>
      <w:rFonts w:ascii="Calibri" w:eastAsia="Times New Roman" w:hAnsi="Calibri" w:cs="Calibri"/>
      <w:b/>
      <w:caps/>
      <w:sz w:val="16"/>
    </w:rPr>
  </w:style>
  <w:style w:type="paragraph" w:customStyle="1" w:styleId="Header2">
    <w:name w:val="Header2"/>
    <w:basedOn w:val="Heading20"/>
    <w:link w:val="Header2Char"/>
    <w:qFormat/>
    <w:rsid w:val="00273158"/>
  </w:style>
  <w:style w:type="character" w:customStyle="1" w:styleId="UnderlinedcardChar">
    <w:name w:val="Underlined card Char"/>
    <w:link w:val="Underlinedcard"/>
    <w:locked/>
    <w:rsid w:val="00273158"/>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273158"/>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273158"/>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273158"/>
    <w:rPr>
      <w:bCs/>
    </w:rPr>
  </w:style>
  <w:style w:type="character" w:customStyle="1" w:styleId="Heading212ptChar">
    <w:name w:val="Heading2 + 12 pt Char"/>
    <w:link w:val="Heading212pt"/>
    <w:locked/>
    <w:rsid w:val="00273158"/>
    <w:rPr>
      <w:rFonts w:ascii="Calibri" w:eastAsia="Times New Roman" w:hAnsi="Calibri" w:cs="Calibri"/>
      <w:b/>
      <w:bCs/>
      <w:caps/>
      <w:sz w:val="16"/>
    </w:rPr>
  </w:style>
  <w:style w:type="paragraph" w:customStyle="1" w:styleId="Heading212pt">
    <w:name w:val="Heading2 + 12 pt"/>
    <w:basedOn w:val="StyleHeading212pt"/>
    <w:link w:val="Heading212ptChar"/>
    <w:qFormat/>
    <w:rsid w:val="00273158"/>
  </w:style>
  <w:style w:type="paragraph" w:customStyle="1" w:styleId="StyleHeading110pt">
    <w:name w:val="Style Heading 1 + 10 pt"/>
    <w:basedOn w:val="Heading1"/>
    <w:qFormat/>
    <w:rsid w:val="00273158"/>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273158"/>
  </w:style>
  <w:style w:type="paragraph" w:customStyle="1" w:styleId="StyleUnderliningTimesNewRomanBoldNounderlineKernat16">
    <w:name w:val="Style Underlining + Times New Roman Bold No underline Kern at 16..."/>
    <w:basedOn w:val="Normal"/>
    <w:qFormat/>
    <w:rsid w:val="00273158"/>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273158"/>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273158"/>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273158"/>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273158"/>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273158"/>
    <w:pPr>
      <w:spacing w:after="0" w:line="240" w:lineRule="auto"/>
      <w:ind w:left="1728" w:right="1728"/>
    </w:pPr>
    <w:rPr>
      <w:rFonts w:eastAsia="Calibri"/>
      <w:sz w:val="18"/>
      <w:u w:val="single"/>
    </w:rPr>
  </w:style>
  <w:style w:type="paragraph" w:customStyle="1" w:styleId="medium-normal">
    <w:name w:val="medium-normal"/>
    <w:basedOn w:val="Normal"/>
    <w:qFormat/>
    <w:rsid w:val="00273158"/>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273158"/>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273158"/>
    <w:rPr>
      <w:rFonts w:ascii="Calibri" w:eastAsia="Times New Roman" w:hAnsi="Calibri" w:cs="Calibri"/>
      <w:sz w:val="12"/>
    </w:rPr>
  </w:style>
  <w:style w:type="paragraph" w:customStyle="1" w:styleId="CardsFont6ptChar">
    <w:name w:val="Cards + Font: 6 pt Char"/>
    <w:basedOn w:val="CardsChar2"/>
    <w:link w:val="CardsFont6ptCharChar"/>
    <w:qFormat/>
    <w:rsid w:val="00273158"/>
    <w:rPr>
      <w:rFonts w:eastAsia="Times New Roman"/>
      <w:sz w:val="12"/>
      <w:szCs w:val="22"/>
    </w:rPr>
  </w:style>
  <w:style w:type="character" w:customStyle="1" w:styleId="CitesCharCharChar">
    <w:name w:val="Cites Char Char Char"/>
    <w:link w:val="CitesCharChar"/>
    <w:locked/>
    <w:rsid w:val="00273158"/>
    <w:rPr>
      <w:rFonts w:ascii="Calibri" w:eastAsia="Times New Roman" w:hAnsi="Calibri" w:cs="Calibri"/>
      <w:b/>
      <w:bCs/>
      <w:sz w:val="16"/>
    </w:rPr>
  </w:style>
  <w:style w:type="paragraph" w:customStyle="1" w:styleId="CitesCharChar">
    <w:name w:val="Cites Char Char"/>
    <w:basedOn w:val="Normal"/>
    <w:link w:val="CitesCharCharChar"/>
    <w:qFormat/>
    <w:rsid w:val="00273158"/>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273158"/>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273158"/>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273158"/>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273158"/>
    <w:pPr>
      <w:spacing w:after="0" w:line="240" w:lineRule="auto"/>
      <w:ind w:left="1728" w:right="1728"/>
    </w:pPr>
    <w:rPr>
      <w:rFonts w:eastAsia="Times New Roman"/>
      <w:sz w:val="18"/>
    </w:rPr>
  </w:style>
  <w:style w:type="paragraph" w:customStyle="1" w:styleId="CardTextCharChar">
    <w:name w:val="Card Text Char Char"/>
    <w:basedOn w:val="Normal"/>
    <w:qFormat/>
    <w:rsid w:val="00273158"/>
    <w:pPr>
      <w:spacing w:after="0" w:line="240" w:lineRule="auto"/>
      <w:ind w:left="1728" w:right="1728"/>
    </w:pPr>
    <w:rPr>
      <w:rFonts w:eastAsia="Calibri"/>
      <w:sz w:val="18"/>
    </w:rPr>
  </w:style>
  <w:style w:type="paragraph" w:customStyle="1" w:styleId="boldciteChar">
    <w:name w:val="bold cite Char"/>
    <w:basedOn w:val="Heading1"/>
    <w:uiPriority w:val="99"/>
    <w:qFormat/>
    <w:rsid w:val="00273158"/>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273158"/>
    <w:pPr>
      <w:spacing w:after="0" w:line="240" w:lineRule="auto"/>
    </w:pPr>
    <w:rPr>
      <w:rFonts w:eastAsia="Calibri"/>
      <w:szCs w:val="20"/>
    </w:rPr>
  </w:style>
  <w:style w:type="paragraph" w:customStyle="1" w:styleId="CardCites">
    <w:name w:val="Card Cites"/>
    <w:basedOn w:val="Normal"/>
    <w:next w:val="Normal"/>
    <w:qFormat/>
    <w:rsid w:val="00273158"/>
    <w:pPr>
      <w:spacing w:after="0" w:line="240" w:lineRule="auto"/>
    </w:pPr>
    <w:rPr>
      <w:rFonts w:eastAsia="Calibri"/>
      <w:b/>
    </w:rPr>
  </w:style>
  <w:style w:type="paragraph" w:customStyle="1" w:styleId="textmargin">
    <w:name w:val="textmargin"/>
    <w:basedOn w:val="Normal"/>
    <w:uiPriority w:val="99"/>
    <w:qFormat/>
    <w:rsid w:val="00273158"/>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273158"/>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273158"/>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273158"/>
    <w:pPr>
      <w:spacing w:after="0" w:line="240" w:lineRule="auto"/>
    </w:pPr>
    <w:rPr>
      <w:rFonts w:ascii="Verdana" w:eastAsia="Calibri" w:hAnsi="Verdana"/>
      <w:szCs w:val="20"/>
    </w:rPr>
  </w:style>
  <w:style w:type="paragraph" w:customStyle="1" w:styleId="correctindex">
    <w:name w:val="correct index"/>
    <w:basedOn w:val="Normal"/>
    <w:uiPriority w:val="99"/>
    <w:qFormat/>
    <w:rsid w:val="00273158"/>
    <w:pPr>
      <w:spacing w:after="0" w:line="240" w:lineRule="auto"/>
    </w:pPr>
    <w:rPr>
      <w:rFonts w:ascii="Arial Narrow" w:eastAsia="Calibri" w:hAnsi="Arial Narrow"/>
      <w:color w:val="000000"/>
    </w:rPr>
  </w:style>
  <w:style w:type="paragraph" w:customStyle="1" w:styleId="bc2">
    <w:name w:val="bc_2"/>
    <w:basedOn w:val="Normal"/>
    <w:uiPriority w:val="99"/>
    <w:qFormat/>
    <w:rsid w:val="00273158"/>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273158"/>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273158"/>
    <w:pPr>
      <w:spacing w:after="0" w:line="240" w:lineRule="auto"/>
    </w:pPr>
    <w:rPr>
      <w:rFonts w:ascii="Verdana" w:eastAsia="Calibri" w:hAnsi="Verdana"/>
      <w:szCs w:val="20"/>
    </w:rPr>
  </w:style>
  <w:style w:type="paragraph" w:customStyle="1" w:styleId="quote2">
    <w:name w:val="quote2"/>
    <w:basedOn w:val="Normal"/>
    <w:uiPriority w:val="99"/>
    <w:qFormat/>
    <w:rsid w:val="00273158"/>
    <w:pPr>
      <w:spacing w:after="0" w:line="240" w:lineRule="auto"/>
    </w:pPr>
    <w:rPr>
      <w:rFonts w:ascii="Verdana" w:eastAsia="Calibri" w:hAnsi="Verdana"/>
      <w:szCs w:val="20"/>
    </w:rPr>
  </w:style>
  <w:style w:type="paragraph" w:customStyle="1" w:styleId="BlockTitle1">
    <w:name w:val="Block Title #1"/>
    <w:basedOn w:val="Heading1"/>
    <w:qFormat/>
    <w:rsid w:val="00273158"/>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273158"/>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273158"/>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273158"/>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273158"/>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273158"/>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273158"/>
    <w:pPr>
      <w:spacing w:after="0" w:line="240" w:lineRule="auto"/>
    </w:pPr>
    <w:rPr>
      <w:rFonts w:ascii="Arial Narrow" w:eastAsia="Times New Roman" w:hAnsi="Arial Narrow"/>
      <w:sz w:val="18"/>
    </w:rPr>
  </w:style>
  <w:style w:type="character" w:customStyle="1" w:styleId="TagCiteChar0">
    <w:name w:val="Tag/Cite Char"/>
    <w:link w:val="TagCite2"/>
    <w:locked/>
    <w:rsid w:val="00273158"/>
    <w:rPr>
      <w:rFonts w:ascii="Arial Narrow" w:eastAsia="Times New Roman" w:hAnsi="Arial Narrow" w:cs="Calibri"/>
      <w:b/>
      <w:sz w:val="16"/>
    </w:rPr>
  </w:style>
  <w:style w:type="paragraph" w:customStyle="1" w:styleId="TagCite2">
    <w:name w:val="Tag/Cite"/>
    <w:basedOn w:val="Normal"/>
    <w:next w:val="Normal"/>
    <w:link w:val="TagCiteChar0"/>
    <w:qFormat/>
    <w:rsid w:val="00273158"/>
    <w:pPr>
      <w:spacing w:after="0" w:line="240" w:lineRule="auto"/>
    </w:pPr>
    <w:rPr>
      <w:rFonts w:ascii="Arial Narrow" w:eastAsia="Times New Roman" w:hAnsi="Arial Narrow"/>
      <w:b/>
      <w:sz w:val="16"/>
    </w:rPr>
  </w:style>
  <w:style w:type="character" w:customStyle="1" w:styleId="F4Char">
    <w:name w:val="F4 Char"/>
    <w:link w:val="F4"/>
    <w:locked/>
    <w:rsid w:val="00273158"/>
    <w:rPr>
      <w:rFonts w:ascii="Arial Narrow" w:eastAsia="Times New Roman" w:hAnsi="Arial Narrow" w:cs="Calibri"/>
      <w:sz w:val="16"/>
      <w:szCs w:val="20"/>
      <w:u w:val="single"/>
    </w:rPr>
  </w:style>
  <w:style w:type="paragraph" w:customStyle="1" w:styleId="F4">
    <w:name w:val="F4"/>
    <w:basedOn w:val="Normal"/>
    <w:link w:val="F4Char"/>
    <w:qFormat/>
    <w:rsid w:val="00273158"/>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273158"/>
    <w:rPr>
      <w:rFonts w:ascii="Arial Narrow" w:eastAsia="Times New Roman" w:hAnsi="Arial Narrow" w:cs="Calibri"/>
      <w:sz w:val="16"/>
      <w:szCs w:val="20"/>
    </w:rPr>
  </w:style>
  <w:style w:type="paragraph" w:customStyle="1" w:styleId="StyleCARD">
    <w:name w:val="Style CARD +"/>
    <w:basedOn w:val="Normal"/>
    <w:link w:val="StyleCARDChar"/>
    <w:qFormat/>
    <w:rsid w:val="00273158"/>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273158"/>
    <w:pPr>
      <w:spacing w:after="0" w:line="240" w:lineRule="auto"/>
    </w:pPr>
    <w:rPr>
      <w:b/>
    </w:rPr>
  </w:style>
  <w:style w:type="character" w:customStyle="1" w:styleId="tagCharCharChar">
    <w:name w:val="tag Char Char Char"/>
    <w:link w:val="tagCharChar"/>
    <w:locked/>
    <w:rsid w:val="00273158"/>
    <w:rPr>
      <w:rFonts w:ascii="Calibri" w:eastAsia="Times New Roman" w:hAnsi="Calibri" w:cs="Calibri"/>
      <w:b/>
      <w:sz w:val="16"/>
      <w:szCs w:val="20"/>
    </w:rPr>
  </w:style>
  <w:style w:type="paragraph" w:customStyle="1" w:styleId="tagCharChar">
    <w:name w:val="tag Char Char"/>
    <w:basedOn w:val="Normal"/>
    <w:link w:val="tagCharCharChar"/>
    <w:qFormat/>
    <w:rsid w:val="00273158"/>
    <w:pPr>
      <w:spacing w:after="0" w:line="240" w:lineRule="auto"/>
    </w:pPr>
    <w:rPr>
      <w:rFonts w:eastAsia="Times New Roman"/>
      <w:b/>
      <w:sz w:val="16"/>
      <w:szCs w:val="20"/>
    </w:rPr>
  </w:style>
  <w:style w:type="paragraph" w:customStyle="1" w:styleId="issuedetails">
    <w:name w:val="issue_details"/>
    <w:basedOn w:val="Normal"/>
    <w:uiPriority w:val="99"/>
    <w:qFormat/>
    <w:rsid w:val="00273158"/>
    <w:pPr>
      <w:spacing w:before="100" w:beforeAutospacing="1" w:after="100" w:afterAutospacing="1" w:line="240" w:lineRule="auto"/>
    </w:pPr>
    <w:rPr>
      <w:rFonts w:eastAsia="Times New Roman"/>
    </w:rPr>
  </w:style>
  <w:style w:type="paragraph" w:customStyle="1" w:styleId="TxBrp2">
    <w:name w:val="TxBr_p2"/>
    <w:basedOn w:val="Normal"/>
    <w:qFormat/>
    <w:rsid w:val="00273158"/>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273158"/>
    <w:pPr>
      <w:spacing w:after="0" w:line="240" w:lineRule="auto"/>
    </w:pPr>
    <w:rPr>
      <w:rFonts w:eastAsia="Times New Roman"/>
      <w:color w:val="000000"/>
      <w:szCs w:val="20"/>
    </w:rPr>
  </w:style>
  <w:style w:type="paragraph" w:customStyle="1" w:styleId="bodycopyindent">
    <w:name w:val="bodycopyindent"/>
    <w:basedOn w:val="Normal"/>
    <w:uiPriority w:val="99"/>
    <w:qFormat/>
    <w:rsid w:val="00273158"/>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273158"/>
    <w:rPr>
      <w:rFonts w:ascii="Arial Narrow" w:eastAsia="Times New Roman" w:hAnsi="Arial Narrow"/>
      <w:u w:val="single"/>
    </w:rPr>
  </w:style>
  <w:style w:type="paragraph" w:customStyle="1" w:styleId="StyleUnderlineChar11pt3">
    <w:name w:val="Style Underline Char + 11 pt3"/>
    <w:link w:val="StyleUnderlineChar11pt3Char"/>
    <w:qFormat/>
    <w:rsid w:val="00273158"/>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273158"/>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273158"/>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273158"/>
    <w:rPr>
      <w:rFonts w:ascii="Arial Narrow" w:eastAsia="Times New Roman" w:hAnsi="Arial Narrow"/>
      <w:u w:val="single"/>
    </w:rPr>
  </w:style>
  <w:style w:type="paragraph" w:customStyle="1" w:styleId="StyleUnderlineChar11pt">
    <w:name w:val="Style Underline Char + 11 pt"/>
    <w:link w:val="StyleUnderlineChar11ptChar"/>
    <w:qFormat/>
    <w:rsid w:val="00273158"/>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273158"/>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273158"/>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273158"/>
    <w:pPr>
      <w:spacing w:before="100" w:beforeAutospacing="1" w:after="100" w:afterAutospacing="1" w:line="240" w:lineRule="auto"/>
    </w:pPr>
    <w:rPr>
      <w:rFonts w:eastAsia="Times New Roman"/>
    </w:rPr>
  </w:style>
  <w:style w:type="paragraph" w:customStyle="1" w:styleId="text1">
    <w:name w:val="text1"/>
    <w:basedOn w:val="Normal"/>
    <w:autoRedefine/>
    <w:qFormat/>
    <w:rsid w:val="00273158"/>
    <w:pPr>
      <w:spacing w:after="0" w:line="240" w:lineRule="auto"/>
    </w:pPr>
    <w:rPr>
      <w:rFonts w:eastAsia="Times New Roman"/>
      <w:szCs w:val="20"/>
    </w:rPr>
  </w:style>
  <w:style w:type="character" w:customStyle="1" w:styleId="Style6Char">
    <w:name w:val="Style6 Char"/>
    <w:basedOn w:val="DefaultParagraphFont"/>
    <w:link w:val="Style6"/>
    <w:locked/>
    <w:rsid w:val="00273158"/>
    <w:rPr>
      <w:rFonts w:ascii="Calibri" w:hAnsi="Calibri" w:cs="Calibri"/>
      <w:b/>
      <w:sz w:val="16"/>
    </w:rPr>
  </w:style>
  <w:style w:type="paragraph" w:customStyle="1" w:styleId="Style6">
    <w:name w:val="Style6"/>
    <w:basedOn w:val="Normal"/>
    <w:link w:val="Style6Char"/>
    <w:autoRedefine/>
    <w:qFormat/>
    <w:rsid w:val="00273158"/>
    <w:pPr>
      <w:spacing w:after="0" w:line="240" w:lineRule="auto"/>
    </w:pPr>
    <w:rPr>
      <w:b/>
      <w:sz w:val="16"/>
    </w:rPr>
  </w:style>
  <w:style w:type="character" w:customStyle="1" w:styleId="Style11Char">
    <w:name w:val="Style11 Char"/>
    <w:basedOn w:val="DefaultParagraphFont"/>
    <w:link w:val="Style11"/>
    <w:locked/>
    <w:rsid w:val="00273158"/>
    <w:rPr>
      <w:rFonts w:ascii="Calibri" w:eastAsia="Times New Roman" w:hAnsi="Calibri" w:cs="Calibri"/>
      <w:b/>
      <w:sz w:val="16"/>
      <w:szCs w:val="20"/>
      <w:u w:val="thick"/>
    </w:rPr>
  </w:style>
  <w:style w:type="paragraph" w:customStyle="1" w:styleId="Style11">
    <w:name w:val="Style11"/>
    <w:basedOn w:val="Normal"/>
    <w:link w:val="Style11Char"/>
    <w:qFormat/>
    <w:rsid w:val="00273158"/>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273158"/>
    <w:rPr>
      <w:rFonts w:ascii="Calibri" w:eastAsia="Times New Roman" w:hAnsi="Calibri" w:cs="Calibri"/>
      <w:b/>
      <w:sz w:val="16"/>
      <w:u w:val="thick"/>
    </w:rPr>
  </w:style>
  <w:style w:type="paragraph" w:customStyle="1" w:styleId="Style12">
    <w:name w:val="Style12"/>
    <w:basedOn w:val="Normal"/>
    <w:link w:val="Style12Char"/>
    <w:qFormat/>
    <w:rsid w:val="00273158"/>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273158"/>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273158"/>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273158"/>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273158"/>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273158"/>
    <w:pPr>
      <w:spacing w:after="0" w:line="240" w:lineRule="auto"/>
      <w:ind w:left="288" w:right="288"/>
    </w:pPr>
  </w:style>
  <w:style w:type="character" w:customStyle="1" w:styleId="MinimizedTextChar">
    <w:name w:val="Minimized Text Char"/>
    <w:link w:val="MinimizedText"/>
    <w:locked/>
    <w:rsid w:val="00273158"/>
    <w:rPr>
      <w:rFonts w:ascii="Cambria" w:hAnsi="Cambria"/>
      <w:sz w:val="16"/>
    </w:rPr>
  </w:style>
  <w:style w:type="paragraph" w:customStyle="1" w:styleId="MinimizedText">
    <w:name w:val="Minimized Text"/>
    <w:link w:val="MinimizedTextChar"/>
    <w:qFormat/>
    <w:rsid w:val="00273158"/>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273158"/>
    <w:rPr>
      <w:rFonts w:ascii="Cambria" w:hAnsi="Cambria"/>
      <w:sz w:val="20"/>
    </w:rPr>
  </w:style>
  <w:style w:type="paragraph" w:customStyle="1" w:styleId="StyleMinimizedText11pt">
    <w:name w:val="Style Minimized Text + 11 pt"/>
    <w:basedOn w:val="MinimizedText"/>
    <w:link w:val="StyleMinimizedText11ptChar"/>
    <w:qFormat/>
    <w:rsid w:val="00273158"/>
    <w:rPr>
      <w:sz w:val="20"/>
    </w:rPr>
  </w:style>
  <w:style w:type="character" w:customStyle="1" w:styleId="Debate-EmphasizedText-F5Char">
    <w:name w:val="Debate- Emphasized Text- F5 Char"/>
    <w:link w:val="Debate-EmphasizedText-F5"/>
    <w:locked/>
    <w:rsid w:val="00273158"/>
    <w:rPr>
      <w:rFonts w:ascii="Georgia" w:hAnsi="Georgia" w:cs="Verdana"/>
      <w:u w:val="single"/>
    </w:rPr>
  </w:style>
  <w:style w:type="paragraph" w:customStyle="1" w:styleId="Debate-EmphasizedText-F5">
    <w:name w:val="Debate- Emphasized Text- F5"/>
    <w:basedOn w:val="Normal"/>
    <w:link w:val="Debate-EmphasizedText-F5Char"/>
    <w:qFormat/>
    <w:rsid w:val="00273158"/>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273158"/>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273158"/>
    <w:pPr>
      <w:spacing w:after="200" w:line="240" w:lineRule="auto"/>
      <w:contextualSpacing/>
    </w:pPr>
    <w:rPr>
      <w:rFonts w:ascii="Georgia" w:hAnsi="Georgia" w:cs="Verdana"/>
      <w:u w:val="single"/>
    </w:rPr>
  </w:style>
  <w:style w:type="character" w:customStyle="1" w:styleId="CardT1Char">
    <w:name w:val="CardT1 Char"/>
    <w:link w:val="CardT1"/>
    <w:locked/>
    <w:rsid w:val="00273158"/>
    <w:rPr>
      <w:rFonts w:ascii="Calibri" w:eastAsia="Calibri" w:hAnsi="Calibri" w:cs="Calibri"/>
      <w:kern w:val="2"/>
      <w:sz w:val="14"/>
      <w:szCs w:val="14"/>
      <w:lang w:eastAsia="zh-TW"/>
    </w:rPr>
  </w:style>
  <w:style w:type="paragraph" w:customStyle="1" w:styleId="CardT1">
    <w:name w:val="CardT1"/>
    <w:basedOn w:val="Normal"/>
    <w:link w:val="CardT1Char"/>
    <w:qFormat/>
    <w:rsid w:val="00273158"/>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273158"/>
    <w:rPr>
      <w:rFonts w:ascii="Calibri" w:eastAsia="Times New Roman" w:hAnsi="Calibri" w:cs="Calibri"/>
      <w:sz w:val="16"/>
      <w:szCs w:val="20"/>
    </w:rPr>
  </w:style>
  <w:style w:type="paragraph" w:customStyle="1" w:styleId="CardText3">
    <w:name w:val="CardText"/>
    <w:basedOn w:val="Normal"/>
    <w:next w:val="Normal"/>
    <w:link w:val="CardTextChar1"/>
    <w:qFormat/>
    <w:rsid w:val="00273158"/>
    <w:pPr>
      <w:spacing w:after="0" w:line="240" w:lineRule="auto"/>
      <w:ind w:left="288" w:right="288"/>
    </w:pPr>
    <w:rPr>
      <w:rFonts w:eastAsia="Times New Roman"/>
      <w:sz w:val="16"/>
      <w:szCs w:val="20"/>
    </w:rPr>
  </w:style>
  <w:style w:type="character" w:customStyle="1" w:styleId="TaglineChar">
    <w:name w:val="Tagline Char"/>
    <w:link w:val="Tagline0"/>
    <w:locked/>
    <w:rsid w:val="00273158"/>
    <w:rPr>
      <w:rFonts w:ascii="Calibri" w:hAnsi="Calibri" w:cs="Calibri"/>
      <w:b/>
      <w:sz w:val="26"/>
    </w:rPr>
  </w:style>
  <w:style w:type="paragraph" w:customStyle="1" w:styleId="Tagline0">
    <w:name w:val="Tagline"/>
    <w:basedOn w:val="Normal"/>
    <w:link w:val="TaglineChar"/>
    <w:qFormat/>
    <w:rsid w:val="00273158"/>
    <w:pPr>
      <w:spacing w:after="0" w:line="254" w:lineRule="auto"/>
    </w:pPr>
    <w:rPr>
      <w:b/>
      <w:sz w:val="26"/>
    </w:rPr>
  </w:style>
  <w:style w:type="paragraph" w:customStyle="1" w:styleId="bodytext0">
    <w:name w:val="bodytext"/>
    <w:basedOn w:val="Normal"/>
    <w:qFormat/>
    <w:rsid w:val="00273158"/>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273158"/>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273158"/>
    <w:pPr>
      <w:spacing w:line="181" w:lineRule="atLeast"/>
    </w:pPr>
    <w:rPr>
      <w:rFonts w:ascii="Sabon LT Std" w:eastAsia="MS Mincho" w:hAnsi="Sabon LT Std"/>
      <w:color w:val="auto"/>
      <w:sz w:val="22"/>
    </w:rPr>
  </w:style>
  <w:style w:type="paragraph" w:customStyle="1" w:styleId="Pa15">
    <w:name w:val="Pa15"/>
    <w:basedOn w:val="Default"/>
    <w:next w:val="Default"/>
    <w:qFormat/>
    <w:rsid w:val="00273158"/>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273158"/>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273158"/>
    <w:rPr>
      <w:rFonts w:ascii="Calibri" w:eastAsia="Times New Roman" w:hAnsi="Calibri" w:cs="Calibri"/>
      <w:b/>
      <w:kern w:val="32"/>
      <w:sz w:val="32"/>
      <w:szCs w:val="20"/>
    </w:rPr>
  </w:style>
  <w:style w:type="paragraph" w:customStyle="1" w:styleId="HeadingsBase">
    <w:name w:val="Headings Base"/>
    <w:basedOn w:val="Normal"/>
    <w:link w:val="HeadingsBaseChar"/>
    <w:qFormat/>
    <w:rsid w:val="00273158"/>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273158"/>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273158"/>
  </w:style>
  <w:style w:type="paragraph" w:customStyle="1" w:styleId="SchoolWorksCited">
    <w:name w:val="School Works Cited"/>
    <w:basedOn w:val="SchoolPaper"/>
    <w:qFormat/>
    <w:rsid w:val="00273158"/>
  </w:style>
  <w:style w:type="paragraph" w:customStyle="1" w:styleId="BlockQuote">
    <w:name w:val="Block Quote"/>
    <w:basedOn w:val="Normal"/>
    <w:qFormat/>
    <w:rsid w:val="00273158"/>
    <w:pPr>
      <w:spacing w:after="0" w:line="240" w:lineRule="auto"/>
      <w:ind w:left="720" w:right="720"/>
    </w:pPr>
    <w:rPr>
      <w:rFonts w:eastAsia="Times New Roman"/>
      <w:kern w:val="32"/>
      <w:szCs w:val="20"/>
    </w:rPr>
  </w:style>
  <w:style w:type="paragraph" w:customStyle="1" w:styleId="PaperBody">
    <w:name w:val="Paper Body"/>
    <w:basedOn w:val="Normal"/>
    <w:qFormat/>
    <w:rsid w:val="00273158"/>
    <w:pPr>
      <w:spacing w:after="0" w:line="480" w:lineRule="auto"/>
      <w:ind w:firstLine="720"/>
    </w:pPr>
    <w:rPr>
      <w:rFonts w:eastAsia="Times New Roman"/>
      <w:kern w:val="32"/>
    </w:rPr>
  </w:style>
  <w:style w:type="paragraph" w:customStyle="1" w:styleId="PaperCitation">
    <w:name w:val="Paper Citation"/>
    <w:basedOn w:val="Normal"/>
    <w:qFormat/>
    <w:rsid w:val="00273158"/>
    <w:pPr>
      <w:spacing w:after="0" w:line="480" w:lineRule="auto"/>
      <w:ind w:left="720" w:hanging="720"/>
    </w:pPr>
    <w:rPr>
      <w:rFonts w:eastAsia="Times New Roman"/>
      <w:kern w:val="32"/>
      <w:szCs w:val="20"/>
    </w:rPr>
  </w:style>
  <w:style w:type="paragraph" w:customStyle="1" w:styleId="WW-Default">
    <w:name w:val="WW-Default"/>
    <w:qFormat/>
    <w:rsid w:val="00273158"/>
    <w:pPr>
      <w:suppressAutoHyphens/>
      <w:spacing w:after="0" w:line="240" w:lineRule="auto"/>
    </w:pPr>
    <w:rPr>
      <w:rFonts w:ascii="Georgia" w:eastAsia="Calibri" w:hAnsi="Georgia" w:cs="Calibri"/>
      <w:lang w:eastAsia="ar-SA"/>
    </w:rPr>
  </w:style>
  <w:style w:type="paragraph" w:customStyle="1" w:styleId="Standard">
    <w:name w:val="Standard"/>
    <w:qFormat/>
    <w:rsid w:val="00273158"/>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27315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273158"/>
    <w:rPr>
      <w:rFonts w:ascii="Calibri" w:eastAsia="Times New Roman" w:hAnsi="Calibri" w:cs="Calibri"/>
      <w:sz w:val="16"/>
    </w:rPr>
  </w:style>
  <w:style w:type="paragraph" w:customStyle="1" w:styleId="10ptfont">
    <w:name w:val="10pt font"/>
    <w:basedOn w:val="Normal"/>
    <w:link w:val="10ptfontChar"/>
    <w:autoRedefine/>
    <w:qFormat/>
    <w:rsid w:val="00273158"/>
    <w:pPr>
      <w:spacing w:after="0" w:line="240" w:lineRule="auto"/>
    </w:pPr>
    <w:rPr>
      <w:rFonts w:eastAsia="Times New Roman"/>
      <w:sz w:val="16"/>
    </w:rPr>
  </w:style>
  <w:style w:type="paragraph" w:customStyle="1" w:styleId="Shrink8">
    <w:name w:val="Shrink8"/>
    <w:basedOn w:val="Normal"/>
    <w:qFormat/>
    <w:rsid w:val="00273158"/>
    <w:pPr>
      <w:spacing w:after="0" w:line="240" w:lineRule="auto"/>
    </w:pPr>
    <w:rPr>
      <w:rFonts w:eastAsia="Cambria"/>
    </w:rPr>
  </w:style>
  <w:style w:type="paragraph" w:customStyle="1" w:styleId="western">
    <w:name w:val="western"/>
    <w:basedOn w:val="Normal"/>
    <w:qFormat/>
    <w:rsid w:val="00273158"/>
    <w:pPr>
      <w:suppressAutoHyphens/>
      <w:spacing w:before="280" w:after="280" w:line="240" w:lineRule="auto"/>
    </w:pPr>
    <w:rPr>
      <w:color w:val="000000"/>
    </w:rPr>
  </w:style>
  <w:style w:type="paragraph" w:customStyle="1" w:styleId="first">
    <w:name w:val="firs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273158"/>
    <w:pPr>
      <w:spacing w:after="0" w:line="240" w:lineRule="auto"/>
    </w:pPr>
  </w:style>
  <w:style w:type="paragraph" w:customStyle="1" w:styleId="TagsChar1Char">
    <w:name w:val="Tags Char1 Char"/>
    <w:basedOn w:val="Normal"/>
    <w:qFormat/>
    <w:rsid w:val="00273158"/>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273158"/>
    <w:pPr>
      <w:spacing w:after="0" w:line="240" w:lineRule="auto"/>
    </w:pPr>
  </w:style>
  <w:style w:type="paragraph" w:customStyle="1" w:styleId="Cards1">
    <w:name w:val="Cards1"/>
    <w:basedOn w:val="Normal"/>
    <w:qFormat/>
    <w:rsid w:val="00273158"/>
    <w:pPr>
      <w:spacing w:after="0" w:line="240" w:lineRule="auto"/>
    </w:pPr>
  </w:style>
  <w:style w:type="paragraph" w:customStyle="1" w:styleId="CardsUnderline">
    <w:name w:val="Cards + Underline"/>
    <w:basedOn w:val="Normal"/>
    <w:next w:val="Style3"/>
    <w:qFormat/>
    <w:rsid w:val="00273158"/>
    <w:pPr>
      <w:spacing w:after="0" w:line="240" w:lineRule="auto"/>
    </w:pPr>
  </w:style>
  <w:style w:type="paragraph" w:customStyle="1" w:styleId="StyleNormalWebNormalWebChar1CharNormalWebCharCharC">
    <w:name w:val="Style Normal (Web)Normal (Web) Char1 CharNormal (Web) Char Char C..."/>
    <w:basedOn w:val="Title"/>
    <w:qFormat/>
    <w:rsid w:val="00273158"/>
    <w:pPr>
      <w:pBdr>
        <w:bottom w:val="none" w:sz="0" w:space="0" w:color="auto"/>
      </w:pBdr>
      <w:spacing w:after="0"/>
      <w:contextualSpacing w:val="0"/>
    </w:pPr>
    <w:rPr>
      <w:rFonts w:ascii="Georgia" w:hAnsi="Georgia"/>
      <w:bCs w:val="0"/>
      <w:u w:val="none"/>
    </w:rPr>
  </w:style>
  <w:style w:type="paragraph" w:customStyle="1" w:styleId="Reference">
    <w:name w:val="Reference"/>
    <w:qFormat/>
    <w:rsid w:val="00273158"/>
    <w:pPr>
      <w:spacing w:after="200" w:line="276" w:lineRule="auto"/>
    </w:pPr>
  </w:style>
  <w:style w:type="paragraph" w:customStyle="1" w:styleId="Debate-CardSmalltextF2">
    <w:name w:val="Debate- Card Small text F2"/>
    <w:basedOn w:val="Normal"/>
    <w:next w:val="Normal"/>
    <w:qFormat/>
    <w:rsid w:val="00273158"/>
    <w:pPr>
      <w:spacing w:after="0" w:line="240" w:lineRule="auto"/>
    </w:pPr>
  </w:style>
  <w:style w:type="paragraph" w:customStyle="1" w:styleId="StyleHeading2Heading2Char2CharHeading2Char1CharCharHead">
    <w:name w:val="Style Heading 2Heading 2 Char2 CharHeading 2 Char1 Char CharHead..."/>
    <w:basedOn w:val="Heading2"/>
    <w:qFormat/>
    <w:rsid w:val="00273158"/>
    <w:pPr>
      <w:spacing w:before="480" w:line="240" w:lineRule="auto"/>
    </w:pPr>
  </w:style>
  <w:style w:type="paragraph" w:customStyle="1" w:styleId="Blocktitle0">
    <w:name w:val="Block title"/>
    <w:basedOn w:val="Heading1"/>
    <w:next w:val="Debate-EmphasizedText-F5"/>
    <w:autoRedefine/>
    <w:qFormat/>
    <w:rsid w:val="00273158"/>
    <w:pPr>
      <w:spacing w:before="480" w:line="240" w:lineRule="auto"/>
    </w:pPr>
  </w:style>
  <w:style w:type="paragraph" w:customStyle="1" w:styleId="BlockHeading1">
    <w:name w:val="Block Heading 1"/>
    <w:basedOn w:val="Normal"/>
    <w:qFormat/>
    <w:rsid w:val="00273158"/>
    <w:pPr>
      <w:spacing w:after="0" w:line="240" w:lineRule="auto"/>
    </w:pPr>
  </w:style>
  <w:style w:type="paragraph" w:customStyle="1" w:styleId="RepeatBlockHeading">
    <w:name w:val="Repeat Block Heading"/>
    <w:basedOn w:val="Normal"/>
    <w:next w:val="Underlining"/>
    <w:qFormat/>
    <w:rsid w:val="00273158"/>
    <w:pPr>
      <w:spacing w:after="0" w:line="240" w:lineRule="auto"/>
    </w:pPr>
  </w:style>
  <w:style w:type="paragraph" w:customStyle="1" w:styleId="CardTag">
    <w:name w:val="Card Tag"/>
    <w:next w:val="CardNotUnderlined"/>
    <w:qFormat/>
    <w:rsid w:val="00273158"/>
    <w:pPr>
      <w:spacing w:after="200" w:line="276" w:lineRule="auto"/>
    </w:pPr>
  </w:style>
  <w:style w:type="paragraph" w:customStyle="1" w:styleId="textsmall">
    <w:name w:val="textsmall"/>
    <w:basedOn w:val="Normal"/>
    <w:next w:val="MicroText0"/>
    <w:qFormat/>
    <w:rsid w:val="00273158"/>
    <w:pPr>
      <w:spacing w:after="0" w:line="240" w:lineRule="auto"/>
    </w:pPr>
  </w:style>
  <w:style w:type="paragraph" w:customStyle="1" w:styleId="SmallCite">
    <w:name w:val="Small Cite"/>
    <w:basedOn w:val="Normal"/>
    <w:next w:val="BlockHeading1"/>
    <w:qFormat/>
    <w:rsid w:val="00273158"/>
    <w:pPr>
      <w:spacing w:after="0" w:line="240" w:lineRule="auto"/>
    </w:pPr>
  </w:style>
  <w:style w:type="paragraph" w:customStyle="1" w:styleId="links1">
    <w:name w:val="links1"/>
    <w:basedOn w:val="Normal"/>
    <w:qFormat/>
    <w:rsid w:val="00273158"/>
    <w:pPr>
      <w:spacing w:after="0" w:line="240" w:lineRule="auto"/>
    </w:pPr>
  </w:style>
  <w:style w:type="paragraph" w:customStyle="1" w:styleId="endtext">
    <w:name w:val="endtext"/>
    <w:basedOn w:val="Normal"/>
    <w:next w:val="CardTag"/>
    <w:qFormat/>
    <w:rsid w:val="00273158"/>
    <w:pPr>
      <w:spacing w:after="0" w:line="240" w:lineRule="auto"/>
    </w:pPr>
  </w:style>
  <w:style w:type="paragraph" w:customStyle="1" w:styleId="g">
    <w:name w:val="g"/>
    <w:basedOn w:val="Normal"/>
    <w:next w:val="Paste"/>
    <w:qFormat/>
    <w:rsid w:val="00273158"/>
    <w:pPr>
      <w:spacing w:after="0" w:line="240" w:lineRule="auto"/>
    </w:pPr>
  </w:style>
  <w:style w:type="paragraph" w:customStyle="1" w:styleId="Repeatheader">
    <w:name w:val="Repeat header"/>
    <w:basedOn w:val="Normal"/>
    <w:next w:val="noindent"/>
    <w:autoRedefine/>
    <w:qFormat/>
    <w:rsid w:val="00273158"/>
    <w:pPr>
      <w:spacing w:after="0" w:line="240" w:lineRule="auto"/>
    </w:pPr>
  </w:style>
  <w:style w:type="paragraph" w:customStyle="1" w:styleId="StyleCardNotUnderlined8pt">
    <w:name w:val="Style Card Not Underlined + 8 pt"/>
    <w:basedOn w:val="Debate-CardTextUnderlined-F3"/>
    <w:next w:val="endtext"/>
    <w:qFormat/>
    <w:rsid w:val="00273158"/>
    <w:pPr>
      <w:spacing w:after="0"/>
      <w:contextualSpacing w:val="0"/>
    </w:pPr>
    <w:rPr>
      <w:rFonts w:cstheme="minorBidi"/>
      <w:u w:val="none"/>
    </w:rPr>
  </w:style>
  <w:style w:type="paragraph" w:customStyle="1" w:styleId="CardNotUnderlined3">
    <w:name w:val="Card Not Underlined 3"/>
    <w:basedOn w:val="Debate-CardTextUnderlined-F3"/>
    <w:qFormat/>
    <w:rsid w:val="00273158"/>
    <w:pPr>
      <w:spacing w:after="0"/>
      <w:contextualSpacing w:val="0"/>
    </w:pPr>
    <w:rPr>
      <w:rFonts w:cstheme="minorBidi"/>
      <w:u w:val="none"/>
    </w:rPr>
  </w:style>
  <w:style w:type="paragraph" w:customStyle="1" w:styleId="CardNotUnderlinedFinal">
    <w:name w:val="Card Not Underlined Final"/>
    <w:next w:val="g"/>
    <w:qFormat/>
    <w:rsid w:val="00273158"/>
    <w:pPr>
      <w:spacing w:line="256" w:lineRule="auto"/>
    </w:pPr>
  </w:style>
  <w:style w:type="paragraph" w:customStyle="1" w:styleId="Numbering">
    <w:name w:val="Numbering"/>
    <w:basedOn w:val="Normal"/>
    <w:next w:val="Normal"/>
    <w:qFormat/>
    <w:rsid w:val="00273158"/>
    <w:pPr>
      <w:spacing w:after="0" w:line="240" w:lineRule="auto"/>
    </w:pPr>
  </w:style>
  <w:style w:type="paragraph" w:customStyle="1" w:styleId="Un-IndexedHeading">
    <w:name w:val="Un-Indexed Heading"/>
    <w:basedOn w:val="Heading1"/>
    <w:next w:val="Normal"/>
    <w:qFormat/>
    <w:rsid w:val="00273158"/>
    <w:pPr>
      <w:spacing w:before="480" w:line="240" w:lineRule="auto"/>
    </w:pPr>
  </w:style>
  <w:style w:type="paragraph" w:customStyle="1" w:styleId="Circle">
    <w:name w:val="Circle"/>
    <w:basedOn w:val="Normal"/>
    <w:next w:val="Normal"/>
    <w:qFormat/>
    <w:rsid w:val="00273158"/>
    <w:pPr>
      <w:spacing w:after="0" w:line="240" w:lineRule="auto"/>
    </w:pPr>
  </w:style>
  <w:style w:type="character" w:customStyle="1" w:styleId="PageHeaderChar">
    <w:name w:val="Page Header Char"/>
    <w:link w:val="PageHeader"/>
    <w:locked/>
    <w:rsid w:val="00273158"/>
    <w:rPr>
      <w:rFonts w:ascii="Calibri" w:hAnsi="Calibri" w:cs="Calibri"/>
      <w:sz w:val="16"/>
    </w:rPr>
  </w:style>
  <w:style w:type="paragraph" w:customStyle="1" w:styleId="PageHeader">
    <w:name w:val="Page Header"/>
    <w:basedOn w:val="Normal"/>
    <w:next w:val="CardNotUnderlined3"/>
    <w:link w:val="PageHeaderChar"/>
    <w:qFormat/>
    <w:rsid w:val="00273158"/>
    <w:pPr>
      <w:spacing w:after="0" w:line="240" w:lineRule="auto"/>
    </w:pPr>
    <w:rPr>
      <w:sz w:val="16"/>
    </w:rPr>
  </w:style>
  <w:style w:type="paragraph" w:customStyle="1" w:styleId="IndentedLettering">
    <w:name w:val="Indented Lettering"/>
    <w:next w:val="Normal"/>
    <w:qFormat/>
    <w:rsid w:val="00273158"/>
    <w:pPr>
      <w:spacing w:line="256" w:lineRule="auto"/>
    </w:pPr>
  </w:style>
  <w:style w:type="paragraph" w:customStyle="1" w:styleId="Lettering">
    <w:name w:val="Lettering"/>
    <w:next w:val="Normal"/>
    <w:qFormat/>
    <w:rsid w:val="00273158"/>
    <w:pPr>
      <w:spacing w:line="256" w:lineRule="auto"/>
    </w:pPr>
  </w:style>
  <w:style w:type="paragraph" w:customStyle="1" w:styleId="FileName">
    <w:name w:val="File Name"/>
    <w:basedOn w:val="Normal"/>
    <w:next w:val="Normal"/>
    <w:qFormat/>
    <w:rsid w:val="00273158"/>
    <w:pPr>
      <w:spacing w:after="0" w:line="240" w:lineRule="auto"/>
    </w:pPr>
  </w:style>
  <w:style w:type="paragraph" w:customStyle="1" w:styleId="Pagination">
    <w:name w:val="Pagination"/>
    <w:basedOn w:val="Normal"/>
    <w:next w:val="Normal"/>
    <w:qFormat/>
    <w:rsid w:val="00273158"/>
    <w:pPr>
      <w:spacing w:after="0" w:line="240" w:lineRule="auto"/>
    </w:pPr>
  </w:style>
  <w:style w:type="paragraph" w:customStyle="1" w:styleId="IndentedNumbering">
    <w:name w:val="Indented Numbering"/>
    <w:basedOn w:val="CardNotUnderlinedFinal"/>
    <w:next w:val="Normal"/>
    <w:qFormat/>
    <w:rsid w:val="00273158"/>
  </w:style>
  <w:style w:type="paragraph" w:customStyle="1" w:styleId="CardContinued1">
    <w:name w:val="Card Continued 1"/>
    <w:basedOn w:val="Normal"/>
    <w:next w:val="Normal"/>
    <w:qFormat/>
    <w:rsid w:val="00273158"/>
    <w:pPr>
      <w:spacing w:after="0" w:line="240" w:lineRule="auto"/>
    </w:pPr>
  </w:style>
  <w:style w:type="paragraph" w:customStyle="1" w:styleId="CardContinued2">
    <w:name w:val="Card Continued 2"/>
    <w:basedOn w:val="Circle"/>
    <w:next w:val="Normal"/>
    <w:qFormat/>
    <w:rsid w:val="00273158"/>
  </w:style>
  <w:style w:type="paragraph" w:customStyle="1" w:styleId="Clearformatting">
    <w:name w:val="Clear formatting"/>
    <w:basedOn w:val="Normal"/>
    <w:next w:val="IndentedLettering"/>
    <w:qFormat/>
    <w:rsid w:val="00273158"/>
    <w:pPr>
      <w:spacing w:after="0" w:line="240" w:lineRule="auto"/>
    </w:pPr>
  </w:style>
  <w:style w:type="paragraph" w:customStyle="1" w:styleId="SmallCardText">
    <w:name w:val="Small Card Text"/>
    <w:basedOn w:val="Lettering"/>
    <w:next w:val="FileName"/>
    <w:qFormat/>
    <w:rsid w:val="00273158"/>
  </w:style>
  <w:style w:type="paragraph" w:customStyle="1" w:styleId="TAGFONT">
    <w:name w:val="TAG FONT"/>
    <w:basedOn w:val="Normal"/>
    <w:next w:val="Pagination"/>
    <w:autoRedefine/>
    <w:qFormat/>
    <w:rsid w:val="00273158"/>
    <w:pPr>
      <w:spacing w:after="0" w:line="240" w:lineRule="auto"/>
    </w:pPr>
  </w:style>
  <w:style w:type="paragraph" w:customStyle="1" w:styleId="LanguageStrike">
    <w:name w:val="Language Strike"/>
    <w:basedOn w:val="Normal"/>
    <w:next w:val="Normal"/>
    <w:qFormat/>
    <w:rsid w:val="00273158"/>
    <w:pPr>
      <w:spacing w:after="0" w:line="240" w:lineRule="auto"/>
    </w:pPr>
  </w:style>
  <w:style w:type="paragraph" w:customStyle="1" w:styleId="8point">
    <w:name w:val="8 point"/>
    <w:basedOn w:val="Normal"/>
    <w:next w:val="fullstory"/>
    <w:qFormat/>
    <w:rsid w:val="00273158"/>
    <w:pPr>
      <w:spacing w:after="0" w:line="240" w:lineRule="auto"/>
    </w:pPr>
  </w:style>
  <w:style w:type="paragraph" w:customStyle="1" w:styleId="citationunderline">
    <w:name w:val="citation/underline"/>
    <w:autoRedefine/>
    <w:qFormat/>
    <w:rsid w:val="00273158"/>
    <w:pPr>
      <w:spacing w:after="200" w:line="276" w:lineRule="auto"/>
    </w:pPr>
  </w:style>
  <w:style w:type="paragraph" w:customStyle="1" w:styleId="Style60">
    <w:name w:val="Style 6"/>
    <w:next w:val="8point"/>
    <w:qFormat/>
    <w:rsid w:val="00273158"/>
    <w:pPr>
      <w:spacing w:after="200" w:line="276" w:lineRule="auto"/>
    </w:pPr>
  </w:style>
  <w:style w:type="character" w:customStyle="1" w:styleId="Citation-CompleteChar">
    <w:name w:val="Citation - Complete Char"/>
    <w:basedOn w:val="DefaultParagraphFont"/>
    <w:link w:val="Citation-Complete"/>
    <w:locked/>
    <w:rsid w:val="00273158"/>
    <w:rPr>
      <w:rFonts w:ascii="Calibri" w:hAnsi="Calibri" w:cs="Calibri"/>
      <w:sz w:val="16"/>
    </w:rPr>
  </w:style>
  <w:style w:type="paragraph" w:customStyle="1" w:styleId="Citation-Complete">
    <w:name w:val="Citation - Complete"/>
    <w:basedOn w:val="Normal"/>
    <w:next w:val="Lettering"/>
    <w:link w:val="Citation-CompleteChar"/>
    <w:autoRedefine/>
    <w:qFormat/>
    <w:rsid w:val="00273158"/>
    <w:pPr>
      <w:spacing w:after="0" w:line="240" w:lineRule="auto"/>
    </w:pPr>
    <w:rPr>
      <w:sz w:val="16"/>
    </w:rPr>
  </w:style>
  <w:style w:type="paragraph" w:customStyle="1" w:styleId="Citation-FirstLine">
    <w:name w:val="Citation - First Line"/>
    <w:basedOn w:val="Normal"/>
    <w:next w:val="Style4"/>
    <w:autoRedefine/>
    <w:qFormat/>
    <w:rsid w:val="00273158"/>
    <w:pPr>
      <w:spacing w:after="0" w:line="240" w:lineRule="auto"/>
    </w:pPr>
  </w:style>
  <w:style w:type="paragraph" w:customStyle="1" w:styleId="DateCitesAuthorChar">
    <w:name w:val="DateCitesAuthor Char"/>
    <w:basedOn w:val="Normal"/>
    <w:qFormat/>
    <w:rsid w:val="00273158"/>
    <w:pPr>
      <w:spacing w:after="0" w:line="240" w:lineRule="auto"/>
    </w:pPr>
  </w:style>
  <w:style w:type="paragraph" w:customStyle="1" w:styleId="articlebodynormaltext">
    <w:name w:val="articlebody_normaltext"/>
    <w:basedOn w:val="Normal"/>
    <w:next w:val="Citation-Complete"/>
    <w:qFormat/>
    <w:rsid w:val="00273158"/>
    <w:pPr>
      <w:spacing w:after="0" w:line="240" w:lineRule="auto"/>
    </w:pPr>
  </w:style>
  <w:style w:type="paragraph" w:customStyle="1" w:styleId="2909F619802848F09E01365C32F34654">
    <w:name w:val="2909F619802848F09E01365C32F34654"/>
    <w:next w:val="Citation-FirstLine"/>
    <w:qFormat/>
    <w:rsid w:val="00273158"/>
    <w:pPr>
      <w:spacing w:after="200" w:line="276" w:lineRule="auto"/>
    </w:pPr>
  </w:style>
  <w:style w:type="paragraph" w:customStyle="1" w:styleId="D345FF3D873148C5AE3FBF3267827368">
    <w:name w:val="D345FF3D873148C5AE3FBF3267827368"/>
    <w:qFormat/>
    <w:rsid w:val="00273158"/>
    <w:pPr>
      <w:spacing w:after="200" w:line="276" w:lineRule="auto"/>
    </w:pPr>
  </w:style>
  <w:style w:type="paragraph" w:customStyle="1" w:styleId="targetcaption">
    <w:name w:val="targetcaption"/>
    <w:basedOn w:val="Normal"/>
    <w:next w:val="2909F619802848F09E01365C32F34654"/>
    <w:qFormat/>
    <w:rsid w:val="00273158"/>
    <w:pPr>
      <w:spacing w:after="0" w:line="240" w:lineRule="auto"/>
    </w:pPr>
  </w:style>
  <w:style w:type="paragraph" w:customStyle="1" w:styleId="Tag12">
    <w:name w:val="Tag12"/>
    <w:basedOn w:val="Normal"/>
    <w:next w:val="Smalltext"/>
    <w:qFormat/>
    <w:rsid w:val="00273158"/>
    <w:pPr>
      <w:spacing w:after="0" w:line="240" w:lineRule="auto"/>
    </w:pPr>
  </w:style>
  <w:style w:type="paragraph" w:customStyle="1" w:styleId="StyleStyle411pt1">
    <w:name w:val="Style Style4 + 11 pt1"/>
    <w:basedOn w:val="Normal"/>
    <w:next w:val="cards0"/>
    <w:qFormat/>
    <w:rsid w:val="00273158"/>
    <w:pPr>
      <w:spacing w:after="0" w:line="240" w:lineRule="auto"/>
    </w:pPr>
  </w:style>
  <w:style w:type="paragraph" w:customStyle="1" w:styleId="CM5">
    <w:name w:val="CM5"/>
    <w:basedOn w:val="Normal"/>
    <w:uiPriority w:val="99"/>
    <w:qFormat/>
    <w:rsid w:val="00273158"/>
    <w:pPr>
      <w:spacing w:after="0" w:line="240" w:lineRule="auto"/>
    </w:pPr>
  </w:style>
  <w:style w:type="paragraph" w:customStyle="1" w:styleId="CM9">
    <w:name w:val="CM9"/>
    <w:basedOn w:val="Normal"/>
    <w:uiPriority w:val="99"/>
    <w:qFormat/>
    <w:rsid w:val="00273158"/>
    <w:pPr>
      <w:spacing w:after="0" w:line="240" w:lineRule="auto"/>
    </w:pPr>
  </w:style>
  <w:style w:type="paragraph" w:customStyle="1" w:styleId="CM6">
    <w:name w:val="CM6"/>
    <w:basedOn w:val="Normal"/>
    <w:uiPriority w:val="99"/>
    <w:qFormat/>
    <w:rsid w:val="00273158"/>
    <w:pPr>
      <w:spacing w:after="0" w:line="240" w:lineRule="auto"/>
    </w:pPr>
  </w:style>
  <w:style w:type="paragraph" w:customStyle="1" w:styleId="boldness">
    <w:name w:val="boldness"/>
    <w:basedOn w:val="Normal"/>
    <w:next w:val="TagCite"/>
    <w:qFormat/>
    <w:rsid w:val="00273158"/>
    <w:pPr>
      <w:spacing w:after="0" w:line="240" w:lineRule="auto"/>
    </w:pPr>
  </w:style>
  <w:style w:type="paragraph" w:customStyle="1" w:styleId="CM21">
    <w:name w:val="CM21"/>
    <w:basedOn w:val="Normal"/>
    <w:uiPriority w:val="99"/>
    <w:qFormat/>
    <w:rsid w:val="00273158"/>
    <w:pPr>
      <w:spacing w:after="0" w:line="240" w:lineRule="auto"/>
    </w:pPr>
  </w:style>
  <w:style w:type="paragraph" w:customStyle="1" w:styleId="CM22">
    <w:name w:val="CM22"/>
    <w:basedOn w:val="Normal"/>
    <w:uiPriority w:val="99"/>
    <w:qFormat/>
    <w:rsid w:val="00273158"/>
    <w:pPr>
      <w:spacing w:after="0" w:line="240" w:lineRule="auto"/>
    </w:pPr>
  </w:style>
  <w:style w:type="paragraph" w:customStyle="1" w:styleId="CM4">
    <w:name w:val="CM4"/>
    <w:basedOn w:val="Normal"/>
    <w:uiPriority w:val="99"/>
    <w:qFormat/>
    <w:rsid w:val="00273158"/>
    <w:pPr>
      <w:spacing w:after="0" w:line="240" w:lineRule="auto"/>
    </w:pPr>
  </w:style>
  <w:style w:type="paragraph" w:customStyle="1" w:styleId="Pa10">
    <w:name w:val="Pa10"/>
    <w:basedOn w:val="Normal"/>
    <w:uiPriority w:val="99"/>
    <w:qFormat/>
    <w:rsid w:val="00273158"/>
    <w:pPr>
      <w:spacing w:after="0" w:line="240" w:lineRule="auto"/>
    </w:pPr>
  </w:style>
  <w:style w:type="paragraph" w:customStyle="1" w:styleId="Pa31">
    <w:name w:val="Pa3+1"/>
    <w:basedOn w:val="Normal"/>
    <w:uiPriority w:val="99"/>
    <w:qFormat/>
    <w:rsid w:val="00273158"/>
    <w:pPr>
      <w:spacing w:after="0" w:line="240" w:lineRule="auto"/>
    </w:pPr>
  </w:style>
  <w:style w:type="paragraph" w:customStyle="1" w:styleId="Pa1">
    <w:name w:val="Pa1"/>
    <w:basedOn w:val="Normal"/>
    <w:qFormat/>
    <w:rsid w:val="00273158"/>
    <w:pPr>
      <w:spacing w:after="0" w:line="240" w:lineRule="auto"/>
    </w:pPr>
  </w:style>
  <w:style w:type="paragraph" w:customStyle="1" w:styleId="Pa2">
    <w:name w:val="Pa2"/>
    <w:basedOn w:val="Normal"/>
    <w:qFormat/>
    <w:rsid w:val="00273158"/>
    <w:pPr>
      <w:spacing w:after="0" w:line="240" w:lineRule="auto"/>
    </w:pPr>
  </w:style>
  <w:style w:type="paragraph" w:customStyle="1" w:styleId="FreeFormA">
    <w:name w:val="Free Form A"/>
    <w:next w:val="Pa10"/>
    <w:qFormat/>
    <w:rsid w:val="00273158"/>
    <w:pPr>
      <w:spacing w:after="200" w:line="276" w:lineRule="auto"/>
    </w:pPr>
  </w:style>
  <w:style w:type="paragraph" w:customStyle="1" w:styleId="H4Tag">
    <w:name w:val="H4 (Tag)"/>
    <w:basedOn w:val="Normal"/>
    <w:next w:val="Pa31"/>
    <w:qFormat/>
    <w:rsid w:val="00273158"/>
    <w:pPr>
      <w:spacing w:after="0" w:line="240" w:lineRule="auto"/>
    </w:pPr>
  </w:style>
  <w:style w:type="paragraph" w:customStyle="1" w:styleId="CardUpSize-Light">
    <w:name w:val="CardUpSize - Light"/>
    <w:basedOn w:val="Normal"/>
    <w:next w:val="Pa2"/>
    <w:qFormat/>
    <w:rsid w:val="00273158"/>
    <w:pPr>
      <w:spacing w:after="0" w:line="240" w:lineRule="auto"/>
    </w:pPr>
  </w:style>
  <w:style w:type="paragraph" w:customStyle="1" w:styleId="CiteCardUpSize-Heavy">
    <w:name w:val="Cite // CardUpSize - Heavy"/>
    <w:basedOn w:val="Normal"/>
    <w:next w:val="H4Tag"/>
    <w:qFormat/>
    <w:rsid w:val="00273158"/>
    <w:pPr>
      <w:spacing w:after="0" w:line="240" w:lineRule="auto"/>
    </w:pPr>
  </w:style>
  <w:style w:type="paragraph" w:customStyle="1" w:styleId="HotRouteCharCharCharCharChar">
    <w:name w:val="Hot Route! Char Char Char Char Char"/>
    <w:basedOn w:val="Normal"/>
    <w:next w:val="CardUpSize-Light"/>
    <w:qFormat/>
    <w:rsid w:val="00273158"/>
    <w:pPr>
      <w:spacing w:after="0" w:line="240" w:lineRule="auto"/>
    </w:pPr>
  </w:style>
  <w:style w:type="paragraph" w:customStyle="1" w:styleId="SmallTextCharCharChar">
    <w:name w:val="Small Text Char Char Char"/>
    <w:basedOn w:val="Normal"/>
    <w:next w:val="CiteCardUpSize-Heavy"/>
    <w:qFormat/>
    <w:rsid w:val="00273158"/>
    <w:pPr>
      <w:spacing w:after="0" w:line="240" w:lineRule="auto"/>
    </w:pPr>
  </w:style>
  <w:style w:type="paragraph" w:customStyle="1" w:styleId="UnderlineCharCharCharCharCharCharChar">
    <w:name w:val="Underline Char Char Char Char Char Char Char"/>
    <w:basedOn w:val="Normal"/>
    <w:qFormat/>
    <w:rsid w:val="00273158"/>
    <w:pPr>
      <w:spacing w:after="0" w:line="240" w:lineRule="auto"/>
    </w:pPr>
  </w:style>
  <w:style w:type="paragraph" w:customStyle="1" w:styleId="Analytics0">
    <w:name w:val="Analytics"/>
    <w:basedOn w:val="Analytic2"/>
    <w:link w:val="AnalyticsChar0"/>
    <w:uiPriority w:val="4"/>
    <w:qFormat/>
    <w:rsid w:val="00273158"/>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273158"/>
    <w:pPr>
      <w:spacing w:after="0" w:line="240" w:lineRule="auto"/>
    </w:pPr>
  </w:style>
  <w:style w:type="paragraph" w:customStyle="1" w:styleId="Tagandcite">
    <w:name w:val="Tag and cite"/>
    <w:basedOn w:val="Normal"/>
    <w:qFormat/>
    <w:rsid w:val="00273158"/>
    <w:pPr>
      <w:spacing w:after="0" w:line="240" w:lineRule="auto"/>
    </w:pPr>
  </w:style>
  <w:style w:type="paragraph" w:customStyle="1" w:styleId="Textbody">
    <w:name w:val="Text body"/>
    <w:basedOn w:val="SmalltextCharCharChar0"/>
    <w:next w:val="WW-Default"/>
    <w:qFormat/>
    <w:rsid w:val="00273158"/>
  </w:style>
  <w:style w:type="paragraph" w:customStyle="1" w:styleId="comments">
    <w:name w:val="comments"/>
    <w:basedOn w:val="Normal"/>
    <w:next w:val="Standard"/>
    <w:qFormat/>
    <w:rsid w:val="00273158"/>
    <w:pPr>
      <w:spacing w:after="0" w:line="240" w:lineRule="auto"/>
    </w:pPr>
  </w:style>
  <w:style w:type="paragraph" w:customStyle="1" w:styleId="Default1">
    <w:name w:val="Default1"/>
    <w:basedOn w:val="Normal"/>
    <w:uiPriority w:val="99"/>
    <w:qFormat/>
    <w:rsid w:val="00273158"/>
    <w:pPr>
      <w:spacing w:after="0" w:line="240" w:lineRule="auto"/>
    </w:pPr>
  </w:style>
  <w:style w:type="paragraph" w:customStyle="1" w:styleId="NFAPWPheader">
    <w:name w:val="NFAP WP header"/>
    <w:basedOn w:val="Normal"/>
    <w:uiPriority w:val="99"/>
    <w:qFormat/>
    <w:rsid w:val="00273158"/>
    <w:pPr>
      <w:spacing w:after="0" w:line="240" w:lineRule="auto"/>
    </w:pPr>
  </w:style>
  <w:style w:type="paragraph" w:customStyle="1" w:styleId="UnderlinedCardText">
    <w:name w:val="Underlined Card Text"/>
    <w:basedOn w:val="Normal"/>
    <w:next w:val="Circled"/>
    <w:qFormat/>
    <w:rsid w:val="00273158"/>
    <w:pPr>
      <w:spacing w:after="0" w:line="240" w:lineRule="auto"/>
    </w:pPr>
  </w:style>
  <w:style w:type="paragraph" w:customStyle="1" w:styleId="cardtextemphasis">
    <w:name w:val="card text emphasis"/>
    <w:basedOn w:val="Circled"/>
    <w:next w:val="MinimizedText"/>
    <w:qFormat/>
    <w:rsid w:val="00273158"/>
    <w:pPr>
      <w:spacing w:line="240" w:lineRule="auto"/>
    </w:pPr>
    <w:rPr>
      <w:rFonts w:eastAsiaTheme="minorHAnsi"/>
      <w:b w:val="0"/>
      <w:szCs w:val="22"/>
      <w:u w:val="none"/>
    </w:rPr>
  </w:style>
  <w:style w:type="paragraph" w:customStyle="1" w:styleId="CiteCharChar">
    <w:name w:val="Cite Char Char"/>
    <w:basedOn w:val="Normal"/>
    <w:next w:val="Normal"/>
    <w:qFormat/>
    <w:rsid w:val="00273158"/>
    <w:pPr>
      <w:spacing w:after="0" w:line="240" w:lineRule="auto"/>
    </w:pPr>
  </w:style>
  <w:style w:type="paragraph" w:customStyle="1" w:styleId="CiteCard">
    <w:name w:val="Cite_Card"/>
    <w:next w:val="CiteCharChar"/>
    <w:qFormat/>
    <w:rsid w:val="00273158"/>
    <w:pPr>
      <w:spacing w:after="200" w:line="276" w:lineRule="auto"/>
    </w:pPr>
  </w:style>
  <w:style w:type="paragraph" w:customStyle="1" w:styleId="BoldandUnderlineChar">
    <w:name w:val="Bold and Underline Char"/>
    <w:basedOn w:val="Normal"/>
    <w:next w:val="UnreadText"/>
    <w:qFormat/>
    <w:rsid w:val="00273158"/>
    <w:pPr>
      <w:spacing w:after="0" w:line="240" w:lineRule="auto"/>
    </w:pPr>
  </w:style>
  <w:style w:type="paragraph" w:customStyle="1" w:styleId="CiteCardCharChar">
    <w:name w:val="Cite_Card Char Char"/>
    <w:autoRedefine/>
    <w:qFormat/>
    <w:rsid w:val="00273158"/>
    <w:pPr>
      <w:spacing w:after="200" w:line="276" w:lineRule="auto"/>
    </w:pPr>
  </w:style>
  <w:style w:type="paragraph" w:customStyle="1" w:styleId="CiteCardCharCharChar">
    <w:name w:val="Cite_Card Char Char Char"/>
    <w:qFormat/>
    <w:rsid w:val="00273158"/>
    <w:pPr>
      <w:spacing w:after="200" w:line="276" w:lineRule="auto"/>
    </w:pPr>
  </w:style>
  <w:style w:type="paragraph" w:customStyle="1" w:styleId="heading0">
    <w:name w:val="heading"/>
    <w:basedOn w:val="Normal"/>
    <w:next w:val="BoldandUnderlineChar"/>
    <w:qFormat/>
    <w:rsid w:val="00273158"/>
    <w:pPr>
      <w:spacing w:after="0" w:line="240" w:lineRule="auto"/>
    </w:pPr>
  </w:style>
  <w:style w:type="paragraph" w:customStyle="1" w:styleId="Little">
    <w:name w:val="Little"/>
    <w:basedOn w:val="Normal"/>
    <w:qFormat/>
    <w:rsid w:val="00273158"/>
    <w:pPr>
      <w:spacing w:after="0" w:line="240" w:lineRule="auto"/>
    </w:pPr>
  </w:style>
  <w:style w:type="paragraph" w:customStyle="1" w:styleId="DebateHeader">
    <w:name w:val="Debate Header"/>
    <w:basedOn w:val="Normal"/>
    <w:next w:val="Normal"/>
    <w:autoRedefine/>
    <w:qFormat/>
    <w:rsid w:val="00273158"/>
    <w:pPr>
      <w:spacing w:after="0" w:line="240" w:lineRule="auto"/>
    </w:pPr>
  </w:style>
  <w:style w:type="paragraph" w:customStyle="1" w:styleId="articletitle">
    <w:name w:val="article_title"/>
    <w:basedOn w:val="Normal"/>
    <w:qFormat/>
    <w:rsid w:val="00273158"/>
    <w:pPr>
      <w:spacing w:after="0" w:line="240" w:lineRule="auto"/>
    </w:pPr>
  </w:style>
  <w:style w:type="paragraph" w:customStyle="1" w:styleId="Unhighlighted">
    <w:name w:val="Unhighlighted"/>
    <w:basedOn w:val="Normal"/>
    <w:next w:val="TagCite1"/>
    <w:autoRedefine/>
    <w:qFormat/>
    <w:rsid w:val="00273158"/>
    <w:pPr>
      <w:spacing w:after="0" w:line="240" w:lineRule="auto"/>
    </w:pPr>
  </w:style>
  <w:style w:type="paragraph" w:customStyle="1" w:styleId="Caption1">
    <w:name w:val="Caption1"/>
    <w:basedOn w:val="Normal"/>
    <w:qFormat/>
    <w:rsid w:val="00273158"/>
    <w:pPr>
      <w:spacing w:after="0" w:line="240" w:lineRule="auto"/>
    </w:pPr>
  </w:style>
  <w:style w:type="paragraph" w:customStyle="1" w:styleId="StylecardUnderline">
    <w:name w:val="Style card + Underline"/>
    <w:basedOn w:val="CiteSpacing"/>
    <w:next w:val="Unhighlighted"/>
    <w:qFormat/>
    <w:rsid w:val="00273158"/>
    <w:pPr>
      <w:spacing w:line="240" w:lineRule="auto"/>
    </w:pPr>
  </w:style>
  <w:style w:type="paragraph" w:customStyle="1" w:styleId="TagF3">
    <w:name w:val="Tag (F3)"/>
    <w:next w:val="Caption1"/>
    <w:qFormat/>
    <w:rsid w:val="00273158"/>
    <w:pPr>
      <w:spacing w:after="200" w:line="276" w:lineRule="auto"/>
    </w:pPr>
  </w:style>
  <w:style w:type="paragraph" w:customStyle="1" w:styleId="i1">
    <w:name w:val="i1"/>
    <w:basedOn w:val="Normal"/>
    <w:qFormat/>
    <w:rsid w:val="00273158"/>
    <w:pPr>
      <w:spacing w:after="0" w:line="240" w:lineRule="auto"/>
    </w:pPr>
  </w:style>
  <w:style w:type="paragraph" w:customStyle="1" w:styleId="style14">
    <w:name w:val="style14"/>
    <w:basedOn w:val="Normal"/>
    <w:next w:val="Heading1"/>
    <w:qFormat/>
    <w:rsid w:val="00273158"/>
    <w:pPr>
      <w:spacing w:after="0" w:line="240" w:lineRule="auto"/>
    </w:pPr>
  </w:style>
  <w:style w:type="paragraph" w:customStyle="1" w:styleId="CardTagCite1Char">
    <w:name w:val="Card Tag + Cite #1 Char"/>
    <w:basedOn w:val="Normal"/>
    <w:qFormat/>
    <w:rsid w:val="00273158"/>
    <w:pPr>
      <w:spacing w:after="0" w:line="240" w:lineRule="auto"/>
    </w:pPr>
  </w:style>
  <w:style w:type="paragraph" w:customStyle="1" w:styleId="articlebody">
    <w:name w:val="articlebody"/>
    <w:basedOn w:val="Normal"/>
    <w:next w:val="i1"/>
    <w:qFormat/>
    <w:rsid w:val="00273158"/>
    <w:pPr>
      <w:spacing w:after="0" w:line="240" w:lineRule="auto"/>
    </w:pPr>
  </w:style>
  <w:style w:type="paragraph" w:customStyle="1" w:styleId="CiteCardCharCharCharCharCharCharChar">
    <w:name w:val="Cite_Card Char Char Char Char Char Char Char"/>
    <w:next w:val="CardTagCite1Char"/>
    <w:autoRedefine/>
    <w:qFormat/>
    <w:rsid w:val="00273158"/>
    <w:pPr>
      <w:spacing w:after="200" w:line="276" w:lineRule="auto"/>
    </w:pPr>
  </w:style>
  <w:style w:type="paragraph" w:customStyle="1" w:styleId="foldie">
    <w:name w:val="foldie"/>
    <w:basedOn w:val="BoldandUnderlineChar"/>
    <w:next w:val="HotRoute0"/>
    <w:qFormat/>
    <w:rsid w:val="00273158"/>
  </w:style>
  <w:style w:type="paragraph" w:customStyle="1" w:styleId="billtextsection">
    <w:name w:val="bill_text_section"/>
    <w:basedOn w:val="Normal"/>
    <w:next w:val="articlebody"/>
    <w:qFormat/>
    <w:rsid w:val="00273158"/>
    <w:pPr>
      <w:spacing w:after="0" w:line="240" w:lineRule="auto"/>
    </w:pPr>
  </w:style>
  <w:style w:type="paragraph" w:customStyle="1" w:styleId="Pa3">
    <w:name w:val="Pa3"/>
    <w:basedOn w:val="Normal"/>
    <w:qFormat/>
    <w:rsid w:val="00273158"/>
    <w:pPr>
      <w:spacing w:after="0" w:line="240" w:lineRule="auto"/>
    </w:pPr>
  </w:style>
  <w:style w:type="paragraph" w:customStyle="1" w:styleId="Normaltext0">
    <w:name w:val="Normal text"/>
    <w:basedOn w:val="Normal"/>
    <w:autoRedefine/>
    <w:qFormat/>
    <w:rsid w:val="00273158"/>
    <w:pPr>
      <w:spacing w:after="0" w:line="240" w:lineRule="auto"/>
    </w:pPr>
  </w:style>
  <w:style w:type="paragraph" w:customStyle="1" w:styleId="underlinedcard0">
    <w:name w:val="underlined card"/>
    <w:basedOn w:val="Normal"/>
    <w:next w:val="Pa3"/>
    <w:autoRedefine/>
    <w:qFormat/>
    <w:rsid w:val="00273158"/>
    <w:pPr>
      <w:spacing w:after="0" w:line="240" w:lineRule="auto"/>
    </w:pPr>
  </w:style>
  <w:style w:type="paragraph" w:customStyle="1" w:styleId="Debate-CardTagandCite-F6">
    <w:name w:val="Debate- Card Tag and Cite- F6"/>
    <w:basedOn w:val="Normal"/>
    <w:next w:val="Normaltext0"/>
    <w:qFormat/>
    <w:rsid w:val="00273158"/>
    <w:pPr>
      <w:spacing w:after="0" w:line="240" w:lineRule="auto"/>
    </w:pPr>
  </w:style>
  <w:style w:type="paragraph" w:customStyle="1" w:styleId="BLOCKTITLE3">
    <w:name w:val="BLOCK TITLE"/>
    <w:basedOn w:val="Normal"/>
    <w:qFormat/>
    <w:rsid w:val="00273158"/>
    <w:pPr>
      <w:spacing w:after="0" w:line="240" w:lineRule="auto"/>
    </w:pPr>
  </w:style>
  <w:style w:type="paragraph" w:customStyle="1" w:styleId="StyleNormalWeb10pt">
    <w:name w:val="Style Normal (Web) + 10 pt"/>
    <w:basedOn w:val="Title"/>
    <w:next w:val="Boldunderline"/>
    <w:qFormat/>
    <w:rsid w:val="00273158"/>
    <w:pPr>
      <w:pBdr>
        <w:bottom w:val="none" w:sz="0" w:space="0" w:color="auto"/>
      </w:pBdr>
      <w:spacing w:after="0"/>
      <w:contextualSpacing w:val="0"/>
    </w:pPr>
    <w:rPr>
      <w:rFonts w:ascii="Georgia" w:hAnsi="Georgia"/>
      <w:bCs w:val="0"/>
      <w:u w:val="none"/>
    </w:rPr>
  </w:style>
  <w:style w:type="paragraph" w:customStyle="1" w:styleId="card">
    <w:name w:val="%card"/>
    <w:basedOn w:val="Normal"/>
    <w:next w:val="BLOCKTITLE3"/>
    <w:qFormat/>
    <w:rsid w:val="00273158"/>
    <w:pPr>
      <w:spacing w:after="0" w:line="240" w:lineRule="auto"/>
    </w:pPr>
  </w:style>
  <w:style w:type="paragraph" w:customStyle="1" w:styleId="UnunderlinedText">
    <w:name w:val="Ununderlined Text"/>
    <w:basedOn w:val="Normal"/>
    <w:next w:val="card"/>
    <w:autoRedefine/>
    <w:qFormat/>
    <w:rsid w:val="00273158"/>
    <w:pPr>
      <w:spacing w:after="0" w:line="240" w:lineRule="auto"/>
    </w:pPr>
  </w:style>
  <w:style w:type="paragraph" w:customStyle="1" w:styleId="ReallyfuckingsmallCharCharChar">
    <w:name w:val="Really fucking small Char Char Char"/>
    <w:basedOn w:val="Normal"/>
    <w:next w:val="NoSpacing"/>
    <w:qFormat/>
    <w:rsid w:val="00273158"/>
    <w:pPr>
      <w:spacing w:after="0" w:line="240" w:lineRule="auto"/>
    </w:pPr>
  </w:style>
  <w:style w:type="paragraph" w:customStyle="1" w:styleId="CardDownx1">
    <w:name w:val="CardDown x1"/>
    <w:basedOn w:val="Normal"/>
    <w:next w:val="Regular"/>
    <w:qFormat/>
    <w:rsid w:val="00273158"/>
    <w:pPr>
      <w:spacing w:after="0" w:line="240" w:lineRule="auto"/>
    </w:pPr>
  </w:style>
  <w:style w:type="paragraph" w:customStyle="1" w:styleId="CardDownx15">
    <w:name w:val="CardDown x1.5"/>
    <w:basedOn w:val="Normal"/>
    <w:qFormat/>
    <w:rsid w:val="00273158"/>
    <w:pPr>
      <w:spacing w:after="0" w:line="240" w:lineRule="auto"/>
    </w:pPr>
  </w:style>
  <w:style w:type="paragraph" w:customStyle="1" w:styleId="Reallyfuckingsmall">
    <w:name w:val="Really fucking small"/>
    <w:basedOn w:val="Normal"/>
    <w:qFormat/>
    <w:rsid w:val="00273158"/>
    <w:pPr>
      <w:spacing w:after="0" w:line="240" w:lineRule="auto"/>
    </w:pPr>
  </w:style>
  <w:style w:type="paragraph" w:customStyle="1" w:styleId="FullCite">
    <w:name w:val="Full Cite"/>
    <w:basedOn w:val="Normal"/>
    <w:next w:val="Normal"/>
    <w:qFormat/>
    <w:rsid w:val="00273158"/>
    <w:pPr>
      <w:spacing w:after="0" w:line="240" w:lineRule="auto"/>
    </w:pPr>
  </w:style>
  <w:style w:type="paragraph" w:customStyle="1" w:styleId="CiteTag">
    <w:name w:val="Cite/Tag"/>
    <w:basedOn w:val="Normal"/>
    <w:qFormat/>
    <w:rsid w:val="00273158"/>
    <w:pPr>
      <w:spacing w:after="0" w:line="240" w:lineRule="auto"/>
    </w:pPr>
  </w:style>
  <w:style w:type="paragraph" w:customStyle="1" w:styleId="cardtext4">
    <w:name w:val="cardtext"/>
    <w:basedOn w:val="Normal"/>
    <w:next w:val="Reallyfuckingsmall"/>
    <w:qFormat/>
    <w:rsid w:val="00273158"/>
    <w:pPr>
      <w:spacing w:after="0" w:line="240" w:lineRule="auto"/>
    </w:pPr>
  </w:style>
  <w:style w:type="paragraph" w:customStyle="1" w:styleId="Heading5SizeDown">
    <w:name w:val="Heading 5 Size Down"/>
    <w:basedOn w:val="Normal"/>
    <w:autoRedefine/>
    <w:qFormat/>
    <w:rsid w:val="00273158"/>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273158"/>
    <w:pPr>
      <w:spacing w:after="0" w:line="240" w:lineRule="auto"/>
    </w:pPr>
  </w:style>
  <w:style w:type="paragraph" w:customStyle="1" w:styleId="StyleStyleCardTextLeft-075Right0">
    <w:name w:val="Style Style Card Text + Left:  -0.75&quot; + Right:  0&quot;"/>
    <w:basedOn w:val="Normal"/>
    <w:next w:val="evidencetext"/>
    <w:autoRedefine/>
    <w:qFormat/>
    <w:rsid w:val="00273158"/>
    <w:pPr>
      <w:spacing w:after="0" w:line="240" w:lineRule="auto"/>
    </w:pPr>
  </w:style>
  <w:style w:type="paragraph" w:customStyle="1" w:styleId="ecxmsonormal">
    <w:name w:val="ecxmsonormal"/>
    <w:basedOn w:val="Normal"/>
    <w:qFormat/>
    <w:rsid w:val="00273158"/>
    <w:pPr>
      <w:spacing w:after="0" w:line="240" w:lineRule="auto"/>
    </w:pPr>
  </w:style>
  <w:style w:type="paragraph" w:customStyle="1" w:styleId="DebateUnderlineBold">
    <w:name w:val="Debate Underline Bold"/>
    <w:basedOn w:val="Cardtext0"/>
    <w:qFormat/>
    <w:rsid w:val="00273158"/>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273158"/>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273158"/>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273158"/>
  </w:style>
  <w:style w:type="paragraph" w:customStyle="1" w:styleId="Highlighting">
    <w:name w:val="Highlighting"/>
    <w:basedOn w:val="Normal"/>
    <w:next w:val="StyleStyleevidencetextBorderSinglesolidlineAuto05"/>
    <w:autoRedefine/>
    <w:qFormat/>
    <w:rsid w:val="00273158"/>
    <w:pPr>
      <w:spacing w:after="0" w:line="240" w:lineRule="auto"/>
    </w:pPr>
  </w:style>
  <w:style w:type="paragraph" w:customStyle="1" w:styleId="CiteCharCharCharChar">
    <w:name w:val="Cite Char Char Char Char"/>
    <w:basedOn w:val="Normal"/>
    <w:next w:val="Normal"/>
    <w:qFormat/>
    <w:rsid w:val="00273158"/>
    <w:pPr>
      <w:spacing w:after="0" w:line="240" w:lineRule="auto"/>
    </w:pPr>
  </w:style>
  <w:style w:type="paragraph" w:customStyle="1" w:styleId="UnderliningCharChar1CharChar">
    <w:name w:val="Underlining Char Char1 Char Char"/>
    <w:basedOn w:val="Normal"/>
    <w:next w:val="Normal"/>
    <w:qFormat/>
    <w:rsid w:val="00273158"/>
    <w:pPr>
      <w:spacing w:after="0" w:line="240" w:lineRule="auto"/>
    </w:pPr>
  </w:style>
  <w:style w:type="paragraph" w:customStyle="1" w:styleId="CiteCharCharCharCharChar">
    <w:name w:val="Cite Char Char Char Char Char"/>
    <w:basedOn w:val="Normal"/>
    <w:next w:val="Normal"/>
    <w:qFormat/>
    <w:rsid w:val="00273158"/>
    <w:pPr>
      <w:spacing w:after="0" w:line="240" w:lineRule="auto"/>
    </w:pPr>
  </w:style>
  <w:style w:type="paragraph" w:customStyle="1" w:styleId="UnderliningCharChar">
    <w:name w:val="Underlining Char Char"/>
    <w:basedOn w:val="Normal"/>
    <w:next w:val="Normal"/>
    <w:qFormat/>
    <w:rsid w:val="00273158"/>
    <w:pPr>
      <w:spacing w:after="0" w:line="240" w:lineRule="auto"/>
    </w:pPr>
  </w:style>
  <w:style w:type="paragraph" w:customStyle="1" w:styleId="Style120">
    <w:name w:val="Style 12"/>
    <w:qFormat/>
    <w:rsid w:val="00273158"/>
    <w:pPr>
      <w:spacing w:after="200" w:line="276" w:lineRule="auto"/>
    </w:pPr>
  </w:style>
  <w:style w:type="paragraph" w:customStyle="1" w:styleId="Style7">
    <w:name w:val="Style 7"/>
    <w:next w:val="CiteCharCharCharCharChar"/>
    <w:qFormat/>
    <w:rsid w:val="00273158"/>
    <w:pPr>
      <w:spacing w:after="200" w:line="276" w:lineRule="auto"/>
    </w:pPr>
  </w:style>
  <w:style w:type="paragraph" w:customStyle="1" w:styleId="Style9">
    <w:name w:val="Style 9"/>
    <w:qFormat/>
    <w:rsid w:val="00273158"/>
    <w:pPr>
      <w:spacing w:after="200" w:line="276" w:lineRule="auto"/>
    </w:pPr>
  </w:style>
  <w:style w:type="paragraph" w:customStyle="1" w:styleId="Emphasis3">
    <w:name w:val="Emphasis3"/>
    <w:next w:val="UnderliningCharChar"/>
    <w:qFormat/>
    <w:rsid w:val="00273158"/>
    <w:pPr>
      <w:spacing w:after="200" w:line="276" w:lineRule="auto"/>
    </w:pPr>
  </w:style>
  <w:style w:type="paragraph" w:customStyle="1" w:styleId="SmallCard">
    <w:name w:val="Small Card"/>
    <w:basedOn w:val="Normal"/>
    <w:next w:val="Style7"/>
    <w:qFormat/>
    <w:rsid w:val="00273158"/>
    <w:pPr>
      <w:spacing w:after="0" w:line="240" w:lineRule="auto"/>
    </w:pPr>
  </w:style>
  <w:style w:type="paragraph" w:customStyle="1" w:styleId="BreifTitle">
    <w:name w:val="Breif Title"/>
    <w:basedOn w:val="Normal"/>
    <w:next w:val="Style9"/>
    <w:autoRedefine/>
    <w:qFormat/>
    <w:rsid w:val="00273158"/>
    <w:pPr>
      <w:spacing w:after="0" w:line="240" w:lineRule="auto"/>
    </w:pPr>
  </w:style>
  <w:style w:type="paragraph" w:customStyle="1" w:styleId="Normal10pt">
    <w:name w:val="Normal + 10 pt"/>
    <w:basedOn w:val="Normal"/>
    <w:next w:val="Emphasis3"/>
    <w:qFormat/>
    <w:rsid w:val="00273158"/>
    <w:pPr>
      <w:spacing w:after="0" w:line="240" w:lineRule="auto"/>
    </w:pPr>
  </w:style>
  <w:style w:type="paragraph" w:customStyle="1" w:styleId="formfldssel">
    <w:name w:val="formfldssel"/>
    <w:basedOn w:val="Normal"/>
    <w:qFormat/>
    <w:rsid w:val="00273158"/>
    <w:pPr>
      <w:spacing w:after="0" w:line="240" w:lineRule="auto"/>
    </w:pPr>
  </w:style>
  <w:style w:type="paragraph" w:customStyle="1" w:styleId="hpleftlk">
    <w:name w:val="hpleftlk"/>
    <w:basedOn w:val="Normal"/>
    <w:next w:val="SmallCard"/>
    <w:qFormat/>
    <w:rsid w:val="00273158"/>
    <w:pPr>
      <w:spacing w:after="0" w:line="240" w:lineRule="auto"/>
    </w:pPr>
  </w:style>
  <w:style w:type="paragraph" w:customStyle="1" w:styleId="lblu">
    <w:name w:val="lblu"/>
    <w:basedOn w:val="Normal"/>
    <w:next w:val="BreifTitle"/>
    <w:qFormat/>
    <w:rsid w:val="00273158"/>
    <w:pPr>
      <w:spacing w:after="0" w:line="240" w:lineRule="auto"/>
    </w:pPr>
  </w:style>
  <w:style w:type="paragraph" w:customStyle="1" w:styleId="Underlinestyle">
    <w:name w:val="Underlinestyle"/>
    <w:basedOn w:val="Normal"/>
    <w:next w:val="Normal10pt"/>
    <w:qFormat/>
    <w:rsid w:val="00273158"/>
    <w:pPr>
      <w:spacing w:after="0" w:line="240" w:lineRule="auto"/>
    </w:pPr>
  </w:style>
  <w:style w:type="paragraph" w:customStyle="1" w:styleId="DebateCiteCharChar">
    <w:name w:val="Debate Cite Char Char"/>
    <w:basedOn w:val="Normal"/>
    <w:next w:val="formfldssel"/>
    <w:autoRedefine/>
    <w:qFormat/>
    <w:rsid w:val="00273158"/>
    <w:pPr>
      <w:spacing w:after="0" w:line="240" w:lineRule="auto"/>
    </w:pPr>
  </w:style>
  <w:style w:type="paragraph" w:customStyle="1" w:styleId="StyleTagandCiteFranklinGothicDemi">
    <w:name w:val="Style Tag and Cite + Franklin Gothic Demi"/>
    <w:basedOn w:val="HotRoute"/>
    <w:next w:val="lblu"/>
    <w:autoRedefine/>
    <w:qFormat/>
    <w:rsid w:val="00273158"/>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273158"/>
  </w:style>
  <w:style w:type="paragraph" w:customStyle="1" w:styleId="CiteCard0">
    <w:name w:val="Cite/Card"/>
    <w:basedOn w:val="Normal"/>
    <w:next w:val="StyleTagandCiteFranklinGothicDemi"/>
    <w:qFormat/>
    <w:rsid w:val="00273158"/>
    <w:pPr>
      <w:spacing w:after="0" w:line="240" w:lineRule="auto"/>
    </w:pPr>
  </w:style>
  <w:style w:type="paragraph" w:customStyle="1" w:styleId="tagCharCharCharCharCharCharChar">
    <w:name w:val="tag Char Char Char Char Char Char Char"/>
    <w:basedOn w:val="Normal"/>
    <w:next w:val="StyleStyleTagandCiteFranklinGothicDemi11pt"/>
    <w:qFormat/>
    <w:rsid w:val="00273158"/>
    <w:pPr>
      <w:spacing w:after="0" w:line="240" w:lineRule="auto"/>
    </w:pPr>
  </w:style>
  <w:style w:type="paragraph" w:customStyle="1" w:styleId="title-bold-medium">
    <w:name w:val="title-bold-medium"/>
    <w:basedOn w:val="Normal"/>
    <w:next w:val="TagCite2"/>
    <w:qFormat/>
    <w:rsid w:val="00273158"/>
    <w:pPr>
      <w:spacing w:after="0" w:line="240" w:lineRule="auto"/>
    </w:pPr>
  </w:style>
  <w:style w:type="paragraph" w:customStyle="1" w:styleId="lact">
    <w:name w:val="lact"/>
    <w:basedOn w:val="Normal"/>
    <w:next w:val="CiteCard0"/>
    <w:qFormat/>
    <w:rsid w:val="00273158"/>
    <w:pPr>
      <w:spacing w:after="0" w:line="240" w:lineRule="auto"/>
    </w:pPr>
  </w:style>
  <w:style w:type="paragraph" w:customStyle="1" w:styleId="shellscontentions">
    <w:name w:val="shells/contentions"/>
    <w:basedOn w:val="DebateCiteCharChar"/>
    <w:next w:val="tagCharCharCharCharCharCharChar"/>
    <w:qFormat/>
    <w:rsid w:val="00273158"/>
  </w:style>
  <w:style w:type="paragraph" w:customStyle="1" w:styleId="BriefTitle1">
    <w:name w:val="Brief Title 1"/>
    <w:basedOn w:val="Normal"/>
    <w:next w:val="title-bold-medium"/>
    <w:qFormat/>
    <w:rsid w:val="00273158"/>
    <w:pPr>
      <w:spacing w:after="0" w:line="240" w:lineRule="auto"/>
    </w:pPr>
  </w:style>
  <w:style w:type="paragraph" w:customStyle="1" w:styleId="ShellTitles">
    <w:name w:val="ShellTitles"/>
    <w:basedOn w:val="Normal"/>
    <w:next w:val="shellscontentions"/>
    <w:qFormat/>
    <w:rsid w:val="00273158"/>
    <w:pPr>
      <w:spacing w:after="0" w:line="240" w:lineRule="auto"/>
    </w:pPr>
  </w:style>
  <w:style w:type="paragraph" w:customStyle="1" w:styleId="ToRead">
    <w:name w:val="To Read"/>
    <w:basedOn w:val="Normal"/>
    <w:qFormat/>
    <w:rsid w:val="00273158"/>
    <w:pPr>
      <w:spacing w:after="0" w:line="240" w:lineRule="auto"/>
    </w:pPr>
  </w:style>
  <w:style w:type="paragraph" w:customStyle="1" w:styleId="Style21">
    <w:name w:val="Style 2"/>
    <w:basedOn w:val="Normal"/>
    <w:next w:val="ShellTitles"/>
    <w:qFormat/>
    <w:rsid w:val="00273158"/>
    <w:pPr>
      <w:spacing w:after="0" w:line="240" w:lineRule="auto"/>
    </w:pPr>
  </w:style>
  <w:style w:type="paragraph" w:customStyle="1" w:styleId="Style40">
    <w:name w:val="Style 4"/>
    <w:basedOn w:val="Normal"/>
    <w:qFormat/>
    <w:rsid w:val="00273158"/>
    <w:pPr>
      <w:spacing w:after="0" w:line="240" w:lineRule="auto"/>
    </w:pPr>
  </w:style>
  <w:style w:type="paragraph" w:customStyle="1" w:styleId="CM10">
    <w:name w:val="CM10"/>
    <w:basedOn w:val="Normal"/>
    <w:qFormat/>
    <w:rsid w:val="00273158"/>
    <w:pPr>
      <w:spacing w:after="0" w:line="240" w:lineRule="auto"/>
    </w:pPr>
  </w:style>
  <w:style w:type="paragraph" w:customStyle="1" w:styleId="OffensiveLanguage">
    <w:name w:val="Offensive Language"/>
    <w:basedOn w:val="Normal"/>
    <w:next w:val="Normal"/>
    <w:qFormat/>
    <w:rsid w:val="00273158"/>
    <w:pPr>
      <w:spacing w:after="0" w:line="240" w:lineRule="auto"/>
    </w:pPr>
  </w:style>
  <w:style w:type="paragraph" w:customStyle="1" w:styleId="clearformatting0">
    <w:name w:val="clear formatting"/>
    <w:basedOn w:val="Normal"/>
    <w:next w:val="Style40"/>
    <w:qFormat/>
    <w:rsid w:val="00273158"/>
    <w:pPr>
      <w:spacing w:after="0" w:line="240" w:lineRule="auto"/>
    </w:pPr>
  </w:style>
  <w:style w:type="paragraph" w:customStyle="1" w:styleId="Style18">
    <w:name w:val="Style 18"/>
    <w:next w:val="CM10"/>
    <w:uiPriority w:val="99"/>
    <w:qFormat/>
    <w:rsid w:val="00273158"/>
    <w:pPr>
      <w:spacing w:after="200" w:line="276" w:lineRule="auto"/>
    </w:pPr>
  </w:style>
  <w:style w:type="paragraph" w:customStyle="1" w:styleId="formfld">
    <w:name w:val="formfld"/>
    <w:basedOn w:val="Normal"/>
    <w:next w:val="OffensiveLanguage"/>
    <w:qFormat/>
    <w:rsid w:val="00273158"/>
    <w:pPr>
      <w:spacing w:after="0" w:line="240" w:lineRule="auto"/>
    </w:pPr>
  </w:style>
  <w:style w:type="paragraph" w:customStyle="1" w:styleId="Caption3">
    <w:name w:val="Caption3"/>
    <w:basedOn w:val="Normal"/>
    <w:next w:val="clearformatting0"/>
    <w:qFormat/>
    <w:rsid w:val="00273158"/>
    <w:pPr>
      <w:spacing w:after="0" w:line="240" w:lineRule="auto"/>
    </w:pPr>
  </w:style>
  <w:style w:type="paragraph" w:customStyle="1" w:styleId="teaserpermalink">
    <w:name w:val="teaser_permalink"/>
    <w:basedOn w:val="Normal"/>
    <w:next w:val="Style18"/>
    <w:qFormat/>
    <w:rsid w:val="00273158"/>
    <w:pPr>
      <w:spacing w:after="0" w:line="240" w:lineRule="auto"/>
    </w:pPr>
  </w:style>
  <w:style w:type="paragraph" w:customStyle="1" w:styleId="Style1CharChar">
    <w:name w:val="Style1 Char Char"/>
    <w:basedOn w:val="Normal"/>
    <w:qFormat/>
    <w:rsid w:val="00273158"/>
    <w:pPr>
      <w:spacing w:after="0" w:line="240" w:lineRule="auto"/>
    </w:pPr>
  </w:style>
  <w:style w:type="paragraph" w:customStyle="1" w:styleId="Sourcename">
    <w:name w:val="Source name"/>
    <w:basedOn w:val="Normal"/>
    <w:qFormat/>
    <w:rsid w:val="00273158"/>
    <w:pPr>
      <w:spacing w:after="0" w:line="240" w:lineRule="auto"/>
    </w:pPr>
  </w:style>
  <w:style w:type="paragraph" w:customStyle="1" w:styleId="description">
    <w:name w:val="description"/>
    <w:basedOn w:val="Normal"/>
    <w:qFormat/>
    <w:rsid w:val="00273158"/>
    <w:pPr>
      <w:spacing w:after="0" w:line="240" w:lineRule="auto"/>
    </w:pPr>
  </w:style>
  <w:style w:type="paragraph" w:customStyle="1" w:styleId="BodyText5">
    <w:name w:val="Body Text5"/>
    <w:basedOn w:val="Normal"/>
    <w:next w:val="wallacepara"/>
    <w:qFormat/>
    <w:rsid w:val="00273158"/>
    <w:pPr>
      <w:spacing w:after="0" w:line="240" w:lineRule="auto"/>
    </w:pPr>
  </w:style>
  <w:style w:type="paragraph" w:customStyle="1" w:styleId="credit">
    <w:name w:val="credit"/>
    <w:basedOn w:val="Normal"/>
    <w:next w:val="BodyText5"/>
    <w:qFormat/>
    <w:rsid w:val="00273158"/>
    <w:pPr>
      <w:spacing w:after="0" w:line="240" w:lineRule="auto"/>
    </w:pPr>
  </w:style>
  <w:style w:type="paragraph" w:customStyle="1" w:styleId="about">
    <w:name w:val="about"/>
    <w:basedOn w:val="Normal"/>
    <w:next w:val="audiolink"/>
    <w:qFormat/>
    <w:rsid w:val="00273158"/>
    <w:pPr>
      <w:spacing w:after="0" w:line="240" w:lineRule="auto"/>
    </w:pPr>
  </w:style>
  <w:style w:type="paragraph" w:customStyle="1" w:styleId="DebateUnderlined">
    <w:name w:val="Debate Underlined"/>
    <w:basedOn w:val="Normal"/>
    <w:next w:val="about"/>
    <w:qFormat/>
    <w:rsid w:val="00273158"/>
    <w:pPr>
      <w:spacing w:after="0" w:line="240" w:lineRule="auto"/>
    </w:pPr>
  </w:style>
  <w:style w:type="paragraph" w:customStyle="1" w:styleId="thumbnail">
    <w:name w:val="thumbnail"/>
    <w:basedOn w:val="Normal"/>
    <w:next w:val="nav2"/>
    <w:qFormat/>
    <w:rsid w:val="00273158"/>
    <w:pPr>
      <w:spacing w:after="0" w:line="240" w:lineRule="auto"/>
    </w:pPr>
  </w:style>
  <w:style w:type="paragraph" w:customStyle="1" w:styleId="Card10f2">
    <w:name w:val="Card.10.f2"/>
    <w:basedOn w:val="Normal"/>
    <w:next w:val="thumbnail"/>
    <w:autoRedefine/>
    <w:qFormat/>
    <w:rsid w:val="00273158"/>
    <w:pPr>
      <w:spacing w:after="0" w:line="240" w:lineRule="auto"/>
    </w:pPr>
  </w:style>
  <w:style w:type="paragraph" w:customStyle="1" w:styleId="wallacepara">
    <w:name w:val="wallacepara"/>
    <w:basedOn w:val="Normal"/>
    <w:next w:val="CM45"/>
    <w:qFormat/>
    <w:rsid w:val="00273158"/>
    <w:pPr>
      <w:spacing w:after="0" w:line="240" w:lineRule="auto"/>
    </w:pPr>
  </w:style>
  <w:style w:type="paragraph" w:customStyle="1" w:styleId="morelink">
    <w:name w:val="morelink"/>
    <w:basedOn w:val="Normal"/>
    <w:next w:val="CM46"/>
    <w:qFormat/>
    <w:rsid w:val="00273158"/>
    <w:pPr>
      <w:spacing w:after="0" w:line="240" w:lineRule="auto"/>
    </w:pPr>
  </w:style>
  <w:style w:type="paragraph" w:customStyle="1" w:styleId="user">
    <w:name w:val="user"/>
    <w:basedOn w:val="Normal"/>
    <w:next w:val="morelink"/>
    <w:qFormat/>
    <w:rsid w:val="00273158"/>
    <w:pPr>
      <w:spacing w:after="0" w:line="240" w:lineRule="auto"/>
    </w:pPr>
  </w:style>
  <w:style w:type="paragraph" w:customStyle="1" w:styleId="audiolink">
    <w:name w:val="audiolink"/>
    <w:basedOn w:val="Normal"/>
    <w:next w:val="F4-NormalText"/>
    <w:qFormat/>
    <w:rsid w:val="00273158"/>
    <w:pPr>
      <w:spacing w:after="0" w:line="240" w:lineRule="auto"/>
    </w:pPr>
  </w:style>
  <w:style w:type="paragraph" w:customStyle="1" w:styleId="nav1">
    <w:name w:val="nav1"/>
    <w:basedOn w:val="Normal"/>
    <w:next w:val="TagLine"/>
    <w:qFormat/>
    <w:rsid w:val="00273158"/>
    <w:pPr>
      <w:spacing w:after="0" w:line="240" w:lineRule="auto"/>
    </w:pPr>
  </w:style>
  <w:style w:type="paragraph" w:customStyle="1" w:styleId="t6">
    <w:name w:val="t6"/>
    <w:basedOn w:val="Normal"/>
    <w:next w:val="nav1"/>
    <w:qFormat/>
    <w:rsid w:val="00273158"/>
    <w:pPr>
      <w:spacing w:after="0" w:line="240" w:lineRule="auto"/>
    </w:pPr>
  </w:style>
  <w:style w:type="paragraph" w:customStyle="1" w:styleId="nav2">
    <w:name w:val="nav2"/>
    <w:basedOn w:val="Normal"/>
    <w:qFormat/>
    <w:rsid w:val="00273158"/>
    <w:pPr>
      <w:spacing w:after="0" w:line="240" w:lineRule="auto"/>
    </w:pPr>
  </w:style>
  <w:style w:type="paragraph" w:customStyle="1" w:styleId="Pa0">
    <w:name w:val="Pa0"/>
    <w:basedOn w:val="Normal"/>
    <w:qFormat/>
    <w:rsid w:val="00273158"/>
    <w:pPr>
      <w:spacing w:after="0" w:line="240" w:lineRule="auto"/>
    </w:pPr>
  </w:style>
  <w:style w:type="paragraph" w:customStyle="1" w:styleId="stand-first-alone">
    <w:name w:val="stand-first-alone"/>
    <w:basedOn w:val="Normal"/>
    <w:next w:val="Pa0"/>
    <w:qFormat/>
    <w:rsid w:val="00273158"/>
    <w:pPr>
      <w:spacing w:after="0" w:line="240" w:lineRule="auto"/>
    </w:pPr>
  </w:style>
  <w:style w:type="paragraph" w:customStyle="1" w:styleId="CM45">
    <w:name w:val="CM45"/>
    <w:basedOn w:val="Normal"/>
    <w:uiPriority w:val="99"/>
    <w:qFormat/>
    <w:rsid w:val="00273158"/>
    <w:pPr>
      <w:spacing w:after="0" w:line="240" w:lineRule="auto"/>
    </w:pPr>
  </w:style>
  <w:style w:type="paragraph" w:customStyle="1" w:styleId="CM46">
    <w:name w:val="CM46"/>
    <w:basedOn w:val="Normal"/>
    <w:uiPriority w:val="99"/>
    <w:qFormat/>
    <w:rsid w:val="00273158"/>
    <w:pPr>
      <w:spacing w:after="0" w:line="240" w:lineRule="auto"/>
    </w:pPr>
  </w:style>
  <w:style w:type="paragraph" w:customStyle="1" w:styleId="F4-NormalText">
    <w:name w:val="F4 - Normal Text"/>
    <w:basedOn w:val="Normal"/>
    <w:qFormat/>
    <w:rsid w:val="00273158"/>
    <w:pPr>
      <w:spacing w:after="0" w:line="240" w:lineRule="auto"/>
    </w:pPr>
  </w:style>
  <w:style w:type="paragraph" w:customStyle="1" w:styleId="titlestyle1">
    <w:name w:val="titlestyle1"/>
    <w:basedOn w:val="Normal"/>
    <w:next w:val="FullText"/>
    <w:qFormat/>
    <w:rsid w:val="00273158"/>
    <w:pPr>
      <w:spacing w:after="0" w:line="240" w:lineRule="auto"/>
    </w:pPr>
  </w:style>
  <w:style w:type="paragraph" w:customStyle="1" w:styleId="Heading18">
    <w:name w:val="Heading #18"/>
    <w:basedOn w:val="Normal"/>
    <w:qFormat/>
    <w:rsid w:val="00273158"/>
    <w:pPr>
      <w:spacing w:after="0" w:line="240" w:lineRule="auto"/>
    </w:pPr>
  </w:style>
  <w:style w:type="paragraph" w:customStyle="1" w:styleId="Picturecaption2">
    <w:name w:val="Picture caption (2)"/>
    <w:basedOn w:val="Normal"/>
    <w:qFormat/>
    <w:rsid w:val="00273158"/>
    <w:pPr>
      <w:spacing w:after="0" w:line="240" w:lineRule="auto"/>
    </w:pPr>
  </w:style>
  <w:style w:type="paragraph" w:customStyle="1" w:styleId="Picturecaption">
    <w:name w:val="Picture caption"/>
    <w:basedOn w:val="Normal"/>
    <w:qFormat/>
    <w:rsid w:val="00273158"/>
    <w:pPr>
      <w:spacing w:after="0" w:line="240" w:lineRule="auto"/>
    </w:pPr>
  </w:style>
  <w:style w:type="paragraph" w:customStyle="1" w:styleId="Bodytext31">
    <w:name w:val="Body text (31)"/>
    <w:basedOn w:val="Normal"/>
    <w:qFormat/>
    <w:rsid w:val="00273158"/>
    <w:pPr>
      <w:spacing w:after="0" w:line="240" w:lineRule="auto"/>
    </w:pPr>
  </w:style>
  <w:style w:type="paragraph" w:customStyle="1" w:styleId="Heading22">
    <w:name w:val="Heading #22"/>
    <w:basedOn w:val="Normal"/>
    <w:qFormat/>
    <w:rsid w:val="00273158"/>
    <w:pPr>
      <w:spacing w:after="0" w:line="240" w:lineRule="auto"/>
    </w:pPr>
  </w:style>
  <w:style w:type="paragraph" w:customStyle="1" w:styleId="Bodytext131">
    <w:name w:val="Body text (131)"/>
    <w:basedOn w:val="Normal"/>
    <w:qFormat/>
    <w:rsid w:val="00273158"/>
    <w:pPr>
      <w:spacing w:after="0" w:line="240" w:lineRule="auto"/>
    </w:pPr>
  </w:style>
  <w:style w:type="paragraph" w:customStyle="1" w:styleId="Bodytext140">
    <w:name w:val="Body text (140)"/>
    <w:basedOn w:val="Normal"/>
    <w:qFormat/>
    <w:rsid w:val="00273158"/>
    <w:pPr>
      <w:spacing w:after="0" w:line="240" w:lineRule="auto"/>
    </w:pPr>
  </w:style>
  <w:style w:type="paragraph" w:customStyle="1" w:styleId="Bodytext141">
    <w:name w:val="Body text (141)"/>
    <w:basedOn w:val="Normal"/>
    <w:qFormat/>
    <w:rsid w:val="00273158"/>
    <w:pPr>
      <w:spacing w:after="0" w:line="240" w:lineRule="auto"/>
    </w:pPr>
  </w:style>
  <w:style w:type="paragraph" w:customStyle="1" w:styleId="Tableofcontents20">
    <w:name w:val="Table of contents (20)"/>
    <w:basedOn w:val="Normal"/>
    <w:qFormat/>
    <w:rsid w:val="00273158"/>
    <w:pPr>
      <w:spacing w:after="0" w:line="240" w:lineRule="auto"/>
    </w:pPr>
  </w:style>
  <w:style w:type="paragraph" w:customStyle="1" w:styleId="Tableofcontents21">
    <w:name w:val="Table of contents (21)"/>
    <w:basedOn w:val="Normal"/>
    <w:qFormat/>
    <w:rsid w:val="00273158"/>
    <w:pPr>
      <w:spacing w:after="0" w:line="240" w:lineRule="auto"/>
    </w:pPr>
  </w:style>
  <w:style w:type="paragraph" w:customStyle="1" w:styleId="Tableofcontents22">
    <w:name w:val="Table of contents (22)"/>
    <w:basedOn w:val="Normal"/>
    <w:qFormat/>
    <w:rsid w:val="00273158"/>
    <w:pPr>
      <w:spacing w:after="0" w:line="240" w:lineRule="auto"/>
    </w:pPr>
  </w:style>
  <w:style w:type="paragraph" w:customStyle="1" w:styleId="Bodytext142">
    <w:name w:val="Body text (142)"/>
    <w:basedOn w:val="Normal"/>
    <w:qFormat/>
    <w:rsid w:val="00273158"/>
    <w:pPr>
      <w:spacing w:after="0" w:line="240" w:lineRule="auto"/>
    </w:pPr>
  </w:style>
  <w:style w:type="paragraph" w:customStyle="1" w:styleId="Bodytext143">
    <w:name w:val="Body text (143)"/>
    <w:basedOn w:val="Normal"/>
    <w:qFormat/>
    <w:rsid w:val="00273158"/>
    <w:pPr>
      <w:spacing w:after="0" w:line="240" w:lineRule="auto"/>
    </w:pPr>
  </w:style>
  <w:style w:type="paragraph" w:customStyle="1" w:styleId="Bodytext144">
    <w:name w:val="Body text (144)"/>
    <w:basedOn w:val="Normal"/>
    <w:qFormat/>
    <w:rsid w:val="00273158"/>
    <w:pPr>
      <w:spacing w:after="0" w:line="240" w:lineRule="auto"/>
    </w:pPr>
  </w:style>
  <w:style w:type="paragraph" w:customStyle="1" w:styleId="Bodytext145">
    <w:name w:val="Body text (145)"/>
    <w:basedOn w:val="Normal"/>
    <w:qFormat/>
    <w:rsid w:val="00273158"/>
    <w:pPr>
      <w:spacing w:after="0" w:line="240" w:lineRule="auto"/>
    </w:pPr>
  </w:style>
  <w:style w:type="paragraph" w:customStyle="1" w:styleId="Bodytext146">
    <w:name w:val="Body text (146)"/>
    <w:basedOn w:val="Normal"/>
    <w:qFormat/>
    <w:rsid w:val="00273158"/>
    <w:pPr>
      <w:spacing w:after="0" w:line="240" w:lineRule="auto"/>
    </w:pPr>
  </w:style>
  <w:style w:type="paragraph" w:customStyle="1" w:styleId="Heading23">
    <w:name w:val="Heading #23"/>
    <w:basedOn w:val="Normal"/>
    <w:qFormat/>
    <w:rsid w:val="00273158"/>
    <w:pPr>
      <w:spacing w:after="0" w:line="240" w:lineRule="auto"/>
    </w:pPr>
  </w:style>
  <w:style w:type="paragraph" w:customStyle="1" w:styleId="Picturecaption36">
    <w:name w:val="Picture caption (36)"/>
    <w:basedOn w:val="Normal"/>
    <w:qFormat/>
    <w:rsid w:val="00273158"/>
    <w:pPr>
      <w:spacing w:after="0" w:line="240" w:lineRule="auto"/>
    </w:pPr>
  </w:style>
  <w:style w:type="paragraph" w:customStyle="1" w:styleId="Picturecaption42">
    <w:name w:val="Picture caption (42)"/>
    <w:basedOn w:val="Normal"/>
    <w:qFormat/>
    <w:rsid w:val="00273158"/>
    <w:pPr>
      <w:spacing w:after="0" w:line="240" w:lineRule="auto"/>
    </w:pPr>
  </w:style>
  <w:style w:type="paragraph" w:customStyle="1" w:styleId="Bodytext154">
    <w:name w:val="Body text (154)"/>
    <w:basedOn w:val="Normal"/>
    <w:qFormat/>
    <w:rsid w:val="00273158"/>
    <w:pPr>
      <w:spacing w:after="0" w:line="240" w:lineRule="auto"/>
    </w:pPr>
  </w:style>
  <w:style w:type="paragraph" w:customStyle="1" w:styleId="Bodytext155">
    <w:name w:val="Body text (155)"/>
    <w:basedOn w:val="Normal"/>
    <w:qFormat/>
    <w:rsid w:val="00273158"/>
    <w:pPr>
      <w:spacing w:after="0" w:line="240" w:lineRule="auto"/>
    </w:pPr>
  </w:style>
  <w:style w:type="paragraph" w:customStyle="1" w:styleId="Bodytext156">
    <w:name w:val="Body text (156)"/>
    <w:basedOn w:val="Normal"/>
    <w:qFormat/>
    <w:rsid w:val="00273158"/>
    <w:pPr>
      <w:spacing w:after="0" w:line="240" w:lineRule="auto"/>
    </w:pPr>
  </w:style>
  <w:style w:type="paragraph" w:customStyle="1" w:styleId="Bodytext60">
    <w:name w:val="Body text (60)"/>
    <w:basedOn w:val="Normal"/>
    <w:qFormat/>
    <w:rsid w:val="00273158"/>
    <w:pPr>
      <w:spacing w:after="0" w:line="240" w:lineRule="auto"/>
    </w:pPr>
  </w:style>
  <w:style w:type="paragraph" w:customStyle="1" w:styleId="Bodytext158">
    <w:name w:val="Body text (158)"/>
    <w:basedOn w:val="Normal"/>
    <w:qFormat/>
    <w:rsid w:val="00273158"/>
    <w:pPr>
      <w:spacing w:after="0" w:line="240" w:lineRule="auto"/>
    </w:pPr>
  </w:style>
  <w:style w:type="paragraph" w:customStyle="1" w:styleId="Bodytext159">
    <w:name w:val="Body text (159)"/>
    <w:basedOn w:val="Normal"/>
    <w:qFormat/>
    <w:rsid w:val="00273158"/>
    <w:pPr>
      <w:spacing w:after="0" w:line="240" w:lineRule="auto"/>
    </w:pPr>
  </w:style>
  <w:style w:type="paragraph" w:customStyle="1" w:styleId="Bodytext160">
    <w:name w:val="Body text (160)"/>
    <w:basedOn w:val="Normal"/>
    <w:qFormat/>
    <w:rsid w:val="00273158"/>
    <w:pPr>
      <w:spacing w:after="0" w:line="240" w:lineRule="auto"/>
    </w:pPr>
  </w:style>
  <w:style w:type="paragraph" w:customStyle="1" w:styleId="Picturecaption4">
    <w:name w:val="Picture caption (4)"/>
    <w:basedOn w:val="Normal"/>
    <w:qFormat/>
    <w:rsid w:val="00273158"/>
    <w:pPr>
      <w:spacing w:after="0" w:line="240" w:lineRule="auto"/>
    </w:pPr>
  </w:style>
  <w:style w:type="paragraph" w:customStyle="1" w:styleId="Heading10">
    <w:name w:val="Heading #10"/>
    <w:basedOn w:val="Normal"/>
    <w:qFormat/>
    <w:rsid w:val="00273158"/>
    <w:pPr>
      <w:spacing w:after="0" w:line="240" w:lineRule="auto"/>
    </w:pPr>
  </w:style>
  <w:style w:type="paragraph" w:customStyle="1" w:styleId="Picturecaption3">
    <w:name w:val="Picture caption (3)"/>
    <w:basedOn w:val="Normal"/>
    <w:qFormat/>
    <w:rsid w:val="00273158"/>
    <w:pPr>
      <w:spacing w:after="0" w:line="240" w:lineRule="auto"/>
    </w:pPr>
  </w:style>
  <w:style w:type="paragraph" w:customStyle="1" w:styleId="Heading13">
    <w:name w:val="Heading #13"/>
    <w:basedOn w:val="Normal"/>
    <w:qFormat/>
    <w:rsid w:val="00273158"/>
    <w:pPr>
      <w:spacing w:after="0" w:line="240" w:lineRule="auto"/>
    </w:pPr>
  </w:style>
  <w:style w:type="paragraph" w:customStyle="1" w:styleId="Heading92">
    <w:name w:val="Heading #9 (2)"/>
    <w:basedOn w:val="Normal"/>
    <w:qFormat/>
    <w:rsid w:val="00273158"/>
    <w:pPr>
      <w:spacing w:after="0" w:line="240" w:lineRule="auto"/>
    </w:pPr>
  </w:style>
  <w:style w:type="paragraph" w:customStyle="1" w:styleId="Heading15">
    <w:name w:val="Heading #15"/>
    <w:basedOn w:val="Normal"/>
    <w:qFormat/>
    <w:rsid w:val="00273158"/>
    <w:pPr>
      <w:spacing w:after="0" w:line="240" w:lineRule="auto"/>
    </w:pPr>
  </w:style>
  <w:style w:type="paragraph" w:customStyle="1" w:styleId="Bodytext38">
    <w:name w:val="Body text (38)"/>
    <w:basedOn w:val="Normal"/>
    <w:qFormat/>
    <w:rsid w:val="00273158"/>
    <w:pPr>
      <w:spacing w:after="0" w:line="240" w:lineRule="auto"/>
    </w:pPr>
  </w:style>
  <w:style w:type="paragraph" w:customStyle="1" w:styleId="Heading17">
    <w:name w:val="Heading #17"/>
    <w:basedOn w:val="Normal"/>
    <w:qFormat/>
    <w:rsid w:val="00273158"/>
    <w:pPr>
      <w:spacing w:after="0" w:line="240" w:lineRule="auto"/>
    </w:pPr>
  </w:style>
  <w:style w:type="paragraph" w:customStyle="1" w:styleId="Bodytext97">
    <w:name w:val="Body text (97)"/>
    <w:basedOn w:val="Normal"/>
    <w:qFormat/>
    <w:rsid w:val="00273158"/>
    <w:pPr>
      <w:spacing w:after="0" w:line="240" w:lineRule="auto"/>
    </w:pPr>
  </w:style>
  <w:style w:type="paragraph" w:customStyle="1" w:styleId="Bodytext42">
    <w:name w:val="Body text (42)"/>
    <w:basedOn w:val="Normal"/>
    <w:qFormat/>
    <w:rsid w:val="00273158"/>
    <w:pPr>
      <w:spacing w:after="0" w:line="240" w:lineRule="auto"/>
    </w:pPr>
  </w:style>
  <w:style w:type="paragraph" w:customStyle="1" w:styleId="Picturecaption9">
    <w:name w:val="Picture caption (9)"/>
    <w:basedOn w:val="Normal"/>
    <w:qFormat/>
    <w:rsid w:val="00273158"/>
    <w:pPr>
      <w:spacing w:after="0" w:line="240" w:lineRule="auto"/>
    </w:pPr>
  </w:style>
  <w:style w:type="paragraph" w:customStyle="1" w:styleId="Bodytext96">
    <w:name w:val="Body text (96)"/>
    <w:basedOn w:val="Normal"/>
    <w:qFormat/>
    <w:rsid w:val="00273158"/>
    <w:pPr>
      <w:spacing w:after="0" w:line="240" w:lineRule="auto"/>
    </w:pPr>
  </w:style>
  <w:style w:type="paragraph" w:customStyle="1" w:styleId="Heading142">
    <w:name w:val="Heading #14 (2)"/>
    <w:basedOn w:val="Normal"/>
    <w:qFormat/>
    <w:rsid w:val="00273158"/>
    <w:pPr>
      <w:spacing w:after="0" w:line="240" w:lineRule="auto"/>
    </w:pPr>
  </w:style>
  <w:style w:type="paragraph" w:customStyle="1" w:styleId="Picturecaption31">
    <w:name w:val="Picture caption (31)"/>
    <w:basedOn w:val="Normal"/>
    <w:qFormat/>
    <w:rsid w:val="00273158"/>
    <w:pPr>
      <w:spacing w:after="0" w:line="240" w:lineRule="auto"/>
    </w:pPr>
  </w:style>
  <w:style w:type="paragraph" w:customStyle="1" w:styleId="Picturecaption27">
    <w:name w:val="Picture caption (27)"/>
    <w:basedOn w:val="Normal"/>
    <w:qFormat/>
    <w:rsid w:val="00273158"/>
    <w:pPr>
      <w:spacing w:after="0" w:line="240" w:lineRule="auto"/>
    </w:pPr>
  </w:style>
  <w:style w:type="paragraph" w:customStyle="1" w:styleId="Bodytext43">
    <w:name w:val="Body text (43)"/>
    <w:basedOn w:val="Normal"/>
    <w:qFormat/>
    <w:rsid w:val="00273158"/>
    <w:pPr>
      <w:spacing w:after="0" w:line="240" w:lineRule="auto"/>
    </w:pPr>
  </w:style>
  <w:style w:type="paragraph" w:customStyle="1" w:styleId="Bodytext109">
    <w:name w:val="Body text (109)"/>
    <w:basedOn w:val="Normal"/>
    <w:qFormat/>
    <w:rsid w:val="00273158"/>
    <w:pPr>
      <w:spacing w:after="0" w:line="240" w:lineRule="auto"/>
    </w:pPr>
  </w:style>
  <w:style w:type="paragraph" w:customStyle="1" w:styleId="Bodytext110">
    <w:name w:val="Body text (110)"/>
    <w:basedOn w:val="Normal"/>
    <w:qFormat/>
    <w:rsid w:val="00273158"/>
    <w:pPr>
      <w:spacing w:after="0" w:line="240" w:lineRule="auto"/>
    </w:pPr>
  </w:style>
  <w:style w:type="paragraph" w:customStyle="1" w:styleId="Bodytext111">
    <w:name w:val="Body text (111)"/>
    <w:basedOn w:val="Normal"/>
    <w:qFormat/>
    <w:rsid w:val="00273158"/>
    <w:pPr>
      <w:spacing w:after="0" w:line="240" w:lineRule="auto"/>
    </w:pPr>
  </w:style>
  <w:style w:type="paragraph" w:customStyle="1" w:styleId="Tablecaption7">
    <w:name w:val="Table caption (7)"/>
    <w:basedOn w:val="Normal"/>
    <w:qFormat/>
    <w:rsid w:val="00273158"/>
    <w:pPr>
      <w:spacing w:after="0" w:line="240" w:lineRule="auto"/>
    </w:pPr>
  </w:style>
  <w:style w:type="paragraph" w:customStyle="1" w:styleId="Bodytext112">
    <w:name w:val="Body text (112)"/>
    <w:basedOn w:val="Normal"/>
    <w:qFormat/>
    <w:rsid w:val="00273158"/>
    <w:pPr>
      <w:spacing w:after="0" w:line="240" w:lineRule="auto"/>
    </w:pPr>
  </w:style>
  <w:style w:type="paragraph" w:customStyle="1" w:styleId="Bodytext113">
    <w:name w:val="Body text (113)"/>
    <w:basedOn w:val="Normal"/>
    <w:qFormat/>
    <w:rsid w:val="00273158"/>
    <w:pPr>
      <w:spacing w:after="0" w:line="240" w:lineRule="auto"/>
    </w:pPr>
  </w:style>
  <w:style w:type="paragraph" w:customStyle="1" w:styleId="Tableofcontents10">
    <w:name w:val="Table of contents (10)"/>
    <w:basedOn w:val="Normal"/>
    <w:qFormat/>
    <w:rsid w:val="00273158"/>
    <w:pPr>
      <w:spacing w:after="0" w:line="240" w:lineRule="auto"/>
    </w:pPr>
  </w:style>
  <w:style w:type="paragraph" w:customStyle="1" w:styleId="Tableofcontents12">
    <w:name w:val="Table of contents (12)"/>
    <w:basedOn w:val="Normal"/>
    <w:qFormat/>
    <w:rsid w:val="00273158"/>
    <w:pPr>
      <w:spacing w:after="0" w:line="240" w:lineRule="auto"/>
    </w:pPr>
  </w:style>
  <w:style w:type="paragraph" w:customStyle="1" w:styleId="Tableofcontents14">
    <w:name w:val="Table of contents (14)"/>
    <w:basedOn w:val="Normal"/>
    <w:qFormat/>
    <w:rsid w:val="00273158"/>
    <w:pPr>
      <w:spacing w:after="0" w:line="240" w:lineRule="auto"/>
    </w:pPr>
  </w:style>
  <w:style w:type="paragraph" w:customStyle="1" w:styleId="Heading162">
    <w:name w:val="Heading #16 (2)"/>
    <w:basedOn w:val="Normal"/>
    <w:qFormat/>
    <w:rsid w:val="00273158"/>
    <w:pPr>
      <w:spacing w:after="0" w:line="240" w:lineRule="auto"/>
    </w:pPr>
  </w:style>
  <w:style w:type="paragraph" w:customStyle="1" w:styleId="StyleStyle4LatinTimesNewRomanAsianSimSun">
    <w:name w:val="Style Style4 + (Latin) Times New Roman (Asian) SimSun"/>
    <w:basedOn w:val="medium-normal"/>
    <w:qFormat/>
    <w:rsid w:val="00273158"/>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273158"/>
    <w:pPr>
      <w:spacing w:after="0" w:line="240" w:lineRule="auto"/>
    </w:pPr>
  </w:style>
  <w:style w:type="paragraph" w:customStyle="1" w:styleId="StyleUnderlineCharLatinTimesNewRomanAsianSimSunBold">
    <w:name w:val="Style Underline Char + (Latin) Times New Roman (Asian) SimSun Bold"/>
    <w:basedOn w:val="Normal"/>
    <w:qFormat/>
    <w:rsid w:val="00273158"/>
    <w:pPr>
      <w:spacing w:after="0" w:line="240" w:lineRule="auto"/>
    </w:pPr>
  </w:style>
  <w:style w:type="paragraph" w:customStyle="1" w:styleId="StyleStyle1Bold">
    <w:name w:val="Style Style1 + Bold"/>
    <w:basedOn w:val="Cites"/>
    <w:qFormat/>
    <w:rsid w:val="00273158"/>
    <w:pPr>
      <w:widowControl/>
    </w:pPr>
    <w:rPr>
      <w:noProof/>
      <w:szCs w:val="20"/>
    </w:rPr>
  </w:style>
  <w:style w:type="paragraph" w:customStyle="1" w:styleId="StyleBoldandUnderlineChar11pt">
    <w:name w:val="Style Bold and Underline Char + 11 pt"/>
    <w:basedOn w:val="UnreadText"/>
    <w:qFormat/>
    <w:rsid w:val="00273158"/>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273158"/>
    <w:pPr>
      <w:spacing w:after="0" w:line="240" w:lineRule="auto"/>
    </w:pPr>
  </w:style>
  <w:style w:type="paragraph" w:customStyle="1" w:styleId="StyleStyle4Bold">
    <w:name w:val="Style Style4 + Bold"/>
    <w:basedOn w:val="medium-normal"/>
    <w:qFormat/>
    <w:rsid w:val="00273158"/>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273158"/>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273158"/>
    <w:pPr>
      <w:spacing w:before="0" w:beforeAutospacing="0" w:after="0" w:afterAutospacing="0"/>
    </w:pPr>
    <w:rPr>
      <w:rFonts w:ascii="Georgia" w:eastAsiaTheme="minorHAnsi"/>
    </w:rPr>
  </w:style>
  <w:style w:type="paragraph" w:customStyle="1" w:styleId="hotroute1">
    <w:name w:val="hot route!"/>
    <w:basedOn w:val="Normal"/>
    <w:next w:val="UnderlinePara"/>
    <w:qFormat/>
    <w:rsid w:val="00273158"/>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273158"/>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273158"/>
    <w:pPr>
      <w:spacing w:after="0" w:line="240" w:lineRule="auto"/>
    </w:pPr>
  </w:style>
  <w:style w:type="paragraph" w:customStyle="1" w:styleId="UnderlineCharCharCharCharChar">
    <w:name w:val="Underline Char Char Char Char Char"/>
    <w:basedOn w:val="Normal"/>
    <w:next w:val="BlockHeaderHidden"/>
    <w:qFormat/>
    <w:rsid w:val="00273158"/>
    <w:pPr>
      <w:spacing w:after="0" w:line="240" w:lineRule="auto"/>
    </w:pPr>
  </w:style>
  <w:style w:type="paragraph" w:customStyle="1" w:styleId="Textsmall0">
    <w:name w:val="Textsmall"/>
    <w:basedOn w:val="Normal"/>
    <w:next w:val="Normal"/>
    <w:qFormat/>
    <w:rsid w:val="00273158"/>
    <w:pPr>
      <w:spacing w:after="0" w:line="240" w:lineRule="auto"/>
    </w:pPr>
  </w:style>
  <w:style w:type="paragraph" w:customStyle="1" w:styleId="txgreen">
    <w:name w:val="txgreen"/>
    <w:basedOn w:val="Normal"/>
    <w:uiPriority w:val="99"/>
    <w:qFormat/>
    <w:rsid w:val="00273158"/>
    <w:pPr>
      <w:spacing w:after="0" w:line="240" w:lineRule="auto"/>
    </w:pPr>
  </w:style>
  <w:style w:type="paragraph" w:customStyle="1" w:styleId="rtecenter">
    <w:name w:val="rtecenter"/>
    <w:basedOn w:val="Normal"/>
    <w:uiPriority w:val="99"/>
    <w:qFormat/>
    <w:rsid w:val="00273158"/>
    <w:pPr>
      <w:spacing w:after="0" w:line="240" w:lineRule="auto"/>
    </w:pPr>
  </w:style>
  <w:style w:type="paragraph" w:customStyle="1" w:styleId="Stylecardtext5pt">
    <w:name w:val="Style card text + 5 pt"/>
    <w:basedOn w:val="Normal"/>
    <w:qFormat/>
    <w:rsid w:val="00273158"/>
    <w:pPr>
      <w:spacing w:after="0" w:line="240" w:lineRule="auto"/>
    </w:pPr>
  </w:style>
  <w:style w:type="paragraph" w:customStyle="1" w:styleId="GAUnderline">
    <w:name w:val="GA Underline"/>
    <w:basedOn w:val="Normal"/>
    <w:next w:val="StyleHeading2TagHEADING2TagCite11pt"/>
    <w:qFormat/>
    <w:rsid w:val="00273158"/>
    <w:pPr>
      <w:spacing w:after="0" w:line="240" w:lineRule="auto"/>
    </w:pPr>
  </w:style>
  <w:style w:type="paragraph" w:customStyle="1" w:styleId="cardunderline">
    <w:name w:val="card underline"/>
    <w:basedOn w:val="Normal"/>
    <w:next w:val="GAUnderline"/>
    <w:qFormat/>
    <w:rsid w:val="00273158"/>
    <w:pPr>
      <w:spacing w:after="0" w:line="240" w:lineRule="auto"/>
    </w:pPr>
  </w:style>
  <w:style w:type="paragraph" w:customStyle="1" w:styleId="Heading2-NotBold">
    <w:name w:val="Heading 2 - Not Bold"/>
    <w:basedOn w:val="Heading2"/>
    <w:autoRedefine/>
    <w:qFormat/>
    <w:rsid w:val="00273158"/>
    <w:pPr>
      <w:spacing w:before="480" w:line="240" w:lineRule="auto"/>
    </w:pPr>
  </w:style>
  <w:style w:type="paragraph" w:customStyle="1" w:styleId="Heading2-Bold">
    <w:name w:val="Heading 2 - Bold"/>
    <w:basedOn w:val="Normal"/>
    <w:next w:val="Micro"/>
    <w:autoRedefine/>
    <w:qFormat/>
    <w:rsid w:val="00273158"/>
    <w:pPr>
      <w:spacing w:after="0" w:line="240" w:lineRule="auto"/>
    </w:pPr>
  </w:style>
  <w:style w:type="character" w:customStyle="1" w:styleId="tagChar">
    <w:name w:val="%tag Char"/>
    <w:link w:val="tag"/>
    <w:locked/>
    <w:rsid w:val="00273158"/>
    <w:rPr>
      <w:rFonts w:ascii="Calibri" w:hAnsi="Calibri" w:cs="Calibri"/>
      <w:sz w:val="16"/>
    </w:rPr>
  </w:style>
  <w:style w:type="paragraph" w:customStyle="1" w:styleId="tag">
    <w:name w:val="%tag"/>
    <w:basedOn w:val="Normal"/>
    <w:next w:val="Normal"/>
    <w:link w:val="tagChar"/>
    <w:qFormat/>
    <w:rsid w:val="00273158"/>
    <w:pPr>
      <w:spacing w:after="0" w:line="240" w:lineRule="auto"/>
    </w:pPr>
    <w:rPr>
      <w:sz w:val="16"/>
    </w:rPr>
  </w:style>
  <w:style w:type="paragraph" w:customStyle="1" w:styleId="StyleHeading2TagHEADING2TagCite11pt">
    <w:name w:val="Style Heading 2TagHEADING 2Tag&amp;Cite + 11 pt"/>
    <w:basedOn w:val="Heading2"/>
    <w:next w:val="CM16"/>
    <w:qFormat/>
    <w:rsid w:val="00273158"/>
    <w:pPr>
      <w:spacing w:before="480" w:line="240" w:lineRule="auto"/>
    </w:pPr>
  </w:style>
  <w:style w:type="paragraph" w:customStyle="1" w:styleId="Brief">
    <w:name w:val="Brief"/>
    <w:basedOn w:val="CM56"/>
    <w:next w:val="CM57"/>
    <w:qFormat/>
    <w:rsid w:val="00273158"/>
  </w:style>
  <w:style w:type="paragraph" w:customStyle="1" w:styleId="h-lead">
    <w:name w:val="h-lead"/>
    <w:basedOn w:val="Normal"/>
    <w:next w:val="Brief"/>
    <w:qFormat/>
    <w:rsid w:val="00273158"/>
    <w:pPr>
      <w:spacing w:after="0" w:line="240" w:lineRule="auto"/>
    </w:pPr>
  </w:style>
  <w:style w:type="paragraph" w:customStyle="1" w:styleId="CM2">
    <w:name w:val="CM2"/>
    <w:basedOn w:val="Normal"/>
    <w:next w:val="Normal"/>
    <w:qFormat/>
    <w:rsid w:val="00273158"/>
    <w:pPr>
      <w:spacing w:after="0" w:line="240" w:lineRule="auto"/>
    </w:pPr>
  </w:style>
  <w:style w:type="paragraph" w:customStyle="1" w:styleId="intro">
    <w:name w:val="intro"/>
    <w:basedOn w:val="Normal"/>
    <w:next w:val="CM2"/>
    <w:qFormat/>
    <w:rsid w:val="00273158"/>
    <w:pPr>
      <w:spacing w:after="0" w:line="240" w:lineRule="auto"/>
    </w:pPr>
  </w:style>
  <w:style w:type="paragraph" w:customStyle="1" w:styleId="CM16">
    <w:name w:val="CM16"/>
    <w:basedOn w:val="Normal"/>
    <w:next w:val="Normal"/>
    <w:qFormat/>
    <w:rsid w:val="00273158"/>
    <w:pPr>
      <w:spacing w:after="0" w:line="240" w:lineRule="auto"/>
    </w:pPr>
  </w:style>
  <w:style w:type="paragraph" w:customStyle="1" w:styleId="CM19">
    <w:name w:val="CM19"/>
    <w:basedOn w:val="Normal"/>
    <w:qFormat/>
    <w:rsid w:val="00273158"/>
    <w:pPr>
      <w:spacing w:after="0" w:line="240" w:lineRule="auto"/>
    </w:pPr>
  </w:style>
  <w:style w:type="paragraph" w:customStyle="1" w:styleId="F3-TagAuthor">
    <w:name w:val="F3 - Tag/Author"/>
    <w:basedOn w:val="Normal"/>
    <w:next w:val="CM19"/>
    <w:qFormat/>
    <w:rsid w:val="00273158"/>
    <w:pPr>
      <w:spacing w:after="0" w:line="240" w:lineRule="auto"/>
    </w:pPr>
  </w:style>
  <w:style w:type="paragraph" w:customStyle="1" w:styleId="CM34">
    <w:name w:val="CM34"/>
    <w:basedOn w:val="Normal"/>
    <w:qFormat/>
    <w:rsid w:val="00273158"/>
    <w:pPr>
      <w:spacing w:after="0" w:line="240" w:lineRule="auto"/>
    </w:pPr>
  </w:style>
  <w:style w:type="paragraph" w:customStyle="1" w:styleId="F5-UnderlineNormal">
    <w:name w:val="F5 - Underline Normal"/>
    <w:basedOn w:val="Normal"/>
    <w:next w:val="CM34"/>
    <w:qFormat/>
    <w:rsid w:val="00273158"/>
    <w:pPr>
      <w:spacing w:after="0" w:line="240" w:lineRule="auto"/>
    </w:pPr>
  </w:style>
  <w:style w:type="paragraph" w:customStyle="1" w:styleId="CM56">
    <w:name w:val="CM56"/>
    <w:basedOn w:val="Normal"/>
    <w:qFormat/>
    <w:rsid w:val="00273158"/>
    <w:pPr>
      <w:spacing w:after="0" w:line="240" w:lineRule="auto"/>
    </w:pPr>
  </w:style>
  <w:style w:type="paragraph" w:customStyle="1" w:styleId="Brief-PrimarySource">
    <w:name w:val="Brief - Primary Source"/>
    <w:basedOn w:val="Normal"/>
    <w:next w:val="CM56"/>
    <w:qFormat/>
    <w:rsid w:val="00273158"/>
    <w:pPr>
      <w:spacing w:after="0" w:line="240" w:lineRule="auto"/>
    </w:pPr>
  </w:style>
  <w:style w:type="paragraph" w:customStyle="1" w:styleId="CM58">
    <w:name w:val="CM58"/>
    <w:basedOn w:val="Normal"/>
    <w:qFormat/>
    <w:rsid w:val="00273158"/>
    <w:pPr>
      <w:spacing w:after="0" w:line="240" w:lineRule="auto"/>
    </w:pPr>
  </w:style>
  <w:style w:type="paragraph" w:customStyle="1" w:styleId="Brief-Underline">
    <w:name w:val="Brief - Underline"/>
    <w:basedOn w:val="Normal"/>
    <w:next w:val="CM58"/>
    <w:qFormat/>
    <w:rsid w:val="00273158"/>
    <w:pPr>
      <w:spacing w:after="0" w:line="240" w:lineRule="auto"/>
    </w:pPr>
  </w:style>
  <w:style w:type="paragraph" w:customStyle="1" w:styleId="CM57">
    <w:name w:val="CM57"/>
    <w:basedOn w:val="Normal"/>
    <w:qFormat/>
    <w:rsid w:val="00273158"/>
    <w:pPr>
      <w:spacing w:after="0" w:line="240" w:lineRule="auto"/>
    </w:pPr>
  </w:style>
  <w:style w:type="paragraph" w:customStyle="1" w:styleId="CM11">
    <w:name w:val="CM11"/>
    <w:basedOn w:val="Normal"/>
    <w:next w:val="Normal"/>
    <w:qFormat/>
    <w:rsid w:val="00273158"/>
    <w:pPr>
      <w:spacing w:after="0" w:line="240" w:lineRule="auto"/>
    </w:pPr>
  </w:style>
  <w:style w:type="paragraph" w:customStyle="1" w:styleId="CM1">
    <w:name w:val="CM1"/>
    <w:basedOn w:val="Normal"/>
    <w:qFormat/>
    <w:rsid w:val="00273158"/>
    <w:pPr>
      <w:spacing w:after="0" w:line="240" w:lineRule="auto"/>
    </w:pPr>
  </w:style>
  <w:style w:type="paragraph" w:customStyle="1" w:styleId="CM49">
    <w:name w:val="CM49"/>
    <w:basedOn w:val="Normal"/>
    <w:qFormat/>
    <w:rsid w:val="00273158"/>
    <w:pPr>
      <w:spacing w:after="0" w:line="240" w:lineRule="auto"/>
    </w:pPr>
  </w:style>
  <w:style w:type="paragraph" w:customStyle="1" w:styleId="CM41">
    <w:name w:val="CM41"/>
    <w:basedOn w:val="Normal"/>
    <w:qFormat/>
    <w:rsid w:val="00273158"/>
    <w:pPr>
      <w:spacing w:after="0" w:line="240" w:lineRule="auto"/>
    </w:pPr>
  </w:style>
  <w:style w:type="paragraph" w:customStyle="1" w:styleId="3rdOrderPara">
    <w:name w:val="3rd Order Para"/>
    <w:basedOn w:val="Normal"/>
    <w:qFormat/>
    <w:rsid w:val="00273158"/>
    <w:pPr>
      <w:spacing w:after="0" w:line="240" w:lineRule="auto"/>
    </w:pPr>
  </w:style>
  <w:style w:type="paragraph" w:customStyle="1" w:styleId="2ndOrderPara">
    <w:name w:val="2nd Order Para"/>
    <w:basedOn w:val="Normal"/>
    <w:qFormat/>
    <w:rsid w:val="00273158"/>
    <w:pPr>
      <w:spacing w:after="0" w:line="240" w:lineRule="auto"/>
    </w:pPr>
  </w:style>
  <w:style w:type="paragraph" w:customStyle="1" w:styleId="Normal-SIGN2">
    <w:name w:val="Normal-SIGN2"/>
    <w:basedOn w:val="Normal"/>
    <w:qFormat/>
    <w:rsid w:val="00273158"/>
    <w:pPr>
      <w:spacing w:after="0" w:line="240" w:lineRule="auto"/>
    </w:pPr>
  </w:style>
  <w:style w:type="paragraph" w:customStyle="1" w:styleId="Normal-SIGN1">
    <w:name w:val="Normal-SIGN1"/>
    <w:basedOn w:val="Normal"/>
    <w:qFormat/>
    <w:rsid w:val="00273158"/>
    <w:pPr>
      <w:spacing w:after="0" w:line="240" w:lineRule="auto"/>
    </w:pPr>
  </w:style>
  <w:style w:type="paragraph" w:customStyle="1" w:styleId="CM3">
    <w:name w:val="CM3"/>
    <w:basedOn w:val="Normal"/>
    <w:qFormat/>
    <w:rsid w:val="00273158"/>
    <w:pPr>
      <w:spacing w:after="0" w:line="240" w:lineRule="auto"/>
    </w:pPr>
  </w:style>
  <w:style w:type="paragraph" w:customStyle="1" w:styleId="CM33">
    <w:name w:val="CM33"/>
    <w:basedOn w:val="Normal"/>
    <w:qFormat/>
    <w:rsid w:val="00273158"/>
    <w:pPr>
      <w:spacing w:after="0" w:line="240" w:lineRule="auto"/>
    </w:pPr>
  </w:style>
  <w:style w:type="paragraph" w:customStyle="1" w:styleId="CM37">
    <w:name w:val="CM37"/>
    <w:basedOn w:val="Normal"/>
    <w:qFormat/>
    <w:rsid w:val="00273158"/>
    <w:pPr>
      <w:spacing w:after="0" w:line="240" w:lineRule="auto"/>
    </w:pPr>
  </w:style>
  <w:style w:type="paragraph" w:customStyle="1" w:styleId="CM7">
    <w:name w:val="CM7"/>
    <w:basedOn w:val="Normal"/>
    <w:qFormat/>
    <w:rsid w:val="00273158"/>
    <w:pPr>
      <w:spacing w:after="0" w:line="240" w:lineRule="auto"/>
    </w:pPr>
  </w:style>
  <w:style w:type="paragraph" w:customStyle="1" w:styleId="ReportDate">
    <w:name w:val="ReportDate"/>
    <w:basedOn w:val="Normal"/>
    <w:qFormat/>
    <w:rsid w:val="00273158"/>
    <w:pPr>
      <w:spacing w:after="0" w:line="240" w:lineRule="auto"/>
    </w:pPr>
  </w:style>
  <w:style w:type="paragraph" w:customStyle="1" w:styleId="Brief-SecondarySource">
    <w:name w:val="Brief - Secondary Source"/>
    <w:basedOn w:val="Normal"/>
    <w:next w:val="ReportDate"/>
    <w:qFormat/>
    <w:rsid w:val="00273158"/>
    <w:pPr>
      <w:spacing w:after="0" w:line="240" w:lineRule="auto"/>
    </w:pPr>
  </w:style>
  <w:style w:type="paragraph" w:customStyle="1" w:styleId="Pa11">
    <w:name w:val="Pa11"/>
    <w:basedOn w:val="Normal"/>
    <w:next w:val="Normal"/>
    <w:qFormat/>
    <w:rsid w:val="00273158"/>
    <w:pPr>
      <w:spacing w:after="0" w:line="240" w:lineRule="auto"/>
    </w:pPr>
  </w:style>
  <w:style w:type="paragraph" w:customStyle="1" w:styleId="Brief-Card">
    <w:name w:val="Brief - Card"/>
    <w:basedOn w:val="Normal"/>
    <w:next w:val="Pa11"/>
    <w:qFormat/>
    <w:rsid w:val="00273158"/>
    <w:pPr>
      <w:spacing w:after="0" w:line="240" w:lineRule="auto"/>
    </w:pPr>
  </w:style>
  <w:style w:type="paragraph" w:customStyle="1" w:styleId="Normal3">
    <w:name w:val="Normal+3"/>
    <w:basedOn w:val="Normal"/>
    <w:next w:val="Normal"/>
    <w:qFormat/>
    <w:rsid w:val="00273158"/>
    <w:pPr>
      <w:spacing w:after="0" w:line="240" w:lineRule="auto"/>
    </w:pPr>
  </w:style>
  <w:style w:type="paragraph" w:customStyle="1" w:styleId="Normal11">
    <w:name w:val="Normal+1"/>
    <w:basedOn w:val="Normal"/>
    <w:next w:val="Normal"/>
    <w:qFormat/>
    <w:rsid w:val="00273158"/>
    <w:pPr>
      <w:spacing w:after="0" w:line="240" w:lineRule="auto"/>
    </w:pPr>
  </w:style>
  <w:style w:type="paragraph" w:customStyle="1" w:styleId="Heading230">
    <w:name w:val="Heading 2+3"/>
    <w:basedOn w:val="Normal"/>
    <w:next w:val="Normal"/>
    <w:qFormat/>
    <w:rsid w:val="00273158"/>
    <w:pPr>
      <w:spacing w:after="0" w:line="240" w:lineRule="auto"/>
    </w:pPr>
  </w:style>
  <w:style w:type="paragraph" w:customStyle="1" w:styleId="Normal5">
    <w:name w:val="Normal+5"/>
    <w:basedOn w:val="Normal"/>
    <w:qFormat/>
    <w:rsid w:val="00273158"/>
    <w:pPr>
      <w:spacing w:after="0" w:line="240" w:lineRule="auto"/>
    </w:pPr>
  </w:style>
  <w:style w:type="paragraph" w:customStyle="1" w:styleId="Cover1">
    <w:name w:val="Cover 1"/>
    <w:basedOn w:val="Normal"/>
    <w:next w:val="Normal"/>
    <w:qFormat/>
    <w:rsid w:val="00273158"/>
    <w:pPr>
      <w:spacing w:after="0" w:line="240" w:lineRule="auto"/>
    </w:pPr>
  </w:style>
  <w:style w:type="paragraph" w:customStyle="1" w:styleId="Cover2">
    <w:name w:val="Cover 2"/>
    <w:basedOn w:val="Normal"/>
    <w:next w:val="Normal"/>
    <w:qFormat/>
    <w:rsid w:val="00273158"/>
    <w:pPr>
      <w:spacing w:after="0" w:line="240" w:lineRule="auto"/>
    </w:pPr>
  </w:style>
  <w:style w:type="paragraph" w:customStyle="1" w:styleId="CM30">
    <w:name w:val="CM30"/>
    <w:basedOn w:val="Normal"/>
    <w:qFormat/>
    <w:rsid w:val="00273158"/>
    <w:pPr>
      <w:spacing w:after="0" w:line="240" w:lineRule="auto"/>
    </w:pPr>
  </w:style>
  <w:style w:type="paragraph" w:customStyle="1" w:styleId="CM28">
    <w:name w:val="CM28"/>
    <w:basedOn w:val="Normal"/>
    <w:qFormat/>
    <w:rsid w:val="00273158"/>
    <w:pPr>
      <w:spacing w:after="0" w:line="240" w:lineRule="auto"/>
    </w:pPr>
  </w:style>
  <w:style w:type="paragraph" w:customStyle="1" w:styleId="CM8">
    <w:name w:val="CM8"/>
    <w:basedOn w:val="Normal"/>
    <w:qFormat/>
    <w:rsid w:val="00273158"/>
    <w:pPr>
      <w:spacing w:after="0" w:line="240" w:lineRule="auto"/>
    </w:pPr>
  </w:style>
  <w:style w:type="paragraph" w:customStyle="1" w:styleId="DoubleUnderlined">
    <w:name w:val="Double Underlined"/>
    <w:basedOn w:val="Heading2"/>
    <w:next w:val="StyleUnderliningTimesNewRomanBoldNounderlineKernat161"/>
    <w:autoRedefine/>
    <w:qFormat/>
    <w:rsid w:val="00273158"/>
    <w:pPr>
      <w:spacing w:before="480" w:line="240" w:lineRule="auto"/>
    </w:pPr>
  </w:style>
  <w:style w:type="paragraph" w:customStyle="1" w:styleId="IndexFixer">
    <w:name w:val="Index Fixer"/>
    <w:basedOn w:val="Heading1"/>
    <w:next w:val="StyleBoldUnderliningKernat16pt"/>
    <w:qFormat/>
    <w:rsid w:val="00273158"/>
    <w:pPr>
      <w:spacing w:before="480" w:line="240" w:lineRule="auto"/>
    </w:pPr>
  </w:style>
  <w:style w:type="paragraph" w:customStyle="1" w:styleId="boldy">
    <w:name w:val="boldy"/>
    <w:basedOn w:val="Heading2"/>
    <w:next w:val="Card1"/>
    <w:qFormat/>
    <w:rsid w:val="00273158"/>
    <w:pPr>
      <w:spacing w:before="480" w:line="240" w:lineRule="auto"/>
    </w:pPr>
  </w:style>
  <w:style w:type="paragraph" w:customStyle="1" w:styleId="StyleLeft025Right025TopSinglesolidlineAuto">
    <w:name w:val="Style Left:  0.25&quot; Right:  0.25&quot; Top: (Single solid line Auto  ..."/>
    <w:basedOn w:val="Normal"/>
    <w:next w:val="boldy"/>
    <w:qFormat/>
    <w:rsid w:val="00273158"/>
    <w:pPr>
      <w:spacing w:after="0" w:line="240" w:lineRule="auto"/>
    </w:pPr>
  </w:style>
  <w:style w:type="paragraph" w:customStyle="1" w:styleId="TxBr6p1">
    <w:name w:val="TxBr_6p1"/>
    <w:basedOn w:val="Normal"/>
    <w:next w:val="Cite21"/>
    <w:qFormat/>
    <w:rsid w:val="00273158"/>
    <w:pPr>
      <w:spacing w:after="0" w:line="240" w:lineRule="auto"/>
    </w:pPr>
  </w:style>
  <w:style w:type="paragraph" w:customStyle="1" w:styleId="PageHeader-Underline18pt">
    <w:name w:val="Page Header - Underline 18 pt"/>
    <w:next w:val="TxBr6p1"/>
    <w:qFormat/>
    <w:rsid w:val="00273158"/>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273158"/>
    <w:pPr>
      <w:spacing w:after="0" w:line="240" w:lineRule="auto"/>
    </w:pPr>
  </w:style>
  <w:style w:type="paragraph" w:customStyle="1" w:styleId="ArgumentTags">
    <w:name w:val="Argument Tags"/>
    <w:basedOn w:val="Heading2"/>
    <w:next w:val="cardCharCharCharCharCharCharCharCharCharCharCharCharCharCharChar"/>
    <w:qFormat/>
    <w:rsid w:val="00273158"/>
    <w:pPr>
      <w:spacing w:before="480" w:line="240" w:lineRule="auto"/>
    </w:pPr>
  </w:style>
  <w:style w:type="paragraph" w:customStyle="1" w:styleId="subhead">
    <w:name w:val="subhead"/>
    <w:basedOn w:val="Normal"/>
    <w:qFormat/>
    <w:rsid w:val="00273158"/>
    <w:pPr>
      <w:spacing w:after="0" w:line="240" w:lineRule="auto"/>
    </w:pPr>
  </w:style>
  <w:style w:type="paragraph" w:customStyle="1" w:styleId="Card1">
    <w:name w:val="Card1"/>
    <w:next w:val="TimesNewRoman12"/>
    <w:qFormat/>
    <w:rsid w:val="00273158"/>
    <w:pPr>
      <w:spacing w:after="200" w:line="276" w:lineRule="auto"/>
    </w:pPr>
  </w:style>
  <w:style w:type="paragraph" w:customStyle="1" w:styleId="Cite21">
    <w:name w:val="Cite2"/>
    <w:next w:val="htmlbody"/>
    <w:qFormat/>
    <w:rsid w:val="00273158"/>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273158"/>
    <w:pPr>
      <w:spacing w:after="0" w:line="240" w:lineRule="auto"/>
    </w:pPr>
  </w:style>
  <w:style w:type="paragraph" w:customStyle="1" w:styleId="articletext">
    <w:name w:val="articletext"/>
    <w:basedOn w:val="Normal"/>
    <w:next w:val="story-headline"/>
    <w:qFormat/>
    <w:rsid w:val="00273158"/>
    <w:pPr>
      <w:spacing w:after="0" w:line="240" w:lineRule="auto"/>
    </w:pPr>
  </w:style>
  <w:style w:type="paragraph" w:customStyle="1" w:styleId="Normalization">
    <w:name w:val="Normalization"/>
    <w:basedOn w:val="Normal"/>
    <w:next w:val="articletext"/>
    <w:qFormat/>
    <w:rsid w:val="00273158"/>
    <w:pPr>
      <w:spacing w:after="0" w:line="240" w:lineRule="auto"/>
    </w:pPr>
  </w:style>
  <w:style w:type="paragraph" w:customStyle="1" w:styleId="cardtextsmall">
    <w:name w:val="card text small"/>
    <w:basedOn w:val="Normal"/>
    <w:next w:val="story-body"/>
    <w:qFormat/>
    <w:rsid w:val="00273158"/>
    <w:pPr>
      <w:spacing w:after="0" w:line="240" w:lineRule="auto"/>
    </w:pPr>
  </w:style>
  <w:style w:type="paragraph" w:customStyle="1" w:styleId="listlevel1">
    <w:name w:val="list level 1"/>
    <w:basedOn w:val="Normal"/>
    <w:next w:val="cardtextsmall"/>
    <w:qFormat/>
    <w:rsid w:val="00273158"/>
    <w:pPr>
      <w:spacing w:after="0" w:line="240" w:lineRule="auto"/>
    </w:pPr>
  </w:style>
  <w:style w:type="paragraph" w:customStyle="1" w:styleId="CaseListNormal">
    <w:name w:val="Case List Normal"/>
    <w:basedOn w:val="Normal"/>
    <w:next w:val="story-dateline"/>
    <w:qFormat/>
    <w:rsid w:val="00273158"/>
    <w:pPr>
      <w:spacing w:after="0" w:line="240" w:lineRule="auto"/>
    </w:pPr>
  </w:style>
  <w:style w:type="paragraph" w:customStyle="1" w:styleId="listlevel2">
    <w:name w:val="list level 2"/>
    <w:basedOn w:val="Normal"/>
    <w:next w:val="CaseListNormal"/>
    <w:qFormat/>
    <w:rsid w:val="00273158"/>
    <w:pPr>
      <w:spacing w:after="0" w:line="240" w:lineRule="auto"/>
    </w:pPr>
  </w:style>
  <w:style w:type="paragraph" w:customStyle="1" w:styleId="listlevel3">
    <w:name w:val="list level 3"/>
    <w:basedOn w:val="CaseListNormal"/>
    <w:next w:val="Body"/>
    <w:qFormat/>
    <w:rsid w:val="00273158"/>
  </w:style>
  <w:style w:type="paragraph" w:customStyle="1" w:styleId="PageNumber1">
    <w:name w:val="Page Number1"/>
    <w:basedOn w:val="Normal"/>
    <w:next w:val="Normal"/>
    <w:qFormat/>
    <w:rsid w:val="00273158"/>
    <w:pPr>
      <w:spacing w:after="0" w:line="240" w:lineRule="auto"/>
    </w:pPr>
  </w:style>
  <w:style w:type="paragraph" w:customStyle="1" w:styleId="TimesNewRoman12">
    <w:name w:val="TimesNewRoman12"/>
    <w:next w:val="tagCharChar1Char"/>
    <w:qFormat/>
    <w:rsid w:val="00273158"/>
    <w:pPr>
      <w:spacing w:after="200" w:line="276" w:lineRule="auto"/>
    </w:pPr>
  </w:style>
  <w:style w:type="paragraph" w:customStyle="1" w:styleId="htmlbody">
    <w:name w:val="htmlbody"/>
    <w:basedOn w:val="Normal"/>
    <w:next w:val="OmniPage1"/>
    <w:qFormat/>
    <w:rsid w:val="00273158"/>
    <w:pPr>
      <w:spacing w:after="0" w:line="240" w:lineRule="auto"/>
    </w:pPr>
  </w:style>
  <w:style w:type="paragraph" w:customStyle="1" w:styleId="textChar">
    <w:name w:val="text Char"/>
    <w:basedOn w:val="Normal"/>
    <w:next w:val="TitlePageCenter"/>
    <w:autoRedefine/>
    <w:qFormat/>
    <w:rsid w:val="00273158"/>
    <w:pPr>
      <w:spacing w:after="0" w:line="240" w:lineRule="auto"/>
    </w:pPr>
  </w:style>
  <w:style w:type="paragraph" w:customStyle="1" w:styleId="story-headline">
    <w:name w:val="story-headline"/>
    <w:basedOn w:val="Normal"/>
    <w:next w:val="ProjectTitleLine"/>
    <w:qFormat/>
    <w:rsid w:val="00273158"/>
    <w:pPr>
      <w:spacing w:after="0" w:line="240" w:lineRule="auto"/>
    </w:pPr>
  </w:style>
  <w:style w:type="paragraph" w:customStyle="1" w:styleId="story-dateline">
    <w:name w:val="story-dateline"/>
    <w:basedOn w:val="Normal"/>
    <w:next w:val="cardChar1Char"/>
    <w:qFormat/>
    <w:rsid w:val="00273158"/>
    <w:pPr>
      <w:spacing w:after="0" w:line="240" w:lineRule="auto"/>
    </w:pPr>
  </w:style>
  <w:style w:type="paragraph" w:customStyle="1" w:styleId="Corpotesto">
    <w:name w:val="Corpo testo"/>
    <w:basedOn w:val="Normal"/>
    <w:next w:val="CM44"/>
    <w:qFormat/>
    <w:rsid w:val="00273158"/>
    <w:pPr>
      <w:spacing w:after="0" w:line="240" w:lineRule="auto"/>
    </w:pPr>
  </w:style>
  <w:style w:type="paragraph" w:customStyle="1" w:styleId="3text">
    <w:name w:val="3text"/>
    <w:basedOn w:val="Normal"/>
    <w:next w:val="Corpotesto"/>
    <w:qFormat/>
    <w:rsid w:val="00273158"/>
    <w:pPr>
      <w:spacing w:after="0" w:line="240" w:lineRule="auto"/>
    </w:pPr>
  </w:style>
  <w:style w:type="paragraph" w:customStyle="1" w:styleId="tagCharChar1Char">
    <w:name w:val="tag Char Char1 Char"/>
    <w:qFormat/>
    <w:rsid w:val="00273158"/>
    <w:pPr>
      <w:spacing w:after="200" w:line="276" w:lineRule="auto"/>
    </w:pPr>
  </w:style>
  <w:style w:type="paragraph" w:customStyle="1" w:styleId="OmniPage1">
    <w:name w:val="OmniPage #1"/>
    <w:basedOn w:val="Normal"/>
    <w:next w:val="StrikeThrough"/>
    <w:qFormat/>
    <w:rsid w:val="00273158"/>
    <w:pPr>
      <w:spacing w:after="0" w:line="240" w:lineRule="auto"/>
    </w:pPr>
  </w:style>
  <w:style w:type="paragraph" w:customStyle="1" w:styleId="TitlePageCenter">
    <w:name w:val="Title Page Center"/>
    <w:basedOn w:val="Normal"/>
    <w:next w:val="textbodyblack"/>
    <w:autoRedefine/>
    <w:qFormat/>
    <w:rsid w:val="00273158"/>
    <w:pPr>
      <w:spacing w:after="0" w:line="240" w:lineRule="auto"/>
    </w:pPr>
  </w:style>
  <w:style w:type="paragraph" w:customStyle="1" w:styleId="ProjectTitleLine">
    <w:name w:val="Project Title Line"/>
    <w:basedOn w:val="Normal"/>
    <w:next w:val="Normal"/>
    <w:autoRedefine/>
    <w:qFormat/>
    <w:rsid w:val="00273158"/>
    <w:pPr>
      <w:spacing w:after="0" w:line="240" w:lineRule="auto"/>
    </w:pPr>
  </w:style>
  <w:style w:type="paragraph" w:customStyle="1" w:styleId="cardChar1Char">
    <w:name w:val="card Char1 Char"/>
    <w:basedOn w:val="Normal"/>
    <w:next w:val="StyleLeft02"/>
    <w:qFormat/>
    <w:rsid w:val="00273158"/>
    <w:pPr>
      <w:spacing w:after="0" w:line="240" w:lineRule="auto"/>
    </w:pPr>
  </w:style>
  <w:style w:type="paragraph" w:customStyle="1" w:styleId="CM12">
    <w:name w:val="CM12"/>
    <w:basedOn w:val="Normal"/>
    <w:qFormat/>
    <w:rsid w:val="00273158"/>
    <w:pPr>
      <w:spacing w:after="0" w:line="240" w:lineRule="auto"/>
    </w:pPr>
  </w:style>
  <w:style w:type="paragraph" w:customStyle="1" w:styleId="TextofCards">
    <w:name w:val="Text of Cards"/>
    <w:basedOn w:val="Normal"/>
    <w:next w:val="CM12"/>
    <w:qFormat/>
    <w:rsid w:val="00273158"/>
    <w:pPr>
      <w:spacing w:after="0" w:line="240" w:lineRule="auto"/>
    </w:pPr>
  </w:style>
  <w:style w:type="paragraph" w:customStyle="1" w:styleId="CM44">
    <w:name w:val="CM44"/>
    <w:basedOn w:val="Normal"/>
    <w:qFormat/>
    <w:rsid w:val="00273158"/>
    <w:pPr>
      <w:spacing w:after="0" w:line="240" w:lineRule="auto"/>
    </w:pPr>
  </w:style>
  <w:style w:type="paragraph" w:customStyle="1" w:styleId="StrikeThrough">
    <w:name w:val="Strike Through"/>
    <w:basedOn w:val="Normal"/>
    <w:next w:val="Normal"/>
    <w:qFormat/>
    <w:rsid w:val="00273158"/>
    <w:pPr>
      <w:spacing w:after="0" w:line="240" w:lineRule="auto"/>
    </w:pPr>
  </w:style>
  <w:style w:type="paragraph" w:customStyle="1" w:styleId="textbodyblack">
    <w:name w:val="textbodyblack"/>
    <w:basedOn w:val="Normal"/>
    <w:next w:val="Pa5"/>
    <w:qFormat/>
    <w:rsid w:val="00273158"/>
    <w:pPr>
      <w:spacing w:after="0" w:line="240" w:lineRule="auto"/>
    </w:pPr>
  </w:style>
  <w:style w:type="paragraph" w:customStyle="1" w:styleId="TitlePageBy">
    <w:name w:val="Title Page By"/>
    <w:basedOn w:val="textbodyblack"/>
    <w:next w:val="Normal"/>
    <w:autoRedefine/>
    <w:qFormat/>
    <w:rsid w:val="00273158"/>
  </w:style>
  <w:style w:type="paragraph" w:customStyle="1" w:styleId="CiteCorrected">
    <w:name w:val="Cite Corrected"/>
    <w:basedOn w:val="Normal"/>
    <w:next w:val="tagline1"/>
    <w:qFormat/>
    <w:rsid w:val="00273158"/>
    <w:pPr>
      <w:spacing w:after="0" w:line="240" w:lineRule="auto"/>
    </w:pPr>
  </w:style>
  <w:style w:type="paragraph" w:customStyle="1" w:styleId="NormalVerdana">
    <w:name w:val="Normal + Verdana"/>
    <w:aliases w:val="White,Normal + Arial,10 pt"/>
    <w:basedOn w:val="Normal"/>
    <w:next w:val="CiteCorrected"/>
    <w:qFormat/>
    <w:rsid w:val="00273158"/>
    <w:pPr>
      <w:spacing w:after="0" w:line="240" w:lineRule="auto"/>
    </w:pPr>
  </w:style>
  <w:style w:type="paragraph" w:customStyle="1" w:styleId="StyleLeft02">
    <w:name w:val="Style Left:  0.2&quot;"/>
    <w:basedOn w:val="Normal"/>
    <w:next w:val="Block1"/>
    <w:qFormat/>
    <w:rsid w:val="00273158"/>
    <w:pPr>
      <w:spacing w:after="0" w:line="240" w:lineRule="auto"/>
    </w:pPr>
  </w:style>
  <w:style w:type="paragraph" w:customStyle="1" w:styleId="Pa5">
    <w:name w:val="Pa5"/>
    <w:basedOn w:val="Normal"/>
    <w:uiPriority w:val="99"/>
    <w:qFormat/>
    <w:rsid w:val="00273158"/>
    <w:pPr>
      <w:spacing w:after="0" w:line="240" w:lineRule="auto"/>
    </w:pPr>
  </w:style>
  <w:style w:type="paragraph" w:customStyle="1" w:styleId="tagline1">
    <w:name w:val="tagline"/>
    <w:basedOn w:val="Normal"/>
    <w:next w:val="cardCharCharCharCharChar"/>
    <w:qFormat/>
    <w:rsid w:val="00273158"/>
    <w:pPr>
      <w:spacing w:after="0" w:line="240" w:lineRule="auto"/>
    </w:pPr>
  </w:style>
  <w:style w:type="paragraph" w:customStyle="1" w:styleId="Block1">
    <w:name w:val="Block1"/>
    <w:basedOn w:val="Normal"/>
    <w:next w:val="Normal"/>
    <w:uiPriority w:val="3"/>
    <w:qFormat/>
    <w:rsid w:val="00273158"/>
    <w:pPr>
      <w:spacing w:after="0" w:line="240" w:lineRule="auto"/>
    </w:pPr>
  </w:style>
  <w:style w:type="paragraph" w:customStyle="1" w:styleId="Hat1">
    <w:name w:val="Hat1"/>
    <w:basedOn w:val="Normal"/>
    <w:next w:val="Normal"/>
    <w:uiPriority w:val="2"/>
    <w:qFormat/>
    <w:rsid w:val="00273158"/>
    <w:pPr>
      <w:spacing w:after="0" w:line="240" w:lineRule="auto"/>
    </w:pPr>
  </w:style>
  <w:style w:type="paragraph" w:customStyle="1" w:styleId="post-subtitle">
    <w:name w:val="post-subtitle"/>
    <w:basedOn w:val="Normal"/>
    <w:qFormat/>
    <w:rsid w:val="00273158"/>
    <w:pPr>
      <w:spacing w:after="0" w:line="240" w:lineRule="auto"/>
    </w:pPr>
  </w:style>
  <w:style w:type="paragraph" w:customStyle="1" w:styleId="Pa6">
    <w:name w:val="Pa6"/>
    <w:basedOn w:val="Normal"/>
    <w:qFormat/>
    <w:rsid w:val="00273158"/>
    <w:pPr>
      <w:spacing w:after="0" w:line="240" w:lineRule="auto"/>
    </w:pPr>
  </w:style>
  <w:style w:type="paragraph" w:customStyle="1" w:styleId="NormalWeb3">
    <w:name w:val="Normal (Web)3"/>
    <w:basedOn w:val="Normal"/>
    <w:next w:val="CardTagCharChar"/>
    <w:qFormat/>
    <w:rsid w:val="00273158"/>
    <w:pPr>
      <w:spacing w:after="0" w:line="240" w:lineRule="auto"/>
    </w:pPr>
  </w:style>
  <w:style w:type="paragraph" w:customStyle="1" w:styleId="noindent0">
    <w:name w:val="no_indent"/>
    <w:basedOn w:val="Normal"/>
    <w:next w:val="NormalWeb3"/>
    <w:qFormat/>
    <w:rsid w:val="00273158"/>
    <w:pPr>
      <w:spacing w:after="0" w:line="240" w:lineRule="auto"/>
    </w:pPr>
  </w:style>
  <w:style w:type="paragraph" w:customStyle="1" w:styleId="cardCharCharCharCharChar">
    <w:name w:val="card Char Char Char Char Char"/>
    <w:basedOn w:val="Normal"/>
    <w:next w:val="fixed"/>
    <w:qFormat/>
    <w:rsid w:val="00273158"/>
    <w:pPr>
      <w:spacing w:after="0" w:line="240" w:lineRule="auto"/>
    </w:pPr>
  </w:style>
  <w:style w:type="paragraph" w:customStyle="1" w:styleId="TOCHeading1">
    <w:name w:val="TOC Heading1"/>
    <w:basedOn w:val="Heading1"/>
    <w:next w:val="Normal"/>
    <w:uiPriority w:val="39"/>
    <w:qFormat/>
    <w:rsid w:val="00273158"/>
    <w:pPr>
      <w:spacing w:before="480" w:line="240" w:lineRule="auto"/>
    </w:pPr>
  </w:style>
  <w:style w:type="paragraph" w:customStyle="1" w:styleId="HeaderFooter">
    <w:name w:val="Header &amp; Footer"/>
    <w:next w:val="ExecutiveSummarytext"/>
    <w:qFormat/>
    <w:rsid w:val="00273158"/>
    <w:pPr>
      <w:spacing w:after="200" w:line="276" w:lineRule="auto"/>
    </w:pPr>
  </w:style>
  <w:style w:type="paragraph" w:customStyle="1" w:styleId="NoteLevel11">
    <w:name w:val="Note Level 11"/>
    <w:basedOn w:val="Normal"/>
    <w:next w:val="HeaderFooter"/>
    <w:uiPriority w:val="99"/>
    <w:qFormat/>
    <w:rsid w:val="00273158"/>
    <w:pPr>
      <w:spacing w:after="0" w:line="240" w:lineRule="auto"/>
    </w:pPr>
  </w:style>
  <w:style w:type="paragraph" w:customStyle="1" w:styleId="CardTextUnderlined">
    <w:name w:val="Card Text Underlined"/>
    <w:basedOn w:val="Normal"/>
    <w:next w:val="NormalUnderline"/>
    <w:qFormat/>
    <w:rsid w:val="00273158"/>
    <w:pPr>
      <w:spacing w:after="0" w:line="240" w:lineRule="auto"/>
    </w:pPr>
  </w:style>
  <w:style w:type="paragraph" w:customStyle="1" w:styleId="ReallySamllText">
    <w:name w:val="ReallySamllText"/>
    <w:basedOn w:val="Normal"/>
    <w:next w:val="CardTextUnderlined"/>
    <w:autoRedefine/>
    <w:qFormat/>
    <w:rsid w:val="00273158"/>
    <w:pPr>
      <w:spacing w:after="0" w:line="240" w:lineRule="auto"/>
    </w:pPr>
  </w:style>
  <w:style w:type="paragraph" w:customStyle="1" w:styleId="HeaderDebate">
    <w:name w:val="Header Debate"/>
    <w:basedOn w:val="Normal"/>
    <w:next w:val="byline1"/>
    <w:qFormat/>
    <w:rsid w:val="00273158"/>
    <w:pPr>
      <w:spacing w:after="0" w:line="240" w:lineRule="auto"/>
    </w:pPr>
  </w:style>
  <w:style w:type="paragraph" w:customStyle="1" w:styleId="Card6pt">
    <w:name w:val="Card 6pt"/>
    <w:basedOn w:val="Normal"/>
    <w:next w:val="HeaderDebate"/>
    <w:qFormat/>
    <w:rsid w:val="00273158"/>
    <w:pPr>
      <w:spacing w:after="0" w:line="240" w:lineRule="auto"/>
    </w:pPr>
  </w:style>
  <w:style w:type="paragraph" w:customStyle="1" w:styleId="CardTagCharChar">
    <w:name w:val="Card Tag Char Char"/>
    <w:basedOn w:val="Normal"/>
    <w:next w:val="NoteLevel31"/>
    <w:qFormat/>
    <w:rsid w:val="00273158"/>
    <w:pPr>
      <w:spacing w:after="0" w:line="240" w:lineRule="auto"/>
    </w:pPr>
  </w:style>
  <w:style w:type="paragraph" w:customStyle="1" w:styleId="fixed">
    <w:name w:val="fixed"/>
    <w:basedOn w:val="Normal"/>
    <w:next w:val="NoteLevel41"/>
    <w:qFormat/>
    <w:rsid w:val="00273158"/>
    <w:pPr>
      <w:spacing w:after="0" w:line="240" w:lineRule="auto"/>
    </w:pPr>
  </w:style>
  <w:style w:type="paragraph" w:customStyle="1" w:styleId="textonormal">
    <w:name w:val="textonormal"/>
    <w:basedOn w:val="Normal"/>
    <w:next w:val="NoteLevel51"/>
    <w:qFormat/>
    <w:rsid w:val="00273158"/>
    <w:pPr>
      <w:spacing w:after="0" w:line="240" w:lineRule="auto"/>
    </w:pPr>
  </w:style>
  <w:style w:type="paragraph" w:customStyle="1" w:styleId="TagCiteChar1">
    <w:name w:val="Tag / Cite Char"/>
    <w:basedOn w:val="Normal"/>
    <w:next w:val="textonormal"/>
    <w:qFormat/>
    <w:rsid w:val="00273158"/>
    <w:pPr>
      <w:spacing w:after="0" w:line="240" w:lineRule="auto"/>
    </w:pPr>
  </w:style>
  <w:style w:type="paragraph" w:customStyle="1" w:styleId="PageNumber2">
    <w:name w:val="Page Number2"/>
    <w:basedOn w:val="Normal"/>
    <w:next w:val="Normal"/>
    <w:qFormat/>
    <w:rsid w:val="00273158"/>
    <w:pPr>
      <w:spacing w:after="0" w:line="240" w:lineRule="auto"/>
    </w:pPr>
  </w:style>
  <w:style w:type="paragraph" w:customStyle="1" w:styleId="ExecutiveSummarytext">
    <w:name w:val="Executive Summary text"/>
    <w:basedOn w:val="Normal"/>
    <w:next w:val="Normal"/>
    <w:qFormat/>
    <w:rsid w:val="00273158"/>
    <w:pPr>
      <w:spacing w:after="0" w:line="240" w:lineRule="auto"/>
    </w:pPr>
  </w:style>
  <w:style w:type="paragraph" w:customStyle="1" w:styleId="CardTextSmall0">
    <w:name w:val="Card Text Small"/>
    <w:basedOn w:val="Normal"/>
    <w:qFormat/>
    <w:rsid w:val="00273158"/>
    <w:pPr>
      <w:spacing w:after="0" w:line="240" w:lineRule="auto"/>
    </w:pPr>
  </w:style>
  <w:style w:type="paragraph" w:customStyle="1" w:styleId="NormalUnderline">
    <w:name w:val="Normal Underline"/>
    <w:basedOn w:val="Normal"/>
    <w:next w:val="NoteLevel91"/>
    <w:qFormat/>
    <w:rsid w:val="00273158"/>
    <w:pPr>
      <w:spacing w:after="0" w:line="240" w:lineRule="auto"/>
    </w:pPr>
  </w:style>
  <w:style w:type="paragraph" w:customStyle="1" w:styleId="byline1">
    <w:name w:val="byline1"/>
    <w:basedOn w:val="Normal"/>
    <w:qFormat/>
    <w:rsid w:val="00273158"/>
    <w:pPr>
      <w:spacing w:after="0" w:line="240" w:lineRule="auto"/>
    </w:pPr>
  </w:style>
  <w:style w:type="paragraph" w:customStyle="1" w:styleId="PlaceholderText1">
    <w:name w:val="Placeholder Text1"/>
    <w:basedOn w:val="Normal"/>
    <w:next w:val="ImportantText"/>
    <w:qFormat/>
    <w:rsid w:val="00273158"/>
    <w:pPr>
      <w:spacing w:after="0" w:line="240" w:lineRule="auto"/>
    </w:pPr>
  </w:style>
  <w:style w:type="paragraph" w:customStyle="1" w:styleId="NormalWeb1">
    <w:name w:val="Normal (Web)1"/>
    <w:basedOn w:val="Normal"/>
    <w:next w:val="PlaceholderText1"/>
    <w:qFormat/>
    <w:rsid w:val="00273158"/>
    <w:pPr>
      <w:spacing w:after="0" w:line="240" w:lineRule="auto"/>
    </w:pPr>
  </w:style>
  <w:style w:type="paragraph" w:customStyle="1" w:styleId="NoteLevel31">
    <w:name w:val="Note Level 31"/>
    <w:basedOn w:val="Normal"/>
    <w:qFormat/>
    <w:rsid w:val="00273158"/>
    <w:pPr>
      <w:spacing w:after="0" w:line="240" w:lineRule="auto"/>
    </w:pPr>
  </w:style>
  <w:style w:type="paragraph" w:customStyle="1" w:styleId="NoteLevel41">
    <w:name w:val="Note Level 41"/>
    <w:basedOn w:val="Normal"/>
    <w:next w:val="StyleBodyText11ptBlackUnderline"/>
    <w:qFormat/>
    <w:rsid w:val="00273158"/>
    <w:pPr>
      <w:spacing w:after="0" w:line="240" w:lineRule="auto"/>
    </w:pPr>
  </w:style>
  <w:style w:type="paragraph" w:customStyle="1" w:styleId="NoteLevel51">
    <w:name w:val="Note Level 51"/>
    <w:basedOn w:val="Normal"/>
    <w:qFormat/>
    <w:rsid w:val="00273158"/>
    <w:pPr>
      <w:spacing w:after="0" w:line="240" w:lineRule="auto"/>
    </w:pPr>
  </w:style>
  <w:style w:type="paragraph" w:customStyle="1" w:styleId="NoteLevel61">
    <w:name w:val="Note Level 61"/>
    <w:basedOn w:val="Normal"/>
    <w:next w:val="StyleBodyText11ptBoldBlack"/>
    <w:qFormat/>
    <w:rsid w:val="00273158"/>
    <w:pPr>
      <w:spacing w:after="0" w:line="240" w:lineRule="auto"/>
    </w:pPr>
  </w:style>
  <w:style w:type="paragraph" w:customStyle="1" w:styleId="Subtitle1">
    <w:name w:val="Subtitle1"/>
    <w:basedOn w:val="Normal"/>
    <w:next w:val="NoteLevel61"/>
    <w:qFormat/>
    <w:rsid w:val="00273158"/>
    <w:pPr>
      <w:spacing w:after="0" w:line="240" w:lineRule="auto"/>
    </w:pPr>
  </w:style>
  <w:style w:type="paragraph" w:customStyle="1" w:styleId="NoteLevel91">
    <w:name w:val="Note Level 91"/>
    <w:basedOn w:val="Normal"/>
    <w:qFormat/>
    <w:rsid w:val="00273158"/>
    <w:pPr>
      <w:spacing w:after="0" w:line="240" w:lineRule="auto"/>
    </w:pPr>
  </w:style>
  <w:style w:type="paragraph" w:customStyle="1" w:styleId="ImportantText">
    <w:name w:val="Important Text"/>
    <w:basedOn w:val="Normal"/>
    <w:next w:val="Normal"/>
    <w:qFormat/>
    <w:rsid w:val="00273158"/>
    <w:pPr>
      <w:spacing w:after="0" w:line="240" w:lineRule="auto"/>
    </w:pPr>
  </w:style>
  <w:style w:type="paragraph" w:customStyle="1" w:styleId="StyleBodyText11ptBlackUnderline">
    <w:name w:val="Style Body Text + 11 pt Black Underline"/>
    <w:basedOn w:val="Normal"/>
    <w:next w:val="ListContents"/>
    <w:qFormat/>
    <w:rsid w:val="00273158"/>
    <w:pPr>
      <w:spacing w:after="0" w:line="240" w:lineRule="auto"/>
    </w:pPr>
  </w:style>
  <w:style w:type="paragraph" w:customStyle="1" w:styleId="StyleBodyText11ptBoldBlack">
    <w:name w:val="Style Body Text + 11 pt Bold Black"/>
    <w:basedOn w:val="Normal"/>
    <w:next w:val="StyleListContents11ptCustomColorRGB353132Underline"/>
    <w:qFormat/>
    <w:rsid w:val="00273158"/>
    <w:pPr>
      <w:spacing w:after="0" w:line="240" w:lineRule="auto"/>
    </w:pPr>
  </w:style>
  <w:style w:type="paragraph" w:customStyle="1" w:styleId="NoteLevel71">
    <w:name w:val="Note Level 71"/>
    <w:basedOn w:val="Normal"/>
    <w:qFormat/>
    <w:rsid w:val="00273158"/>
    <w:pPr>
      <w:spacing w:after="0" w:line="240" w:lineRule="auto"/>
    </w:pPr>
  </w:style>
  <w:style w:type="paragraph" w:customStyle="1" w:styleId="StyletinyBold">
    <w:name w:val="Style tiny + Bold"/>
    <w:basedOn w:val="TagF3"/>
    <w:qFormat/>
    <w:rsid w:val="00273158"/>
  </w:style>
  <w:style w:type="paragraph" w:customStyle="1" w:styleId="NoteLevel81">
    <w:name w:val="Note Level 81"/>
    <w:basedOn w:val="Normal"/>
    <w:next w:val="StyletinyBold"/>
    <w:qFormat/>
    <w:rsid w:val="00273158"/>
    <w:pPr>
      <w:spacing w:after="0" w:line="240" w:lineRule="auto"/>
    </w:pPr>
  </w:style>
  <w:style w:type="paragraph" w:customStyle="1" w:styleId="ListContents">
    <w:name w:val="List Contents"/>
    <w:basedOn w:val="Normal"/>
    <w:next w:val="Ununderlined"/>
    <w:qFormat/>
    <w:rsid w:val="00273158"/>
    <w:pPr>
      <w:spacing w:after="0" w:line="240" w:lineRule="auto"/>
    </w:pPr>
  </w:style>
  <w:style w:type="paragraph" w:customStyle="1" w:styleId="StyleListContents11ptCustomColorRGB353132Underline">
    <w:name w:val="Style List Contents + 11 pt Custom Color(RGB(353132)) Underline"/>
    <w:basedOn w:val="Ununderlined"/>
    <w:qFormat/>
    <w:rsid w:val="00273158"/>
  </w:style>
  <w:style w:type="paragraph" w:customStyle="1" w:styleId="Unimportant">
    <w:name w:val="Unimportant"/>
    <w:basedOn w:val="Normal"/>
    <w:next w:val="DebateCite"/>
    <w:qFormat/>
    <w:rsid w:val="00273158"/>
    <w:pPr>
      <w:spacing w:after="0" w:line="240" w:lineRule="auto"/>
    </w:pPr>
  </w:style>
  <w:style w:type="paragraph" w:customStyle="1" w:styleId="Normal2Bold">
    <w:name w:val="Normal2 + Bold"/>
    <w:basedOn w:val="Normal"/>
    <w:next w:val="Unimportant"/>
    <w:qFormat/>
    <w:rsid w:val="00273158"/>
    <w:pPr>
      <w:spacing w:after="0" w:line="240" w:lineRule="auto"/>
    </w:pPr>
  </w:style>
  <w:style w:type="paragraph" w:customStyle="1" w:styleId="Ununderlined">
    <w:name w:val="Ununderlined"/>
    <w:basedOn w:val="Normal"/>
    <w:next w:val="PreformattedText"/>
    <w:qFormat/>
    <w:rsid w:val="00273158"/>
    <w:pPr>
      <w:spacing w:after="0" w:line="240" w:lineRule="auto"/>
    </w:pPr>
  </w:style>
  <w:style w:type="paragraph" w:customStyle="1" w:styleId="StyleCards12ptThickunderline">
    <w:name w:val="Style Cards + 12 pt Thick underline"/>
    <w:basedOn w:val="Normal"/>
    <w:qFormat/>
    <w:rsid w:val="00273158"/>
    <w:pPr>
      <w:spacing w:after="0" w:line="240" w:lineRule="auto"/>
    </w:pPr>
  </w:style>
  <w:style w:type="paragraph" w:customStyle="1" w:styleId="DebateCite">
    <w:name w:val="Debate Cite"/>
    <w:basedOn w:val="Normal"/>
    <w:next w:val="Normaltag"/>
    <w:autoRedefine/>
    <w:qFormat/>
    <w:rsid w:val="00273158"/>
    <w:pPr>
      <w:spacing w:after="0" w:line="240" w:lineRule="auto"/>
    </w:pPr>
  </w:style>
  <w:style w:type="paragraph" w:customStyle="1" w:styleId="PreformattedText">
    <w:name w:val="Preformatted Text"/>
    <w:basedOn w:val="Normal"/>
    <w:next w:val="Cardnon-underlined"/>
    <w:qFormat/>
    <w:rsid w:val="00273158"/>
    <w:pPr>
      <w:spacing w:after="0" w:line="240" w:lineRule="auto"/>
    </w:pPr>
  </w:style>
  <w:style w:type="paragraph" w:customStyle="1" w:styleId="StyleHeading1Justified">
    <w:name w:val="Style Heading 1 + Justified"/>
    <w:basedOn w:val="Normal"/>
    <w:next w:val="Normal"/>
    <w:qFormat/>
    <w:rsid w:val="00273158"/>
    <w:pPr>
      <w:spacing w:after="0" w:line="240" w:lineRule="auto"/>
    </w:pPr>
  </w:style>
  <w:style w:type="paragraph" w:customStyle="1" w:styleId="textunderline0">
    <w:name w:val="text underline"/>
    <w:basedOn w:val="Normal"/>
    <w:next w:val="Heading4Cite"/>
    <w:autoRedefine/>
    <w:qFormat/>
    <w:rsid w:val="00273158"/>
    <w:pPr>
      <w:spacing w:after="0" w:line="240" w:lineRule="auto"/>
    </w:pPr>
  </w:style>
  <w:style w:type="paragraph" w:customStyle="1" w:styleId="DebateTag">
    <w:name w:val="Debate Tag"/>
    <w:basedOn w:val="Normal"/>
    <w:autoRedefine/>
    <w:qFormat/>
    <w:rsid w:val="00273158"/>
    <w:pPr>
      <w:spacing w:after="0" w:line="240" w:lineRule="auto"/>
    </w:pPr>
  </w:style>
  <w:style w:type="paragraph" w:customStyle="1" w:styleId="BlockTitle4">
    <w:name w:val="%Block Title"/>
    <w:basedOn w:val="Heading1"/>
    <w:next w:val="PageNumber4"/>
    <w:qFormat/>
    <w:rsid w:val="00273158"/>
    <w:pPr>
      <w:spacing w:before="480" w:line="240" w:lineRule="auto"/>
    </w:pPr>
  </w:style>
  <w:style w:type="paragraph" w:customStyle="1" w:styleId="MaggieTag">
    <w:name w:val="MaggieTag"/>
    <w:basedOn w:val="Heading2"/>
    <w:next w:val="BlockTitle4"/>
    <w:qFormat/>
    <w:rsid w:val="00273158"/>
    <w:pPr>
      <w:spacing w:before="480" w:line="240" w:lineRule="auto"/>
    </w:pPr>
  </w:style>
  <w:style w:type="paragraph" w:customStyle="1" w:styleId="DottedUnderline">
    <w:name w:val="DottedUnderline"/>
    <w:basedOn w:val="Normal"/>
    <w:qFormat/>
    <w:rsid w:val="00273158"/>
    <w:pPr>
      <w:spacing w:after="0" w:line="240" w:lineRule="auto"/>
    </w:pPr>
  </w:style>
  <w:style w:type="paragraph" w:customStyle="1" w:styleId="4">
    <w:name w:val="4"/>
    <w:basedOn w:val="Normal"/>
    <w:next w:val="DottedUnderline"/>
    <w:qFormat/>
    <w:rsid w:val="00273158"/>
    <w:pPr>
      <w:spacing w:after="0" w:line="240" w:lineRule="auto"/>
    </w:pPr>
  </w:style>
  <w:style w:type="paragraph" w:customStyle="1" w:styleId="PageNumber4">
    <w:name w:val="Page Number4"/>
    <w:basedOn w:val="Normal"/>
    <w:next w:val="Normal"/>
    <w:qFormat/>
    <w:rsid w:val="00273158"/>
    <w:pPr>
      <w:spacing w:after="0" w:line="240" w:lineRule="auto"/>
    </w:pPr>
  </w:style>
  <w:style w:type="character" w:customStyle="1" w:styleId="CARDChar">
    <w:name w:val="CARD Char"/>
    <w:link w:val="CARD0"/>
    <w:locked/>
    <w:rsid w:val="00273158"/>
    <w:rPr>
      <w:rFonts w:ascii="Calibri" w:hAnsi="Calibri" w:cs="Calibri"/>
      <w:sz w:val="16"/>
    </w:rPr>
  </w:style>
  <w:style w:type="paragraph" w:customStyle="1" w:styleId="PageNumber5">
    <w:name w:val="Page Number5"/>
    <w:basedOn w:val="Normal"/>
    <w:next w:val="Normal"/>
    <w:qFormat/>
    <w:rsid w:val="00273158"/>
    <w:pPr>
      <w:spacing w:after="0" w:line="240" w:lineRule="auto"/>
    </w:pPr>
  </w:style>
  <w:style w:type="paragraph" w:customStyle="1" w:styleId="CARD0">
    <w:name w:val="CARD"/>
    <w:basedOn w:val="Normal"/>
    <w:next w:val="PageNumber5"/>
    <w:link w:val="CARDChar"/>
    <w:qFormat/>
    <w:rsid w:val="00273158"/>
    <w:pPr>
      <w:spacing w:after="0" w:line="240" w:lineRule="auto"/>
    </w:pPr>
    <w:rPr>
      <w:sz w:val="16"/>
    </w:rPr>
  </w:style>
  <w:style w:type="character" w:customStyle="1" w:styleId="HiddenBlockHeaderChar">
    <w:name w:val="Hidden Block Header Char"/>
    <w:link w:val="HiddenBlockHeader"/>
    <w:locked/>
    <w:rsid w:val="00273158"/>
    <w:rPr>
      <w:rFonts w:ascii="Calibri" w:hAnsi="Calibri" w:cs="Calibri"/>
      <w:sz w:val="16"/>
    </w:rPr>
  </w:style>
  <w:style w:type="paragraph" w:customStyle="1" w:styleId="HiddenBlockHeader">
    <w:name w:val="Hidden Block Header"/>
    <w:basedOn w:val="Normal"/>
    <w:next w:val="Cardtext0"/>
    <w:link w:val="HiddenBlockHeaderChar"/>
    <w:qFormat/>
    <w:rsid w:val="00273158"/>
    <w:pPr>
      <w:spacing w:after="0" w:line="240" w:lineRule="auto"/>
    </w:pPr>
    <w:rPr>
      <w:sz w:val="16"/>
    </w:rPr>
  </w:style>
  <w:style w:type="paragraph" w:customStyle="1" w:styleId="ThickUnderline">
    <w:name w:val="ThickUnderline"/>
    <w:qFormat/>
    <w:rsid w:val="00273158"/>
    <w:pPr>
      <w:spacing w:after="200" w:line="276" w:lineRule="auto"/>
    </w:pPr>
  </w:style>
  <w:style w:type="character" w:customStyle="1" w:styleId="AAAcardChar">
    <w:name w:val="AAAcard Char"/>
    <w:link w:val="AAAcard"/>
    <w:locked/>
    <w:rsid w:val="00273158"/>
    <w:rPr>
      <w:rFonts w:ascii="Calibri" w:hAnsi="Calibri" w:cs="Calibri"/>
      <w:sz w:val="16"/>
    </w:rPr>
  </w:style>
  <w:style w:type="paragraph" w:customStyle="1" w:styleId="citeunread">
    <w:name w:val="cite unread"/>
    <w:basedOn w:val="Normal"/>
    <w:next w:val="StyleStyle16pt"/>
    <w:qFormat/>
    <w:rsid w:val="00273158"/>
    <w:pPr>
      <w:spacing w:after="0" w:line="240" w:lineRule="auto"/>
    </w:pPr>
  </w:style>
  <w:style w:type="paragraph" w:customStyle="1" w:styleId="AAAcard">
    <w:name w:val="AAAcard"/>
    <w:basedOn w:val="Normal"/>
    <w:next w:val="citeunread"/>
    <w:link w:val="AAAcardChar"/>
    <w:qFormat/>
    <w:rsid w:val="00273158"/>
    <w:pPr>
      <w:spacing w:after="0" w:line="240" w:lineRule="auto"/>
    </w:pPr>
    <w:rPr>
      <w:sz w:val="16"/>
    </w:rPr>
  </w:style>
  <w:style w:type="paragraph" w:customStyle="1" w:styleId="read">
    <w:name w:val="read"/>
    <w:basedOn w:val="Normal"/>
    <w:next w:val="Normal"/>
    <w:qFormat/>
    <w:rsid w:val="00273158"/>
    <w:pPr>
      <w:spacing w:after="0" w:line="240" w:lineRule="auto"/>
    </w:pPr>
  </w:style>
  <w:style w:type="paragraph" w:customStyle="1" w:styleId="Card-Underline">
    <w:name w:val="Card-Underline"/>
    <w:basedOn w:val="Normal"/>
    <w:next w:val="read"/>
    <w:qFormat/>
    <w:rsid w:val="00273158"/>
    <w:pPr>
      <w:spacing w:after="0" w:line="240" w:lineRule="auto"/>
    </w:pPr>
  </w:style>
  <w:style w:type="paragraph" w:customStyle="1" w:styleId="PageNumber3">
    <w:name w:val="Page Number3"/>
    <w:basedOn w:val="Normal"/>
    <w:next w:val="Normal"/>
    <w:qFormat/>
    <w:rsid w:val="00273158"/>
    <w:pPr>
      <w:spacing w:after="0" w:line="240" w:lineRule="auto"/>
    </w:pPr>
  </w:style>
  <w:style w:type="paragraph" w:customStyle="1" w:styleId="smalltext1">
    <w:name w:val="small text1"/>
    <w:basedOn w:val="Normal"/>
    <w:next w:val="Normal"/>
    <w:uiPriority w:val="4"/>
    <w:qFormat/>
    <w:rsid w:val="00273158"/>
    <w:pPr>
      <w:spacing w:after="0" w:line="240" w:lineRule="auto"/>
    </w:pPr>
  </w:style>
  <w:style w:type="paragraph" w:customStyle="1" w:styleId="StyleStyle16pt">
    <w:name w:val="Style Style1 + 6 pt"/>
    <w:basedOn w:val="Normal"/>
    <w:qFormat/>
    <w:rsid w:val="00273158"/>
    <w:pPr>
      <w:spacing w:after="0" w:line="240" w:lineRule="auto"/>
    </w:pPr>
  </w:style>
  <w:style w:type="paragraph" w:customStyle="1" w:styleId="CiteReal">
    <w:name w:val="Cite Real"/>
    <w:basedOn w:val="Normal"/>
    <w:next w:val="Normal"/>
    <w:qFormat/>
    <w:rsid w:val="00273158"/>
    <w:pPr>
      <w:spacing w:after="0" w:line="240" w:lineRule="auto"/>
    </w:pPr>
  </w:style>
  <w:style w:type="paragraph" w:customStyle="1" w:styleId="PageNumber6">
    <w:name w:val="Page Number6"/>
    <w:basedOn w:val="Normal"/>
    <w:next w:val="Normal"/>
    <w:qFormat/>
    <w:rsid w:val="00273158"/>
    <w:pPr>
      <w:spacing w:after="0" w:line="240" w:lineRule="auto"/>
    </w:pPr>
  </w:style>
  <w:style w:type="paragraph" w:customStyle="1" w:styleId="Subtitle2">
    <w:name w:val="Subtitle2"/>
    <w:basedOn w:val="Normal"/>
    <w:qFormat/>
    <w:rsid w:val="00273158"/>
    <w:pPr>
      <w:spacing w:after="0" w:line="240" w:lineRule="auto"/>
    </w:pPr>
  </w:style>
  <w:style w:type="paragraph" w:customStyle="1" w:styleId="lastupdated">
    <w:name w:val="lastupdated"/>
    <w:basedOn w:val="Normal"/>
    <w:next w:val="Subtitle2"/>
    <w:qFormat/>
    <w:rsid w:val="00273158"/>
    <w:pPr>
      <w:spacing w:after="0" w:line="240" w:lineRule="auto"/>
    </w:pPr>
  </w:style>
  <w:style w:type="paragraph" w:customStyle="1" w:styleId="bodyintro">
    <w:name w:val="bodyintro"/>
    <w:basedOn w:val="Normal"/>
    <w:uiPriority w:val="99"/>
    <w:qFormat/>
    <w:rsid w:val="00273158"/>
    <w:pPr>
      <w:spacing w:after="0" w:line="240" w:lineRule="auto"/>
    </w:pPr>
  </w:style>
  <w:style w:type="paragraph" w:customStyle="1" w:styleId="hn-byline">
    <w:name w:val="hn-byline"/>
    <w:basedOn w:val="Normal"/>
    <w:next w:val="bodyintro"/>
    <w:qFormat/>
    <w:rsid w:val="00273158"/>
    <w:pPr>
      <w:spacing w:after="0" w:line="240" w:lineRule="auto"/>
    </w:pPr>
  </w:style>
  <w:style w:type="paragraph" w:customStyle="1" w:styleId="indent">
    <w:name w:val="indent"/>
    <w:basedOn w:val="Normal"/>
    <w:qFormat/>
    <w:rsid w:val="00273158"/>
    <w:pPr>
      <w:spacing w:after="0" w:line="240" w:lineRule="auto"/>
    </w:pPr>
  </w:style>
  <w:style w:type="paragraph" w:customStyle="1" w:styleId="articleinfo">
    <w:name w:val="articleinfo"/>
    <w:basedOn w:val="Normal"/>
    <w:next w:val="indent"/>
    <w:qFormat/>
    <w:rsid w:val="00273158"/>
    <w:pPr>
      <w:spacing w:after="0" w:line="240" w:lineRule="auto"/>
    </w:pPr>
  </w:style>
  <w:style w:type="paragraph" w:customStyle="1" w:styleId="PageNumber7">
    <w:name w:val="Page Number7"/>
    <w:basedOn w:val="Normal"/>
    <w:next w:val="Normal"/>
    <w:qFormat/>
    <w:rsid w:val="00273158"/>
    <w:pPr>
      <w:spacing w:after="0" w:line="240" w:lineRule="auto"/>
    </w:pPr>
  </w:style>
  <w:style w:type="paragraph" w:customStyle="1" w:styleId="OmniPage4">
    <w:name w:val="OmniPage #4"/>
    <w:basedOn w:val="Normal"/>
    <w:qFormat/>
    <w:rsid w:val="00273158"/>
    <w:pPr>
      <w:spacing w:after="0" w:line="240" w:lineRule="auto"/>
    </w:pPr>
  </w:style>
  <w:style w:type="paragraph" w:customStyle="1" w:styleId="OmniPage10">
    <w:name w:val="OmniPage #10"/>
    <w:basedOn w:val="Normal"/>
    <w:qFormat/>
    <w:rsid w:val="00273158"/>
    <w:pPr>
      <w:spacing w:after="0" w:line="240" w:lineRule="auto"/>
    </w:pPr>
  </w:style>
  <w:style w:type="paragraph" w:customStyle="1" w:styleId="PageNumber8">
    <w:name w:val="Page Number8"/>
    <w:basedOn w:val="Normal"/>
    <w:next w:val="Normal"/>
    <w:uiPriority w:val="99"/>
    <w:qFormat/>
    <w:rsid w:val="00273158"/>
    <w:pPr>
      <w:spacing w:after="0" w:line="240" w:lineRule="auto"/>
    </w:pPr>
  </w:style>
  <w:style w:type="paragraph" w:customStyle="1" w:styleId="center">
    <w:name w:val="center"/>
    <w:basedOn w:val="Normal"/>
    <w:qFormat/>
    <w:rsid w:val="00273158"/>
    <w:pPr>
      <w:spacing w:after="0" w:line="240" w:lineRule="auto"/>
    </w:pPr>
  </w:style>
  <w:style w:type="character" w:customStyle="1" w:styleId="Style5Char">
    <w:name w:val="Style5 Char"/>
    <w:link w:val="Style5"/>
    <w:uiPriority w:val="4"/>
    <w:locked/>
    <w:rsid w:val="00273158"/>
    <w:rPr>
      <w:rFonts w:ascii="Times New Roman" w:eastAsia="Times New Roman" w:hAnsi="Times New Roman" w:cs="Times New Roman"/>
      <w:sz w:val="16"/>
    </w:rPr>
  </w:style>
  <w:style w:type="paragraph" w:customStyle="1" w:styleId="Style5">
    <w:name w:val="Style5"/>
    <w:basedOn w:val="Normal"/>
    <w:link w:val="Style5Char"/>
    <w:uiPriority w:val="4"/>
    <w:qFormat/>
    <w:rsid w:val="00273158"/>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273158"/>
    <w:rPr>
      <w:rFonts w:ascii="Times New Roman" w:eastAsia="Times New Roman" w:hAnsi="Times New Roman" w:cs="Times New Roman"/>
      <w:b/>
    </w:rPr>
  </w:style>
  <w:style w:type="paragraph" w:customStyle="1" w:styleId="Style100">
    <w:name w:val="Style10"/>
    <w:basedOn w:val="Normal"/>
    <w:link w:val="Style10Char"/>
    <w:qFormat/>
    <w:rsid w:val="00273158"/>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273158"/>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273158"/>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273158"/>
    <w:rPr>
      <w:shd w:val="clear" w:color="auto" w:fill="FFFFFF"/>
    </w:rPr>
  </w:style>
  <w:style w:type="paragraph" w:customStyle="1" w:styleId="BodyText20">
    <w:name w:val="Body Text2"/>
    <w:basedOn w:val="Normal"/>
    <w:link w:val="Bodytext1"/>
    <w:qFormat/>
    <w:rsid w:val="00273158"/>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273158"/>
    <w:rPr>
      <w:rFonts w:eastAsia="Calibri"/>
      <w:color w:val="auto"/>
      <w:szCs w:val="22"/>
    </w:rPr>
  </w:style>
  <w:style w:type="paragraph" w:customStyle="1" w:styleId="StyleCardsGeorgia12ptBoldThickunderlineBorderSin">
    <w:name w:val="Style Cards + Georgia 12 pt Bold Thick underline Border: : (Sin..."/>
    <w:basedOn w:val="Normal"/>
    <w:qFormat/>
    <w:rsid w:val="00273158"/>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273158"/>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273158"/>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273158"/>
    <w:pPr>
      <w:spacing w:after="200" w:line="276" w:lineRule="auto"/>
      <w:contextualSpacing/>
    </w:pPr>
    <w:rPr>
      <w:rFonts w:eastAsia="Malgun Gothic"/>
      <w:sz w:val="24"/>
      <w:u w:val="single"/>
    </w:rPr>
  </w:style>
  <w:style w:type="paragraph" w:customStyle="1" w:styleId="txttitle">
    <w:name w:val="txttitle"/>
    <w:basedOn w:val="Normal"/>
    <w:qFormat/>
    <w:rsid w:val="00273158"/>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273158"/>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273158"/>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273158"/>
    <w:pPr>
      <w:spacing w:before="100" w:beforeAutospacing="1" w:after="100" w:afterAutospacing="1" w:line="240" w:lineRule="auto"/>
    </w:pPr>
    <w:rPr>
      <w:sz w:val="24"/>
    </w:rPr>
  </w:style>
  <w:style w:type="paragraph" w:customStyle="1" w:styleId="ecmsonormal">
    <w:name w:val="ec_msonormal"/>
    <w:basedOn w:val="Normal"/>
    <w:qFormat/>
    <w:rsid w:val="00273158"/>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273158"/>
    <w:pPr>
      <w:spacing w:before="100" w:beforeAutospacing="1" w:after="100" w:afterAutospacing="1" w:line="240" w:lineRule="auto"/>
    </w:pPr>
    <w:rPr>
      <w:sz w:val="24"/>
    </w:rPr>
  </w:style>
  <w:style w:type="paragraph" w:customStyle="1" w:styleId="TagCiteShells">
    <w:name w:val="Tag/Cite/Shells"/>
    <w:basedOn w:val="Normal"/>
    <w:qFormat/>
    <w:rsid w:val="00273158"/>
    <w:pPr>
      <w:spacing w:after="0" w:line="240" w:lineRule="auto"/>
    </w:pPr>
    <w:rPr>
      <w:b/>
    </w:rPr>
  </w:style>
  <w:style w:type="paragraph" w:customStyle="1" w:styleId="DefinitionTerm">
    <w:name w:val="Definition Term"/>
    <w:basedOn w:val="Normal"/>
    <w:next w:val="Normal"/>
    <w:qFormat/>
    <w:rsid w:val="00273158"/>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273158"/>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273158"/>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273158"/>
    <w:pPr>
      <w:spacing w:after="0" w:line="240" w:lineRule="auto"/>
    </w:pPr>
    <w:rPr>
      <w:rFonts w:ascii="Arial Narrow" w:eastAsia="Calibri" w:hAnsi="Arial Narrow"/>
    </w:rPr>
  </w:style>
  <w:style w:type="character" w:customStyle="1" w:styleId="StyleStyle49pt9Char">
    <w:name w:val="Style Style4 + 9 pt9 Char"/>
    <w:link w:val="StyleStyle49pt9"/>
    <w:locked/>
    <w:rsid w:val="00273158"/>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273158"/>
    <w:pPr>
      <w:numPr>
        <w:numId w:val="0"/>
      </w:numPr>
    </w:pPr>
    <w:rPr>
      <w:rFonts w:eastAsia="SimSun"/>
      <w:lang w:eastAsia="zh-CN"/>
    </w:rPr>
  </w:style>
  <w:style w:type="paragraph" w:customStyle="1" w:styleId="2ndLevel-TAG">
    <w:name w:val="2nd Level - TAG"/>
    <w:basedOn w:val="Normal"/>
    <w:next w:val="Normal"/>
    <w:qFormat/>
    <w:rsid w:val="00273158"/>
    <w:pPr>
      <w:spacing w:after="0" w:line="240" w:lineRule="auto"/>
    </w:pPr>
  </w:style>
  <w:style w:type="paragraph" w:customStyle="1" w:styleId="CM14">
    <w:name w:val="CM14"/>
    <w:basedOn w:val="Normal"/>
    <w:qFormat/>
    <w:rsid w:val="00273158"/>
    <w:pPr>
      <w:spacing w:after="0" w:line="240" w:lineRule="auto"/>
    </w:pPr>
  </w:style>
  <w:style w:type="paragraph" w:customStyle="1" w:styleId="DebateBlocking">
    <w:name w:val="DebateBlocking"/>
    <w:basedOn w:val="Normal"/>
    <w:next w:val="Nothing"/>
    <w:uiPriority w:val="99"/>
    <w:qFormat/>
    <w:rsid w:val="00273158"/>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273158"/>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273158"/>
    <w:pPr>
      <w:spacing w:after="0" w:line="240" w:lineRule="auto"/>
    </w:pPr>
    <w:rPr>
      <w:rFonts w:eastAsia="Cambria" w:cs="Times New Roman"/>
      <w:szCs w:val="16"/>
    </w:rPr>
  </w:style>
  <w:style w:type="paragraph" w:customStyle="1" w:styleId="CiteLittle">
    <w:name w:val="Cite Little"/>
    <w:next w:val="Normal"/>
    <w:qFormat/>
    <w:rsid w:val="00273158"/>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273158"/>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273158"/>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273158"/>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273158"/>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273158"/>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273158"/>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273158"/>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273158"/>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273158"/>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273158"/>
    <w:rPr>
      <w:rFonts w:ascii="Consolas" w:hAnsi="Consolas" w:cs="Calibri"/>
      <w:sz w:val="21"/>
      <w:szCs w:val="21"/>
    </w:rPr>
  </w:style>
  <w:style w:type="paragraph" w:customStyle="1" w:styleId="StylePlainTextTimesNewRomanBold">
    <w:name w:val="Style Plain Text + Times New Roman Bold"/>
    <w:basedOn w:val="PlainText"/>
    <w:qFormat/>
    <w:rsid w:val="00273158"/>
    <w:rPr>
      <w:rFonts w:ascii="Courier" w:eastAsia="Cambria" w:hAnsi="Courier" w:cs="Times New Roman"/>
      <w:sz w:val="21"/>
      <w:szCs w:val="21"/>
    </w:rPr>
  </w:style>
  <w:style w:type="paragraph" w:customStyle="1" w:styleId="hotroute2">
    <w:name w:val="hotroute"/>
    <w:basedOn w:val="Normal"/>
    <w:qFormat/>
    <w:rsid w:val="00273158"/>
    <w:pPr>
      <w:spacing w:after="0" w:line="240" w:lineRule="auto"/>
      <w:ind w:left="288"/>
    </w:pPr>
  </w:style>
  <w:style w:type="character" w:customStyle="1" w:styleId="ReallyFuckingSmallChar">
    <w:name w:val="Really Fucking Small Char"/>
    <w:link w:val="ReallyFuckingSmall0"/>
    <w:locked/>
    <w:rsid w:val="00273158"/>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273158"/>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273158"/>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273158"/>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273158"/>
    <w:pPr>
      <w:spacing w:before="280" w:line="221" w:lineRule="atLeast"/>
    </w:pPr>
    <w:rPr>
      <w:rFonts w:ascii="Baskerville" w:eastAsia="Times New Roman" w:hAnsi="Baskerville"/>
      <w:color w:val="auto"/>
    </w:rPr>
  </w:style>
  <w:style w:type="paragraph" w:customStyle="1" w:styleId="IndexHeader">
    <w:name w:val="Index Header"/>
    <w:basedOn w:val="Normal"/>
    <w:qFormat/>
    <w:rsid w:val="00273158"/>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273158"/>
    <w:pPr>
      <w:spacing w:after="0" w:line="240" w:lineRule="auto"/>
    </w:pPr>
    <w:rPr>
      <w:rFonts w:ascii="Times" w:eastAsia="Times" w:hAnsi="Times"/>
      <w:szCs w:val="20"/>
    </w:rPr>
  </w:style>
  <w:style w:type="paragraph" w:customStyle="1" w:styleId="CardNU">
    <w:name w:val="CardNU"/>
    <w:basedOn w:val="Normal"/>
    <w:qFormat/>
    <w:rsid w:val="00273158"/>
    <w:pPr>
      <w:spacing w:after="0" w:line="240" w:lineRule="auto"/>
    </w:pPr>
    <w:rPr>
      <w:rFonts w:ascii="Times" w:eastAsia="Times" w:hAnsi="Times"/>
      <w:sz w:val="14"/>
      <w:szCs w:val="20"/>
    </w:rPr>
  </w:style>
  <w:style w:type="paragraph" w:customStyle="1" w:styleId="Style30">
    <w:name w:val="Style 3"/>
    <w:basedOn w:val="Normal"/>
    <w:qFormat/>
    <w:rsid w:val="00273158"/>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273158"/>
    <w:pPr>
      <w:spacing w:after="60" w:line="240" w:lineRule="auto"/>
    </w:pPr>
    <w:rPr>
      <w:rFonts w:ascii="Times New Roman" w:eastAsia="Times New Roman" w:hAnsi="Times New Roman"/>
      <w:sz w:val="18"/>
    </w:rPr>
  </w:style>
  <w:style w:type="paragraph" w:customStyle="1" w:styleId="OmniPage8">
    <w:name w:val="OmniPage #8"/>
    <w:basedOn w:val="Normal"/>
    <w:qFormat/>
    <w:rsid w:val="00273158"/>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273158"/>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273158"/>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273158"/>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273158"/>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273158"/>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273158"/>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273158"/>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273158"/>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273158"/>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273158"/>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273158"/>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273158"/>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273158"/>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273158"/>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273158"/>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273158"/>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273158"/>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273158"/>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273158"/>
    <w:pPr>
      <w:spacing w:after="0" w:line="240" w:lineRule="auto"/>
    </w:pPr>
    <w:rPr>
      <w:rFonts w:ascii="Times New Roman" w:eastAsia="Times New Roman" w:hAnsi="Times New Roman"/>
    </w:rPr>
  </w:style>
  <w:style w:type="paragraph" w:customStyle="1" w:styleId="Style16">
    <w:name w:val="Style 16"/>
    <w:basedOn w:val="Normal"/>
    <w:qFormat/>
    <w:rsid w:val="00273158"/>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273158"/>
    <w:rPr>
      <w:rFonts w:ascii="Times New Roman" w:eastAsia="Times New Roman" w:hAnsi="Times New Roman" w:cs="Calibri"/>
      <w:sz w:val="16"/>
    </w:rPr>
  </w:style>
  <w:style w:type="paragraph" w:customStyle="1" w:styleId="smalltext0">
    <w:name w:val="smalltext"/>
    <w:basedOn w:val="Normal"/>
    <w:link w:val="smalltextChar0"/>
    <w:qFormat/>
    <w:rsid w:val="00273158"/>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273158"/>
    <w:pPr>
      <w:spacing w:after="120"/>
    </w:pPr>
    <w:rPr>
      <w:rFonts w:eastAsia="Times New Roman"/>
      <w:color w:val="auto"/>
    </w:rPr>
  </w:style>
  <w:style w:type="paragraph" w:customStyle="1" w:styleId="headingChar">
    <w:name w:val="heading Char"/>
    <w:basedOn w:val="Normal"/>
    <w:qFormat/>
    <w:rsid w:val="00273158"/>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273158"/>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273158"/>
    <w:rPr>
      <w:u w:val="single"/>
    </w:rPr>
  </w:style>
  <w:style w:type="paragraph" w:customStyle="1" w:styleId="UnderlineText">
    <w:name w:val="Underline Text"/>
    <w:basedOn w:val="Normal"/>
    <w:link w:val="UnderlineTextChar"/>
    <w:qFormat/>
    <w:rsid w:val="00273158"/>
    <w:pPr>
      <w:spacing w:after="0" w:line="240" w:lineRule="auto"/>
      <w:ind w:left="288"/>
    </w:pPr>
    <w:rPr>
      <w:rFonts w:asciiTheme="minorHAnsi" w:hAnsiTheme="minorHAnsi" w:cstheme="minorBidi"/>
      <w:u w:val="single"/>
    </w:rPr>
  </w:style>
  <w:style w:type="character" w:customStyle="1" w:styleId="Size8Char">
    <w:name w:val="Size 8 Char"/>
    <w:link w:val="Size8"/>
    <w:locked/>
    <w:rsid w:val="00273158"/>
    <w:rPr>
      <w:rFonts w:ascii="Times New Roman" w:eastAsia="Times New Roman" w:hAnsi="Times New Roman" w:cs="Times New Roman"/>
      <w:sz w:val="16"/>
    </w:rPr>
  </w:style>
  <w:style w:type="paragraph" w:customStyle="1" w:styleId="Size8">
    <w:name w:val="Size 8"/>
    <w:link w:val="Size8Char"/>
    <w:qFormat/>
    <w:rsid w:val="00273158"/>
    <w:pPr>
      <w:spacing w:after="0" w:line="240" w:lineRule="auto"/>
    </w:pPr>
    <w:rPr>
      <w:rFonts w:ascii="Times New Roman" w:eastAsia="Times New Roman" w:hAnsi="Times New Roman" w:cs="Times New Roman"/>
      <w:sz w:val="16"/>
    </w:rPr>
  </w:style>
  <w:style w:type="paragraph" w:customStyle="1" w:styleId="RegularCite">
    <w:name w:val="Regular Cite"/>
    <w:qFormat/>
    <w:rsid w:val="00273158"/>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273158"/>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273158"/>
    <w:rPr>
      <w:rFonts w:ascii="Times New Roman" w:eastAsia="Times New Roman" w:hAnsi="Times New Roman" w:cs="Times New Roman"/>
      <w:sz w:val="16"/>
    </w:rPr>
  </w:style>
  <w:style w:type="paragraph" w:customStyle="1" w:styleId="Size6">
    <w:name w:val="Size 6"/>
    <w:link w:val="Size6Char"/>
    <w:qFormat/>
    <w:rsid w:val="00273158"/>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273158"/>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273158"/>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273158"/>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273158"/>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273158"/>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273158"/>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273158"/>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273158"/>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273158"/>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273158"/>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273158"/>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273158"/>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273158"/>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273158"/>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273158"/>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273158"/>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273158"/>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273158"/>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273158"/>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273158"/>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273158"/>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273158"/>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273158"/>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273158"/>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273158"/>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273158"/>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273158"/>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273158"/>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273158"/>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273158"/>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273158"/>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273158"/>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273158"/>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273158"/>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273158"/>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273158"/>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273158"/>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273158"/>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273158"/>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273158"/>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273158"/>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273158"/>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273158"/>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273158"/>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273158"/>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273158"/>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273158"/>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273158"/>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273158"/>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273158"/>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273158"/>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273158"/>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273158"/>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273158"/>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273158"/>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273158"/>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273158"/>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273158"/>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273158"/>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273158"/>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273158"/>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273158"/>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273158"/>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273158"/>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273158"/>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273158"/>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273158"/>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273158"/>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273158"/>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273158"/>
    <w:rPr>
      <w:rFonts w:ascii="Arial Narrow" w:eastAsia="SimSun" w:hAnsi="Arial Narrow" w:cs="Calibri"/>
      <w:b/>
      <w:lang w:eastAsia="zh-CN"/>
    </w:rPr>
  </w:style>
  <w:style w:type="paragraph" w:customStyle="1" w:styleId="TagCite3">
    <w:name w:val="Tag Cite"/>
    <w:basedOn w:val="PageHeader"/>
    <w:link w:val="TagCiteChar2"/>
    <w:qFormat/>
    <w:rsid w:val="00273158"/>
    <w:rPr>
      <w:rFonts w:ascii="Arial Narrow" w:eastAsia="SimSun" w:hAnsi="Arial Narrow"/>
      <w:b/>
      <w:sz w:val="22"/>
      <w:lang w:eastAsia="zh-CN"/>
    </w:rPr>
  </w:style>
  <w:style w:type="paragraph" w:customStyle="1" w:styleId="Tiny-WFU">
    <w:name w:val="Tiny-WFU"/>
    <w:basedOn w:val="Normal"/>
    <w:qFormat/>
    <w:rsid w:val="00273158"/>
    <w:pPr>
      <w:spacing w:after="0" w:line="240" w:lineRule="auto"/>
    </w:pPr>
    <w:rPr>
      <w:rFonts w:ascii="Cambria" w:eastAsia="Malgun Gothic" w:hAnsi="Cambria"/>
      <w:sz w:val="12"/>
      <w:lang w:eastAsia="ko-KR"/>
    </w:rPr>
  </w:style>
  <w:style w:type="paragraph" w:customStyle="1" w:styleId="Indentation">
    <w:name w:val="Indentation"/>
    <w:basedOn w:val="Normal"/>
    <w:qFormat/>
    <w:rsid w:val="00273158"/>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273158"/>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273158"/>
    <w:rPr>
      <w:strike/>
      <w:sz w:val="16"/>
      <w:szCs w:val="16"/>
    </w:rPr>
  </w:style>
  <w:style w:type="paragraph" w:customStyle="1" w:styleId="Language">
    <w:name w:val="Language"/>
    <w:next w:val="Normal"/>
    <w:link w:val="LanguageChar"/>
    <w:qFormat/>
    <w:rsid w:val="00273158"/>
    <w:pPr>
      <w:spacing w:after="0" w:line="240" w:lineRule="auto"/>
    </w:pPr>
    <w:rPr>
      <w:strike/>
      <w:sz w:val="16"/>
      <w:szCs w:val="16"/>
    </w:rPr>
  </w:style>
  <w:style w:type="paragraph" w:customStyle="1" w:styleId="Pa4">
    <w:name w:val="Pa4"/>
    <w:basedOn w:val="Normal"/>
    <w:next w:val="Normal"/>
    <w:qFormat/>
    <w:rsid w:val="00273158"/>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273158"/>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273158"/>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273158"/>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273158"/>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273158"/>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273158"/>
    <w:pPr>
      <w:numPr>
        <w:numId w:val="0"/>
      </w:numPr>
    </w:pPr>
    <w:rPr>
      <w:rFonts w:eastAsia="SimSun"/>
      <w:b/>
      <w:bCs/>
      <w:lang w:eastAsia="zh-CN"/>
    </w:rPr>
  </w:style>
  <w:style w:type="character" w:customStyle="1" w:styleId="StyleStyle49pt10Char">
    <w:name w:val="Style Style4 + 9 pt10 Char"/>
    <w:basedOn w:val="Style4Char"/>
    <w:link w:val="StyleStyle49pt10"/>
    <w:locked/>
    <w:rsid w:val="00273158"/>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273158"/>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273158"/>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273158"/>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273158"/>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273158"/>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273158"/>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273158"/>
    <w:pPr>
      <w:numPr>
        <w:numId w:val="0"/>
      </w:numPr>
    </w:pPr>
    <w:rPr>
      <w:rFonts w:eastAsia="Times New Roman"/>
      <w:lang w:eastAsia="zh-CN"/>
    </w:rPr>
  </w:style>
  <w:style w:type="paragraph" w:customStyle="1" w:styleId="TxBr41p1">
    <w:name w:val="TxBr_41p1"/>
    <w:basedOn w:val="Normal"/>
    <w:qFormat/>
    <w:rsid w:val="00273158"/>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273158"/>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273158"/>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273158"/>
    <w:pPr>
      <w:spacing w:after="0" w:line="240" w:lineRule="auto"/>
      <w:jc w:val="both"/>
    </w:pPr>
    <w:rPr>
      <w:b/>
      <w:color w:val="000000"/>
      <w:sz w:val="16"/>
      <w:u w:val="single"/>
    </w:rPr>
  </w:style>
  <w:style w:type="character" w:customStyle="1" w:styleId="StyleUnderline9ptChar">
    <w:name w:val="Style Underline + 9 pt Char"/>
    <w:link w:val="StyleUnderline9pt"/>
    <w:locked/>
    <w:rsid w:val="00273158"/>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273158"/>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273158"/>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273158"/>
    <w:rPr>
      <w:rFonts w:ascii="Times New Roman" w:eastAsia="SimSun" w:hAnsi="Times New Roman" w:cs="Times New Roman"/>
      <w:b/>
      <w:u w:val="single"/>
    </w:rPr>
  </w:style>
  <w:style w:type="paragraph" w:customStyle="1" w:styleId="EmphasisText">
    <w:name w:val="Emphasis Text"/>
    <w:basedOn w:val="UnderlinedText"/>
    <w:link w:val="EmphasisTextChar"/>
    <w:qFormat/>
    <w:rsid w:val="00273158"/>
    <w:rPr>
      <w:rFonts w:ascii="Times New Roman" w:eastAsia="SimSun" w:hAnsi="Times New Roman" w:cs="Times New Roman"/>
      <w:u w:val="single"/>
    </w:rPr>
  </w:style>
  <w:style w:type="character" w:customStyle="1" w:styleId="Stylecard9ptChar">
    <w:name w:val="Style card + 9 pt Char"/>
    <w:basedOn w:val="cardChar0"/>
    <w:link w:val="Stylecard9pt"/>
    <w:locked/>
    <w:rsid w:val="00273158"/>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273158"/>
    <w:pPr>
      <w:spacing w:after="0" w:line="240" w:lineRule="auto"/>
      <w:ind w:left="288" w:right="288"/>
    </w:pPr>
    <w:rPr>
      <w:rFonts w:eastAsia="Calibri"/>
      <w:sz w:val="16"/>
      <w:szCs w:val="20"/>
      <w:u w:val="single"/>
    </w:rPr>
  </w:style>
  <w:style w:type="character" w:customStyle="1" w:styleId="CardBodyChar">
    <w:name w:val="Card Body Char"/>
    <w:link w:val="CardBody"/>
    <w:locked/>
    <w:rsid w:val="00273158"/>
    <w:rPr>
      <w:rFonts w:ascii="Calibri" w:eastAsia="Calibri" w:hAnsi="Calibri" w:cs="Calibri"/>
      <w:sz w:val="16"/>
    </w:rPr>
  </w:style>
  <w:style w:type="paragraph" w:customStyle="1" w:styleId="CardBody">
    <w:name w:val="Card Body"/>
    <w:basedOn w:val="Normal"/>
    <w:link w:val="CardBodyChar"/>
    <w:qFormat/>
    <w:rsid w:val="00273158"/>
    <w:pPr>
      <w:spacing w:after="0" w:line="240" w:lineRule="auto"/>
    </w:pPr>
    <w:rPr>
      <w:rFonts w:eastAsia="Calibri"/>
      <w:sz w:val="16"/>
    </w:rPr>
  </w:style>
  <w:style w:type="character" w:customStyle="1" w:styleId="StyleStyle49pt1Char">
    <w:name w:val="Style Style4 + 9 pt1 Char"/>
    <w:basedOn w:val="Style4Char"/>
    <w:link w:val="StyleStyle49pt1"/>
    <w:locked/>
    <w:rsid w:val="00273158"/>
    <w:rPr>
      <w:rFonts w:ascii="Arial Narrow" w:hAnsi="Arial Narrow"/>
      <w:sz w:val="16"/>
      <w:u w:val="single"/>
      <w:lang w:eastAsia="zh-CN"/>
    </w:rPr>
  </w:style>
  <w:style w:type="paragraph" w:customStyle="1" w:styleId="StyleStyle49pt1">
    <w:name w:val="Style Style4 + 9 pt1"/>
    <w:basedOn w:val="Style4"/>
    <w:link w:val="StyleStyle49pt1Char"/>
    <w:qFormat/>
    <w:rsid w:val="00273158"/>
    <w:pPr>
      <w:numPr>
        <w:numId w:val="0"/>
      </w:numPr>
    </w:pPr>
    <w:rPr>
      <w:lang w:eastAsia="zh-CN"/>
    </w:rPr>
  </w:style>
  <w:style w:type="character" w:customStyle="1" w:styleId="StyleStyle49ptBold1Char">
    <w:name w:val="Style Style4 + 9 pt Bold1 Char"/>
    <w:link w:val="StyleStyle49ptBold1"/>
    <w:locked/>
    <w:rsid w:val="00273158"/>
    <w:rPr>
      <w:rFonts w:ascii="Arial Narrow" w:hAnsi="Arial Narrow"/>
      <w:b/>
      <w:bCs/>
      <w:sz w:val="16"/>
      <w:u w:val="single"/>
    </w:rPr>
  </w:style>
  <w:style w:type="paragraph" w:customStyle="1" w:styleId="StyleStyle49ptBold1">
    <w:name w:val="Style Style4 + 9 pt Bold1"/>
    <w:basedOn w:val="Style4"/>
    <w:link w:val="StyleStyle49ptBold1Char"/>
    <w:qFormat/>
    <w:rsid w:val="00273158"/>
    <w:pPr>
      <w:numPr>
        <w:numId w:val="0"/>
      </w:numPr>
    </w:pPr>
    <w:rPr>
      <w:b/>
      <w:bCs/>
    </w:rPr>
  </w:style>
  <w:style w:type="character" w:customStyle="1" w:styleId="StyleStyle49pt2Char">
    <w:name w:val="Style Style4 + 9 pt2 Char"/>
    <w:basedOn w:val="Style4Char"/>
    <w:link w:val="StyleStyle49pt2"/>
    <w:locked/>
    <w:rsid w:val="00273158"/>
    <w:rPr>
      <w:rFonts w:ascii="Arial Narrow" w:hAnsi="Arial Narrow"/>
      <w:sz w:val="16"/>
      <w:u w:val="single"/>
      <w:lang w:eastAsia="zh-CN"/>
    </w:rPr>
  </w:style>
  <w:style w:type="paragraph" w:customStyle="1" w:styleId="StyleStyle49pt2">
    <w:name w:val="Style Style4 + 9 pt2"/>
    <w:basedOn w:val="Style4"/>
    <w:link w:val="StyleStyle49pt2Char"/>
    <w:qFormat/>
    <w:rsid w:val="00273158"/>
    <w:pPr>
      <w:numPr>
        <w:numId w:val="0"/>
      </w:numPr>
    </w:pPr>
    <w:rPr>
      <w:lang w:eastAsia="zh-CN"/>
    </w:rPr>
  </w:style>
  <w:style w:type="character" w:customStyle="1" w:styleId="StyleStyle49ptBold2Char">
    <w:name w:val="Style Style4 + 9 pt Bold2 Char"/>
    <w:link w:val="StyleStyle49ptBold2"/>
    <w:locked/>
    <w:rsid w:val="00273158"/>
    <w:rPr>
      <w:rFonts w:ascii="Arial Narrow" w:hAnsi="Arial Narrow"/>
      <w:b/>
      <w:bCs/>
      <w:sz w:val="16"/>
      <w:u w:val="single"/>
    </w:rPr>
  </w:style>
  <w:style w:type="paragraph" w:customStyle="1" w:styleId="StyleStyle49ptBold2">
    <w:name w:val="Style Style4 + 9 pt Bold2"/>
    <w:basedOn w:val="Style4"/>
    <w:link w:val="StyleStyle49ptBold2Char"/>
    <w:qFormat/>
    <w:rsid w:val="00273158"/>
    <w:pPr>
      <w:numPr>
        <w:numId w:val="0"/>
      </w:numPr>
    </w:pPr>
    <w:rPr>
      <w:b/>
      <w:bCs/>
    </w:rPr>
  </w:style>
  <w:style w:type="character" w:customStyle="1" w:styleId="CiteBodyChar">
    <w:name w:val="Cite Body Char"/>
    <w:link w:val="CiteBody"/>
    <w:locked/>
    <w:rsid w:val="00273158"/>
    <w:rPr>
      <w:rFonts w:ascii="Calibri" w:eastAsia="Calibri" w:hAnsi="Calibri" w:cs="Calibri"/>
      <w:sz w:val="16"/>
      <w:szCs w:val="16"/>
    </w:rPr>
  </w:style>
  <w:style w:type="paragraph" w:customStyle="1" w:styleId="CiteBody">
    <w:name w:val="Cite Body"/>
    <w:basedOn w:val="Normal"/>
    <w:link w:val="CiteBodyChar"/>
    <w:qFormat/>
    <w:rsid w:val="00273158"/>
    <w:pPr>
      <w:spacing w:after="0" w:line="240" w:lineRule="auto"/>
    </w:pPr>
    <w:rPr>
      <w:rFonts w:eastAsia="Calibri"/>
      <w:sz w:val="16"/>
      <w:szCs w:val="16"/>
    </w:rPr>
  </w:style>
  <w:style w:type="character" w:customStyle="1" w:styleId="CiteBoldChar">
    <w:name w:val="Cite Bold Char"/>
    <w:link w:val="CiteBold"/>
    <w:locked/>
    <w:rsid w:val="00273158"/>
    <w:rPr>
      <w:rFonts w:ascii="Calibri" w:eastAsia="Calibri" w:hAnsi="Calibri" w:cs="Calibri"/>
      <w:b/>
      <w:sz w:val="16"/>
      <w:szCs w:val="16"/>
    </w:rPr>
  </w:style>
  <w:style w:type="paragraph" w:customStyle="1" w:styleId="CiteBold">
    <w:name w:val="Cite Bold"/>
    <w:basedOn w:val="CiteBody"/>
    <w:link w:val="CiteBoldChar"/>
    <w:qFormat/>
    <w:rsid w:val="00273158"/>
    <w:rPr>
      <w:b/>
    </w:rPr>
  </w:style>
  <w:style w:type="character" w:customStyle="1" w:styleId="StyleCardBody11ptUnderlineChar">
    <w:name w:val="Style Card Body + 11 pt Underline Char"/>
    <w:link w:val="StyleCardBody11ptUnderline"/>
    <w:locked/>
    <w:rsid w:val="00273158"/>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273158"/>
    <w:rPr>
      <w:u w:val="single"/>
    </w:rPr>
  </w:style>
  <w:style w:type="character" w:customStyle="1" w:styleId="StyleStyle49pt4Char">
    <w:name w:val="Style Style4 + 9 pt4 Char"/>
    <w:basedOn w:val="Style4Char"/>
    <w:link w:val="StyleStyle49pt4"/>
    <w:locked/>
    <w:rsid w:val="00273158"/>
    <w:rPr>
      <w:rFonts w:ascii="Arial Narrow" w:hAnsi="Arial Narrow"/>
      <w:sz w:val="16"/>
      <w:u w:val="single"/>
      <w:lang w:eastAsia="zh-CN"/>
    </w:rPr>
  </w:style>
  <w:style w:type="paragraph" w:customStyle="1" w:styleId="StyleStyle49pt4">
    <w:name w:val="Style Style4 + 9 pt4"/>
    <w:basedOn w:val="Style4"/>
    <w:link w:val="StyleStyle49pt4Char"/>
    <w:qFormat/>
    <w:rsid w:val="00273158"/>
    <w:pPr>
      <w:numPr>
        <w:numId w:val="0"/>
      </w:numPr>
    </w:pPr>
    <w:rPr>
      <w:lang w:eastAsia="zh-CN"/>
    </w:rPr>
  </w:style>
  <w:style w:type="character" w:customStyle="1" w:styleId="StyleStyle49ptBold4Char">
    <w:name w:val="Style Style4 + 9 pt Bold4 Char"/>
    <w:link w:val="StyleStyle49ptBold4"/>
    <w:locked/>
    <w:rsid w:val="00273158"/>
    <w:rPr>
      <w:rFonts w:ascii="Arial Narrow" w:hAnsi="Arial Narrow"/>
      <w:b/>
      <w:bCs/>
      <w:sz w:val="16"/>
      <w:u w:val="single"/>
    </w:rPr>
  </w:style>
  <w:style w:type="paragraph" w:customStyle="1" w:styleId="StyleStyle49ptBold4">
    <w:name w:val="Style Style4 + 9 pt Bold4"/>
    <w:basedOn w:val="Style4"/>
    <w:link w:val="StyleStyle49ptBold4Char"/>
    <w:qFormat/>
    <w:rsid w:val="00273158"/>
    <w:pPr>
      <w:numPr>
        <w:numId w:val="0"/>
      </w:numPr>
    </w:pPr>
    <w:rPr>
      <w:b/>
      <w:bCs/>
    </w:rPr>
  </w:style>
  <w:style w:type="character" w:customStyle="1" w:styleId="StyleStyle49pt5Char">
    <w:name w:val="Style Style4 + 9 pt5 Char"/>
    <w:basedOn w:val="Style4Char"/>
    <w:link w:val="StyleStyle49pt5"/>
    <w:locked/>
    <w:rsid w:val="00273158"/>
    <w:rPr>
      <w:rFonts w:ascii="Arial Narrow" w:hAnsi="Arial Narrow"/>
      <w:sz w:val="16"/>
      <w:u w:val="single"/>
      <w:lang w:eastAsia="zh-CN"/>
    </w:rPr>
  </w:style>
  <w:style w:type="paragraph" w:customStyle="1" w:styleId="StyleStyle49pt5">
    <w:name w:val="Style Style4 + 9 pt5"/>
    <w:basedOn w:val="Style4"/>
    <w:link w:val="StyleStyle49pt5Char"/>
    <w:qFormat/>
    <w:rsid w:val="00273158"/>
    <w:pPr>
      <w:numPr>
        <w:numId w:val="0"/>
      </w:numPr>
    </w:pPr>
    <w:rPr>
      <w:lang w:eastAsia="zh-CN"/>
    </w:rPr>
  </w:style>
  <w:style w:type="character" w:customStyle="1" w:styleId="StyleStyle49pt6Char">
    <w:name w:val="Style Style4 + 9 pt6 Char"/>
    <w:basedOn w:val="Style4Char"/>
    <w:link w:val="StyleStyle49pt6"/>
    <w:locked/>
    <w:rsid w:val="00273158"/>
    <w:rPr>
      <w:rFonts w:ascii="Arial Narrow" w:hAnsi="Arial Narrow"/>
      <w:sz w:val="16"/>
      <w:u w:val="single"/>
      <w:lang w:eastAsia="zh-CN"/>
    </w:rPr>
  </w:style>
  <w:style w:type="paragraph" w:customStyle="1" w:styleId="StyleStyle49pt6">
    <w:name w:val="Style Style4 + 9 pt6"/>
    <w:basedOn w:val="Style4"/>
    <w:link w:val="StyleStyle49pt6Char"/>
    <w:qFormat/>
    <w:rsid w:val="00273158"/>
    <w:pPr>
      <w:numPr>
        <w:numId w:val="0"/>
      </w:numPr>
    </w:pPr>
    <w:rPr>
      <w:lang w:eastAsia="zh-CN"/>
    </w:rPr>
  </w:style>
  <w:style w:type="character" w:customStyle="1" w:styleId="StyleStyle49ptBold5Char">
    <w:name w:val="Style Style4 + 9 pt Bold5 Char"/>
    <w:link w:val="StyleStyle49ptBold5"/>
    <w:locked/>
    <w:rsid w:val="00273158"/>
    <w:rPr>
      <w:rFonts w:ascii="Arial Narrow" w:hAnsi="Arial Narrow"/>
      <w:b/>
      <w:bCs/>
      <w:sz w:val="16"/>
      <w:u w:val="single"/>
    </w:rPr>
  </w:style>
  <w:style w:type="paragraph" w:customStyle="1" w:styleId="StyleStyle49ptBold5">
    <w:name w:val="Style Style4 + 9 pt Bold5"/>
    <w:basedOn w:val="Style4"/>
    <w:link w:val="StyleStyle49ptBold5Char"/>
    <w:qFormat/>
    <w:rsid w:val="00273158"/>
    <w:pPr>
      <w:numPr>
        <w:numId w:val="0"/>
      </w:numPr>
    </w:pPr>
    <w:rPr>
      <w:b/>
      <w:bCs/>
    </w:rPr>
  </w:style>
  <w:style w:type="character" w:customStyle="1" w:styleId="StyleStyle49pt7Char">
    <w:name w:val="Style Style4 + 9 pt7 Char"/>
    <w:basedOn w:val="Style4Char"/>
    <w:link w:val="StyleStyle49pt7"/>
    <w:locked/>
    <w:rsid w:val="00273158"/>
    <w:rPr>
      <w:rFonts w:ascii="Arial Narrow" w:hAnsi="Arial Narrow"/>
      <w:sz w:val="16"/>
      <w:u w:val="single"/>
      <w:lang w:eastAsia="zh-CN"/>
    </w:rPr>
  </w:style>
  <w:style w:type="paragraph" w:customStyle="1" w:styleId="StyleStyle49pt7">
    <w:name w:val="Style Style4 + 9 pt7"/>
    <w:basedOn w:val="Style4"/>
    <w:link w:val="StyleStyle49pt7Char"/>
    <w:qFormat/>
    <w:rsid w:val="00273158"/>
    <w:pPr>
      <w:numPr>
        <w:numId w:val="0"/>
      </w:numPr>
    </w:pPr>
    <w:rPr>
      <w:lang w:eastAsia="zh-CN"/>
    </w:rPr>
  </w:style>
  <w:style w:type="paragraph" w:customStyle="1" w:styleId="FONT7">
    <w:name w:val="FONT 7"/>
    <w:qFormat/>
    <w:rsid w:val="00273158"/>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273158"/>
    <w:pPr>
      <w:numPr>
        <w:numId w:val="0"/>
      </w:numPr>
    </w:pPr>
  </w:style>
  <w:style w:type="character" w:customStyle="1" w:styleId="StyleHeading2UnderlineChar">
    <w:name w:val="Style Heading 2 + Underline Char"/>
    <w:link w:val="StyleHeading2Underline"/>
    <w:locked/>
    <w:rsid w:val="00273158"/>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273158"/>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273158"/>
    <w:rPr>
      <w:rFonts w:ascii="Calibri" w:eastAsia="Calibri" w:hAnsi="Calibri" w:cs="Calibri"/>
      <w:u w:val="single"/>
    </w:rPr>
  </w:style>
  <w:style w:type="paragraph" w:customStyle="1" w:styleId="StyleCardText11ptUnderline">
    <w:name w:val="Style Card Text + 11 pt Underline"/>
    <w:link w:val="StyleCardText11ptUnderlineChar"/>
    <w:qFormat/>
    <w:rsid w:val="00273158"/>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273158"/>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273158"/>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273158"/>
    <w:rPr>
      <w:rFonts w:ascii="Arial Narrow" w:hAnsi="Arial Narrow"/>
      <w:b/>
      <w:bCs/>
      <w:sz w:val="16"/>
      <w:u w:val="single"/>
    </w:rPr>
  </w:style>
  <w:style w:type="paragraph" w:customStyle="1" w:styleId="StyleStyle49ptBold6">
    <w:name w:val="Style Style4 + 9 pt Bold6"/>
    <w:basedOn w:val="Style4"/>
    <w:link w:val="StyleStyle49ptBold6Char"/>
    <w:qFormat/>
    <w:rsid w:val="00273158"/>
    <w:pPr>
      <w:numPr>
        <w:numId w:val="0"/>
      </w:numPr>
    </w:pPr>
    <w:rPr>
      <w:b/>
      <w:bCs/>
    </w:rPr>
  </w:style>
  <w:style w:type="character" w:customStyle="1" w:styleId="StyleUnderlined11ptChar">
    <w:name w:val="Style Underlined + 11 pt Char"/>
    <w:basedOn w:val="DefaultParagraphFont"/>
    <w:link w:val="StyleUnderlined11pt"/>
    <w:locked/>
    <w:rsid w:val="00273158"/>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273158"/>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273158"/>
    <w:rPr>
      <w:rFonts w:ascii="Calibri" w:eastAsia="Calibri" w:hAnsi="Calibri" w:cs="Calibri"/>
      <w:b/>
      <w:bCs/>
      <w:u w:val="single"/>
    </w:rPr>
  </w:style>
  <w:style w:type="paragraph" w:customStyle="1" w:styleId="StyleCircled11pt">
    <w:name w:val="Style Circled + 11 pt"/>
    <w:basedOn w:val="Circled"/>
    <w:link w:val="StyleCircled11ptChar"/>
    <w:qFormat/>
    <w:rsid w:val="00273158"/>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273158"/>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273158"/>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273158"/>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273158"/>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273158"/>
    <w:pPr>
      <w:spacing w:after="0" w:line="240" w:lineRule="auto"/>
    </w:pPr>
    <w:rPr>
      <w:rFonts w:eastAsia="Calibri"/>
      <w:u w:val="single"/>
    </w:rPr>
  </w:style>
  <w:style w:type="character" w:customStyle="1" w:styleId="textboldCharChar">
    <w:name w:val="text bold Char Char"/>
    <w:link w:val="textboldChar"/>
    <w:locked/>
    <w:rsid w:val="00273158"/>
    <w:rPr>
      <w:rFonts w:ascii="Calibri" w:eastAsia="Calibri" w:hAnsi="Calibri" w:cs="Calibri"/>
      <w:b/>
      <w:u w:val="thick"/>
    </w:rPr>
  </w:style>
  <w:style w:type="paragraph" w:customStyle="1" w:styleId="textboldChar">
    <w:name w:val="text bold Char"/>
    <w:basedOn w:val="Normal"/>
    <w:link w:val="textboldCharChar"/>
    <w:qFormat/>
    <w:rsid w:val="00273158"/>
    <w:pPr>
      <w:spacing w:after="0" w:line="240" w:lineRule="auto"/>
      <w:ind w:left="720"/>
    </w:pPr>
    <w:rPr>
      <w:rFonts w:eastAsia="Calibri"/>
      <w:b/>
      <w:u w:val="thick"/>
    </w:rPr>
  </w:style>
  <w:style w:type="paragraph" w:customStyle="1" w:styleId="notes-source-hasnotes">
    <w:name w:val="notes-source-hasnotes"/>
    <w:basedOn w:val="Normal"/>
    <w:qFormat/>
    <w:rsid w:val="00273158"/>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273158"/>
    <w:pPr>
      <w:spacing w:before="100" w:beforeAutospacing="1" w:after="100" w:afterAutospacing="1" w:line="240" w:lineRule="auto"/>
    </w:pPr>
    <w:rPr>
      <w:rFonts w:ascii="Times" w:hAnsi="Times"/>
      <w:szCs w:val="20"/>
    </w:rPr>
  </w:style>
  <w:style w:type="paragraph" w:customStyle="1" w:styleId="left">
    <w:name w:val="left"/>
    <w:basedOn w:val="Normal"/>
    <w:qFormat/>
    <w:rsid w:val="00273158"/>
    <w:pPr>
      <w:spacing w:before="100" w:beforeAutospacing="1" w:after="100" w:afterAutospacing="1" w:line="240" w:lineRule="auto"/>
    </w:pPr>
    <w:rPr>
      <w:rFonts w:ascii="Times" w:hAnsi="Times"/>
      <w:szCs w:val="20"/>
    </w:rPr>
  </w:style>
  <w:style w:type="paragraph" w:customStyle="1" w:styleId="right">
    <w:name w:val="right"/>
    <w:basedOn w:val="Normal"/>
    <w:qFormat/>
    <w:rsid w:val="00273158"/>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273158"/>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273158"/>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273158"/>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273158"/>
    <w:pPr>
      <w:spacing w:before="100" w:beforeAutospacing="1" w:after="100" w:afterAutospacing="1" w:line="240" w:lineRule="auto"/>
    </w:pPr>
    <w:rPr>
      <w:rFonts w:ascii="Times" w:hAnsi="Times"/>
      <w:szCs w:val="20"/>
    </w:rPr>
  </w:style>
  <w:style w:type="paragraph" w:customStyle="1" w:styleId="aff">
    <w:name w:val="aff"/>
    <w:basedOn w:val="Normal"/>
    <w:qFormat/>
    <w:rsid w:val="00273158"/>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273158"/>
    <w:pPr>
      <w:spacing w:before="100" w:beforeAutospacing="1" w:after="100" w:afterAutospacing="1" w:line="240" w:lineRule="auto"/>
    </w:pPr>
    <w:rPr>
      <w:rFonts w:ascii="Times" w:hAnsi="Times"/>
      <w:szCs w:val="20"/>
    </w:rPr>
  </w:style>
  <w:style w:type="paragraph" w:customStyle="1" w:styleId="sbyline">
    <w:name w:val="sbyline"/>
    <w:basedOn w:val="Normal"/>
    <w:qFormat/>
    <w:rsid w:val="00273158"/>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273158"/>
    <w:pPr>
      <w:spacing w:before="100" w:beforeAutospacing="1" w:after="100" w:afterAutospacing="1" w:line="240" w:lineRule="auto"/>
    </w:pPr>
    <w:rPr>
      <w:rFonts w:ascii="Times" w:hAnsi="Times"/>
      <w:szCs w:val="20"/>
    </w:rPr>
  </w:style>
  <w:style w:type="paragraph" w:customStyle="1" w:styleId="lede">
    <w:name w:val="lede"/>
    <w:basedOn w:val="Normal"/>
    <w:qFormat/>
    <w:rsid w:val="00273158"/>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273158"/>
    <w:rPr>
      <w:rFonts w:ascii="New Baskerville" w:eastAsiaTheme="minorEastAsia" w:hAnsi="New Baskerville"/>
      <w:color w:val="auto"/>
    </w:rPr>
  </w:style>
  <w:style w:type="paragraph" w:customStyle="1" w:styleId="SubHead1">
    <w:name w:val="_SubHead1"/>
    <w:basedOn w:val="Default"/>
    <w:next w:val="Default"/>
    <w:uiPriority w:val="99"/>
    <w:qFormat/>
    <w:rsid w:val="00273158"/>
    <w:rPr>
      <w:rFonts w:ascii="New Baskerville" w:eastAsiaTheme="minorEastAsia" w:hAnsi="New Baskerville"/>
      <w:color w:val="auto"/>
    </w:rPr>
  </w:style>
  <w:style w:type="paragraph" w:customStyle="1" w:styleId="SubHead2">
    <w:name w:val="_SubHead2"/>
    <w:basedOn w:val="Default"/>
    <w:next w:val="Default"/>
    <w:uiPriority w:val="99"/>
    <w:qFormat/>
    <w:rsid w:val="00273158"/>
    <w:rPr>
      <w:rFonts w:ascii="New Baskerville" w:eastAsiaTheme="minorEastAsia" w:hAnsi="New Baskerville"/>
      <w:color w:val="auto"/>
    </w:rPr>
  </w:style>
  <w:style w:type="paragraph" w:customStyle="1" w:styleId="collapsed-hide">
    <w:name w:val="collapsed-hide"/>
    <w:basedOn w:val="Normal"/>
    <w:qFormat/>
    <w:rsid w:val="00273158"/>
    <w:pPr>
      <w:spacing w:before="100" w:beforeAutospacing="1" w:after="100" w:afterAutospacing="1" w:line="240" w:lineRule="auto"/>
    </w:pPr>
    <w:rPr>
      <w:rFonts w:ascii="Times" w:hAnsi="Times"/>
      <w:szCs w:val="20"/>
    </w:rPr>
  </w:style>
  <w:style w:type="paragraph" w:customStyle="1" w:styleId="odd">
    <w:name w:val="odd"/>
    <w:basedOn w:val="Normal"/>
    <w:qFormat/>
    <w:rsid w:val="00273158"/>
    <w:pPr>
      <w:spacing w:before="100" w:beforeAutospacing="1" w:after="100" w:afterAutospacing="1" w:line="240" w:lineRule="auto"/>
    </w:pPr>
    <w:rPr>
      <w:rFonts w:ascii="Times" w:hAnsi="Times"/>
      <w:szCs w:val="20"/>
    </w:rPr>
  </w:style>
  <w:style w:type="paragraph" w:customStyle="1" w:styleId="volissue">
    <w:name w:val="volissue"/>
    <w:basedOn w:val="Normal"/>
    <w:qFormat/>
    <w:rsid w:val="00273158"/>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273158"/>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273158"/>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273158"/>
    <w:pPr>
      <w:spacing w:before="100" w:beforeAutospacing="1" w:after="100" w:afterAutospacing="1" w:line="240" w:lineRule="auto"/>
    </w:pPr>
    <w:rPr>
      <w:rFonts w:ascii="Times" w:hAnsi="Times"/>
      <w:szCs w:val="20"/>
    </w:rPr>
  </w:style>
  <w:style w:type="paragraph" w:customStyle="1" w:styleId="snippet">
    <w:name w:val="snippet"/>
    <w:basedOn w:val="Normal"/>
    <w:qFormat/>
    <w:rsid w:val="00273158"/>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273158"/>
    <w:pPr>
      <w:spacing w:line="201" w:lineRule="atLeast"/>
    </w:pPr>
    <w:rPr>
      <w:rFonts w:eastAsiaTheme="minorEastAsia"/>
      <w:color w:val="auto"/>
    </w:rPr>
  </w:style>
  <w:style w:type="paragraph" w:customStyle="1" w:styleId="Pa14">
    <w:name w:val="Pa14"/>
    <w:basedOn w:val="Default"/>
    <w:next w:val="Default"/>
    <w:uiPriority w:val="99"/>
    <w:qFormat/>
    <w:rsid w:val="00273158"/>
    <w:pPr>
      <w:spacing w:line="241" w:lineRule="atLeast"/>
    </w:pPr>
    <w:rPr>
      <w:rFonts w:eastAsiaTheme="minorEastAsia"/>
      <w:color w:val="auto"/>
    </w:rPr>
  </w:style>
  <w:style w:type="paragraph" w:customStyle="1" w:styleId="Pa9">
    <w:name w:val="Pa9"/>
    <w:basedOn w:val="Default"/>
    <w:next w:val="Default"/>
    <w:uiPriority w:val="99"/>
    <w:qFormat/>
    <w:rsid w:val="00273158"/>
    <w:pPr>
      <w:spacing w:line="241" w:lineRule="atLeast"/>
    </w:pPr>
    <w:rPr>
      <w:rFonts w:ascii="Gill Sans" w:eastAsiaTheme="minorEastAsia" w:hAnsi="Gill Sans"/>
      <w:color w:val="auto"/>
    </w:rPr>
  </w:style>
  <w:style w:type="paragraph" w:customStyle="1" w:styleId="hg-daily">
    <w:name w:val="hg-daily"/>
    <w:basedOn w:val="Normal"/>
    <w:qFormat/>
    <w:rsid w:val="00273158"/>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273158"/>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273158"/>
    <w:pPr>
      <w:spacing w:after="0" w:line="240" w:lineRule="auto"/>
    </w:pPr>
    <w:rPr>
      <w:rFonts w:eastAsia="Times New Roman"/>
      <w:sz w:val="24"/>
      <w:szCs w:val="20"/>
    </w:rPr>
  </w:style>
  <w:style w:type="paragraph" w:customStyle="1" w:styleId="TOC1Char">
    <w:name w:val="TOC 1 Char"/>
    <w:basedOn w:val="Normal"/>
    <w:next w:val="Normal"/>
    <w:qFormat/>
    <w:rsid w:val="00273158"/>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273158"/>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273158"/>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273158"/>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273158"/>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273158"/>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273158"/>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273158"/>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273158"/>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273158"/>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273158"/>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273158"/>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273158"/>
    <w:rPr>
      <w:rFonts w:ascii="Calibri" w:eastAsia="Times New Roman" w:hAnsi="Calibri" w:cs="Calibri"/>
      <w:strike/>
      <w:sz w:val="16"/>
    </w:rPr>
  </w:style>
  <w:style w:type="paragraph" w:customStyle="1" w:styleId="LanguageEditing">
    <w:name w:val="Language Editing"/>
    <w:basedOn w:val="Normal"/>
    <w:link w:val="LanguageEditingChar"/>
    <w:qFormat/>
    <w:rsid w:val="00273158"/>
    <w:pPr>
      <w:spacing w:after="0" w:line="240" w:lineRule="auto"/>
    </w:pPr>
    <w:rPr>
      <w:rFonts w:eastAsia="Times New Roman"/>
      <w:strike/>
      <w:sz w:val="16"/>
    </w:rPr>
  </w:style>
  <w:style w:type="character" w:customStyle="1" w:styleId="HeaderInitialChar">
    <w:name w:val="Header Initial Char"/>
    <w:link w:val="HeaderInitial"/>
    <w:locked/>
    <w:rsid w:val="00273158"/>
    <w:rPr>
      <w:rFonts w:ascii="Calibri" w:eastAsia="Times New Roman" w:hAnsi="Calibri" w:cs="Calibri"/>
      <w:b/>
      <w:caps/>
      <w:sz w:val="40"/>
      <w:szCs w:val="40"/>
    </w:rPr>
  </w:style>
  <w:style w:type="paragraph" w:customStyle="1" w:styleId="HeaderInitial">
    <w:name w:val="Header Initial"/>
    <w:basedOn w:val="Normal"/>
    <w:link w:val="HeaderInitialChar"/>
    <w:qFormat/>
    <w:rsid w:val="00273158"/>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273158"/>
    <w:rPr>
      <w:rFonts w:ascii="Calibri" w:hAnsi="Calibri" w:cs="Calibri"/>
      <w:strike/>
      <w:sz w:val="16"/>
    </w:rPr>
  </w:style>
  <w:style w:type="paragraph" w:customStyle="1" w:styleId="Strikethrough0">
    <w:name w:val="Strikethrough"/>
    <w:basedOn w:val="Normal"/>
    <w:link w:val="StrikethroughChar"/>
    <w:qFormat/>
    <w:rsid w:val="00273158"/>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273158"/>
    <w:pPr>
      <w:spacing w:after="0" w:line="240" w:lineRule="auto"/>
    </w:pPr>
    <w:rPr>
      <w:rFonts w:asciiTheme="minorHAnsi" w:hAnsiTheme="minorHAnsi"/>
      <w:bCs/>
    </w:rPr>
  </w:style>
  <w:style w:type="character" w:customStyle="1" w:styleId="NormalF6Char">
    <w:name w:val="Normal F6 Char"/>
    <w:link w:val="NormalF6"/>
    <w:locked/>
    <w:rsid w:val="00273158"/>
    <w:rPr>
      <w:rFonts w:ascii="Calibri" w:eastAsia="Times New Roman" w:hAnsi="Calibri" w:cs="Calibri"/>
    </w:rPr>
  </w:style>
  <w:style w:type="paragraph" w:customStyle="1" w:styleId="NormalF6">
    <w:name w:val="Normal F6"/>
    <w:basedOn w:val="Normal"/>
    <w:link w:val="NormalF6Char"/>
    <w:qFormat/>
    <w:rsid w:val="00273158"/>
    <w:pPr>
      <w:spacing w:after="0" w:line="240" w:lineRule="auto"/>
    </w:pPr>
    <w:rPr>
      <w:rFonts w:eastAsia="Times New Roman"/>
    </w:rPr>
  </w:style>
  <w:style w:type="paragraph" w:customStyle="1" w:styleId="TagNew">
    <w:name w:val="Tag New"/>
    <w:qFormat/>
    <w:rsid w:val="00273158"/>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273158"/>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273158"/>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273158"/>
    <w:pPr>
      <w:spacing w:before="100" w:beforeAutospacing="1" w:after="100" w:afterAutospacing="1" w:line="240" w:lineRule="auto"/>
    </w:pPr>
    <w:rPr>
      <w:rFonts w:eastAsia="Times New Roman"/>
      <w:sz w:val="24"/>
    </w:rPr>
  </w:style>
  <w:style w:type="paragraph" w:customStyle="1" w:styleId="Carding">
    <w:name w:val="Carding"/>
    <w:basedOn w:val="Normal"/>
    <w:qFormat/>
    <w:rsid w:val="00273158"/>
    <w:pPr>
      <w:spacing w:after="0" w:line="240" w:lineRule="auto"/>
    </w:pPr>
    <w:rPr>
      <w:rFonts w:eastAsia="Times New Roman"/>
      <w:sz w:val="18"/>
    </w:rPr>
  </w:style>
  <w:style w:type="paragraph" w:customStyle="1" w:styleId="NormalWeb8">
    <w:name w:val="Normal (Web)8"/>
    <w:basedOn w:val="Normal"/>
    <w:qFormat/>
    <w:rsid w:val="00273158"/>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273158"/>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273158"/>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273158"/>
    <w:rPr>
      <w:b/>
      <w:bCs/>
      <w:u w:val="single"/>
    </w:rPr>
  </w:style>
  <w:style w:type="paragraph" w:customStyle="1" w:styleId="StyleUnderlined11ptBold">
    <w:name w:val="Style Underlined + 11 pt Bold"/>
    <w:basedOn w:val="underlined"/>
    <w:link w:val="StyleUnderlined11ptBoldChar"/>
    <w:qFormat/>
    <w:rsid w:val="00273158"/>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273158"/>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273158"/>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273158"/>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273158"/>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273158"/>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273158"/>
    <w:rPr>
      <w:rFonts w:eastAsia="Times New Roman"/>
      <w:b/>
      <w:lang w:val="x-none" w:eastAsia="x-none"/>
    </w:rPr>
  </w:style>
  <w:style w:type="character" w:customStyle="1" w:styleId="CardDownSizeChar">
    <w:name w:val="CardDownSize Char"/>
    <w:link w:val="CardDownSize"/>
    <w:locked/>
    <w:rsid w:val="00273158"/>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273158"/>
    <w:pPr>
      <w:spacing w:after="0" w:line="240" w:lineRule="auto"/>
    </w:pPr>
    <w:rPr>
      <w:rFonts w:eastAsia="Calibri"/>
      <w:sz w:val="16"/>
      <w:szCs w:val="20"/>
      <w:lang w:val="x-none" w:eastAsia="x-none"/>
    </w:rPr>
  </w:style>
  <w:style w:type="character" w:customStyle="1" w:styleId="Citation1Char">
    <w:name w:val="Citation1 Char"/>
    <w:link w:val="Citation1"/>
    <w:locked/>
    <w:rsid w:val="00273158"/>
    <w:rPr>
      <w:rFonts w:ascii="Calibri" w:eastAsia="Calibri" w:hAnsi="Calibri" w:cs="Calibri"/>
      <w:b/>
      <w:u w:val="single"/>
      <w:lang w:val="x-none" w:eastAsia="x-none"/>
    </w:rPr>
  </w:style>
  <w:style w:type="paragraph" w:customStyle="1" w:styleId="Citation1">
    <w:name w:val="Citation1"/>
    <w:basedOn w:val="Normal"/>
    <w:link w:val="Citation1Char"/>
    <w:qFormat/>
    <w:rsid w:val="00273158"/>
    <w:pPr>
      <w:spacing w:after="0" w:line="240" w:lineRule="auto"/>
    </w:pPr>
    <w:rPr>
      <w:rFonts w:eastAsia="Calibri"/>
      <w:b/>
      <w:u w:val="single"/>
      <w:lang w:val="x-none" w:eastAsia="x-none"/>
    </w:rPr>
  </w:style>
  <w:style w:type="paragraph" w:customStyle="1" w:styleId="Non-NavPanelTag">
    <w:name w:val="Non-Nav Panel Tag"/>
    <w:basedOn w:val="Normal"/>
    <w:qFormat/>
    <w:rsid w:val="00273158"/>
    <w:pPr>
      <w:spacing w:after="0" w:line="240" w:lineRule="auto"/>
    </w:pPr>
    <w:rPr>
      <w:b/>
      <w:sz w:val="26"/>
    </w:rPr>
  </w:style>
  <w:style w:type="paragraph" w:customStyle="1" w:styleId="TagsFutura">
    <w:name w:val="TagsFutura"/>
    <w:basedOn w:val="Normal"/>
    <w:next w:val="Cites"/>
    <w:qFormat/>
    <w:rsid w:val="00273158"/>
    <w:pPr>
      <w:spacing w:after="0" w:line="240" w:lineRule="auto"/>
    </w:pPr>
    <w:rPr>
      <w:rFonts w:ascii="Futura" w:eastAsia="Times" w:hAnsi="Futura"/>
      <w:b/>
      <w:caps/>
      <w:sz w:val="18"/>
      <w:szCs w:val="20"/>
    </w:rPr>
  </w:style>
  <w:style w:type="paragraph" w:customStyle="1" w:styleId="DebateTag0">
    <w:name w:val="DebateTag"/>
    <w:basedOn w:val="Normal"/>
    <w:qFormat/>
    <w:rsid w:val="00273158"/>
    <w:pPr>
      <w:spacing w:after="0" w:line="240" w:lineRule="auto"/>
    </w:pPr>
    <w:rPr>
      <w:rFonts w:eastAsia="Calibri"/>
      <w:b/>
    </w:rPr>
  </w:style>
  <w:style w:type="paragraph" w:customStyle="1" w:styleId="Heading42">
    <w:name w:val="Heading 42"/>
    <w:basedOn w:val="Normal"/>
    <w:qFormat/>
    <w:rsid w:val="00273158"/>
    <w:pPr>
      <w:spacing w:after="0" w:line="240" w:lineRule="auto"/>
    </w:pPr>
    <w:rPr>
      <w:rFonts w:eastAsia="Times New Roman"/>
    </w:rPr>
  </w:style>
  <w:style w:type="character" w:customStyle="1" w:styleId="DebateNormalChar">
    <w:name w:val="DebateNormal Char"/>
    <w:basedOn w:val="DefaultParagraphFont"/>
    <w:link w:val="DebateNormal"/>
    <w:locked/>
    <w:rsid w:val="00273158"/>
    <w:rPr>
      <w:rFonts w:ascii="Calibri" w:eastAsia="Calibri" w:hAnsi="Calibri" w:cs="Calibri"/>
      <w:sz w:val="16"/>
      <w:szCs w:val="20"/>
    </w:rPr>
  </w:style>
  <w:style w:type="paragraph" w:customStyle="1" w:styleId="DebateNormal">
    <w:name w:val="DebateNormal"/>
    <w:basedOn w:val="Normal"/>
    <w:link w:val="DebateNormalChar"/>
    <w:qFormat/>
    <w:rsid w:val="00273158"/>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273158"/>
    <w:rPr>
      <w:rFonts w:ascii="Calibri" w:eastAsia="Calibri" w:hAnsi="Calibri" w:cs="Calibri"/>
      <w:b/>
      <w:sz w:val="16"/>
      <w:szCs w:val="20"/>
      <w:u w:val="single"/>
    </w:rPr>
  </w:style>
  <w:style w:type="paragraph" w:customStyle="1" w:styleId="DebateEmphasis">
    <w:name w:val="DebateEmphasis"/>
    <w:basedOn w:val="Normal"/>
    <w:link w:val="DebateEmphasisChar"/>
    <w:qFormat/>
    <w:rsid w:val="00273158"/>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273158"/>
    <w:rPr>
      <w:rFonts w:ascii="Times New Roman" w:hAnsi="Times New Roman" w:cs="Times New Roman"/>
      <w:sz w:val="18"/>
    </w:rPr>
  </w:style>
  <w:style w:type="paragraph" w:customStyle="1" w:styleId="NormalCite">
    <w:name w:val="NormalCite"/>
    <w:link w:val="NormalCiteChar"/>
    <w:qFormat/>
    <w:rsid w:val="00273158"/>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273158"/>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273158"/>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273158"/>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273158"/>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273158"/>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273158"/>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273158"/>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273158"/>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273158"/>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273158"/>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273158"/>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273158"/>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273158"/>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273158"/>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273158"/>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273158"/>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273158"/>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273158"/>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273158"/>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273158"/>
    <w:rPr>
      <w:u w:val="single"/>
    </w:rPr>
  </w:style>
  <w:style w:type="paragraph" w:customStyle="1" w:styleId="UnderlineChar4">
    <w:name w:val="Underline Char4"/>
    <w:basedOn w:val="Normal"/>
    <w:link w:val="UnderlineChar4Char"/>
    <w:qFormat/>
    <w:rsid w:val="00273158"/>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273158"/>
    <w:rPr>
      <w:b/>
      <w:u w:val="single"/>
    </w:rPr>
  </w:style>
  <w:style w:type="paragraph" w:customStyle="1" w:styleId="BoldandUnderlineChar3">
    <w:name w:val="Bold and Underline Char3"/>
    <w:basedOn w:val="Normal"/>
    <w:link w:val="BoldandUnderlineChar3Char2"/>
    <w:qFormat/>
    <w:rsid w:val="00273158"/>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273158"/>
    <w:rPr>
      <w:rFonts w:ascii="Calibri" w:eastAsia="Times New Roman" w:hAnsi="Calibri" w:cs="Calibri"/>
      <w:sz w:val="16"/>
      <w:u w:val="single"/>
    </w:rPr>
  </w:style>
  <w:style w:type="paragraph" w:customStyle="1" w:styleId="UnderlineChar3">
    <w:name w:val="Underline Char3"/>
    <w:basedOn w:val="Normal"/>
    <w:link w:val="UnderlineChar3Char"/>
    <w:qFormat/>
    <w:rsid w:val="00273158"/>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273158"/>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273158"/>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273158"/>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273158"/>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273158"/>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273158"/>
    <w:rPr>
      <w:u w:val="single"/>
    </w:rPr>
  </w:style>
  <w:style w:type="character" w:customStyle="1" w:styleId="StyleUnderlineBoldIndent11ptBoldChar">
    <w:name w:val="Style Underline + Bold Indent + 11 pt Bold Char"/>
    <w:link w:val="StyleUnderlineBoldIndent11ptBold"/>
    <w:locked/>
    <w:rsid w:val="00273158"/>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273158"/>
    <w:rPr>
      <w:b/>
      <w:bCs/>
      <w:u w:val="single"/>
    </w:rPr>
  </w:style>
  <w:style w:type="paragraph" w:customStyle="1" w:styleId="Style140">
    <w:name w:val="Style14"/>
    <w:basedOn w:val="Normal"/>
    <w:uiPriority w:val="99"/>
    <w:qFormat/>
    <w:rsid w:val="00273158"/>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273158"/>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273158"/>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273158"/>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273158"/>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273158"/>
    <w:rPr>
      <w:rFonts w:ascii="Calibri" w:eastAsia="SimSun" w:hAnsi="Calibri" w:cs="Calibri"/>
      <w:sz w:val="16"/>
      <w:lang w:eastAsia="zh-CN"/>
    </w:rPr>
  </w:style>
  <w:style w:type="paragraph" w:customStyle="1" w:styleId="Stylecard11pt">
    <w:name w:val="Style card + 11 pt"/>
    <w:basedOn w:val="Normal"/>
    <w:link w:val="Stylecard11ptChar"/>
    <w:qFormat/>
    <w:rsid w:val="00273158"/>
    <w:pPr>
      <w:spacing w:after="0" w:line="240" w:lineRule="auto"/>
      <w:ind w:left="288" w:right="288"/>
    </w:pPr>
    <w:rPr>
      <w:rFonts w:eastAsia="SimSun"/>
      <w:sz w:val="16"/>
      <w:lang w:eastAsia="zh-CN"/>
    </w:rPr>
  </w:style>
  <w:style w:type="paragraph" w:customStyle="1" w:styleId="WW-Default1">
    <w:name w:val="WW-Default1"/>
    <w:basedOn w:val="Normal"/>
    <w:qFormat/>
    <w:rsid w:val="00273158"/>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273158"/>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273158"/>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273158"/>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73158"/>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273158"/>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273158"/>
    <w:pPr>
      <w:spacing w:after="0" w:line="240" w:lineRule="auto"/>
    </w:pPr>
    <w:rPr>
      <w:rFonts w:eastAsia="Times New Roman"/>
      <w:b/>
      <w:bCs/>
      <w:i/>
      <w:iCs/>
      <w:sz w:val="16"/>
      <w:u w:val="single"/>
    </w:rPr>
  </w:style>
  <w:style w:type="paragraph" w:customStyle="1" w:styleId="Style180">
    <w:name w:val="Style18"/>
    <w:basedOn w:val="Normal"/>
    <w:uiPriority w:val="99"/>
    <w:qFormat/>
    <w:rsid w:val="00273158"/>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273158"/>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273158"/>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273158"/>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273158"/>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273158"/>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273158"/>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273158"/>
    <w:rPr>
      <w:rFonts w:eastAsia="Times New Roman"/>
      <w:color w:val="auto"/>
      <w:lang w:bidi="en-US"/>
    </w:rPr>
  </w:style>
  <w:style w:type="character" w:customStyle="1" w:styleId="ALLCAPSChar">
    <w:name w:val="ALL CAPS Char"/>
    <w:basedOn w:val="DefaultParagraphFont"/>
    <w:link w:val="ALLCAPS"/>
    <w:locked/>
    <w:rsid w:val="00273158"/>
    <w:rPr>
      <w:rFonts w:ascii="Calibri" w:eastAsia="Times New Roman" w:hAnsi="Calibri" w:cs="Calibri"/>
      <w:b/>
      <w:caps/>
      <w:sz w:val="16"/>
      <w:szCs w:val="20"/>
    </w:rPr>
  </w:style>
  <w:style w:type="paragraph" w:customStyle="1" w:styleId="ALLCAPS">
    <w:name w:val="ALL CAPS"/>
    <w:basedOn w:val="Normal"/>
    <w:link w:val="ALLCAPSChar"/>
    <w:qFormat/>
    <w:rsid w:val="00273158"/>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273158"/>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273158"/>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273158"/>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273158"/>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273158"/>
    <w:rPr>
      <w:rFonts w:ascii="Calibri" w:eastAsia="Times New Roman" w:hAnsi="Calibri" w:cs="Arial"/>
      <w:bCs/>
      <w:iCs/>
      <w:sz w:val="20"/>
      <w:szCs w:val="20"/>
    </w:rPr>
  </w:style>
  <w:style w:type="paragraph" w:customStyle="1" w:styleId="CITE">
    <w:name w:val="CITE"/>
    <w:basedOn w:val="Heading2"/>
    <w:link w:val="CITEChar"/>
    <w:autoRedefine/>
    <w:qFormat/>
    <w:rsid w:val="00273158"/>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273158"/>
    <w:rPr>
      <w:rFonts w:ascii="Calibri" w:eastAsia="Times New Roman" w:hAnsi="Calibri" w:cs="Calibri"/>
      <w:sz w:val="16"/>
      <w:lang w:val="x-none" w:eastAsia="x-none"/>
    </w:rPr>
  </w:style>
  <w:style w:type="paragraph" w:customStyle="1" w:styleId="Fifth">
    <w:name w:val="Fifth"/>
    <w:basedOn w:val="Normal"/>
    <w:link w:val="FifthChar"/>
    <w:qFormat/>
    <w:rsid w:val="00273158"/>
    <w:pPr>
      <w:spacing w:after="0" w:line="240" w:lineRule="auto"/>
    </w:pPr>
    <w:rPr>
      <w:rFonts w:eastAsia="Times New Roman"/>
      <w:sz w:val="16"/>
      <w:lang w:val="x-none" w:eastAsia="x-none"/>
    </w:rPr>
  </w:style>
  <w:style w:type="paragraph" w:customStyle="1" w:styleId="Repeatblockheading0">
    <w:name w:val="Repeat block heading"/>
    <w:basedOn w:val="Normal"/>
    <w:qFormat/>
    <w:rsid w:val="00273158"/>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273158"/>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273158"/>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273158"/>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273158"/>
    <w:pPr>
      <w:spacing w:after="0" w:line="240" w:lineRule="auto"/>
      <w:ind w:left="1440" w:right="1440"/>
    </w:pPr>
  </w:style>
  <w:style w:type="paragraph" w:customStyle="1" w:styleId="pagpag1">
    <w:name w:val="pagpag1"/>
    <w:basedOn w:val="Normal"/>
    <w:uiPriority w:val="99"/>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273158"/>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273158"/>
    <w:pPr>
      <w:spacing w:after="0" w:line="240" w:lineRule="auto"/>
    </w:pPr>
    <w:rPr>
      <w:rFonts w:eastAsia="Calibri"/>
      <w:bCs/>
      <w:color w:val="000000"/>
      <w:sz w:val="16"/>
    </w:rPr>
  </w:style>
  <w:style w:type="character" w:customStyle="1" w:styleId="BodyText3Char1">
    <w:name w:val="Body Text 3 Char1"/>
    <w:basedOn w:val="DefaultParagraphFont"/>
    <w:uiPriority w:val="99"/>
    <w:rsid w:val="00273158"/>
    <w:rPr>
      <w:rFonts w:ascii="Calibri" w:hAnsi="Calibri" w:cs="Calibri"/>
      <w:sz w:val="16"/>
      <w:szCs w:val="16"/>
    </w:rPr>
  </w:style>
  <w:style w:type="paragraph" w:customStyle="1" w:styleId="BodyText310">
    <w:name w:val="Body Text 31"/>
    <w:basedOn w:val="Normal"/>
    <w:next w:val="BodyText3"/>
    <w:qFormat/>
    <w:rsid w:val="00273158"/>
    <w:pPr>
      <w:spacing w:after="120" w:line="240" w:lineRule="auto"/>
    </w:pPr>
    <w:rPr>
      <w:bCs/>
      <w:color w:val="000000"/>
    </w:rPr>
  </w:style>
  <w:style w:type="paragraph" w:styleId="BodyText2">
    <w:name w:val="Body Text 2"/>
    <w:basedOn w:val="Normal"/>
    <w:link w:val="BodyText2Char"/>
    <w:uiPriority w:val="99"/>
    <w:unhideWhenUsed/>
    <w:rsid w:val="00273158"/>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273158"/>
    <w:rPr>
      <w:rFonts w:ascii="Calibri" w:hAnsi="Calibri" w:cs="Calibri"/>
    </w:rPr>
  </w:style>
  <w:style w:type="paragraph" w:customStyle="1" w:styleId="BodyText21">
    <w:name w:val="Body Text 21"/>
    <w:basedOn w:val="Normal"/>
    <w:next w:val="BodyText2"/>
    <w:qFormat/>
    <w:rsid w:val="00273158"/>
    <w:pPr>
      <w:spacing w:after="120" w:line="480" w:lineRule="auto"/>
    </w:pPr>
    <w:rPr>
      <w:sz w:val="12"/>
    </w:rPr>
  </w:style>
  <w:style w:type="paragraph" w:styleId="BodyTextIndent">
    <w:name w:val="Body Text Indent"/>
    <w:basedOn w:val="Normal"/>
    <w:link w:val="BodyTextIndentChar"/>
    <w:unhideWhenUsed/>
    <w:rsid w:val="00273158"/>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273158"/>
    <w:rPr>
      <w:rFonts w:ascii="Calibri" w:hAnsi="Calibri" w:cs="Calibri"/>
    </w:rPr>
  </w:style>
  <w:style w:type="paragraph" w:customStyle="1" w:styleId="BodyTextIndent1">
    <w:name w:val="Body Text Indent1"/>
    <w:basedOn w:val="Normal"/>
    <w:next w:val="BodyTextIndent"/>
    <w:qFormat/>
    <w:rsid w:val="00273158"/>
    <w:pPr>
      <w:spacing w:after="120" w:line="240" w:lineRule="auto"/>
      <w:ind w:left="360"/>
    </w:pPr>
  </w:style>
  <w:style w:type="paragraph" w:styleId="BodyTextIndent3">
    <w:name w:val="Body Text Indent 3"/>
    <w:basedOn w:val="Normal"/>
    <w:link w:val="BodyTextIndent3Char1"/>
    <w:uiPriority w:val="99"/>
    <w:unhideWhenUsed/>
    <w:rsid w:val="00273158"/>
    <w:pPr>
      <w:spacing w:after="120" w:line="240" w:lineRule="auto"/>
      <w:ind w:left="360"/>
    </w:pPr>
    <w:rPr>
      <w:sz w:val="16"/>
      <w:szCs w:val="16"/>
    </w:rPr>
  </w:style>
  <w:style w:type="character" w:customStyle="1" w:styleId="BodyTextIndent3Char">
    <w:name w:val="Body Text Indent 3 Char"/>
    <w:basedOn w:val="DefaultParagraphFont"/>
    <w:uiPriority w:val="99"/>
    <w:rsid w:val="00273158"/>
    <w:rPr>
      <w:rFonts w:ascii="Calibri" w:hAnsi="Calibri" w:cs="Calibri"/>
      <w:sz w:val="16"/>
      <w:szCs w:val="16"/>
    </w:rPr>
  </w:style>
  <w:style w:type="paragraph" w:customStyle="1" w:styleId="BodyTextIndent31">
    <w:name w:val="Body Text Indent 31"/>
    <w:basedOn w:val="Normal"/>
    <w:next w:val="BodyTextIndent3"/>
    <w:semiHidden/>
    <w:qFormat/>
    <w:rsid w:val="00273158"/>
    <w:pPr>
      <w:spacing w:after="120" w:line="240" w:lineRule="auto"/>
      <w:ind w:left="360"/>
    </w:pPr>
    <w:rPr>
      <w:sz w:val="14"/>
    </w:rPr>
  </w:style>
  <w:style w:type="paragraph" w:styleId="BodyTextIndent2">
    <w:name w:val="Body Text Indent 2"/>
    <w:basedOn w:val="Normal"/>
    <w:link w:val="BodyTextIndent2Char1"/>
    <w:unhideWhenUsed/>
    <w:rsid w:val="00273158"/>
    <w:pPr>
      <w:spacing w:after="120" w:line="480" w:lineRule="auto"/>
      <w:ind w:left="360"/>
    </w:pPr>
    <w:rPr>
      <w:sz w:val="16"/>
    </w:rPr>
  </w:style>
  <w:style w:type="character" w:customStyle="1" w:styleId="BodyTextIndent2Char">
    <w:name w:val="Body Text Indent 2 Char"/>
    <w:basedOn w:val="DefaultParagraphFont"/>
    <w:rsid w:val="00273158"/>
    <w:rPr>
      <w:rFonts w:ascii="Calibri" w:hAnsi="Calibri" w:cs="Calibri"/>
    </w:rPr>
  </w:style>
  <w:style w:type="paragraph" w:customStyle="1" w:styleId="BodyTextIndent21">
    <w:name w:val="Body Text Indent 21"/>
    <w:basedOn w:val="Normal"/>
    <w:next w:val="BodyTextIndent2"/>
    <w:qFormat/>
    <w:rsid w:val="00273158"/>
    <w:pPr>
      <w:spacing w:after="120" w:line="480" w:lineRule="auto"/>
      <w:ind w:left="360"/>
    </w:pPr>
  </w:style>
  <w:style w:type="paragraph" w:customStyle="1" w:styleId="z-BottomofForm1">
    <w:name w:val="z-Bottom of Form1"/>
    <w:basedOn w:val="Normal"/>
    <w:next w:val="Normal"/>
    <w:qFormat/>
    <w:rsid w:val="00273158"/>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273158"/>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273158"/>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273158"/>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273158"/>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273158"/>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273158"/>
    <w:rPr>
      <w:rFonts w:ascii="Calibri" w:hAnsi="Calibri" w:cs="Calibri"/>
      <w:u w:val="single"/>
      <w:shd w:val="clear" w:color="auto" w:fill="66FFFF"/>
    </w:rPr>
  </w:style>
  <w:style w:type="paragraph" w:customStyle="1" w:styleId="CardHighlight">
    <w:name w:val="Card Highlight"/>
    <w:basedOn w:val="Normal"/>
    <w:link w:val="CardHighlightChar"/>
    <w:qFormat/>
    <w:rsid w:val="00273158"/>
    <w:pPr>
      <w:shd w:val="clear" w:color="auto" w:fill="66FFFF"/>
      <w:spacing w:after="0" w:line="240" w:lineRule="auto"/>
    </w:pPr>
    <w:rPr>
      <w:u w:val="single"/>
    </w:rPr>
  </w:style>
  <w:style w:type="paragraph" w:customStyle="1" w:styleId="nromal">
    <w:name w:val="nromal"/>
    <w:basedOn w:val="Normal"/>
    <w:uiPriority w:val="99"/>
    <w:qFormat/>
    <w:rsid w:val="00273158"/>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273158"/>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273158"/>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273158"/>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273158"/>
    <w:pPr>
      <w:spacing w:before="100" w:beforeAutospacing="1" w:after="100" w:afterAutospacing="1" w:line="240" w:lineRule="auto"/>
    </w:pPr>
    <w:rPr>
      <w:rFonts w:eastAsia="Times New Roman"/>
      <w:sz w:val="24"/>
    </w:rPr>
  </w:style>
  <w:style w:type="paragraph" w:customStyle="1" w:styleId="more">
    <w:name w:val="more"/>
    <w:basedOn w:val="Normal"/>
    <w:qFormat/>
    <w:rsid w:val="00273158"/>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273158"/>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273158"/>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273158"/>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273158"/>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273158"/>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273158"/>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273158"/>
    <w:pPr>
      <w:spacing w:after="63"/>
    </w:pPr>
    <w:rPr>
      <w:rFonts w:ascii="Arial" w:eastAsia="Times New Roman" w:hAnsi="Arial"/>
      <w:color w:val="auto"/>
      <w:lang w:eastAsia="zh-CN"/>
    </w:rPr>
  </w:style>
  <w:style w:type="paragraph" w:customStyle="1" w:styleId="CM35">
    <w:name w:val="CM35"/>
    <w:basedOn w:val="Default"/>
    <w:next w:val="Default"/>
    <w:qFormat/>
    <w:rsid w:val="00273158"/>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273158"/>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273158"/>
    <w:rPr>
      <w:rFonts w:ascii="Calibri" w:eastAsia="Times New Roman" w:hAnsi="Calibri" w:cs="Times New Roman"/>
    </w:rPr>
  </w:style>
  <w:style w:type="paragraph" w:customStyle="1" w:styleId="StylecardCharCharChar11pt">
    <w:name w:val="Style card Char Char Char + 11 pt"/>
    <w:link w:val="StylecardCharCharChar11ptChar"/>
    <w:qFormat/>
    <w:rsid w:val="00273158"/>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273158"/>
    <w:rPr>
      <w:rFonts w:ascii="Georgia" w:eastAsia="Times New Roman" w:hAnsi="Georgia"/>
      <w:lang w:val="x-none" w:eastAsia="x-none"/>
    </w:rPr>
  </w:style>
  <w:style w:type="paragraph" w:customStyle="1" w:styleId="StyleCards11pt">
    <w:name w:val="Style Cards + 11 pt"/>
    <w:basedOn w:val="Cards"/>
    <w:link w:val="StyleCards11ptChar"/>
    <w:qFormat/>
    <w:rsid w:val="00273158"/>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273158"/>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273158"/>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273158"/>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273158"/>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73158"/>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73158"/>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273158"/>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273158"/>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273158"/>
    <w:rPr>
      <w:rFonts w:ascii="Times New Roman" w:eastAsia="Times New Roman" w:hAnsi="Times New Roman" w:cs="Times New Roman"/>
      <w:sz w:val="20"/>
      <w:szCs w:val="20"/>
    </w:rPr>
  </w:style>
  <w:style w:type="paragraph" w:customStyle="1" w:styleId="NormalFont">
    <w:name w:val="Normal Font"/>
    <w:link w:val="NormalFontChar"/>
    <w:qFormat/>
    <w:rsid w:val="00273158"/>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273158"/>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7315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73158"/>
    <w:rPr>
      <w:u w:val="single"/>
      <w:lang w:val="x-none" w:eastAsia="x-none"/>
    </w:rPr>
  </w:style>
  <w:style w:type="character" w:customStyle="1" w:styleId="StyleNormalFont11ptBoldUnderlineChar">
    <w:name w:val="Style Normal Font + 11 pt Bold Underline Char"/>
    <w:link w:val="StyleNormalFont11ptBoldUnderline"/>
    <w:locked/>
    <w:rsid w:val="0027315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73158"/>
    <w:rPr>
      <w:b/>
      <w:bCs/>
      <w:u w:val="single"/>
      <w:lang w:val="x-none" w:eastAsia="x-none"/>
    </w:rPr>
  </w:style>
  <w:style w:type="paragraph" w:customStyle="1" w:styleId="StyleHeading2LatinArialMT13pt">
    <w:name w:val="Style Heading 2 + (Latin) ArialMT 13 pt"/>
    <w:basedOn w:val="Heading2"/>
    <w:next w:val="Heading2"/>
    <w:qFormat/>
    <w:rsid w:val="00273158"/>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273158"/>
    <w:pPr>
      <w:spacing w:after="0" w:line="240" w:lineRule="auto"/>
    </w:pPr>
    <w:rPr>
      <w:rFonts w:eastAsia="Times New Roman"/>
      <w:sz w:val="15"/>
    </w:rPr>
  </w:style>
  <w:style w:type="paragraph" w:customStyle="1" w:styleId="formatvorlage2">
    <w:name w:val="formatvorlage2"/>
    <w:basedOn w:val="Normal"/>
    <w:qFormat/>
    <w:rsid w:val="00273158"/>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273158"/>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273158"/>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273158"/>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273158"/>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273158"/>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273158"/>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273158"/>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273158"/>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273158"/>
    <w:pPr>
      <w:ind w:left="0"/>
    </w:pPr>
    <w:rPr>
      <w:rFonts w:ascii="Garamond" w:eastAsia="Cambria" w:hAnsi="Garamond" w:cs="Times New Roman"/>
      <w:color w:val="auto"/>
      <w:u w:val="single"/>
    </w:rPr>
  </w:style>
  <w:style w:type="paragraph" w:customStyle="1" w:styleId="PageHeading">
    <w:name w:val="Page Heading"/>
    <w:basedOn w:val="Heading2"/>
    <w:qFormat/>
    <w:rsid w:val="00273158"/>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273158"/>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273158"/>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273158"/>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273158"/>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273158"/>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273158"/>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273158"/>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273158"/>
    <w:pPr>
      <w:spacing w:after="0" w:line="197" w:lineRule="exact"/>
      <w:jc w:val="both"/>
    </w:pPr>
  </w:style>
  <w:style w:type="paragraph" w:customStyle="1" w:styleId="Style42">
    <w:name w:val="Style42"/>
    <w:basedOn w:val="Normal"/>
    <w:uiPriority w:val="99"/>
    <w:qFormat/>
    <w:rsid w:val="00273158"/>
    <w:pPr>
      <w:spacing w:after="0" w:line="202" w:lineRule="exact"/>
      <w:jc w:val="both"/>
    </w:pPr>
  </w:style>
  <w:style w:type="paragraph" w:customStyle="1" w:styleId="Style51">
    <w:name w:val="Style51"/>
    <w:basedOn w:val="Normal"/>
    <w:uiPriority w:val="99"/>
    <w:qFormat/>
    <w:rsid w:val="00273158"/>
    <w:pPr>
      <w:spacing w:after="0" w:line="200" w:lineRule="exact"/>
      <w:jc w:val="both"/>
    </w:pPr>
  </w:style>
  <w:style w:type="character" w:customStyle="1" w:styleId="BoldUnderlineChar2Char">
    <w:name w:val="BoldUnderline Char2 Char"/>
    <w:link w:val="BoldUnderlineChar2"/>
    <w:locked/>
    <w:rsid w:val="00273158"/>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273158"/>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273158"/>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273158"/>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273158"/>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273158"/>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273158"/>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273158"/>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273158"/>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273158"/>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273158"/>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273158"/>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273158"/>
    <w:pPr>
      <w:spacing w:line="254" w:lineRule="auto"/>
    </w:pPr>
    <w:rPr>
      <w:rFonts w:ascii="Georgia" w:hAnsi="Georgia" w:cstheme="minorBidi"/>
      <w:b/>
    </w:rPr>
  </w:style>
  <w:style w:type="paragraph" w:customStyle="1" w:styleId="Normal20pt">
    <w:name w:val="Normal  + 20 pt"/>
    <w:basedOn w:val="Normal"/>
    <w:uiPriority w:val="6"/>
    <w:qFormat/>
    <w:rsid w:val="00273158"/>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273158"/>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273158"/>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273158"/>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73158"/>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73158"/>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273158"/>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73158"/>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73158"/>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73158"/>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73158"/>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73158"/>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73158"/>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273158"/>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73158"/>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273158"/>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273158"/>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273158"/>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273158"/>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273158"/>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273158"/>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273158"/>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273158"/>
    <w:pPr>
      <w:spacing w:after="0" w:line="254" w:lineRule="auto"/>
    </w:pPr>
    <w:rPr>
      <w:b/>
    </w:rPr>
  </w:style>
  <w:style w:type="paragraph" w:customStyle="1" w:styleId="CiteSmallText">
    <w:name w:val="Cite Small Text"/>
    <w:basedOn w:val="Normal"/>
    <w:uiPriority w:val="99"/>
    <w:qFormat/>
    <w:rsid w:val="00273158"/>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273158"/>
    <w:rPr>
      <w:lang w:val="x-none"/>
    </w:rPr>
  </w:style>
  <w:style w:type="paragraph" w:customStyle="1" w:styleId="Cards1CharChar">
    <w:name w:val="Cards1 Char Char"/>
    <w:basedOn w:val="Normal"/>
    <w:link w:val="Cards1CharCharChar"/>
    <w:qFormat/>
    <w:rsid w:val="00273158"/>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273158"/>
    <w:rPr>
      <w:color w:val="0000FF"/>
      <w:sz w:val="12"/>
      <w:u w:val="single"/>
    </w:rPr>
  </w:style>
  <w:style w:type="paragraph" w:customStyle="1" w:styleId="Swag">
    <w:name w:val="Swag"/>
    <w:basedOn w:val="Normal"/>
    <w:link w:val="SwagChar"/>
    <w:qFormat/>
    <w:rsid w:val="00273158"/>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273158"/>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273158"/>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273158"/>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273158"/>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273158"/>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273158"/>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273158"/>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273158"/>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273158"/>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273158"/>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273158"/>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73158"/>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273158"/>
  </w:style>
  <w:style w:type="paragraph" w:customStyle="1" w:styleId="NothingCharCharChar">
    <w:name w:val="Nothing Char Char Char"/>
    <w:link w:val="NothingCharChar"/>
    <w:qFormat/>
    <w:rsid w:val="00273158"/>
    <w:pPr>
      <w:spacing w:after="0" w:line="240" w:lineRule="auto"/>
      <w:jc w:val="both"/>
    </w:pPr>
  </w:style>
  <w:style w:type="paragraph" w:customStyle="1" w:styleId="StyleLeft021">
    <w:name w:val="Style Left:  0.2&quot;1"/>
    <w:basedOn w:val="Normal"/>
    <w:uiPriority w:val="99"/>
    <w:qFormat/>
    <w:rsid w:val="00273158"/>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73158"/>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73158"/>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73158"/>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73158"/>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273158"/>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273158"/>
    <w:pPr>
      <w:spacing w:after="0" w:line="254" w:lineRule="auto"/>
    </w:pPr>
    <w:rPr>
      <w:b/>
    </w:rPr>
  </w:style>
  <w:style w:type="paragraph" w:customStyle="1" w:styleId="CM27">
    <w:name w:val="CM27"/>
    <w:basedOn w:val="Normal"/>
    <w:next w:val="Normal"/>
    <w:uiPriority w:val="99"/>
    <w:qFormat/>
    <w:rsid w:val="00273158"/>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273158"/>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273158"/>
    <w:pPr>
      <w:spacing w:before="100" w:beforeAutospacing="1" w:after="100" w:afterAutospacing="1" w:line="240" w:lineRule="auto"/>
    </w:pPr>
    <w:rPr>
      <w:rFonts w:eastAsia="Times New Roman"/>
    </w:rPr>
  </w:style>
  <w:style w:type="paragraph" w:customStyle="1" w:styleId="Pol">
    <w:name w:val="Pol"/>
    <w:basedOn w:val="Heading2"/>
    <w:uiPriority w:val="99"/>
    <w:qFormat/>
    <w:rsid w:val="00273158"/>
    <w:pPr>
      <w:spacing w:before="480" w:line="240" w:lineRule="auto"/>
    </w:pPr>
    <w:rPr>
      <w:bCs/>
      <w:caps/>
    </w:rPr>
  </w:style>
  <w:style w:type="paragraph" w:customStyle="1" w:styleId="Style70">
    <w:name w:val="Style7"/>
    <w:basedOn w:val="Normal"/>
    <w:uiPriority w:val="99"/>
    <w:qFormat/>
    <w:rsid w:val="00273158"/>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273158"/>
  </w:style>
  <w:style w:type="paragraph" w:customStyle="1" w:styleId="Footnote2">
    <w:name w:val="Footnote2"/>
    <w:basedOn w:val="Normal"/>
    <w:next w:val="Normal"/>
    <w:link w:val="Footnote2Char"/>
    <w:autoRedefine/>
    <w:qFormat/>
    <w:rsid w:val="00273158"/>
    <w:pPr>
      <w:spacing w:after="120" w:line="480" w:lineRule="auto"/>
    </w:pPr>
    <w:rPr>
      <w:rFonts w:asciiTheme="minorHAnsi" w:hAnsiTheme="minorHAnsi" w:cstheme="minorBidi"/>
    </w:rPr>
  </w:style>
  <w:style w:type="paragraph" w:customStyle="1" w:styleId="xhead">
    <w:name w:val="xhead"/>
    <w:basedOn w:val="Normal"/>
    <w:uiPriority w:val="99"/>
    <w:qFormat/>
    <w:rsid w:val="00273158"/>
    <w:pPr>
      <w:spacing w:before="100" w:beforeAutospacing="1" w:after="100" w:afterAutospacing="1" w:line="240" w:lineRule="auto"/>
    </w:pPr>
  </w:style>
  <w:style w:type="paragraph" w:customStyle="1" w:styleId="headlinemeta">
    <w:name w:val="headline_meta"/>
    <w:basedOn w:val="Normal"/>
    <w:uiPriority w:val="99"/>
    <w:qFormat/>
    <w:rsid w:val="00273158"/>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273158"/>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273158"/>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273158"/>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273158"/>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273158"/>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273158"/>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273158"/>
  </w:style>
  <w:style w:type="paragraph" w:customStyle="1" w:styleId="UnderlineStyle1">
    <w:name w:val="Underline Style"/>
    <w:basedOn w:val="Normal"/>
    <w:link w:val="UnderlineStyleChar"/>
    <w:qFormat/>
    <w:rsid w:val="00273158"/>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273158"/>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273158"/>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273158"/>
    <w:pPr>
      <w:spacing w:after="0" w:line="240" w:lineRule="auto"/>
    </w:pPr>
    <w:rPr>
      <w:rFonts w:ascii="Lucida Grande" w:eastAsia="Cambria" w:hAnsi="Lucida Grande"/>
    </w:rPr>
  </w:style>
  <w:style w:type="paragraph" w:customStyle="1" w:styleId="Pa16">
    <w:name w:val="Pa16"/>
    <w:basedOn w:val="Default"/>
    <w:next w:val="Default"/>
    <w:uiPriority w:val="99"/>
    <w:qFormat/>
    <w:rsid w:val="00273158"/>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273158"/>
    <w:pPr>
      <w:spacing w:before="100" w:beforeAutospacing="1" w:after="100" w:afterAutospacing="1" w:line="240" w:lineRule="auto"/>
    </w:pPr>
  </w:style>
  <w:style w:type="paragraph" w:customStyle="1" w:styleId="Pa22">
    <w:name w:val="Pa2+2"/>
    <w:basedOn w:val="Default"/>
    <w:next w:val="Default"/>
    <w:uiPriority w:val="99"/>
    <w:qFormat/>
    <w:rsid w:val="00273158"/>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273158"/>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273158"/>
    <w:pPr>
      <w:spacing w:before="100" w:beforeAutospacing="1" w:after="100" w:afterAutospacing="1" w:line="240" w:lineRule="auto"/>
    </w:pPr>
  </w:style>
  <w:style w:type="paragraph" w:customStyle="1" w:styleId="Number">
    <w:name w:val="Number"/>
    <w:basedOn w:val="Heading2"/>
    <w:qFormat/>
    <w:rsid w:val="00273158"/>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273158"/>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273158"/>
    <w:pPr>
      <w:spacing w:after="0" w:line="240" w:lineRule="auto"/>
    </w:pPr>
    <w:rPr>
      <w:rFonts w:ascii="Century Gothic" w:hAnsi="Century Gothic"/>
      <w:szCs w:val="20"/>
    </w:rPr>
  </w:style>
  <w:style w:type="paragraph" w:customStyle="1" w:styleId="width100">
    <w:name w:val="width100"/>
    <w:basedOn w:val="Normal"/>
    <w:uiPriority w:val="99"/>
    <w:qFormat/>
    <w:rsid w:val="00273158"/>
    <w:pPr>
      <w:spacing w:before="100" w:beforeAutospacing="1" w:after="100" w:afterAutospacing="1" w:line="240" w:lineRule="auto"/>
    </w:pPr>
  </w:style>
  <w:style w:type="paragraph" w:customStyle="1" w:styleId="introshadow">
    <w:name w:val="intro_shadow"/>
    <w:basedOn w:val="Normal"/>
    <w:uiPriority w:val="99"/>
    <w:qFormat/>
    <w:rsid w:val="00273158"/>
    <w:pPr>
      <w:spacing w:before="100" w:beforeAutospacing="1" w:after="100" w:afterAutospacing="1" w:line="240" w:lineRule="auto"/>
    </w:pPr>
  </w:style>
  <w:style w:type="paragraph" w:customStyle="1" w:styleId="articleintro">
    <w:name w:val="articleintro"/>
    <w:basedOn w:val="Normal"/>
    <w:uiPriority w:val="99"/>
    <w:qFormat/>
    <w:rsid w:val="00273158"/>
    <w:pPr>
      <w:spacing w:before="100" w:beforeAutospacing="1" w:after="100" w:afterAutospacing="1" w:line="240" w:lineRule="auto"/>
    </w:pPr>
  </w:style>
  <w:style w:type="paragraph" w:customStyle="1" w:styleId="Caption4">
    <w:name w:val="Caption4"/>
    <w:basedOn w:val="Normal"/>
    <w:uiPriority w:val="99"/>
    <w:qFormat/>
    <w:rsid w:val="00273158"/>
    <w:pPr>
      <w:spacing w:before="100" w:beforeAutospacing="1" w:after="100" w:afterAutospacing="1" w:line="240" w:lineRule="auto"/>
    </w:pPr>
  </w:style>
  <w:style w:type="paragraph" w:customStyle="1" w:styleId="publishedon">
    <w:name w:val="published_on"/>
    <w:basedOn w:val="Normal"/>
    <w:uiPriority w:val="99"/>
    <w:qFormat/>
    <w:rsid w:val="00273158"/>
    <w:pPr>
      <w:spacing w:before="100" w:beforeAutospacing="1" w:after="100" w:afterAutospacing="1" w:line="240" w:lineRule="auto"/>
    </w:pPr>
  </w:style>
  <w:style w:type="character" w:customStyle="1" w:styleId="CiteEmphasisChar">
    <w:name w:val="Cite/Emphasis Char"/>
    <w:basedOn w:val="DefaultParagraphFont"/>
    <w:link w:val="CiteEmphasis"/>
    <w:locked/>
    <w:rsid w:val="00273158"/>
    <w:rPr>
      <w:rFonts w:ascii="Calibri" w:hAnsi="Calibri" w:cs="Calibri"/>
      <w:b/>
      <w:color w:val="000000"/>
      <w:sz w:val="16"/>
      <w:u w:val="single"/>
    </w:rPr>
  </w:style>
  <w:style w:type="paragraph" w:customStyle="1" w:styleId="CiteEmphasis">
    <w:name w:val="Cite/Emphasis"/>
    <w:basedOn w:val="Normal"/>
    <w:link w:val="CiteEmphasisChar"/>
    <w:qFormat/>
    <w:rsid w:val="00273158"/>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273158"/>
    <w:rPr>
      <w:rFonts w:ascii="Calibri" w:hAnsi="Calibri" w:cs="Calibri"/>
      <w:color w:val="000000"/>
      <w:sz w:val="16"/>
    </w:rPr>
  </w:style>
  <w:style w:type="paragraph" w:customStyle="1" w:styleId="Styleunread8pt">
    <w:name w:val="Style unread + 8 pt"/>
    <w:basedOn w:val="Normal"/>
    <w:link w:val="Styleunread8ptChar"/>
    <w:qFormat/>
    <w:rsid w:val="00273158"/>
    <w:pPr>
      <w:spacing w:after="0" w:line="240" w:lineRule="auto"/>
    </w:pPr>
    <w:rPr>
      <w:color w:val="000000"/>
      <w:sz w:val="16"/>
    </w:rPr>
  </w:style>
  <w:style w:type="paragraph" w:customStyle="1" w:styleId="ekprop-p">
    <w:name w:val="ekprop-p"/>
    <w:basedOn w:val="Normal"/>
    <w:uiPriority w:val="99"/>
    <w:qFormat/>
    <w:rsid w:val="00273158"/>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273158"/>
    <w:rPr>
      <w:rFonts w:ascii="Times New Roman" w:eastAsia="Times New Roman" w:hAnsi="Times New Roman" w:cs="Times New Roman"/>
      <w:color w:val="000000"/>
      <w:sz w:val="12"/>
    </w:rPr>
  </w:style>
  <w:style w:type="paragraph" w:customStyle="1" w:styleId="ShrinkCharChar">
    <w:name w:val="Shrink Char Char"/>
    <w:link w:val="ShrinkCharCharChar"/>
    <w:qFormat/>
    <w:rsid w:val="00273158"/>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273158"/>
    <w:rPr>
      <w:rFonts w:ascii="Calibri" w:hAnsi="Calibri" w:cs="Calibri"/>
      <w:color w:val="000000"/>
      <w:sz w:val="16"/>
    </w:rPr>
  </w:style>
  <w:style w:type="paragraph" w:customStyle="1" w:styleId="SmalltextChar1">
    <w:name w:val="Smalltext Char"/>
    <w:basedOn w:val="Normal"/>
    <w:link w:val="SmalltextCharChar"/>
    <w:qFormat/>
    <w:rsid w:val="00273158"/>
    <w:pPr>
      <w:spacing w:after="0" w:line="240" w:lineRule="auto"/>
    </w:pPr>
    <w:rPr>
      <w:color w:val="000000"/>
      <w:sz w:val="16"/>
    </w:rPr>
  </w:style>
  <w:style w:type="character" w:customStyle="1" w:styleId="SpacerChar">
    <w:name w:val="Spacer Char"/>
    <w:basedOn w:val="DefaultParagraphFont"/>
    <w:link w:val="Spacer"/>
    <w:uiPriority w:val="4"/>
    <w:locked/>
    <w:rsid w:val="00273158"/>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273158"/>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273158"/>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273158"/>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273158"/>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273158"/>
    <w:pPr>
      <w:spacing w:before="100" w:beforeAutospacing="1" w:after="100" w:afterAutospacing="1" w:line="240" w:lineRule="auto"/>
    </w:pPr>
    <w:rPr>
      <w:rFonts w:eastAsia="Times New Roman"/>
    </w:rPr>
  </w:style>
  <w:style w:type="paragraph" w:customStyle="1" w:styleId="column-name">
    <w:name w:val="column-name"/>
    <w:basedOn w:val="Normal"/>
    <w:qFormat/>
    <w:rsid w:val="00273158"/>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273158"/>
    <w:rPr>
      <w:rFonts w:ascii="Calibri" w:eastAsia="Calibri" w:hAnsi="Calibri" w:cs="Calibri"/>
      <w:sz w:val="16"/>
      <w:szCs w:val="16"/>
    </w:rPr>
  </w:style>
  <w:style w:type="paragraph" w:customStyle="1" w:styleId="SmallSizeParagraph">
    <w:name w:val="Small Size Paragraph"/>
    <w:basedOn w:val="Normal"/>
    <w:link w:val="SmallSizeParagraphChar"/>
    <w:qFormat/>
    <w:rsid w:val="00273158"/>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273158"/>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273158"/>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273158"/>
    <w:rPr>
      <w:rFonts w:ascii="Calibri" w:eastAsia="Calibri" w:hAnsi="Calibri" w:cs="Calibri"/>
    </w:rPr>
  </w:style>
  <w:style w:type="paragraph" w:customStyle="1" w:styleId="StyleCardText9pt">
    <w:name w:val="Style Card Text + 9 pt"/>
    <w:basedOn w:val="Normal"/>
    <w:link w:val="StyleCardText9ptChar"/>
    <w:qFormat/>
    <w:rsid w:val="00273158"/>
    <w:pPr>
      <w:spacing w:after="200" w:line="240" w:lineRule="auto"/>
      <w:contextualSpacing/>
    </w:pPr>
    <w:rPr>
      <w:rFonts w:eastAsia="Calibri"/>
    </w:rPr>
  </w:style>
  <w:style w:type="character" w:customStyle="1" w:styleId="UnderlineSChar">
    <w:name w:val="Underline S Char"/>
    <w:link w:val="UnderlineS"/>
    <w:locked/>
    <w:rsid w:val="00273158"/>
    <w:rPr>
      <w:rFonts w:ascii="Calibri" w:eastAsia="Calibri" w:hAnsi="Calibri" w:cs="Calibri"/>
      <w:u w:val="single"/>
      <w:lang w:val="x-none" w:eastAsia="zh-CN"/>
    </w:rPr>
  </w:style>
  <w:style w:type="paragraph" w:customStyle="1" w:styleId="UnderlineS">
    <w:name w:val="Underline S"/>
    <w:basedOn w:val="Normal"/>
    <w:link w:val="UnderlineSChar"/>
    <w:qFormat/>
    <w:rsid w:val="00273158"/>
    <w:pPr>
      <w:spacing w:after="200" w:line="240" w:lineRule="auto"/>
    </w:pPr>
    <w:rPr>
      <w:rFonts w:eastAsia="Calibri"/>
      <w:u w:val="single"/>
      <w:lang w:val="x-none" w:eastAsia="zh-CN"/>
    </w:rPr>
  </w:style>
  <w:style w:type="character" w:customStyle="1" w:styleId="TagofCardChar">
    <w:name w:val="Tag of Card Char"/>
    <w:link w:val="TagofCard"/>
    <w:locked/>
    <w:rsid w:val="00273158"/>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273158"/>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273158"/>
    <w:rPr>
      <w:rFonts w:ascii="Times New Roman" w:hAnsi="Times New Roman" w:cs="Times New Roman"/>
    </w:rPr>
  </w:style>
  <w:style w:type="paragraph" w:customStyle="1" w:styleId="Debatenoraml">
    <w:name w:val="Debatenoraml"/>
    <w:basedOn w:val="NoSpacing"/>
    <w:link w:val="DebatenoramlChar"/>
    <w:qFormat/>
    <w:rsid w:val="00273158"/>
    <w:pPr>
      <w:spacing w:line="240" w:lineRule="auto"/>
    </w:pPr>
    <w:rPr>
      <w:rFonts w:ascii="Times New Roman" w:hAnsi="Times New Roman" w:cs="Times New Roman"/>
    </w:rPr>
  </w:style>
  <w:style w:type="character" w:customStyle="1" w:styleId="QualsChar">
    <w:name w:val="Quals Char"/>
    <w:link w:val="Quals"/>
    <w:locked/>
    <w:rsid w:val="00273158"/>
    <w:rPr>
      <w:rFonts w:ascii="Calibri" w:eastAsia="Calibri" w:hAnsi="Calibri" w:cs="Calibri"/>
      <w:sz w:val="18"/>
    </w:rPr>
  </w:style>
  <w:style w:type="paragraph" w:customStyle="1" w:styleId="Quals">
    <w:name w:val="Quals"/>
    <w:basedOn w:val="Normal"/>
    <w:link w:val="QualsChar"/>
    <w:qFormat/>
    <w:rsid w:val="00273158"/>
    <w:pPr>
      <w:spacing w:after="0" w:line="240" w:lineRule="auto"/>
    </w:pPr>
    <w:rPr>
      <w:rFonts w:eastAsia="Calibri"/>
      <w:sz w:val="18"/>
    </w:rPr>
  </w:style>
  <w:style w:type="character" w:customStyle="1" w:styleId="StarredChar">
    <w:name w:val="Starred Char"/>
    <w:link w:val="Starred"/>
    <w:locked/>
    <w:rsid w:val="00273158"/>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273158"/>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273158"/>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273158"/>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273158"/>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273158"/>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273158"/>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273158"/>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273158"/>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273158"/>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273158"/>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273158"/>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273158"/>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273158"/>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27315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7315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7315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73158"/>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273158"/>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273158"/>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273158"/>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273158"/>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273158"/>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273158"/>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273158"/>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273158"/>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273158"/>
    <w:pPr>
      <w:spacing w:before="100" w:beforeAutospacing="1" w:after="100" w:afterAutospacing="1" w:line="240" w:lineRule="auto"/>
    </w:pPr>
    <w:rPr>
      <w:rFonts w:eastAsia="Times New Roman"/>
      <w:sz w:val="24"/>
    </w:rPr>
  </w:style>
  <w:style w:type="paragraph" w:customStyle="1" w:styleId="summary">
    <w:name w:val="summary"/>
    <w:basedOn w:val="Normal"/>
    <w:qFormat/>
    <w:rsid w:val="00273158"/>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273158"/>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273158"/>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273158"/>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273158"/>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273158"/>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273158"/>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273158"/>
    <w:pPr>
      <w:keepNext/>
      <w:spacing w:after="0" w:line="240" w:lineRule="auto"/>
      <w:ind w:left="288" w:right="288"/>
    </w:pPr>
    <w:rPr>
      <w:rFonts w:eastAsia="MS Gothic"/>
      <w:szCs w:val="20"/>
    </w:rPr>
  </w:style>
  <w:style w:type="paragraph" w:customStyle="1" w:styleId="canvas-atom">
    <w:name w:val="canvas-atom"/>
    <w:basedOn w:val="Normal"/>
    <w:uiPriority w:val="99"/>
    <w:qFormat/>
    <w:rsid w:val="00273158"/>
    <w:pPr>
      <w:spacing w:before="100" w:beforeAutospacing="1" w:after="100" w:afterAutospacing="1" w:line="240" w:lineRule="auto"/>
    </w:pPr>
    <w:rPr>
      <w:sz w:val="24"/>
    </w:rPr>
  </w:style>
  <w:style w:type="paragraph" w:customStyle="1" w:styleId="tweet-text">
    <w:name w:val="tweet-text"/>
    <w:basedOn w:val="Normal"/>
    <w:uiPriority w:val="99"/>
    <w:qFormat/>
    <w:rsid w:val="00273158"/>
    <w:pPr>
      <w:spacing w:before="100" w:beforeAutospacing="1" w:after="100" w:afterAutospacing="1" w:line="240" w:lineRule="auto"/>
    </w:pPr>
  </w:style>
  <w:style w:type="paragraph" w:customStyle="1" w:styleId="graf">
    <w:name w:val="graf"/>
    <w:basedOn w:val="Normal"/>
    <w:uiPriority w:val="99"/>
    <w:qFormat/>
    <w:rsid w:val="00273158"/>
    <w:pPr>
      <w:spacing w:before="100" w:beforeAutospacing="1" w:after="100" w:afterAutospacing="1" w:line="240" w:lineRule="auto"/>
    </w:pPr>
  </w:style>
  <w:style w:type="paragraph" w:customStyle="1" w:styleId="column">
    <w:name w:val="column"/>
    <w:basedOn w:val="Normal"/>
    <w:uiPriority w:val="99"/>
    <w:qFormat/>
    <w:rsid w:val="00273158"/>
    <w:pPr>
      <w:spacing w:before="100" w:beforeAutospacing="1" w:after="100" w:afterAutospacing="1" w:line="240" w:lineRule="auto"/>
    </w:pPr>
  </w:style>
  <w:style w:type="paragraph" w:customStyle="1" w:styleId="recirc-container">
    <w:name w:val="recirc-container"/>
    <w:basedOn w:val="Normal"/>
    <w:uiPriority w:val="99"/>
    <w:qFormat/>
    <w:rsid w:val="00273158"/>
    <w:pPr>
      <w:spacing w:before="100" w:beforeAutospacing="1" w:after="100" w:afterAutospacing="1" w:line="240" w:lineRule="auto"/>
    </w:pPr>
    <w:rPr>
      <w:sz w:val="24"/>
    </w:rPr>
  </w:style>
  <w:style w:type="paragraph" w:customStyle="1" w:styleId="interstitial-link">
    <w:name w:val="interstitial-link"/>
    <w:basedOn w:val="Normal"/>
    <w:uiPriority w:val="99"/>
    <w:qFormat/>
    <w:rsid w:val="00273158"/>
    <w:pPr>
      <w:spacing w:before="100" w:beforeAutospacing="1" w:after="100" w:afterAutospacing="1" w:line="240" w:lineRule="auto"/>
    </w:pPr>
    <w:rPr>
      <w:sz w:val="24"/>
    </w:rPr>
  </w:style>
  <w:style w:type="paragraph" w:customStyle="1" w:styleId="see-also">
    <w:name w:val="see-also"/>
    <w:basedOn w:val="Normal"/>
    <w:uiPriority w:val="99"/>
    <w:qFormat/>
    <w:rsid w:val="00273158"/>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273158"/>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273158"/>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273158"/>
    <w:pPr>
      <w:keepNext/>
      <w:spacing w:after="0" w:line="240" w:lineRule="auto"/>
      <w:ind w:left="288" w:right="288"/>
    </w:pPr>
    <w:rPr>
      <w:rFonts w:eastAsia="MS Gothic"/>
      <w:szCs w:val="20"/>
    </w:rPr>
  </w:style>
  <w:style w:type="paragraph" w:customStyle="1" w:styleId="po-hr-cndek">
    <w:name w:val="po-hr-cn__dek"/>
    <w:basedOn w:val="Normal"/>
    <w:qFormat/>
    <w:rsid w:val="00273158"/>
    <w:pPr>
      <w:spacing w:before="100" w:beforeAutospacing="1" w:after="100" w:afterAutospacing="1" w:line="256" w:lineRule="auto"/>
    </w:pPr>
  </w:style>
  <w:style w:type="paragraph" w:customStyle="1" w:styleId="m4481627234786388783gmail-card">
    <w:name w:val="m_4481627234786388783gmail-card"/>
    <w:basedOn w:val="Normal"/>
    <w:qFormat/>
    <w:rsid w:val="00273158"/>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273158"/>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273158"/>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273158"/>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273158"/>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273158"/>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273158"/>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273158"/>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273158"/>
  </w:style>
  <w:style w:type="paragraph" w:customStyle="1" w:styleId="lastpar">
    <w:name w:val="lastpar"/>
    <w:basedOn w:val="Normal"/>
    <w:qFormat/>
    <w:rsid w:val="00273158"/>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273158"/>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273158"/>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273158"/>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27315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273158"/>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273158"/>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273158"/>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273158"/>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273158"/>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273158"/>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273158"/>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273158"/>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273158"/>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273158"/>
    <w:pPr>
      <w:spacing w:line="256" w:lineRule="auto"/>
    </w:pPr>
    <w:rPr>
      <w:rFonts w:ascii="Times New Roman" w:eastAsia="Calibri" w:hAnsi="Times New Roman" w:cs="Times New Roman"/>
      <w:sz w:val="24"/>
    </w:rPr>
  </w:style>
  <w:style w:type="paragraph" w:customStyle="1" w:styleId="normalChar">
    <w:name w:val="normal Char"/>
    <w:basedOn w:val="Normal"/>
    <w:qFormat/>
    <w:rsid w:val="00273158"/>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273158"/>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273158"/>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273158"/>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273158"/>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273158"/>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273158"/>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273158"/>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273158"/>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273158"/>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273158"/>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273158"/>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273158"/>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273158"/>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273158"/>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273158"/>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273158"/>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273158"/>
    <w:pPr>
      <w:spacing w:line="256" w:lineRule="auto"/>
    </w:pPr>
    <w:rPr>
      <w:rFonts w:ascii="Times New Roman" w:eastAsia="Calibri" w:hAnsi="Times New Roman" w:cs="Times New Roman"/>
    </w:rPr>
  </w:style>
  <w:style w:type="paragraph" w:customStyle="1" w:styleId="cardunderlined">
    <w:name w:val="card underlined"/>
    <w:basedOn w:val="Normal"/>
    <w:qFormat/>
    <w:rsid w:val="00273158"/>
    <w:pPr>
      <w:spacing w:line="256" w:lineRule="auto"/>
    </w:pPr>
    <w:rPr>
      <w:rFonts w:eastAsia="Calibri" w:cs="Times New Roman"/>
      <w:u w:val="single"/>
    </w:rPr>
  </w:style>
  <w:style w:type="paragraph" w:customStyle="1" w:styleId="article-text">
    <w:name w:val="article-text"/>
    <w:basedOn w:val="Normal"/>
    <w:qFormat/>
    <w:rsid w:val="00273158"/>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273158"/>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273158"/>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273158"/>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273158"/>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273158"/>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273158"/>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273158"/>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273158"/>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273158"/>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273158"/>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273158"/>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273158"/>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273158"/>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273158"/>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273158"/>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273158"/>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273158"/>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273158"/>
    <w:pPr>
      <w:spacing w:line="256" w:lineRule="auto"/>
    </w:pPr>
    <w:rPr>
      <w:rFonts w:ascii="Times" w:eastAsia="Times New Roman" w:hAnsi="Times"/>
      <w:sz w:val="16"/>
      <w:szCs w:val="28"/>
      <w:u w:val="single"/>
    </w:rPr>
  </w:style>
  <w:style w:type="paragraph" w:customStyle="1" w:styleId="HeaderStyle">
    <w:name w:val="Header Style"/>
    <w:basedOn w:val="Normal"/>
    <w:qFormat/>
    <w:rsid w:val="00273158"/>
    <w:pPr>
      <w:spacing w:line="256" w:lineRule="auto"/>
      <w:jc w:val="center"/>
    </w:pPr>
    <w:rPr>
      <w:rFonts w:eastAsia="Times New Roman"/>
      <w:b/>
      <w:sz w:val="24"/>
      <w:szCs w:val="20"/>
      <w:u w:val="single"/>
    </w:rPr>
  </w:style>
  <w:style w:type="paragraph" w:customStyle="1" w:styleId="Pa19">
    <w:name w:val="Pa19"/>
    <w:basedOn w:val="Normal"/>
    <w:next w:val="Normal"/>
    <w:qFormat/>
    <w:rsid w:val="00273158"/>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273158"/>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273158"/>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273158"/>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273158"/>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273158"/>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273158"/>
    <w:pPr>
      <w:spacing w:line="256" w:lineRule="auto"/>
    </w:pPr>
    <w:rPr>
      <w:rFonts w:eastAsia="MS Mincho"/>
      <w:b/>
      <w:sz w:val="16"/>
      <w:u w:val="single"/>
    </w:rPr>
  </w:style>
  <w:style w:type="paragraph" w:customStyle="1" w:styleId="blocktitle5">
    <w:name w:val="block title"/>
    <w:basedOn w:val="Normal"/>
    <w:autoRedefine/>
    <w:qFormat/>
    <w:rsid w:val="00273158"/>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273158"/>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273158"/>
    <w:pPr>
      <w:spacing w:line="256" w:lineRule="auto"/>
    </w:pPr>
  </w:style>
  <w:style w:type="paragraph" w:customStyle="1" w:styleId="Tag21">
    <w:name w:val="Tag21"/>
    <w:basedOn w:val="Normal"/>
    <w:qFormat/>
    <w:rsid w:val="00273158"/>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273158"/>
    <w:rPr>
      <w:shd w:val="clear" w:color="auto" w:fill="FFFFFF"/>
    </w:rPr>
  </w:style>
  <w:style w:type="paragraph" w:customStyle="1" w:styleId="Bodytext101">
    <w:name w:val="Body text (10)1"/>
    <w:basedOn w:val="Normal"/>
    <w:link w:val="Bodytext10"/>
    <w:uiPriority w:val="99"/>
    <w:qFormat/>
    <w:rsid w:val="00273158"/>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273158"/>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273158"/>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273158"/>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273158"/>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273158"/>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273158"/>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273158"/>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273158"/>
    <w:rPr>
      <w:rFonts w:ascii="Calibri" w:hAnsi="Calibri" w:cs="Calibri"/>
      <w:sz w:val="16"/>
    </w:rPr>
  </w:style>
  <w:style w:type="paragraph" w:customStyle="1" w:styleId="DateTime">
    <w:name w:val="DateTime"/>
    <w:basedOn w:val="Normal"/>
    <w:link w:val="DateTimeChar"/>
    <w:autoRedefine/>
    <w:uiPriority w:val="4"/>
    <w:qFormat/>
    <w:rsid w:val="00273158"/>
    <w:pPr>
      <w:spacing w:line="256" w:lineRule="auto"/>
    </w:pPr>
    <w:rPr>
      <w:sz w:val="16"/>
    </w:rPr>
  </w:style>
  <w:style w:type="character" w:customStyle="1" w:styleId="LectureChar">
    <w:name w:val="Lecture Char"/>
    <w:basedOn w:val="DateTimeChar"/>
    <w:link w:val="Lecture"/>
    <w:uiPriority w:val="4"/>
    <w:locked/>
    <w:rsid w:val="00273158"/>
    <w:rPr>
      <w:rFonts w:ascii="Arial" w:hAnsi="Arial" w:cs="Arial"/>
      <w:spacing w:val="-10"/>
      <w:sz w:val="16"/>
    </w:rPr>
  </w:style>
  <w:style w:type="paragraph" w:customStyle="1" w:styleId="Lecture">
    <w:name w:val="Lecture"/>
    <w:next w:val="BodyText"/>
    <w:link w:val="LectureChar"/>
    <w:autoRedefine/>
    <w:uiPriority w:val="4"/>
    <w:qFormat/>
    <w:rsid w:val="00273158"/>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273158"/>
    <w:pPr>
      <w:spacing w:before="240" w:line="256" w:lineRule="auto"/>
    </w:pPr>
    <w:rPr>
      <w:b/>
      <w:sz w:val="26"/>
    </w:rPr>
  </w:style>
  <w:style w:type="character" w:customStyle="1" w:styleId="BreakBlockChar">
    <w:name w:val="Break Block Char"/>
    <w:basedOn w:val="DefaultParagraphFont"/>
    <w:link w:val="BreakBlock"/>
    <w:locked/>
    <w:rsid w:val="00273158"/>
    <w:rPr>
      <w:rFonts w:ascii="Arial Bold" w:hAnsi="Arial Bold" w:cs="Calibri"/>
      <w:b/>
      <w:caps/>
      <w:sz w:val="32"/>
      <w:u w:val="single"/>
    </w:rPr>
  </w:style>
  <w:style w:type="paragraph" w:customStyle="1" w:styleId="BreakBlock">
    <w:name w:val="Break Block"/>
    <w:basedOn w:val="Normal"/>
    <w:link w:val="BreakBlockChar"/>
    <w:autoRedefine/>
    <w:qFormat/>
    <w:rsid w:val="00273158"/>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273158"/>
    <w:rPr>
      <w:b/>
      <w:u w:val="single"/>
    </w:rPr>
  </w:style>
  <w:style w:type="paragraph" w:customStyle="1" w:styleId="BoldandUnderlineChar2CharChar">
    <w:name w:val="Bold and Underline Char2 Char Char"/>
    <w:basedOn w:val="Normal"/>
    <w:link w:val="BoldandUnderlineChar2CharCharChar"/>
    <w:qFormat/>
    <w:rsid w:val="00273158"/>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273158"/>
    <w:rPr>
      <w:sz w:val="16"/>
    </w:rPr>
  </w:style>
  <w:style w:type="paragraph" w:customStyle="1" w:styleId="Reduce8pt">
    <w:name w:val="Reduce 8pt"/>
    <w:basedOn w:val="Normal"/>
    <w:link w:val="Reduce8ptCharChar"/>
    <w:qFormat/>
    <w:rsid w:val="00273158"/>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273158"/>
    <w:rPr>
      <w:rFonts w:asciiTheme="majorHAnsi" w:hAnsiTheme="majorHAnsi" w:cs="Calibri"/>
      <w:b/>
      <w:sz w:val="28"/>
    </w:rPr>
  </w:style>
  <w:style w:type="paragraph" w:customStyle="1" w:styleId="FlashTag">
    <w:name w:val="FlashTag"/>
    <w:basedOn w:val="Normal"/>
    <w:link w:val="FlashTagChar"/>
    <w:autoRedefine/>
    <w:uiPriority w:val="4"/>
    <w:qFormat/>
    <w:rsid w:val="00273158"/>
    <w:pPr>
      <w:spacing w:line="256" w:lineRule="auto"/>
    </w:pPr>
    <w:rPr>
      <w:rFonts w:asciiTheme="majorHAnsi" w:hAnsiTheme="majorHAnsi"/>
      <w:b/>
      <w:sz w:val="28"/>
    </w:rPr>
  </w:style>
  <w:style w:type="paragraph" w:customStyle="1" w:styleId="Warrant">
    <w:name w:val="Warrant"/>
    <w:autoRedefine/>
    <w:uiPriority w:val="4"/>
    <w:qFormat/>
    <w:rsid w:val="00273158"/>
    <w:pPr>
      <w:spacing w:line="256" w:lineRule="auto"/>
      <w:ind w:left="720"/>
    </w:pPr>
    <w:rPr>
      <w:rFonts w:ascii="Calibri" w:hAnsi="Calibri" w:cs="Arial"/>
    </w:rPr>
  </w:style>
  <w:style w:type="paragraph" w:customStyle="1" w:styleId="speakable">
    <w:name w:val="speakable"/>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273158"/>
    <w:pPr>
      <w:spacing w:before="100" w:beforeAutospacing="1" w:after="100" w:afterAutospacing="1" w:line="256" w:lineRule="auto"/>
    </w:pPr>
    <w:rPr>
      <w:sz w:val="24"/>
    </w:rPr>
  </w:style>
  <w:style w:type="paragraph" w:customStyle="1" w:styleId="style41">
    <w:name w:val="style4"/>
    <w:basedOn w:val="Normal"/>
    <w:uiPriority w:val="99"/>
    <w:qFormat/>
    <w:rsid w:val="00273158"/>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273158"/>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273158"/>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273158"/>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273158"/>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273158"/>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273158"/>
    <w:rPr>
      <w:rFonts w:ascii="Calibri" w:eastAsia="Times New Roman" w:hAnsi="Calibri" w:cs="Calibri"/>
      <w:sz w:val="10"/>
      <w:szCs w:val="10"/>
    </w:rPr>
  </w:style>
  <w:style w:type="paragraph" w:customStyle="1" w:styleId="Style5pt">
    <w:name w:val="Style 5 pt"/>
    <w:basedOn w:val="Normal"/>
    <w:link w:val="Style5ptChar"/>
    <w:qFormat/>
    <w:rsid w:val="00273158"/>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273158"/>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273158"/>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273158"/>
    <w:rPr>
      <w:sz w:val="16"/>
      <w:szCs w:val="16"/>
    </w:rPr>
  </w:style>
  <w:style w:type="character" w:styleId="EndnoteReference">
    <w:name w:val="endnote reference"/>
    <w:basedOn w:val="DefaultParagraphFont"/>
    <w:uiPriority w:val="99"/>
    <w:unhideWhenUsed/>
    <w:rsid w:val="00273158"/>
    <w:rPr>
      <w:vertAlign w:val="superscript"/>
    </w:rPr>
  </w:style>
  <w:style w:type="character" w:styleId="PlaceholderText">
    <w:name w:val="Placeholder Text"/>
    <w:basedOn w:val="DefaultParagraphFont"/>
    <w:uiPriority w:val="99"/>
    <w:rsid w:val="00273158"/>
    <w:rPr>
      <w:color w:val="808080"/>
    </w:rPr>
  </w:style>
  <w:style w:type="character" w:styleId="SubtleEmphasis">
    <w:name w:val="Subtle Emphasis"/>
    <w:basedOn w:val="DefaultParagraphFont"/>
    <w:uiPriority w:val="19"/>
    <w:qFormat/>
    <w:rsid w:val="00273158"/>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273158"/>
    <w:rPr>
      <w:b/>
      <w:bCs w:val="0"/>
      <w:sz w:val="26"/>
      <w:u w:val="single"/>
    </w:rPr>
  </w:style>
  <w:style w:type="character" w:styleId="SubtleReference">
    <w:name w:val="Subtle Reference"/>
    <w:basedOn w:val="DefaultParagraphFont"/>
    <w:uiPriority w:val="31"/>
    <w:qFormat/>
    <w:rsid w:val="00273158"/>
    <w:rPr>
      <w:smallCaps/>
      <w:color w:val="5A5A5A" w:themeColor="text1" w:themeTint="A5"/>
    </w:rPr>
  </w:style>
  <w:style w:type="character" w:styleId="BookTitle">
    <w:name w:val="Book Title"/>
    <w:basedOn w:val="DefaultParagraphFont"/>
    <w:qFormat/>
    <w:rsid w:val="00273158"/>
    <w:rPr>
      <w:b/>
      <w:bCs/>
      <w:i/>
      <w:iCs/>
      <w:spacing w:val="5"/>
    </w:rPr>
  </w:style>
  <w:style w:type="character" w:customStyle="1" w:styleId="Heading7Char1">
    <w:name w:val="Heading 7 Char1"/>
    <w:basedOn w:val="DefaultParagraphFont"/>
    <w:semiHidden/>
    <w:rsid w:val="00273158"/>
  </w:style>
  <w:style w:type="character" w:customStyle="1" w:styleId="Heading8Char1">
    <w:name w:val="Heading 8 Char1"/>
    <w:basedOn w:val="DefaultParagraphFont"/>
    <w:semiHidden/>
    <w:rsid w:val="00273158"/>
  </w:style>
  <w:style w:type="character" w:customStyle="1" w:styleId="Heading9Char1">
    <w:name w:val="Heading 9 Char1"/>
    <w:basedOn w:val="DefaultParagraphFont"/>
    <w:semiHidden/>
    <w:rsid w:val="00273158"/>
  </w:style>
  <w:style w:type="character" w:customStyle="1" w:styleId="UnderlineBold">
    <w:name w:val="Underline + Bold"/>
    <w:uiPriority w:val="1"/>
    <w:qFormat/>
    <w:rsid w:val="00273158"/>
    <w:rPr>
      <w:b/>
      <w:bCs w:val="0"/>
      <w:sz w:val="20"/>
      <w:u w:val="single"/>
    </w:rPr>
  </w:style>
  <w:style w:type="character" w:customStyle="1" w:styleId="start">
    <w:name w:val="start"/>
    <w:basedOn w:val="DefaultParagraphFont"/>
    <w:rsid w:val="00273158"/>
  </w:style>
  <w:style w:type="character" w:customStyle="1" w:styleId="caps">
    <w:name w:val="caps"/>
    <w:basedOn w:val="DefaultParagraphFont"/>
    <w:rsid w:val="00273158"/>
  </w:style>
  <w:style w:type="character" w:customStyle="1" w:styleId="tooltip-container">
    <w:name w:val="tooltip-container"/>
    <w:basedOn w:val="DefaultParagraphFont"/>
    <w:rsid w:val="00273158"/>
  </w:style>
  <w:style w:type="paragraph" w:styleId="BalloonText">
    <w:name w:val="Balloon Text"/>
    <w:basedOn w:val="Normal"/>
    <w:link w:val="BalloonTextChar"/>
    <w:uiPriority w:val="99"/>
    <w:unhideWhenUsed/>
    <w:rsid w:val="00273158"/>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273158"/>
    <w:rPr>
      <w:rFonts w:ascii="Segoe UI" w:hAnsi="Segoe UI" w:cs="Segoe UI"/>
      <w:sz w:val="18"/>
      <w:szCs w:val="18"/>
    </w:rPr>
  </w:style>
  <w:style w:type="character" w:customStyle="1" w:styleId="latin24compacttimestamp-2v7xiq">
    <w:name w:val="latin24compacttimestamp-2v7xiq"/>
    <w:basedOn w:val="DefaultParagraphFont"/>
    <w:rsid w:val="00273158"/>
  </w:style>
  <w:style w:type="character" w:customStyle="1" w:styleId="figpopup-sensitive-area">
    <w:name w:val="figpopup-sensitive-area"/>
    <w:basedOn w:val="DefaultParagraphFont"/>
    <w:rsid w:val="00273158"/>
  </w:style>
  <w:style w:type="character" w:customStyle="1" w:styleId="3oh-">
    <w:name w:val="_3oh-"/>
    <w:basedOn w:val="DefaultParagraphFont"/>
    <w:rsid w:val="00273158"/>
  </w:style>
  <w:style w:type="paragraph" w:styleId="z-TopofForm">
    <w:name w:val="HTML Top of Form"/>
    <w:basedOn w:val="Normal"/>
    <w:next w:val="Normal"/>
    <w:link w:val="z-TopofFormChar"/>
    <w:hidden/>
    <w:uiPriority w:val="99"/>
    <w:unhideWhenUsed/>
    <w:rsid w:val="00273158"/>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273158"/>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273158"/>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273158"/>
    <w:rPr>
      <w:rFonts w:ascii="Calibri" w:hAnsi="Calibri" w:cs="Calibri"/>
      <w:vanish/>
      <w:szCs w:val="16"/>
    </w:rPr>
  </w:style>
  <w:style w:type="character" w:customStyle="1" w:styleId="num">
    <w:name w:val="num"/>
    <w:basedOn w:val="DefaultParagraphFont"/>
    <w:rsid w:val="00273158"/>
  </w:style>
  <w:style w:type="character" w:customStyle="1" w:styleId="letter">
    <w:name w:val="letter"/>
    <w:basedOn w:val="DefaultParagraphFont"/>
    <w:rsid w:val="00273158"/>
  </w:style>
  <w:style w:type="character" w:customStyle="1" w:styleId="dttext">
    <w:name w:val="dttext"/>
    <w:basedOn w:val="DefaultParagraphFont"/>
    <w:rsid w:val="00273158"/>
  </w:style>
  <w:style w:type="character" w:customStyle="1" w:styleId="sdsense">
    <w:name w:val="sdsense"/>
    <w:basedOn w:val="DefaultParagraphFont"/>
    <w:rsid w:val="00273158"/>
  </w:style>
  <w:style w:type="character" w:customStyle="1" w:styleId="sd">
    <w:name w:val="sd"/>
    <w:basedOn w:val="DefaultParagraphFont"/>
    <w:rsid w:val="00273158"/>
  </w:style>
  <w:style w:type="character" w:customStyle="1" w:styleId="css-8l6xbc">
    <w:name w:val="css-8l6xbc"/>
    <w:basedOn w:val="DefaultParagraphFont"/>
    <w:rsid w:val="00273158"/>
  </w:style>
  <w:style w:type="character" w:customStyle="1" w:styleId="c-timestamplabel">
    <w:name w:val="c-timestamp__label"/>
    <w:basedOn w:val="DefaultParagraphFont"/>
    <w:rsid w:val="00273158"/>
  </w:style>
  <w:style w:type="character" w:customStyle="1" w:styleId="c-messagelistunreaddividerlabel">
    <w:name w:val="c-message_list__unread_divider__label"/>
    <w:basedOn w:val="DefaultParagraphFont"/>
    <w:rsid w:val="00273158"/>
  </w:style>
  <w:style w:type="character" w:customStyle="1" w:styleId="c-messagesender">
    <w:name w:val="c-message__sender"/>
    <w:basedOn w:val="DefaultParagraphFont"/>
    <w:rsid w:val="00273158"/>
  </w:style>
  <w:style w:type="character" w:customStyle="1" w:styleId="c-reactioncount">
    <w:name w:val="c-reaction__count"/>
    <w:basedOn w:val="DefaultParagraphFont"/>
    <w:rsid w:val="00273158"/>
  </w:style>
  <w:style w:type="paragraph" w:styleId="Footer">
    <w:name w:val="footer"/>
    <w:basedOn w:val="Normal"/>
    <w:link w:val="FooterChar"/>
    <w:uiPriority w:val="99"/>
    <w:unhideWhenUsed/>
    <w:rsid w:val="00273158"/>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273158"/>
    <w:rPr>
      <w:rFonts w:ascii="Calibri" w:hAnsi="Calibri" w:cs="Calibri"/>
    </w:rPr>
  </w:style>
  <w:style w:type="character" w:customStyle="1" w:styleId="m-2757091861540947080gmail-styleunderline">
    <w:name w:val="m_-2757091861540947080gmail-styleunderline"/>
    <w:basedOn w:val="DefaultParagraphFont"/>
    <w:rsid w:val="00273158"/>
  </w:style>
  <w:style w:type="character" w:customStyle="1" w:styleId="c-messagekittext">
    <w:name w:val="c-message_kit__text"/>
    <w:basedOn w:val="DefaultParagraphFont"/>
    <w:rsid w:val="00273158"/>
  </w:style>
  <w:style w:type="character" w:customStyle="1" w:styleId="cardChar0">
    <w:name w:val="card Char"/>
    <w:aliases w:val="Bold Cite Char Char,Speed Cite Char"/>
    <w:basedOn w:val="DefaultParagraphFont"/>
    <w:rsid w:val="00273158"/>
    <w:rPr>
      <w:rFonts w:ascii="Georgia" w:eastAsia="Calibri" w:hAnsi="Georgia" w:cs="Times New Roman" w:hint="default"/>
      <w:sz w:val="24"/>
    </w:rPr>
  </w:style>
  <w:style w:type="character" w:customStyle="1" w:styleId="BoldUnderline1">
    <w:name w:val="Bold.Underline"/>
    <w:uiPriority w:val="1"/>
    <w:qFormat/>
    <w:rsid w:val="00273158"/>
    <w:rPr>
      <w:b/>
      <w:bCs w:val="0"/>
      <w:u w:val="single"/>
    </w:rPr>
  </w:style>
  <w:style w:type="character" w:customStyle="1" w:styleId="Minimize">
    <w:name w:val="Minimize"/>
    <w:uiPriority w:val="1"/>
    <w:qFormat/>
    <w:rsid w:val="00273158"/>
    <w:rPr>
      <w:rFonts w:asciiTheme="minorHAnsi" w:hAnsiTheme="minorHAnsi" w:hint="default"/>
      <w:sz w:val="16"/>
    </w:rPr>
  </w:style>
  <w:style w:type="character" w:customStyle="1" w:styleId="BoldUnderline2">
    <w:name w:val="BoldUnderline"/>
    <w:basedOn w:val="DefaultParagraphFont"/>
    <w:uiPriority w:val="1"/>
    <w:qFormat/>
    <w:rsid w:val="00273158"/>
    <w:rPr>
      <w:rFonts w:ascii="Arial" w:hAnsi="Arial" w:cs="Arial" w:hint="default"/>
      <w:b/>
      <w:bCs w:val="0"/>
      <w:sz w:val="20"/>
      <w:u w:val="single"/>
    </w:rPr>
  </w:style>
  <w:style w:type="character" w:customStyle="1" w:styleId="UnresolvedMention1">
    <w:name w:val="Unresolved Mention1"/>
    <w:basedOn w:val="DefaultParagraphFont"/>
    <w:uiPriority w:val="99"/>
    <w:rsid w:val="00273158"/>
    <w:rPr>
      <w:color w:val="605E5C"/>
      <w:shd w:val="clear" w:color="auto" w:fill="E1DFDD"/>
    </w:rPr>
  </w:style>
  <w:style w:type="character" w:customStyle="1" w:styleId="expertise">
    <w:name w:val="expertise"/>
    <w:basedOn w:val="DefaultParagraphFont"/>
    <w:rsid w:val="00273158"/>
  </w:style>
  <w:style w:type="character" w:customStyle="1" w:styleId="education">
    <w:name w:val="education"/>
    <w:basedOn w:val="DefaultParagraphFont"/>
    <w:rsid w:val="00273158"/>
  </w:style>
  <w:style w:type="character" w:customStyle="1" w:styleId="rollover-people">
    <w:name w:val="rollover-people"/>
    <w:basedOn w:val="DefaultParagraphFont"/>
    <w:rsid w:val="00273158"/>
  </w:style>
  <w:style w:type="character" w:customStyle="1" w:styleId="UnresolvedMention2">
    <w:name w:val="Unresolved Mention2"/>
    <w:basedOn w:val="DefaultParagraphFont"/>
    <w:uiPriority w:val="99"/>
    <w:rsid w:val="00273158"/>
    <w:rPr>
      <w:color w:val="605E5C"/>
      <w:shd w:val="clear" w:color="auto" w:fill="E1DFDD"/>
    </w:rPr>
  </w:style>
  <w:style w:type="character" w:customStyle="1" w:styleId="UnresolvedMention3">
    <w:name w:val="Unresolved Mention3"/>
    <w:basedOn w:val="DefaultParagraphFont"/>
    <w:uiPriority w:val="99"/>
    <w:rsid w:val="00273158"/>
    <w:rPr>
      <w:color w:val="605E5C"/>
      <w:shd w:val="clear" w:color="auto" w:fill="E1DFDD"/>
    </w:rPr>
  </w:style>
  <w:style w:type="character" w:customStyle="1" w:styleId="url">
    <w:name w:val="url"/>
    <w:basedOn w:val="DefaultParagraphFont"/>
    <w:rsid w:val="00273158"/>
  </w:style>
  <w:style w:type="character" w:customStyle="1" w:styleId="ellip">
    <w:name w:val="ellip"/>
    <w:basedOn w:val="DefaultParagraphFont"/>
    <w:rsid w:val="00273158"/>
  </w:style>
  <w:style w:type="character" w:customStyle="1" w:styleId="nowrap">
    <w:name w:val="nowrap"/>
    <w:basedOn w:val="DefaultParagraphFont"/>
    <w:rsid w:val="00273158"/>
  </w:style>
  <w:style w:type="character" w:customStyle="1" w:styleId="Emph">
    <w:name w:val="Emph"/>
    <w:basedOn w:val="DefaultParagraphFont"/>
    <w:uiPriority w:val="1"/>
    <w:qFormat/>
    <w:rsid w:val="00273158"/>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273158"/>
    <w:rPr>
      <w:u w:val="single"/>
    </w:rPr>
  </w:style>
  <w:style w:type="character" w:customStyle="1" w:styleId="BoldUnderlineChar">
    <w:name w:val="Bold Underline Char"/>
    <w:basedOn w:val="DefaultParagraphFont"/>
    <w:rsid w:val="00273158"/>
    <w:rPr>
      <w:rFonts w:ascii="Arial" w:hAnsi="Arial" w:cs="Arial" w:hint="default"/>
      <w:b/>
      <w:bCs w:val="0"/>
      <w:u w:val="single"/>
    </w:rPr>
  </w:style>
  <w:style w:type="character" w:customStyle="1" w:styleId="ReadCard">
    <w:name w:val="ReadCard"/>
    <w:uiPriority w:val="1"/>
    <w:qFormat/>
    <w:rsid w:val="00273158"/>
    <w:rPr>
      <w:rFonts w:ascii="Times New Roman" w:hAnsi="Times New Roman" w:cs="Times New Roman" w:hint="default"/>
      <w:b/>
      <w:bCs w:val="0"/>
      <w:sz w:val="24"/>
      <w:u w:val="single"/>
    </w:rPr>
  </w:style>
  <w:style w:type="character" w:customStyle="1" w:styleId="DebateUnderline0">
    <w:name w:val="Debate Underline"/>
    <w:qFormat/>
    <w:rsid w:val="00273158"/>
    <w:rPr>
      <w:rFonts w:ascii="Times New Roman" w:hAnsi="Times New Roman" w:cs="Times New Roman" w:hint="default"/>
      <w:sz w:val="20"/>
      <w:u w:val="thick"/>
    </w:rPr>
  </w:style>
  <w:style w:type="character" w:customStyle="1" w:styleId="BoldUnderlineUNDO">
    <w:name w:val="Bold.Underline.UNDO"/>
    <w:uiPriority w:val="1"/>
    <w:qFormat/>
    <w:rsid w:val="00273158"/>
    <w:rPr>
      <w:b w:val="0"/>
      <w:bCs w:val="0"/>
    </w:rPr>
  </w:style>
  <w:style w:type="paragraph" w:styleId="FootnoteText">
    <w:name w:val="footnote text"/>
    <w:basedOn w:val="Normal"/>
    <w:link w:val="FootnoteTextChar"/>
    <w:uiPriority w:val="99"/>
    <w:unhideWhenUsed/>
    <w:qFormat/>
    <w:rsid w:val="00273158"/>
    <w:pPr>
      <w:spacing w:line="254" w:lineRule="auto"/>
    </w:pPr>
    <w:rPr>
      <w:sz w:val="16"/>
      <w:szCs w:val="20"/>
    </w:rPr>
  </w:style>
  <w:style w:type="character" w:customStyle="1" w:styleId="FootnoteTextChar1">
    <w:name w:val="Footnote Text Char1"/>
    <w:basedOn w:val="DefaultParagraphFont"/>
    <w:uiPriority w:val="99"/>
    <w:rsid w:val="00273158"/>
    <w:rPr>
      <w:rFonts w:ascii="Calibri" w:hAnsi="Calibri" w:cs="Calibri"/>
      <w:sz w:val="20"/>
      <w:szCs w:val="20"/>
    </w:rPr>
  </w:style>
  <w:style w:type="character" w:customStyle="1" w:styleId="LinedDown">
    <w:name w:val="Lined Down"/>
    <w:qFormat/>
    <w:rsid w:val="00273158"/>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273158"/>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273158"/>
  </w:style>
  <w:style w:type="character" w:customStyle="1" w:styleId="LDCut">
    <w:name w:val="LD Cut"/>
    <w:basedOn w:val="DefaultParagraphFont"/>
    <w:uiPriority w:val="1"/>
    <w:qFormat/>
    <w:rsid w:val="00273158"/>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273158"/>
    <w:rPr>
      <w:rFonts w:ascii="Times New Roman" w:hAnsi="Times New Roman" w:cs="Times New Roman" w:hint="default"/>
      <w:b/>
      <w:bCs w:val="0"/>
      <w:color w:val="auto"/>
      <w:sz w:val="24"/>
      <w:u w:val="single"/>
    </w:rPr>
  </w:style>
  <w:style w:type="character" w:customStyle="1" w:styleId="Style1Char">
    <w:name w:val="Style1 Char"/>
    <w:locked/>
    <w:rsid w:val="00273158"/>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273158"/>
    <w:rPr>
      <w:sz w:val="20"/>
    </w:rPr>
  </w:style>
  <w:style w:type="character" w:customStyle="1" w:styleId="DebateHighlighted">
    <w:name w:val="Debate Highlighted"/>
    <w:qFormat/>
    <w:rsid w:val="00273158"/>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273158"/>
    <w:rPr>
      <w:b/>
      <w:bCs w:val="0"/>
      <w:sz w:val="24"/>
    </w:rPr>
  </w:style>
  <w:style w:type="character" w:customStyle="1" w:styleId="regtext">
    <w:name w:val="regtext"/>
    <w:uiPriority w:val="99"/>
    <w:rsid w:val="00273158"/>
  </w:style>
  <w:style w:type="character" w:customStyle="1" w:styleId="Dottedunderline0">
    <w:name w:val="Dotted underline"/>
    <w:rsid w:val="00273158"/>
    <w:rPr>
      <w:u w:val="dotted"/>
    </w:rPr>
  </w:style>
  <w:style w:type="character" w:customStyle="1" w:styleId="slug-pub-date">
    <w:name w:val="slug-pub-date"/>
    <w:rsid w:val="00273158"/>
  </w:style>
  <w:style w:type="character" w:customStyle="1" w:styleId="slug-vol">
    <w:name w:val="slug-vol"/>
    <w:rsid w:val="00273158"/>
  </w:style>
  <w:style w:type="character" w:customStyle="1" w:styleId="slug-issue">
    <w:name w:val="slug-issue"/>
    <w:rsid w:val="00273158"/>
  </w:style>
  <w:style w:type="character" w:customStyle="1" w:styleId="slug-pages">
    <w:name w:val="slug-pages"/>
    <w:rsid w:val="00273158"/>
  </w:style>
  <w:style w:type="character" w:customStyle="1" w:styleId="DDIUnderline">
    <w:name w:val="DDI Underline"/>
    <w:uiPriority w:val="99"/>
    <w:qFormat/>
    <w:rsid w:val="00273158"/>
    <w:rPr>
      <w:sz w:val="20"/>
      <w:u w:val="thick"/>
    </w:rPr>
  </w:style>
  <w:style w:type="character" w:customStyle="1" w:styleId="CardsChar1">
    <w:name w:val="Cards Char1"/>
    <w:locked/>
    <w:rsid w:val="00273158"/>
    <w:rPr>
      <w:rFonts w:ascii="Times New Roman" w:eastAsia="Times New Roman" w:hAnsi="Times New Roman" w:cs="Times New Roman" w:hint="default"/>
    </w:rPr>
  </w:style>
  <w:style w:type="character" w:customStyle="1" w:styleId="apple-converted-space">
    <w:name w:val="apple-converted-space"/>
    <w:basedOn w:val="DefaultParagraphFont"/>
    <w:rsid w:val="00273158"/>
  </w:style>
  <w:style w:type="character" w:customStyle="1" w:styleId="CardTextChar2">
    <w:name w:val="Card Text Char"/>
    <w:locked/>
    <w:rsid w:val="00273158"/>
    <w:rPr>
      <w:rFonts w:ascii="Georgia" w:hAnsi="Georgia" w:hint="default"/>
      <w:sz w:val="18"/>
      <w:u w:val="single"/>
    </w:rPr>
  </w:style>
  <w:style w:type="character" w:customStyle="1" w:styleId="normaltextrun">
    <w:name w:val="normaltextrun"/>
    <w:basedOn w:val="DefaultParagraphFont"/>
    <w:rsid w:val="00273158"/>
  </w:style>
  <w:style w:type="character" w:customStyle="1" w:styleId="eop">
    <w:name w:val="eop"/>
    <w:basedOn w:val="DefaultParagraphFont"/>
    <w:rsid w:val="00273158"/>
  </w:style>
  <w:style w:type="character" w:customStyle="1" w:styleId="spellingerror">
    <w:name w:val="spellingerror"/>
    <w:basedOn w:val="DefaultParagraphFont"/>
    <w:rsid w:val="00273158"/>
  </w:style>
  <w:style w:type="character" w:customStyle="1" w:styleId="powa-tease">
    <w:name w:val="powa-tease"/>
    <w:basedOn w:val="DefaultParagraphFont"/>
    <w:rsid w:val="00273158"/>
  </w:style>
  <w:style w:type="character" w:customStyle="1" w:styleId="powa-byline">
    <w:name w:val="powa-byline"/>
    <w:basedOn w:val="DefaultParagraphFont"/>
    <w:rsid w:val="00273158"/>
  </w:style>
  <w:style w:type="character" w:customStyle="1" w:styleId="apple-style-span">
    <w:name w:val="apple-style-span"/>
    <w:basedOn w:val="DefaultParagraphFont"/>
    <w:rsid w:val="00273158"/>
    <w:rPr>
      <w:rFonts w:ascii="Times New Roman" w:hAnsi="Times New Roman" w:cs="Times New Roman" w:hint="default"/>
    </w:rPr>
  </w:style>
  <w:style w:type="character" w:customStyle="1" w:styleId="st">
    <w:name w:val="st"/>
    <w:rsid w:val="00273158"/>
  </w:style>
  <w:style w:type="character" w:customStyle="1" w:styleId="highlight2">
    <w:name w:val="highlight2"/>
    <w:basedOn w:val="DefaultParagraphFont"/>
    <w:rsid w:val="00273158"/>
    <w:rPr>
      <w:rFonts w:ascii="Arial" w:hAnsi="Arial" w:cs="Arial" w:hint="default"/>
      <w:b/>
      <w:bCs w:val="0"/>
      <w:sz w:val="19"/>
      <w:u w:val="thick"/>
      <w:bdr w:val="none" w:sz="0" w:space="0" w:color="auto" w:frame="1"/>
    </w:rPr>
  </w:style>
  <w:style w:type="character" w:customStyle="1" w:styleId="Emphasis2">
    <w:name w:val="Emphasis2"/>
    <w:basedOn w:val="DefaultParagraphFont"/>
    <w:rsid w:val="00273158"/>
    <w:rPr>
      <w:rFonts w:ascii="Franklin Gothic Heavy" w:hAnsi="Franklin Gothic Heavy" w:hint="default"/>
      <w:iCs/>
      <w:u w:val="single"/>
    </w:rPr>
  </w:style>
  <w:style w:type="character" w:customStyle="1" w:styleId="EmphasizeThis">
    <w:name w:val="EmphasizeThis"/>
    <w:rsid w:val="00273158"/>
    <w:rPr>
      <w:rFonts w:ascii="Georgia" w:hAnsi="Georgia" w:hint="default"/>
      <w:b/>
      <w:bCs w:val="0"/>
      <w:iCs/>
      <w:sz w:val="24"/>
      <w:u w:val="thick"/>
    </w:rPr>
  </w:style>
  <w:style w:type="character" w:customStyle="1" w:styleId="balancedheadline">
    <w:name w:val="balancedheadline"/>
    <w:basedOn w:val="DefaultParagraphFont"/>
    <w:rsid w:val="00273158"/>
  </w:style>
  <w:style w:type="character" w:customStyle="1" w:styleId="UnresolvedMention30">
    <w:name w:val="Unresolved Mention30"/>
    <w:basedOn w:val="DefaultParagraphFont"/>
    <w:uiPriority w:val="99"/>
    <w:semiHidden/>
    <w:rsid w:val="00273158"/>
    <w:rPr>
      <w:color w:val="605E5C"/>
      <w:shd w:val="clear" w:color="auto" w:fill="E1DFDD"/>
    </w:rPr>
  </w:style>
  <w:style w:type="character" w:customStyle="1" w:styleId="m-4339160018974791352style13ptbold">
    <w:name w:val="m_-4339160018974791352style13ptbold"/>
    <w:basedOn w:val="DefaultParagraphFont"/>
    <w:rsid w:val="00273158"/>
  </w:style>
  <w:style w:type="character" w:customStyle="1" w:styleId="m-4339160018974791352styleunderline">
    <w:name w:val="m_-4339160018974791352styleunderline"/>
    <w:basedOn w:val="DefaultParagraphFont"/>
    <w:rsid w:val="00273158"/>
  </w:style>
  <w:style w:type="character" w:customStyle="1" w:styleId="m8622195508348221850gmail-msohyperlink">
    <w:name w:val="m_8622195508348221850gmail-msohyperlink"/>
    <w:basedOn w:val="DefaultParagraphFont"/>
    <w:rsid w:val="00273158"/>
  </w:style>
  <w:style w:type="character" w:customStyle="1" w:styleId="UnresolvedMention4">
    <w:name w:val="Unresolved Mention4"/>
    <w:basedOn w:val="DefaultParagraphFont"/>
    <w:uiPriority w:val="99"/>
    <w:rsid w:val="00273158"/>
    <w:rPr>
      <w:color w:val="605E5C"/>
      <w:shd w:val="clear" w:color="auto" w:fill="E1DFDD"/>
    </w:rPr>
  </w:style>
  <w:style w:type="character" w:customStyle="1" w:styleId="longbio">
    <w:name w:val="long_bio"/>
    <w:basedOn w:val="DefaultParagraphFont"/>
    <w:rsid w:val="00273158"/>
  </w:style>
  <w:style w:type="character" w:customStyle="1" w:styleId="UnresolvedMention5">
    <w:name w:val="Unresolved Mention5"/>
    <w:basedOn w:val="DefaultParagraphFont"/>
    <w:uiPriority w:val="99"/>
    <w:rsid w:val="00273158"/>
    <w:rPr>
      <w:color w:val="605E5C"/>
      <w:shd w:val="clear" w:color="auto" w:fill="E1DFDD"/>
    </w:rPr>
  </w:style>
  <w:style w:type="character" w:customStyle="1" w:styleId="UnresolvedMention6">
    <w:name w:val="Unresolved Mention6"/>
    <w:basedOn w:val="DefaultParagraphFont"/>
    <w:uiPriority w:val="99"/>
    <w:rsid w:val="00273158"/>
    <w:rPr>
      <w:color w:val="605E5C"/>
      <w:shd w:val="clear" w:color="auto" w:fill="E1DFDD"/>
    </w:rPr>
  </w:style>
  <w:style w:type="character" w:customStyle="1" w:styleId="UnresolvedMention7">
    <w:name w:val="Unresolved Mention7"/>
    <w:basedOn w:val="DefaultParagraphFont"/>
    <w:uiPriority w:val="99"/>
    <w:rsid w:val="00273158"/>
    <w:rPr>
      <w:color w:val="605E5C"/>
      <w:shd w:val="clear" w:color="auto" w:fill="E1DFDD"/>
    </w:rPr>
  </w:style>
  <w:style w:type="character" w:customStyle="1" w:styleId="UnresolvedMention8">
    <w:name w:val="Unresolved Mention8"/>
    <w:basedOn w:val="DefaultParagraphFont"/>
    <w:uiPriority w:val="99"/>
    <w:rsid w:val="00273158"/>
    <w:rPr>
      <w:color w:val="605E5C"/>
      <w:shd w:val="clear" w:color="auto" w:fill="E1DFDD"/>
    </w:rPr>
  </w:style>
  <w:style w:type="character" w:customStyle="1" w:styleId="m4841727538114946087gmail-styleunderline">
    <w:name w:val="m_4841727538114946087gmail-styleunderline"/>
    <w:basedOn w:val="DefaultParagraphFont"/>
    <w:rsid w:val="00273158"/>
  </w:style>
  <w:style w:type="character" w:customStyle="1" w:styleId="UnresolvedMention9">
    <w:name w:val="Unresolved Mention9"/>
    <w:basedOn w:val="DefaultParagraphFont"/>
    <w:uiPriority w:val="99"/>
    <w:rsid w:val="00273158"/>
    <w:rPr>
      <w:color w:val="605E5C"/>
      <w:shd w:val="clear" w:color="auto" w:fill="E1DFDD"/>
    </w:rPr>
  </w:style>
  <w:style w:type="character" w:customStyle="1" w:styleId="UnresolvedMention10">
    <w:name w:val="Unresolved Mention10"/>
    <w:basedOn w:val="DefaultParagraphFont"/>
    <w:uiPriority w:val="99"/>
    <w:semiHidden/>
    <w:rsid w:val="00273158"/>
    <w:rPr>
      <w:color w:val="605E5C"/>
      <w:shd w:val="clear" w:color="auto" w:fill="E1DFDD"/>
    </w:rPr>
  </w:style>
  <w:style w:type="character" w:customStyle="1" w:styleId="UnresolvedMention11">
    <w:name w:val="Unresolved Mention11"/>
    <w:basedOn w:val="DefaultParagraphFont"/>
    <w:uiPriority w:val="99"/>
    <w:semiHidden/>
    <w:rsid w:val="00273158"/>
    <w:rPr>
      <w:color w:val="605E5C"/>
      <w:shd w:val="clear" w:color="auto" w:fill="E1DFDD"/>
    </w:rPr>
  </w:style>
  <w:style w:type="character" w:customStyle="1" w:styleId="lbexsectionlevelolc">
    <w:name w:val="lbexsectionlevelolc"/>
    <w:basedOn w:val="DefaultParagraphFont"/>
    <w:rsid w:val="00273158"/>
  </w:style>
  <w:style w:type="character" w:customStyle="1" w:styleId="lbexallcap">
    <w:name w:val="lbexallcap"/>
    <w:basedOn w:val="DefaultParagraphFont"/>
    <w:rsid w:val="00273158"/>
  </w:style>
  <w:style w:type="character" w:customStyle="1" w:styleId="link">
    <w:name w:val="link"/>
    <w:basedOn w:val="DefaultParagraphFont"/>
    <w:rsid w:val="00273158"/>
  </w:style>
  <w:style w:type="character" w:customStyle="1" w:styleId="c-messagebody">
    <w:name w:val="c-message__body"/>
    <w:basedOn w:val="DefaultParagraphFont"/>
    <w:rsid w:val="00273158"/>
  </w:style>
  <w:style w:type="character" w:customStyle="1" w:styleId="m7735155540857680774gmail-style13ptbold">
    <w:name w:val="m_7735155540857680774gmail-style13ptbold"/>
    <w:basedOn w:val="DefaultParagraphFont"/>
    <w:rsid w:val="00273158"/>
  </w:style>
  <w:style w:type="character" w:customStyle="1" w:styleId="style65">
    <w:name w:val="style65"/>
    <w:basedOn w:val="DefaultParagraphFont"/>
    <w:rsid w:val="00273158"/>
  </w:style>
  <w:style w:type="character" w:customStyle="1" w:styleId="bodytext4">
    <w:name w:val="body_text"/>
    <w:basedOn w:val="DefaultParagraphFont"/>
    <w:rsid w:val="00273158"/>
  </w:style>
  <w:style w:type="character" w:customStyle="1" w:styleId="bio">
    <w:name w:val="bio"/>
    <w:basedOn w:val="DefaultParagraphFont"/>
    <w:rsid w:val="00273158"/>
  </w:style>
  <w:style w:type="character" w:customStyle="1" w:styleId="5yl5">
    <w:name w:val="_5yl5"/>
    <w:basedOn w:val="DefaultParagraphFont"/>
    <w:rsid w:val="00273158"/>
  </w:style>
  <w:style w:type="character" w:customStyle="1" w:styleId="text">
    <w:name w:val="text"/>
    <w:basedOn w:val="DefaultParagraphFont"/>
    <w:rsid w:val="00273158"/>
  </w:style>
  <w:style w:type="paragraph" w:styleId="CommentSubject">
    <w:name w:val="annotation subject"/>
    <w:basedOn w:val="CommentText"/>
    <w:next w:val="CommentText"/>
    <w:link w:val="CommentSubjectChar"/>
    <w:uiPriority w:val="99"/>
    <w:unhideWhenUsed/>
    <w:rsid w:val="00273158"/>
    <w:pPr>
      <w:spacing w:line="240" w:lineRule="auto"/>
    </w:pPr>
    <w:rPr>
      <w:b/>
      <w:bCs/>
    </w:rPr>
  </w:style>
  <w:style w:type="character" w:customStyle="1" w:styleId="CommentSubjectChar1">
    <w:name w:val="Comment Subject Char1"/>
    <w:basedOn w:val="CommentTextChar1"/>
    <w:uiPriority w:val="99"/>
    <w:rsid w:val="00273158"/>
    <w:rPr>
      <w:rFonts w:ascii="Calibri" w:hAnsi="Calibri" w:cs="Calibri"/>
      <w:b/>
      <w:bCs/>
      <w:sz w:val="20"/>
      <w:szCs w:val="20"/>
    </w:rPr>
  </w:style>
  <w:style w:type="character" w:customStyle="1" w:styleId="z-TopofFormChar1">
    <w:name w:val="z-Top of Form Char1"/>
    <w:basedOn w:val="DefaultParagraphFont"/>
    <w:uiPriority w:val="99"/>
    <w:rsid w:val="00273158"/>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273158"/>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273158"/>
  </w:style>
  <w:style w:type="character" w:customStyle="1" w:styleId="-newsgate-macro-cci-bullet-">
    <w:name w:val="-newsgate-macro-cci-bullet-"/>
    <w:basedOn w:val="DefaultParagraphFont"/>
    <w:rsid w:val="00273158"/>
  </w:style>
  <w:style w:type="character" w:customStyle="1" w:styleId="UnderlineChar">
    <w:name w:val="Underline Char"/>
    <w:aliases w:val="Underlined Text Char"/>
    <w:locked/>
    <w:rsid w:val="00273158"/>
    <w:rPr>
      <w:rFonts w:ascii="Century Gothic" w:eastAsia="Times New Roman" w:hAnsi="Century Gothic" w:hint="default"/>
      <w:sz w:val="24"/>
      <w:u w:val="thick"/>
    </w:rPr>
  </w:style>
  <w:style w:type="paragraph" w:customStyle="1" w:styleId="Analytic2">
    <w:name w:val="Analytic2"/>
    <w:basedOn w:val="Normal"/>
    <w:link w:val="Analytic2Char"/>
    <w:uiPriority w:val="4"/>
    <w:rsid w:val="00273158"/>
    <w:pPr>
      <w:spacing w:line="256" w:lineRule="auto"/>
    </w:pPr>
  </w:style>
  <w:style w:type="character" w:customStyle="1" w:styleId="Analytic2Char">
    <w:name w:val="Analytic2 Char"/>
    <w:basedOn w:val="DefaultParagraphFont"/>
    <w:link w:val="Analytic2"/>
    <w:uiPriority w:val="4"/>
    <w:locked/>
    <w:rsid w:val="00273158"/>
    <w:rPr>
      <w:rFonts w:ascii="Calibri" w:hAnsi="Calibri" w:cs="Calibri"/>
    </w:rPr>
  </w:style>
  <w:style w:type="character" w:customStyle="1" w:styleId="AnalyticsChar0">
    <w:name w:val="Analytics Char"/>
    <w:basedOn w:val="DefaultParagraphFont"/>
    <w:link w:val="Analytics0"/>
    <w:uiPriority w:val="4"/>
    <w:locked/>
    <w:rsid w:val="00273158"/>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273158"/>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273158"/>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273158"/>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273158"/>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273158"/>
    <w:pPr>
      <w:spacing w:after="0" w:line="240" w:lineRule="auto"/>
    </w:pPr>
    <w:rPr>
      <w:i/>
      <w:iCs/>
      <w:color w:val="000000" w:themeColor="text1"/>
      <w:sz w:val="16"/>
    </w:rPr>
  </w:style>
  <w:style w:type="character" w:customStyle="1" w:styleId="QuoteChar1">
    <w:name w:val="Quote Char1"/>
    <w:basedOn w:val="DefaultParagraphFont"/>
    <w:uiPriority w:val="29"/>
    <w:rsid w:val="00273158"/>
    <w:rPr>
      <w:rFonts w:ascii="Calibri" w:hAnsi="Calibri" w:cs="Calibri"/>
      <w:i/>
      <w:iCs/>
      <w:color w:val="404040" w:themeColor="text1" w:themeTint="BF"/>
    </w:rPr>
  </w:style>
  <w:style w:type="character" w:customStyle="1" w:styleId="ref-lnk">
    <w:name w:val="ref-lnk"/>
    <w:basedOn w:val="DefaultParagraphFont"/>
    <w:rsid w:val="00273158"/>
  </w:style>
  <w:style w:type="character" w:customStyle="1" w:styleId="ref-overlay">
    <w:name w:val="ref-overlay"/>
    <w:basedOn w:val="DefaultParagraphFont"/>
    <w:rsid w:val="00273158"/>
  </w:style>
  <w:style w:type="character" w:customStyle="1" w:styleId="ref-fn-p">
    <w:name w:val="ref-fn-p"/>
    <w:basedOn w:val="DefaultParagraphFont"/>
    <w:rsid w:val="00273158"/>
  </w:style>
  <w:style w:type="character" w:customStyle="1" w:styleId="opinion-articlebody">
    <w:name w:val="opinion-article__body"/>
    <w:basedOn w:val="DefaultParagraphFont"/>
    <w:rsid w:val="00273158"/>
  </w:style>
  <w:style w:type="character" w:customStyle="1" w:styleId="citationref">
    <w:name w:val="citationref"/>
    <w:basedOn w:val="DefaultParagraphFont"/>
    <w:rsid w:val="00273158"/>
  </w:style>
  <w:style w:type="character" w:customStyle="1" w:styleId="journaltitle">
    <w:name w:val="journaltitle"/>
    <w:basedOn w:val="DefaultParagraphFont"/>
    <w:rsid w:val="00273158"/>
  </w:style>
  <w:style w:type="character" w:customStyle="1" w:styleId="hit">
    <w:name w:val="hit"/>
    <w:basedOn w:val="DefaultParagraphFont"/>
    <w:rsid w:val="00273158"/>
  </w:style>
  <w:style w:type="character" w:customStyle="1" w:styleId="Style11ptUnderline">
    <w:name w:val="Style 11 pt Underline"/>
    <w:basedOn w:val="DefaultParagraphFont"/>
    <w:rsid w:val="00273158"/>
    <w:rPr>
      <w:sz w:val="20"/>
      <w:u w:val="single"/>
    </w:rPr>
  </w:style>
  <w:style w:type="character" w:customStyle="1" w:styleId="Style11ptBoldUnderlineBorderSinglesolidlineAuto">
    <w:name w:val="Style 11 pt Bold Underline Border: : (Single solid line Auto  ..."/>
    <w:basedOn w:val="DefaultParagraphFont"/>
    <w:rsid w:val="00273158"/>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273158"/>
  </w:style>
  <w:style w:type="character" w:customStyle="1" w:styleId="StyleBold">
    <w:name w:val="Style Bold"/>
    <w:basedOn w:val="DefaultParagraphFont"/>
    <w:uiPriority w:val="9"/>
    <w:rsid w:val="00273158"/>
    <w:rPr>
      <w:b/>
      <w:bCs/>
    </w:rPr>
  </w:style>
  <w:style w:type="character" w:customStyle="1" w:styleId="aqj">
    <w:name w:val="aqj"/>
    <w:basedOn w:val="DefaultParagraphFont"/>
    <w:rsid w:val="00273158"/>
  </w:style>
  <w:style w:type="character" w:customStyle="1" w:styleId="maintext">
    <w:name w:val="maintext"/>
    <w:basedOn w:val="DefaultParagraphFont"/>
    <w:rsid w:val="00273158"/>
  </w:style>
  <w:style w:type="character" w:customStyle="1" w:styleId="NotBold10Final">
    <w:name w:val="NotBold10Final"/>
    <w:uiPriority w:val="1"/>
    <w:qFormat/>
    <w:rsid w:val="00273158"/>
    <w:rPr>
      <w:rFonts w:ascii="Times New Roman" w:hAnsi="Times New Roman" w:cs="Times New Roman" w:hint="default"/>
      <w:b w:val="0"/>
      <w:bCs w:val="0"/>
      <w:i w:val="0"/>
      <w:iCs w:val="0"/>
      <w:sz w:val="20"/>
    </w:rPr>
  </w:style>
  <w:style w:type="character" w:customStyle="1" w:styleId="Bold12">
    <w:name w:val="Bold12"/>
    <w:uiPriority w:val="1"/>
    <w:qFormat/>
    <w:rsid w:val="00273158"/>
    <w:rPr>
      <w:rFonts w:ascii="Times New Roman" w:hAnsi="Times New Roman" w:cs="Times New Roman" w:hint="default"/>
      <w:b/>
      <w:bCs w:val="0"/>
      <w:sz w:val="24"/>
    </w:rPr>
  </w:style>
  <w:style w:type="character" w:customStyle="1" w:styleId="textexposedshow">
    <w:name w:val="text_exposed_show"/>
    <w:basedOn w:val="DefaultParagraphFont"/>
    <w:rsid w:val="00273158"/>
  </w:style>
  <w:style w:type="character" w:customStyle="1" w:styleId="TagGreg">
    <w:name w:val="TagGreg"/>
    <w:basedOn w:val="DefaultParagraphFont"/>
    <w:uiPriority w:val="1"/>
    <w:qFormat/>
    <w:rsid w:val="00273158"/>
    <w:rPr>
      <w:rFonts w:ascii="Arial" w:hAnsi="Arial" w:cs="Arial" w:hint="default"/>
      <w:b/>
      <w:bCs w:val="0"/>
      <w:sz w:val="24"/>
    </w:rPr>
  </w:style>
  <w:style w:type="character" w:customStyle="1" w:styleId="Style11ptBlackUnderline">
    <w:name w:val="Style 11 pt Black Underline"/>
    <w:rsid w:val="00273158"/>
    <w:rPr>
      <w:color w:val="000000"/>
      <w:sz w:val="20"/>
      <w:u w:val="single"/>
    </w:rPr>
  </w:style>
  <w:style w:type="character" w:customStyle="1" w:styleId="Style11ptBlack">
    <w:name w:val="Style 11 pt Black"/>
    <w:rsid w:val="00273158"/>
    <w:rPr>
      <w:color w:val="000000"/>
      <w:sz w:val="20"/>
    </w:rPr>
  </w:style>
  <w:style w:type="character" w:customStyle="1" w:styleId="swauthor">
    <w:name w:val="sw_author"/>
    <w:rsid w:val="00273158"/>
  </w:style>
  <w:style w:type="character" w:customStyle="1" w:styleId="Mention1">
    <w:name w:val="Mention1"/>
    <w:basedOn w:val="DefaultParagraphFont"/>
    <w:uiPriority w:val="99"/>
    <w:semiHidden/>
    <w:rsid w:val="00273158"/>
    <w:rPr>
      <w:color w:val="2B579A"/>
      <w:shd w:val="clear" w:color="auto" w:fill="E6E6E6"/>
    </w:rPr>
  </w:style>
  <w:style w:type="character" w:customStyle="1" w:styleId="BoldUnderlineChar0">
    <w:name w:val="BoldUnderline Char"/>
    <w:rsid w:val="00273158"/>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273158"/>
  </w:style>
  <w:style w:type="character" w:customStyle="1" w:styleId="wikigeneratedlinkcontent">
    <w:name w:val="wikigeneratedlinkcontent"/>
    <w:basedOn w:val="DefaultParagraphFont"/>
    <w:rsid w:val="00273158"/>
  </w:style>
  <w:style w:type="character" w:customStyle="1" w:styleId="boldunderlineChar1">
    <w:name w:val="bold underline Char"/>
    <w:basedOn w:val="DefaultParagraphFont"/>
    <w:rsid w:val="00273158"/>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273158"/>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273158"/>
    <w:rPr>
      <w:sz w:val="24"/>
    </w:rPr>
  </w:style>
  <w:style w:type="character" w:customStyle="1" w:styleId="box">
    <w:name w:val="box"/>
    <w:basedOn w:val="DefaultParagraphFont"/>
    <w:rsid w:val="00273158"/>
    <w:rPr>
      <w:rFonts w:ascii="Arial" w:hAnsi="Arial" w:cs="Arial" w:hint="default"/>
      <w:b/>
      <w:bCs w:val="0"/>
      <w:color w:val="000000"/>
      <w:sz w:val="19"/>
      <w:szCs w:val="22"/>
      <w:u w:val="thick"/>
      <w:bdr w:val="single" w:sz="12" w:space="0" w:color="auto" w:frame="1"/>
    </w:rPr>
  </w:style>
  <w:style w:type="character" w:customStyle="1" w:styleId="Style8pt">
    <w:name w:val="Style 8 pt"/>
    <w:rsid w:val="00273158"/>
    <w:rPr>
      <w:rFonts w:ascii="Times New Roman" w:hAnsi="Times New Roman" w:cs="Times New Roman" w:hint="default"/>
      <w:strike w:val="0"/>
      <w:dstrike w:val="0"/>
      <w:sz w:val="16"/>
      <w:u w:val="none"/>
      <w:effect w:val="none"/>
    </w:rPr>
  </w:style>
  <w:style w:type="character" w:customStyle="1" w:styleId="7TimesNewRoman">
    <w:name w:val="7 Times New Roman"/>
    <w:rsid w:val="00273158"/>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273158"/>
    <w:rPr>
      <w:rFonts w:ascii="Calibri" w:hAnsi="Calibri" w:cs="Calibri" w:hint="default"/>
      <w:b/>
      <w:bCs w:val="0"/>
      <w:szCs w:val="24"/>
      <w:u w:val="single"/>
      <w:lang w:val="en-US" w:eastAsia="en-US" w:bidi="ar-SA"/>
    </w:rPr>
  </w:style>
  <w:style w:type="character" w:customStyle="1" w:styleId="UnderlinedCharChar">
    <w:name w:val="Underlined Char Char"/>
    <w:rsid w:val="00273158"/>
    <w:rPr>
      <w:szCs w:val="28"/>
      <w:u w:val="single"/>
      <w:lang w:val="en-US" w:eastAsia="en-US" w:bidi="ar-SA"/>
    </w:rPr>
  </w:style>
  <w:style w:type="character" w:customStyle="1" w:styleId="Style9ptUnderline">
    <w:name w:val="Style 9 pt Underline"/>
    <w:rsid w:val="00273158"/>
    <w:rPr>
      <w:sz w:val="20"/>
      <w:u w:val="single"/>
    </w:rPr>
  </w:style>
  <w:style w:type="character" w:customStyle="1" w:styleId="StyleTimesNewRoman9pt">
    <w:name w:val="Style Times New Roman 9 pt"/>
    <w:rsid w:val="00273158"/>
    <w:rPr>
      <w:sz w:val="20"/>
    </w:rPr>
  </w:style>
  <w:style w:type="character" w:customStyle="1" w:styleId="Style9ptItalicUnderline">
    <w:name w:val="Style 9 pt Italic Underline"/>
    <w:rsid w:val="00273158"/>
    <w:rPr>
      <w:i/>
      <w:iCs/>
      <w:sz w:val="20"/>
      <w:u w:val="single"/>
    </w:rPr>
  </w:style>
  <w:style w:type="character" w:customStyle="1" w:styleId="Style9ptBoldUnderline">
    <w:name w:val="Style 9 pt Bold Underline"/>
    <w:rsid w:val="00273158"/>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273158"/>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273158"/>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273158"/>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273158"/>
    <w:rPr>
      <w:rFonts w:ascii="Calibri" w:hAnsi="Calibri" w:cs="Calibri"/>
    </w:rPr>
  </w:style>
  <w:style w:type="character" w:customStyle="1" w:styleId="term">
    <w:name w:val="term"/>
    <w:basedOn w:val="DefaultParagraphFont"/>
    <w:rsid w:val="00273158"/>
  </w:style>
  <w:style w:type="character" w:customStyle="1" w:styleId="Style9ptUnderline2">
    <w:name w:val="Style 9 pt Underline2"/>
    <w:rsid w:val="00273158"/>
    <w:rPr>
      <w:sz w:val="20"/>
      <w:u w:val="single"/>
    </w:rPr>
  </w:style>
  <w:style w:type="character" w:customStyle="1" w:styleId="CharChar11">
    <w:name w:val="Char Char11"/>
    <w:rsid w:val="00273158"/>
    <w:rPr>
      <w:rFonts w:ascii="Arial" w:hAnsi="Arial" w:cs="Arial" w:hint="default"/>
      <w:bCs/>
      <w:szCs w:val="26"/>
      <w:u w:val="single"/>
      <w:lang w:val="en-US" w:eastAsia="en-US" w:bidi="ar-SA"/>
    </w:rPr>
  </w:style>
  <w:style w:type="character" w:customStyle="1" w:styleId="12TimesNewRoman">
    <w:name w:val="12 Times New Roman"/>
    <w:rsid w:val="00273158"/>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273158"/>
    <w:rPr>
      <w:u w:val="single"/>
      <w:lang w:val="en-US" w:eastAsia="en-US" w:bidi="ar-SA"/>
    </w:rPr>
  </w:style>
  <w:style w:type="character" w:customStyle="1" w:styleId="Highlightedunderline">
    <w:name w:val="Highlighted underline"/>
    <w:qFormat/>
    <w:rsid w:val="00273158"/>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273158"/>
    <w:rPr>
      <w:rFonts w:ascii="Times New Roman" w:hAnsi="Times New Roman" w:cs="Times New Roman" w:hint="default"/>
      <w:sz w:val="22"/>
    </w:rPr>
  </w:style>
  <w:style w:type="character" w:customStyle="1" w:styleId="pubdate">
    <w:name w:val="pubdate"/>
    <w:rsid w:val="00273158"/>
  </w:style>
  <w:style w:type="character" w:customStyle="1" w:styleId="UnderlineChar1">
    <w:name w:val="Underline Char1"/>
    <w:aliases w:val="Cards + Font: 12 pt Char1"/>
    <w:rsid w:val="00273158"/>
    <w:rPr>
      <w:rFonts w:ascii="Garamond" w:hAnsi="Garamond" w:hint="default"/>
      <w:sz w:val="22"/>
      <w:szCs w:val="24"/>
      <w:u w:val="single"/>
      <w:lang w:val="en-US" w:eastAsia="en-US" w:bidi="ar-SA"/>
    </w:rPr>
  </w:style>
  <w:style w:type="character" w:customStyle="1" w:styleId="Box0">
    <w:name w:val="Box!"/>
    <w:rsid w:val="00273158"/>
    <w:rPr>
      <w:rFonts w:ascii="Times New Roman" w:hAnsi="Times New Roman" w:cs="Times New Roman" w:hint="default"/>
      <w:sz w:val="20"/>
      <w:u w:val="thick"/>
      <w:bdr w:val="single" w:sz="4" w:space="0" w:color="auto" w:frame="1"/>
    </w:rPr>
  </w:style>
  <w:style w:type="character" w:customStyle="1" w:styleId="CharacterStyle1">
    <w:name w:val="Character Style 1"/>
    <w:rsid w:val="00273158"/>
    <w:rPr>
      <w:sz w:val="20"/>
      <w:szCs w:val="20"/>
    </w:rPr>
  </w:style>
  <w:style w:type="character" w:customStyle="1" w:styleId="ReallyfuckingsmallChar0">
    <w:name w:val="Really fucking small Char"/>
    <w:rsid w:val="00273158"/>
    <w:rPr>
      <w:sz w:val="10"/>
      <w:szCs w:val="24"/>
      <w:lang w:val="en-US" w:eastAsia="en-US" w:bidi="ar-SA"/>
    </w:rPr>
  </w:style>
  <w:style w:type="character" w:customStyle="1" w:styleId="SmallText-New">
    <w:name w:val="Small Text - New"/>
    <w:rsid w:val="00273158"/>
    <w:rPr>
      <w:rFonts w:ascii="Arial Narrow" w:hAnsi="Arial Narrow" w:hint="default"/>
      <w:sz w:val="14"/>
    </w:rPr>
  </w:style>
  <w:style w:type="character" w:customStyle="1" w:styleId="Underlined-New">
    <w:name w:val="Underlined - New"/>
    <w:rsid w:val="00273158"/>
    <w:rPr>
      <w:rFonts w:ascii="Arial Narrow" w:hAnsi="Arial Narrow" w:hint="default"/>
      <w:sz w:val="16"/>
      <w:u w:val="single"/>
    </w:rPr>
  </w:style>
  <w:style w:type="character" w:customStyle="1" w:styleId="BoldUnderlining">
    <w:name w:val="Bold Underlining"/>
    <w:rsid w:val="00273158"/>
    <w:rPr>
      <w:b/>
      <w:bCs w:val="0"/>
      <w:u w:val="single"/>
    </w:rPr>
  </w:style>
  <w:style w:type="character" w:customStyle="1" w:styleId="cardCharChar">
    <w:name w:val="card Char Char"/>
    <w:rsid w:val="00273158"/>
    <w:rPr>
      <w:szCs w:val="24"/>
      <w:lang w:val="en-US" w:eastAsia="en-US" w:bidi="ar-SA"/>
    </w:rPr>
  </w:style>
  <w:style w:type="character" w:customStyle="1" w:styleId="flagicon">
    <w:name w:val="flagicon"/>
    <w:basedOn w:val="DefaultParagraphFont"/>
    <w:rsid w:val="00273158"/>
  </w:style>
  <w:style w:type="character" w:customStyle="1" w:styleId="Style11ptUnderline2">
    <w:name w:val="Style 11 pt Underline2"/>
    <w:rsid w:val="00273158"/>
    <w:rPr>
      <w:sz w:val="20"/>
      <w:u w:val="single"/>
    </w:rPr>
  </w:style>
  <w:style w:type="character" w:customStyle="1" w:styleId="Style11ptBoldUnderline2">
    <w:name w:val="Style 11 pt Bold Underline2"/>
    <w:rsid w:val="00273158"/>
    <w:rPr>
      <w:b/>
      <w:bCs/>
      <w:sz w:val="20"/>
      <w:u w:val="single"/>
    </w:rPr>
  </w:style>
  <w:style w:type="character" w:customStyle="1" w:styleId="Style11ptUnderline1">
    <w:name w:val="Style 11 pt Underline1"/>
    <w:rsid w:val="00273158"/>
    <w:rPr>
      <w:sz w:val="20"/>
      <w:u w:val="single"/>
    </w:rPr>
  </w:style>
  <w:style w:type="character" w:customStyle="1" w:styleId="Style11ptBoldUnderline1">
    <w:name w:val="Style 11 pt Bold Underline1"/>
    <w:rsid w:val="00273158"/>
    <w:rPr>
      <w:b/>
      <w:bCs/>
      <w:sz w:val="20"/>
      <w:u w:val="single"/>
    </w:rPr>
  </w:style>
  <w:style w:type="character" w:customStyle="1" w:styleId="1">
    <w:name w:val="1"/>
    <w:rsid w:val="00273158"/>
    <w:rPr>
      <w:rFonts w:ascii="Arial" w:hAnsi="Arial" w:cs="Arial" w:hint="default"/>
      <w:bCs/>
      <w:sz w:val="20"/>
      <w:u w:val="single"/>
      <w:lang w:val="en-US" w:eastAsia="en-US" w:bidi="ar-SA"/>
    </w:rPr>
  </w:style>
  <w:style w:type="character" w:customStyle="1" w:styleId="Style9ptUnderline6">
    <w:name w:val="Style 9 pt Underline6"/>
    <w:rsid w:val="00273158"/>
    <w:rPr>
      <w:sz w:val="20"/>
      <w:u w:val="single"/>
    </w:rPr>
  </w:style>
  <w:style w:type="character" w:customStyle="1" w:styleId="CardUnderlined0">
    <w:name w:val="Card Underlined"/>
    <w:rsid w:val="00273158"/>
    <w:rPr>
      <w:rFonts w:ascii="Garamond" w:hAnsi="Garamond" w:hint="default"/>
      <w:sz w:val="22"/>
      <w:szCs w:val="24"/>
      <w:u w:val="single"/>
      <w:lang w:val="en-US" w:eastAsia="en-US" w:bidi="ar-SA"/>
    </w:rPr>
  </w:style>
  <w:style w:type="character" w:customStyle="1" w:styleId="StyleUnderline1">
    <w:name w:val="Style Underline1"/>
    <w:rsid w:val="00273158"/>
    <w:rPr>
      <w:u w:val="single"/>
    </w:rPr>
  </w:style>
  <w:style w:type="character" w:customStyle="1" w:styleId="A6">
    <w:name w:val="A6"/>
    <w:uiPriority w:val="99"/>
    <w:rsid w:val="00273158"/>
    <w:rPr>
      <w:rFonts w:ascii="Minion Pro" w:hAnsi="Minion Pro" w:cs="Minion Pro" w:hint="default"/>
      <w:color w:val="211D1E"/>
      <w:sz w:val="21"/>
      <w:szCs w:val="21"/>
    </w:rPr>
  </w:style>
  <w:style w:type="character" w:customStyle="1" w:styleId="A11">
    <w:name w:val="A11"/>
    <w:uiPriority w:val="99"/>
    <w:rsid w:val="00273158"/>
    <w:rPr>
      <w:rFonts w:ascii="Minion Pro" w:hAnsi="Minion Pro" w:cs="Minion Pro" w:hint="default"/>
      <w:color w:val="211D1E"/>
      <w:sz w:val="12"/>
      <w:szCs w:val="12"/>
    </w:rPr>
  </w:style>
  <w:style w:type="character" w:customStyle="1" w:styleId="A12">
    <w:name w:val="A12"/>
    <w:uiPriority w:val="99"/>
    <w:rsid w:val="00273158"/>
    <w:rPr>
      <w:rFonts w:ascii="Minion Pro" w:hAnsi="Minion Pro" w:cs="Minion Pro" w:hint="default"/>
      <w:color w:val="211D1E"/>
      <w:sz w:val="22"/>
      <w:szCs w:val="22"/>
    </w:rPr>
  </w:style>
  <w:style w:type="character" w:customStyle="1" w:styleId="CardsCharChar">
    <w:name w:val="Cards Char Char"/>
    <w:rsid w:val="00273158"/>
    <w:rPr>
      <w:szCs w:val="24"/>
      <w:lang w:val="en-US" w:eastAsia="en-US" w:bidi="ar-SA"/>
    </w:rPr>
  </w:style>
  <w:style w:type="character" w:customStyle="1" w:styleId="CitationChar1">
    <w:name w:val="Citation Char1"/>
    <w:basedOn w:val="DefaultParagraphFont"/>
    <w:rsid w:val="00273158"/>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273158"/>
  </w:style>
  <w:style w:type="character" w:customStyle="1" w:styleId="charoverride-4">
    <w:name w:val="charoverride-4"/>
    <w:basedOn w:val="DefaultParagraphFont"/>
    <w:rsid w:val="00273158"/>
  </w:style>
  <w:style w:type="character" w:customStyle="1" w:styleId="charoverride-3">
    <w:name w:val="charoverride-3"/>
    <w:basedOn w:val="DefaultParagraphFont"/>
    <w:rsid w:val="00273158"/>
  </w:style>
  <w:style w:type="character" w:customStyle="1" w:styleId="f">
    <w:name w:val="f"/>
    <w:rsid w:val="00273158"/>
  </w:style>
  <w:style w:type="character" w:customStyle="1" w:styleId="BodyTextChar1">
    <w:name w:val="Body Text Char1"/>
    <w:aliases w:val="BT Char1,Very Small Text Char1"/>
    <w:basedOn w:val="DefaultParagraphFont"/>
    <w:uiPriority w:val="99"/>
    <w:rsid w:val="00273158"/>
    <w:rPr>
      <w:rFonts w:ascii="Times New Roman" w:hAnsi="Times New Roman" w:cs="Times New Roman" w:hint="default"/>
    </w:rPr>
  </w:style>
  <w:style w:type="character" w:customStyle="1" w:styleId="CharChar6">
    <w:name w:val="Char Char6"/>
    <w:rsid w:val="00273158"/>
    <w:rPr>
      <w:rFonts w:ascii="Arial" w:hAnsi="Arial" w:cs="Arial" w:hint="default"/>
      <w:b/>
      <w:bCs/>
      <w:kern w:val="32"/>
      <w:sz w:val="28"/>
      <w:szCs w:val="32"/>
      <w:lang w:val="en-US" w:eastAsia="en-US" w:bidi="ar-SA"/>
    </w:rPr>
  </w:style>
  <w:style w:type="character" w:customStyle="1" w:styleId="standardcontent">
    <w:name w:val="standardcontent"/>
    <w:rsid w:val="00273158"/>
  </w:style>
  <w:style w:type="character" w:customStyle="1" w:styleId="storyby">
    <w:name w:val="storyby"/>
    <w:rsid w:val="00273158"/>
  </w:style>
  <w:style w:type="character" w:customStyle="1" w:styleId="Boxed">
    <w:name w:val="Boxed"/>
    <w:qFormat/>
    <w:rsid w:val="00273158"/>
    <w:rPr>
      <w:rFonts w:ascii="Garamond" w:hAnsi="Garamond" w:hint="default"/>
      <w:sz w:val="20"/>
      <w:bdr w:val="single" w:sz="6" w:space="0" w:color="auto" w:frame="1"/>
    </w:rPr>
  </w:style>
  <w:style w:type="character" w:customStyle="1" w:styleId="ShrinkChar">
    <w:name w:val="Shrink Char"/>
    <w:rsid w:val="00273158"/>
    <w:rPr>
      <w:rFonts w:ascii="Garamond" w:hAnsi="Garamond" w:hint="default"/>
      <w:sz w:val="12"/>
      <w:lang w:val="en-US" w:eastAsia="en-US" w:bidi="ar-SA"/>
    </w:rPr>
  </w:style>
  <w:style w:type="character" w:customStyle="1" w:styleId="CitesChar2">
    <w:name w:val="Cites Char2"/>
    <w:rsid w:val="00273158"/>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273158"/>
    <w:rPr>
      <w:sz w:val="24"/>
      <w:szCs w:val="24"/>
      <w:u w:val="thick"/>
    </w:rPr>
  </w:style>
  <w:style w:type="character" w:customStyle="1" w:styleId="CharChar3">
    <w:name w:val="Char Char3"/>
    <w:rsid w:val="00273158"/>
    <w:rPr>
      <w:rFonts w:ascii="Arial" w:hAnsi="Arial" w:cs="Arial" w:hint="default"/>
      <w:bCs/>
      <w:szCs w:val="26"/>
      <w:u w:val="single"/>
      <w:lang w:val="en-US" w:eastAsia="en-US" w:bidi="ar-SA"/>
    </w:rPr>
  </w:style>
  <w:style w:type="character" w:customStyle="1" w:styleId="UNDERLINECharChar">
    <w:name w:val="UNDERLINE Char Char"/>
    <w:rsid w:val="00273158"/>
    <w:rPr>
      <w:bCs/>
      <w:kern w:val="28"/>
      <w:szCs w:val="32"/>
      <w:u w:val="single"/>
    </w:rPr>
  </w:style>
  <w:style w:type="character" w:customStyle="1" w:styleId="tag1Char">
    <w:name w:val="tag1 Char"/>
    <w:rsid w:val="00273158"/>
    <w:rPr>
      <w:b/>
      <w:bCs w:val="0"/>
      <w:sz w:val="24"/>
    </w:rPr>
  </w:style>
  <w:style w:type="character" w:customStyle="1" w:styleId="SmallFontChar">
    <w:name w:val="Small Font Char"/>
    <w:rsid w:val="00273158"/>
    <w:rPr>
      <w:rFonts w:ascii="Arial" w:eastAsia="Calibri" w:hAnsi="Arial" w:cs="Arial" w:hint="default"/>
      <w:sz w:val="12"/>
      <w:szCs w:val="22"/>
    </w:rPr>
  </w:style>
  <w:style w:type="character" w:customStyle="1" w:styleId="CardUnderlinedChar">
    <w:name w:val="Card Underlined Char"/>
    <w:rsid w:val="00273158"/>
    <w:rPr>
      <w:rFonts w:ascii="Tahoma" w:hAnsi="Tahoma" w:cs="Tahoma" w:hint="default"/>
      <w:sz w:val="18"/>
      <w:u w:val="single"/>
    </w:rPr>
  </w:style>
  <w:style w:type="character" w:customStyle="1" w:styleId="SmallFontCharCharCharChar">
    <w:name w:val="Small Font Char Char Char Char"/>
    <w:rsid w:val="00273158"/>
    <w:rPr>
      <w:rFonts w:ascii="Arial" w:hAnsi="Arial" w:cs="Arial" w:hint="default"/>
      <w:sz w:val="12"/>
      <w:szCs w:val="24"/>
    </w:rPr>
  </w:style>
  <w:style w:type="character" w:customStyle="1" w:styleId="TagCiteChar3">
    <w:name w:val="TagCite Char"/>
    <w:rsid w:val="00273158"/>
    <w:rPr>
      <w:rFonts w:ascii="Garamond" w:hAnsi="Garamond" w:hint="default"/>
      <w:b/>
      <w:bCs w:val="0"/>
      <w:sz w:val="24"/>
      <w:szCs w:val="24"/>
    </w:rPr>
  </w:style>
  <w:style w:type="character" w:customStyle="1" w:styleId="CharChar4">
    <w:name w:val="Char Char4"/>
    <w:rsid w:val="00273158"/>
    <w:rPr>
      <w:b/>
      <w:bCs/>
      <w:sz w:val="28"/>
      <w:szCs w:val="28"/>
    </w:rPr>
  </w:style>
  <w:style w:type="character" w:customStyle="1" w:styleId="Text0">
    <w:name w:val="Text"/>
    <w:qFormat/>
    <w:rsid w:val="00273158"/>
    <w:rPr>
      <w:rFonts w:ascii="Times New Roman" w:hAnsi="Times New Roman" w:cs="Times New Roman" w:hint="default"/>
      <w:sz w:val="20"/>
    </w:rPr>
  </w:style>
  <w:style w:type="character" w:customStyle="1" w:styleId="CharChar5">
    <w:name w:val="Char Char5"/>
    <w:rsid w:val="00273158"/>
    <w:rPr>
      <w:rFonts w:ascii="Arial" w:hAnsi="Arial" w:cs="Arial" w:hint="default"/>
      <w:b/>
      <w:bCs/>
      <w:sz w:val="26"/>
      <w:szCs w:val="26"/>
    </w:rPr>
  </w:style>
  <w:style w:type="character" w:customStyle="1" w:styleId="heading2char2charchar10">
    <w:name w:val="heading2char2charchar1"/>
    <w:rsid w:val="00273158"/>
  </w:style>
  <w:style w:type="character" w:customStyle="1" w:styleId="charchar60">
    <w:name w:val="charchar6"/>
    <w:rsid w:val="00273158"/>
  </w:style>
  <w:style w:type="character" w:customStyle="1" w:styleId="yshortcuts">
    <w:name w:val="yshortcuts"/>
    <w:rsid w:val="00273158"/>
  </w:style>
  <w:style w:type="character" w:customStyle="1" w:styleId="term1">
    <w:name w:val="term1"/>
    <w:rsid w:val="00273158"/>
    <w:rPr>
      <w:b/>
      <w:bCs/>
    </w:rPr>
  </w:style>
  <w:style w:type="character" w:customStyle="1" w:styleId="verdana">
    <w:name w:val="verdana"/>
    <w:rsid w:val="00273158"/>
  </w:style>
  <w:style w:type="character" w:customStyle="1" w:styleId="searchtermbold">
    <w:name w:val="searchtermbold"/>
    <w:rsid w:val="00273158"/>
  </w:style>
  <w:style w:type="character" w:customStyle="1" w:styleId="ssl0">
    <w:name w:val="ss_l0"/>
    <w:rsid w:val="00273158"/>
  </w:style>
  <w:style w:type="character" w:customStyle="1" w:styleId="vitstoryheadline">
    <w:name w:val="vitstoryheadline"/>
    <w:rsid w:val="00273158"/>
  </w:style>
  <w:style w:type="character" w:customStyle="1" w:styleId="bps-topic-ident">
    <w:name w:val="bps-topic-ident"/>
    <w:rsid w:val="00273158"/>
  </w:style>
  <w:style w:type="character" w:customStyle="1" w:styleId="byline">
    <w:name w:val="byline"/>
    <w:rsid w:val="00273158"/>
  </w:style>
  <w:style w:type="character" w:customStyle="1" w:styleId="TextUnderlineChar">
    <w:name w:val="Text Underline Char"/>
    <w:rsid w:val="00273158"/>
    <w:rPr>
      <w:rFonts w:ascii="Garamond" w:hAnsi="Garamond" w:cs="Arial" w:hint="default"/>
      <w:bCs/>
      <w:kern w:val="20"/>
      <w:szCs w:val="32"/>
      <w:u w:val="single"/>
      <w:lang w:val="en-US" w:eastAsia="en-US" w:bidi="ar-SA"/>
    </w:rPr>
  </w:style>
  <w:style w:type="character" w:customStyle="1" w:styleId="RegularChar">
    <w:name w:val="Regular Char"/>
    <w:rsid w:val="00273158"/>
    <w:rPr>
      <w:rFonts w:ascii="Garamond" w:hAnsi="Garamond" w:cs="Arial" w:hint="default"/>
      <w:bCs/>
      <w:kern w:val="20"/>
      <w:szCs w:val="32"/>
      <w:lang w:val="en-US" w:eastAsia="en-US" w:bidi="ar-SA"/>
    </w:rPr>
  </w:style>
  <w:style w:type="character" w:customStyle="1" w:styleId="BoldunderlineChar3">
    <w:name w:val="Bold underline Char"/>
    <w:rsid w:val="00273158"/>
    <w:rPr>
      <w:rFonts w:ascii="Garamond" w:hAnsi="Garamond" w:cs="Arial" w:hint="default"/>
      <w:b/>
      <w:bCs/>
      <w:kern w:val="20"/>
      <w:szCs w:val="32"/>
      <w:u w:val="single"/>
      <w:lang w:val="en-US" w:eastAsia="en-US" w:bidi="ar-SA"/>
    </w:rPr>
  </w:style>
  <w:style w:type="character" w:customStyle="1" w:styleId="UnderlinedCard1">
    <w:name w:val="Underlined Card"/>
    <w:rsid w:val="00273158"/>
    <w:rPr>
      <w:rFonts w:ascii="Arial Narrow" w:hAnsi="Arial Narrow" w:hint="default"/>
      <w:sz w:val="22"/>
      <w:u w:val="single"/>
    </w:rPr>
  </w:style>
  <w:style w:type="character" w:customStyle="1" w:styleId="SourceBold">
    <w:name w:val="Source Bold"/>
    <w:rsid w:val="00273158"/>
    <w:rPr>
      <w:rFonts w:ascii="Arial Narrow" w:hAnsi="Arial Narrow" w:hint="default"/>
      <w:b/>
      <w:bCs w:val="0"/>
      <w:strike w:val="0"/>
      <w:dstrike w:val="0"/>
      <w:sz w:val="24"/>
      <w:u w:val="none"/>
      <w:effect w:val="none"/>
    </w:rPr>
  </w:style>
  <w:style w:type="character" w:customStyle="1" w:styleId="Hyperlink1">
    <w:name w:val="Hyperlink1"/>
    <w:rsid w:val="00273158"/>
    <w:rPr>
      <w:color w:val="002FF6"/>
      <w:sz w:val="24"/>
      <w:u w:val="single"/>
    </w:rPr>
  </w:style>
  <w:style w:type="character" w:customStyle="1" w:styleId="CardsFont12pt0">
    <w:name w:val="Cards + Font 12pt"/>
    <w:uiPriority w:val="1"/>
    <w:rsid w:val="00273158"/>
    <w:rPr>
      <w:rFonts w:ascii="Calibri" w:eastAsia="Calibri" w:hAnsi="Calibri" w:cs="Calibri" w:hint="default"/>
      <w:sz w:val="24"/>
      <w:szCs w:val="24"/>
      <w:u w:val="single"/>
      <w:lang w:val="en-US" w:eastAsia="en-US" w:bidi="ar-SA"/>
    </w:rPr>
  </w:style>
  <w:style w:type="character" w:customStyle="1" w:styleId="HilightChar">
    <w:name w:val="Hilight Char"/>
    <w:rsid w:val="00273158"/>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273158"/>
    <w:rPr>
      <w:rFonts w:ascii="Times New Roman" w:eastAsia="Times New Roman" w:hAnsi="Times New Roman" w:cs="Times New Roman" w:hint="default"/>
      <w:sz w:val="20"/>
      <w:szCs w:val="20"/>
      <w:u w:val="single"/>
    </w:rPr>
  </w:style>
  <w:style w:type="character" w:customStyle="1" w:styleId="c1">
    <w:name w:val="c1"/>
    <w:rsid w:val="00273158"/>
  </w:style>
  <w:style w:type="character" w:customStyle="1" w:styleId="author0">
    <w:name w:val="author"/>
    <w:rsid w:val="00273158"/>
    <w:rPr>
      <w:rFonts w:ascii="Times New Roman" w:hAnsi="Times New Roman" w:cs="Times New Roman" w:hint="default"/>
      <w:b/>
      <w:bCs w:val="0"/>
      <w:sz w:val="24"/>
    </w:rPr>
  </w:style>
  <w:style w:type="character" w:customStyle="1" w:styleId="blue">
    <w:name w:val="blue"/>
    <w:basedOn w:val="DefaultParagraphFont"/>
    <w:rsid w:val="00273158"/>
  </w:style>
  <w:style w:type="character" w:customStyle="1" w:styleId="AuthorYear">
    <w:name w:val="AuthorYear"/>
    <w:uiPriority w:val="1"/>
    <w:qFormat/>
    <w:rsid w:val="00273158"/>
    <w:rPr>
      <w:rFonts w:ascii="Georgia" w:hAnsi="Georgia" w:hint="default"/>
      <w:b/>
      <w:bCs w:val="0"/>
      <w:sz w:val="24"/>
    </w:rPr>
  </w:style>
  <w:style w:type="character" w:customStyle="1" w:styleId="Highlight">
    <w:name w:val="Highlight"/>
    <w:uiPriority w:val="1"/>
    <w:qFormat/>
    <w:rsid w:val="00273158"/>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273158"/>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273158"/>
    <w:rPr>
      <w:rFonts w:ascii="Arial" w:hAnsi="Arial" w:cs="Arial" w:hint="default"/>
      <w:color w:val="000000"/>
      <w:sz w:val="12"/>
      <w:szCs w:val="22"/>
    </w:rPr>
  </w:style>
  <w:style w:type="character" w:customStyle="1" w:styleId="Emphasis20">
    <w:name w:val="Emphasis 2"/>
    <w:basedOn w:val="Emphasis"/>
    <w:uiPriority w:val="1"/>
    <w:qFormat/>
    <w:rsid w:val="00273158"/>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273158"/>
    <w:rPr>
      <w:b/>
      <w:bCs w:val="0"/>
      <w:u w:val="thick"/>
      <w:lang w:val="en-US" w:eastAsia="en-US" w:bidi="ar-SA"/>
    </w:rPr>
  </w:style>
  <w:style w:type="character" w:customStyle="1" w:styleId="citation0">
    <w:name w:val="citation"/>
    <w:rsid w:val="00273158"/>
  </w:style>
  <w:style w:type="character" w:customStyle="1" w:styleId="Underline0">
    <w:name w:val="*Underline*"/>
    <w:rsid w:val="00273158"/>
    <w:rPr>
      <w:rFonts w:ascii="Times New Roman" w:hAnsi="Times New Roman" w:cs="Times New Roman" w:hint="default"/>
      <w:b/>
      <w:bCs w:val="0"/>
      <w:sz w:val="24"/>
      <w:u w:val="single"/>
    </w:rPr>
  </w:style>
  <w:style w:type="character" w:customStyle="1" w:styleId="AuthorDate1">
    <w:name w:val="Author Date"/>
    <w:rsid w:val="00273158"/>
    <w:rPr>
      <w:b/>
      <w:bCs w:val="0"/>
      <w:sz w:val="24"/>
      <w:u w:val="thick"/>
    </w:rPr>
  </w:style>
  <w:style w:type="character" w:customStyle="1" w:styleId="UnderlineChar2">
    <w:name w:val="Underline Char2"/>
    <w:rsid w:val="00273158"/>
    <w:rPr>
      <w:rFonts w:ascii="Trebuchet MS" w:hAnsi="Trebuchet MS" w:hint="default"/>
      <w:u w:val="thick"/>
      <w:lang w:val="en-US" w:eastAsia="zh-CN" w:bidi="ar-SA"/>
    </w:rPr>
  </w:style>
  <w:style w:type="character" w:customStyle="1" w:styleId="Style1Char1">
    <w:name w:val="Style1 Char1"/>
    <w:rsid w:val="00273158"/>
    <w:rPr>
      <w:rFonts w:ascii="Book Antiqua" w:hAnsi="Book Antiqua" w:hint="default"/>
      <w:sz w:val="16"/>
      <w:szCs w:val="16"/>
      <w:lang w:val="en-US" w:eastAsia="en-US" w:bidi="ar-SA"/>
    </w:rPr>
  </w:style>
  <w:style w:type="character" w:customStyle="1" w:styleId="NothingChar1">
    <w:name w:val="Nothing Char1"/>
    <w:rsid w:val="00273158"/>
    <w:rPr>
      <w:rFonts w:ascii="Times New Roman" w:eastAsia="Calibri" w:hAnsi="Times New Roman" w:cs="Times New Roman" w:hint="default"/>
      <w:sz w:val="24"/>
      <w:szCs w:val="20"/>
    </w:rPr>
  </w:style>
  <w:style w:type="character" w:customStyle="1" w:styleId="Style2Char1">
    <w:name w:val="Style2 Char1"/>
    <w:rsid w:val="00273158"/>
    <w:rPr>
      <w:rFonts w:ascii="Book Antiqua" w:hAnsi="Book Antiqua" w:hint="default"/>
      <w:szCs w:val="24"/>
      <w:u w:val="thick"/>
      <w:lang w:val="en-US" w:eastAsia="en-US" w:bidi="ar-SA"/>
    </w:rPr>
  </w:style>
  <w:style w:type="character" w:customStyle="1" w:styleId="NormalUnderlineChar0">
    <w:name w:val="Normal Underline Char"/>
    <w:rsid w:val="00273158"/>
    <w:rPr>
      <w:szCs w:val="24"/>
      <w:u w:val="single"/>
    </w:rPr>
  </w:style>
  <w:style w:type="character" w:customStyle="1" w:styleId="heading3char0">
    <w:name w:val="heading3char"/>
    <w:rsid w:val="00273158"/>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273158"/>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273158"/>
    <w:rPr>
      <w:b/>
      <w:bCs/>
      <w:iCs/>
      <w:szCs w:val="26"/>
      <w:lang w:val="en-US" w:eastAsia="en-US" w:bidi="ar-SA"/>
    </w:rPr>
  </w:style>
  <w:style w:type="character" w:customStyle="1" w:styleId="comments-post">
    <w:name w:val="comments-post"/>
    <w:rsid w:val="00273158"/>
  </w:style>
  <w:style w:type="character" w:customStyle="1" w:styleId="underlinecardChar">
    <w:name w:val="underline card Char"/>
    <w:rsid w:val="00273158"/>
    <w:rPr>
      <w:rFonts w:ascii="Arial" w:hAnsi="Arial" w:cs="Arial" w:hint="default"/>
      <w:sz w:val="18"/>
      <w:szCs w:val="24"/>
      <w:u w:val="single"/>
      <w:lang w:val="en-US" w:eastAsia="en-US" w:bidi="ar-SA"/>
    </w:rPr>
  </w:style>
  <w:style w:type="character" w:customStyle="1" w:styleId="Irrelevant5fontChar">
    <w:name w:val="Irrelevant (5 font) Char"/>
    <w:rsid w:val="00273158"/>
    <w:rPr>
      <w:sz w:val="10"/>
      <w:szCs w:val="10"/>
      <w:lang w:val="en-US" w:eastAsia="en-US" w:bidi="ar-SA"/>
    </w:rPr>
  </w:style>
  <w:style w:type="character" w:customStyle="1" w:styleId="TagsCharCharChar">
    <w:name w:val="Tags Char Char Char"/>
    <w:rsid w:val="00273158"/>
    <w:rPr>
      <w:b/>
      <w:bCs w:val="0"/>
      <w:lang w:val="en-US" w:eastAsia="en-US" w:bidi="ar-SA"/>
    </w:rPr>
  </w:style>
  <w:style w:type="character" w:customStyle="1" w:styleId="CitesChar1">
    <w:name w:val="Cites Char1"/>
    <w:rsid w:val="00273158"/>
    <w:rPr>
      <w:b/>
      <w:bCs/>
      <w:lang w:val="en-US" w:eastAsia="en-US" w:bidi="ar-SA"/>
    </w:rPr>
  </w:style>
  <w:style w:type="character" w:customStyle="1" w:styleId="Hyperlink13">
    <w:name w:val="Hyperlink13"/>
    <w:rsid w:val="00273158"/>
    <w:rPr>
      <w:b w:val="0"/>
      <w:bCs w:val="0"/>
      <w:strike w:val="0"/>
      <w:dstrike w:val="0"/>
      <w:color w:val="008000"/>
      <w:sz w:val="20"/>
      <w:szCs w:val="20"/>
      <w:u w:val="none"/>
      <w:effect w:val="none"/>
    </w:rPr>
  </w:style>
  <w:style w:type="character" w:customStyle="1" w:styleId="standardcontent1">
    <w:name w:val="standardcontent1"/>
    <w:rsid w:val="00273158"/>
    <w:rPr>
      <w:rFonts w:ascii="Arial" w:hAnsi="Arial" w:cs="Arial" w:hint="default"/>
      <w:strike w:val="0"/>
      <w:dstrike w:val="0"/>
      <w:sz w:val="24"/>
      <w:szCs w:val="24"/>
      <w:u w:val="none"/>
      <w:effect w:val="none"/>
    </w:rPr>
  </w:style>
  <w:style w:type="character" w:customStyle="1" w:styleId="Hyperlink4">
    <w:name w:val="Hyperlink4"/>
    <w:rsid w:val="00273158"/>
    <w:rPr>
      <w:color w:val="000066"/>
      <w:u w:val="single"/>
    </w:rPr>
  </w:style>
  <w:style w:type="character" w:customStyle="1" w:styleId="rddeckline1">
    <w:name w:val="rddeckline1"/>
    <w:rsid w:val="00273158"/>
    <w:rPr>
      <w:rFonts w:ascii="Verdana" w:hAnsi="Verdana" w:hint="default"/>
      <w:b/>
      <w:bCs/>
      <w:sz w:val="22"/>
      <w:szCs w:val="22"/>
    </w:rPr>
  </w:style>
  <w:style w:type="character" w:customStyle="1" w:styleId="link-external">
    <w:name w:val="link-external"/>
    <w:rsid w:val="00273158"/>
  </w:style>
  <w:style w:type="character" w:customStyle="1" w:styleId="contact1">
    <w:name w:val="contact1"/>
    <w:rsid w:val="00273158"/>
    <w:rPr>
      <w:rFonts w:ascii="Tahoma" w:hAnsi="Tahoma" w:cs="Tahoma" w:hint="default"/>
      <w:color w:val="999999"/>
      <w:sz w:val="20"/>
      <w:szCs w:val="20"/>
    </w:rPr>
  </w:style>
  <w:style w:type="character" w:customStyle="1" w:styleId="credits1">
    <w:name w:val="credits1"/>
    <w:rsid w:val="00273158"/>
    <w:rPr>
      <w:rFonts w:ascii="Tahoma" w:hAnsi="Tahoma" w:cs="Tahoma" w:hint="default"/>
      <w:color w:val="999999"/>
      <w:sz w:val="16"/>
      <w:szCs w:val="16"/>
    </w:rPr>
  </w:style>
  <w:style w:type="character" w:customStyle="1" w:styleId="underline20">
    <w:name w:val="underline2"/>
    <w:rsid w:val="00273158"/>
    <w:rPr>
      <w:u w:val="single"/>
    </w:rPr>
  </w:style>
  <w:style w:type="character" w:customStyle="1" w:styleId="CardsFont12ptCharCharCharChar">
    <w:name w:val="Cards + Font: 12 pt Char Char Char Char"/>
    <w:rsid w:val="00273158"/>
    <w:rPr>
      <w:sz w:val="24"/>
      <w:szCs w:val="24"/>
      <w:u w:val="thick"/>
      <w:lang w:val="en-US" w:eastAsia="en-US" w:bidi="ar-SA"/>
    </w:rPr>
  </w:style>
  <w:style w:type="character" w:customStyle="1" w:styleId="UnderlinedCardChar0">
    <w:name w:val="Underlined Card Char"/>
    <w:rsid w:val="00273158"/>
    <w:rPr>
      <w:rFonts w:ascii="Palatino Linotype" w:hAnsi="Palatino Linotype" w:hint="default"/>
      <w:u w:val="single"/>
      <w:lang w:val="en-US" w:eastAsia="en-US" w:bidi="ar-SA"/>
    </w:rPr>
  </w:style>
  <w:style w:type="character" w:customStyle="1" w:styleId="Style10ptUnderline">
    <w:name w:val="Style 10 pt Underline"/>
    <w:rsid w:val="00273158"/>
    <w:rPr>
      <w:sz w:val="32"/>
      <w:szCs w:val="32"/>
      <w:u w:val="single"/>
    </w:rPr>
  </w:style>
  <w:style w:type="character" w:customStyle="1" w:styleId="StyleBoldText12pt10ptNotBoldKernat16pt">
    <w:name w:val="Style Bold Text 12 pt + 10 pt Not Bold Kern at 16 pt"/>
    <w:rsid w:val="00273158"/>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273158"/>
  </w:style>
  <w:style w:type="character" w:customStyle="1" w:styleId="Char3">
    <w:name w:val="Char3"/>
    <w:rsid w:val="00273158"/>
    <w:rPr>
      <w:rFonts w:ascii="Arial Narrow" w:eastAsia="Batang" w:hAnsi="Arial Narrow" w:cs="Arial" w:hint="default"/>
      <w:b/>
      <w:bCs/>
      <w:iCs/>
      <w:sz w:val="24"/>
      <w:szCs w:val="28"/>
      <w:lang w:val="en-US" w:eastAsia="en-US" w:bidi="ar-SA"/>
    </w:rPr>
  </w:style>
  <w:style w:type="character" w:customStyle="1" w:styleId="UnderlinedCards">
    <w:name w:val="Underlined Cards"/>
    <w:rsid w:val="00273158"/>
    <w:rPr>
      <w:sz w:val="24"/>
      <w:szCs w:val="24"/>
      <w:u w:val="thick"/>
      <w:lang w:val="en-US" w:eastAsia="en-US" w:bidi="ar-SA"/>
    </w:rPr>
  </w:style>
  <w:style w:type="character" w:customStyle="1" w:styleId="CardsFont12ptCharCharCharCharCharCharCharCharChar">
    <w:name w:val="Cards + Font: 12 pt Char Char Char Char Char Char Char Char Char"/>
    <w:rsid w:val="00273158"/>
    <w:rPr>
      <w:sz w:val="24"/>
      <w:szCs w:val="24"/>
      <w:u w:val="thick"/>
      <w:lang w:val="en-US" w:eastAsia="en-US" w:bidi="ar-SA"/>
    </w:rPr>
  </w:style>
  <w:style w:type="character" w:customStyle="1" w:styleId="highlightcardtextChar">
    <w:name w:val="highlight card text Char"/>
    <w:rsid w:val="00273158"/>
    <w:rPr>
      <w:rFonts w:ascii="Arial" w:hAnsi="Arial" w:cs="Arial" w:hint="default"/>
      <w:color w:val="000000"/>
      <w:sz w:val="18"/>
      <w:szCs w:val="24"/>
      <w:u w:val="single"/>
      <w:lang w:val="en-US" w:eastAsia="en-US" w:bidi="ar-SA"/>
    </w:rPr>
  </w:style>
  <w:style w:type="character" w:customStyle="1" w:styleId="TagsChar4">
    <w:name w:val="Tags Char4"/>
    <w:rsid w:val="00273158"/>
    <w:rPr>
      <w:b/>
      <w:bCs w:val="0"/>
      <w:lang w:val="en-US" w:eastAsia="en-US" w:bidi="ar-SA"/>
    </w:rPr>
  </w:style>
  <w:style w:type="character" w:customStyle="1" w:styleId="hit1">
    <w:name w:val="hit1"/>
    <w:rsid w:val="00273158"/>
    <w:rPr>
      <w:rFonts w:ascii="Verdana" w:hAnsi="Verdana" w:hint="default"/>
      <w:b/>
      <w:bCs/>
      <w:vanish/>
      <w:webHidden w:val="0"/>
      <w:color w:val="CC0033"/>
      <w:sz w:val="20"/>
      <w:szCs w:val="20"/>
      <w:specVanish/>
    </w:rPr>
  </w:style>
  <w:style w:type="character" w:customStyle="1" w:styleId="ssl01">
    <w:name w:val="ss_l01"/>
    <w:rsid w:val="00273158"/>
    <w:rPr>
      <w:rFonts w:ascii="Verdana" w:hAnsi="Verdana" w:hint="default"/>
      <w:color w:val="000000"/>
      <w:sz w:val="20"/>
      <w:szCs w:val="20"/>
    </w:rPr>
  </w:style>
  <w:style w:type="character" w:customStyle="1" w:styleId="tightinline1">
    <w:name w:val="tightinline1"/>
    <w:rsid w:val="00273158"/>
    <w:rPr>
      <w:rFonts w:ascii="Verdana" w:hAnsi="Verdana" w:hint="default"/>
      <w:vanish/>
      <w:webHidden w:val="0"/>
      <w:color w:val="000000"/>
      <w:sz w:val="20"/>
      <w:szCs w:val="20"/>
      <w:specVanish/>
    </w:rPr>
  </w:style>
  <w:style w:type="character" w:customStyle="1" w:styleId="blsp-spelling-corrected">
    <w:name w:val="blsp-spelling-corrected"/>
    <w:rsid w:val="00273158"/>
  </w:style>
  <w:style w:type="character" w:customStyle="1" w:styleId="blsp-spelling-error">
    <w:name w:val="blsp-spelling-error"/>
    <w:rsid w:val="00273158"/>
  </w:style>
  <w:style w:type="character" w:customStyle="1" w:styleId="sup">
    <w:name w:val="sup"/>
    <w:rsid w:val="00273158"/>
  </w:style>
  <w:style w:type="character" w:customStyle="1" w:styleId="pgnum">
    <w:name w:val="pgnum"/>
    <w:rsid w:val="00273158"/>
  </w:style>
  <w:style w:type="character" w:customStyle="1" w:styleId="SmallFontCharChar">
    <w:name w:val="Small Font Char Char"/>
    <w:rsid w:val="00273158"/>
    <w:rPr>
      <w:rFonts w:ascii="Arial" w:hAnsi="Arial" w:cs="Arial" w:hint="default"/>
      <w:sz w:val="12"/>
      <w:szCs w:val="24"/>
      <w:lang w:val="en-US" w:eastAsia="en-US" w:bidi="ar-SA"/>
    </w:rPr>
  </w:style>
  <w:style w:type="character" w:customStyle="1" w:styleId="BoldUnderliningChar">
    <w:name w:val="Bold Underlining Char"/>
    <w:rsid w:val="00273158"/>
    <w:rPr>
      <w:rFonts w:ascii="Arial Narrow" w:eastAsia="Calibri" w:hAnsi="Arial Narrow" w:cs="Times New Roman" w:hint="default"/>
      <w:b/>
      <w:bCs w:val="0"/>
      <w:sz w:val="20"/>
      <w:u w:val="single"/>
    </w:rPr>
  </w:style>
  <w:style w:type="character" w:customStyle="1" w:styleId="bc21">
    <w:name w:val="bc_21"/>
    <w:rsid w:val="00273158"/>
  </w:style>
  <w:style w:type="character" w:customStyle="1" w:styleId="copystyle">
    <w:name w:val="copystyle"/>
    <w:rsid w:val="00273158"/>
  </w:style>
  <w:style w:type="character" w:customStyle="1" w:styleId="boldciteCharChar1">
    <w:name w:val="bold cite Char Char1"/>
    <w:rsid w:val="00273158"/>
    <w:rPr>
      <w:rFonts w:ascii="Arial" w:hAnsi="Arial" w:cs="Arial" w:hint="default"/>
      <w:b/>
      <w:bCs/>
      <w:kern w:val="32"/>
      <w:sz w:val="24"/>
      <w:szCs w:val="24"/>
      <w:lang w:val="en-US" w:eastAsia="en-US" w:bidi="ar-SA"/>
    </w:rPr>
  </w:style>
  <w:style w:type="character" w:customStyle="1" w:styleId="ReadUnderline">
    <w:name w:val="Read Underline"/>
    <w:rsid w:val="00273158"/>
    <w:rPr>
      <w:rFonts w:ascii="Arial" w:hAnsi="Arial" w:cs="Arial" w:hint="default"/>
      <w:b/>
      <w:bCs w:val="0"/>
      <w:sz w:val="18"/>
      <w:u w:val="thick"/>
    </w:rPr>
  </w:style>
  <w:style w:type="character" w:customStyle="1" w:styleId="ShrinkText">
    <w:name w:val="Shrink Text"/>
    <w:rsid w:val="00273158"/>
    <w:rPr>
      <w:sz w:val="16"/>
    </w:rPr>
  </w:style>
  <w:style w:type="character" w:customStyle="1" w:styleId="klink">
    <w:name w:val="klink"/>
    <w:rsid w:val="00273158"/>
  </w:style>
  <w:style w:type="character" w:customStyle="1" w:styleId="noiconheadline">
    <w:name w:val="noicon_headline"/>
    <w:rsid w:val="00273158"/>
  </w:style>
  <w:style w:type="character" w:customStyle="1" w:styleId="BlockTitleCharChar">
    <w:name w:val="Block Title Char Char"/>
    <w:rsid w:val="00273158"/>
    <w:rPr>
      <w:rFonts w:ascii="Georgia" w:hAnsi="Georgia" w:cs="Arial" w:hint="default"/>
      <w:b/>
      <w:bCs/>
      <w:kern w:val="32"/>
      <w:sz w:val="28"/>
      <w:szCs w:val="32"/>
      <w:lang w:val="en-US" w:eastAsia="en-US" w:bidi="ar-SA"/>
    </w:rPr>
  </w:style>
  <w:style w:type="paragraph" w:styleId="MacroText">
    <w:name w:val="macro"/>
    <w:link w:val="MacroTextChar"/>
    <w:unhideWhenUsed/>
    <w:rsid w:val="0027315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273158"/>
    <w:rPr>
      <w:rFonts w:ascii="Consolas" w:hAnsi="Consolas" w:cs="Calibri"/>
      <w:sz w:val="20"/>
      <w:szCs w:val="20"/>
    </w:rPr>
  </w:style>
  <w:style w:type="character" w:customStyle="1" w:styleId="pp1">
    <w:name w:val="pp1"/>
    <w:rsid w:val="00273158"/>
    <w:rPr>
      <w:rFonts w:ascii="Times New Roman" w:hAnsi="Times New Roman" w:cs="Times New Roman" w:hint="default"/>
      <w:i w:val="0"/>
      <w:iCs w:val="0"/>
      <w:smallCaps w:val="0"/>
      <w:sz w:val="30"/>
      <w:szCs w:val="30"/>
    </w:rPr>
  </w:style>
  <w:style w:type="character" w:customStyle="1" w:styleId="prbodytext1">
    <w:name w:val="pr_bodytext1"/>
    <w:rsid w:val="00273158"/>
    <w:rPr>
      <w:rFonts w:ascii="Arial" w:hAnsi="Arial" w:cs="Arial" w:hint="default"/>
      <w:sz w:val="20"/>
      <w:szCs w:val="20"/>
    </w:rPr>
  </w:style>
  <w:style w:type="character" w:customStyle="1" w:styleId="italic">
    <w:name w:val="italic"/>
    <w:rsid w:val="00273158"/>
  </w:style>
  <w:style w:type="character" w:customStyle="1" w:styleId="marrontitulobig">
    <w:name w:val="marron_titulo_big"/>
    <w:rsid w:val="00273158"/>
  </w:style>
  <w:style w:type="character" w:customStyle="1" w:styleId="articlehead">
    <w:name w:val="articlehead"/>
    <w:rsid w:val="00273158"/>
  </w:style>
  <w:style w:type="character" w:customStyle="1" w:styleId="lead">
    <w:name w:val="lead"/>
    <w:rsid w:val="00273158"/>
  </w:style>
  <w:style w:type="character" w:customStyle="1" w:styleId="manchettebig2">
    <w:name w:val="manchettebig2"/>
    <w:rsid w:val="00273158"/>
  </w:style>
  <w:style w:type="character" w:customStyle="1" w:styleId="blue3">
    <w:name w:val="blue3"/>
    <w:rsid w:val="00273158"/>
  </w:style>
  <w:style w:type="character" w:customStyle="1" w:styleId="over-title">
    <w:name w:val="over-title"/>
    <w:rsid w:val="00273158"/>
  </w:style>
  <w:style w:type="character" w:customStyle="1" w:styleId="contentheader">
    <w:name w:val="contentheader"/>
    <w:rsid w:val="00273158"/>
  </w:style>
  <w:style w:type="character" w:customStyle="1" w:styleId="Stylecites10ptNotBoldChar">
    <w:name w:val="Style cites + 10 pt Not Bold Char"/>
    <w:rsid w:val="00273158"/>
    <w:rPr>
      <w:rFonts w:ascii="SimSun" w:eastAsia="SimSun" w:hAnsi="SimSun" w:hint="eastAsia"/>
      <w:szCs w:val="24"/>
      <w:lang w:val="en-US" w:eastAsia="zh-CN" w:bidi="ar-SA"/>
    </w:rPr>
  </w:style>
  <w:style w:type="character" w:customStyle="1" w:styleId="tagscharchar0">
    <w:name w:val="tagscharchar"/>
    <w:rsid w:val="00273158"/>
  </w:style>
  <w:style w:type="character" w:customStyle="1" w:styleId="btx">
    <w:name w:val="btx"/>
    <w:rsid w:val="00273158"/>
  </w:style>
  <w:style w:type="character" w:customStyle="1" w:styleId="bhl">
    <w:name w:val="bhl"/>
    <w:rsid w:val="00273158"/>
  </w:style>
  <w:style w:type="character" w:customStyle="1" w:styleId="FontStyle13">
    <w:name w:val="Font Style13"/>
    <w:uiPriority w:val="99"/>
    <w:rsid w:val="00273158"/>
    <w:rPr>
      <w:rFonts w:ascii="Times New Roman" w:hAnsi="Times New Roman" w:cs="Times New Roman" w:hint="default"/>
      <w:sz w:val="18"/>
      <w:szCs w:val="18"/>
    </w:rPr>
  </w:style>
  <w:style w:type="character" w:customStyle="1" w:styleId="FontStyle11">
    <w:name w:val="Font Style11"/>
    <w:uiPriority w:val="99"/>
    <w:rsid w:val="00273158"/>
    <w:rPr>
      <w:rFonts w:ascii="Times New Roman" w:hAnsi="Times New Roman" w:cs="Times New Roman" w:hint="default"/>
      <w:b/>
      <w:bCs/>
      <w:sz w:val="24"/>
      <w:szCs w:val="24"/>
    </w:rPr>
  </w:style>
  <w:style w:type="character" w:customStyle="1" w:styleId="FontStyle12">
    <w:name w:val="Font Style12"/>
    <w:uiPriority w:val="99"/>
    <w:rsid w:val="00273158"/>
    <w:rPr>
      <w:rFonts w:ascii="Times New Roman" w:hAnsi="Times New Roman" w:cs="Times New Roman" w:hint="default"/>
      <w:sz w:val="24"/>
      <w:szCs w:val="24"/>
    </w:rPr>
  </w:style>
  <w:style w:type="character" w:customStyle="1" w:styleId="FontStyle14">
    <w:name w:val="Font Style14"/>
    <w:uiPriority w:val="99"/>
    <w:rsid w:val="00273158"/>
    <w:rPr>
      <w:rFonts w:ascii="Times New Roman" w:hAnsi="Times New Roman" w:cs="Times New Roman" w:hint="default"/>
      <w:i/>
      <w:iCs/>
      <w:sz w:val="18"/>
      <w:szCs w:val="18"/>
    </w:rPr>
  </w:style>
  <w:style w:type="character" w:customStyle="1" w:styleId="FontStyle15">
    <w:name w:val="Font Style15"/>
    <w:uiPriority w:val="99"/>
    <w:rsid w:val="00273158"/>
    <w:rPr>
      <w:rFonts w:ascii="Times New Roman" w:hAnsi="Times New Roman" w:cs="Times New Roman" w:hint="default"/>
      <w:b/>
      <w:bCs/>
      <w:sz w:val="18"/>
      <w:szCs w:val="18"/>
    </w:rPr>
  </w:style>
  <w:style w:type="character" w:customStyle="1" w:styleId="FontStyle16">
    <w:name w:val="Font Style16"/>
    <w:uiPriority w:val="99"/>
    <w:rsid w:val="00273158"/>
    <w:rPr>
      <w:rFonts w:ascii="Times New Roman" w:hAnsi="Times New Roman" w:cs="Times New Roman" w:hint="default"/>
      <w:b/>
      <w:bCs/>
      <w:spacing w:val="-20"/>
      <w:sz w:val="16"/>
      <w:szCs w:val="16"/>
    </w:rPr>
  </w:style>
  <w:style w:type="character" w:customStyle="1" w:styleId="FontStyle17">
    <w:name w:val="Font Style17"/>
    <w:uiPriority w:val="99"/>
    <w:rsid w:val="00273158"/>
    <w:rPr>
      <w:rFonts w:ascii="Times New Roman" w:hAnsi="Times New Roman" w:cs="Times New Roman" w:hint="default"/>
      <w:b/>
      <w:bCs/>
      <w:sz w:val="10"/>
      <w:szCs w:val="10"/>
    </w:rPr>
  </w:style>
  <w:style w:type="character" w:customStyle="1" w:styleId="in-widget">
    <w:name w:val="in-widget"/>
    <w:rsid w:val="00273158"/>
  </w:style>
  <w:style w:type="character" w:customStyle="1" w:styleId="copyright">
    <w:name w:val="copyright"/>
    <w:rsid w:val="00273158"/>
  </w:style>
  <w:style w:type="character" w:customStyle="1" w:styleId="spanstyle">
    <w:name w:val="spanstyle"/>
    <w:rsid w:val="00273158"/>
  </w:style>
  <w:style w:type="character" w:customStyle="1" w:styleId="ssl3">
    <w:name w:val="ss_l3"/>
    <w:rsid w:val="00273158"/>
  </w:style>
  <w:style w:type="character" w:customStyle="1" w:styleId="bold">
    <w:name w:val="bold"/>
    <w:rsid w:val="00273158"/>
  </w:style>
  <w:style w:type="character" w:customStyle="1" w:styleId="docnumbertitle">
    <w:name w:val="doc_number_title"/>
    <w:basedOn w:val="DefaultParagraphFont"/>
    <w:rsid w:val="00273158"/>
  </w:style>
  <w:style w:type="character" w:customStyle="1" w:styleId="StyleUnderlineChar9pt">
    <w:name w:val="Style Underline Char + 9 pt"/>
    <w:basedOn w:val="DefaultParagraphFont"/>
    <w:rsid w:val="00273158"/>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273158"/>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273158"/>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273158"/>
    <w:rPr>
      <w:b w:val="0"/>
      <w:bCs w:val="0"/>
      <w:sz w:val="22"/>
      <w:u w:val="single"/>
      <w:bdr w:val="none" w:sz="0" w:space="0" w:color="auto" w:frame="1"/>
    </w:rPr>
  </w:style>
  <w:style w:type="character" w:customStyle="1" w:styleId="pmterms1">
    <w:name w:val="pmterms1"/>
    <w:rsid w:val="00273158"/>
  </w:style>
  <w:style w:type="character" w:customStyle="1" w:styleId="title1">
    <w:name w:val="title1"/>
    <w:basedOn w:val="DefaultParagraphFont"/>
    <w:rsid w:val="00273158"/>
  </w:style>
  <w:style w:type="character" w:customStyle="1" w:styleId="2">
    <w:name w:val="2"/>
    <w:rsid w:val="00273158"/>
    <w:rPr>
      <w:rFonts w:ascii="Arial" w:hAnsi="Arial" w:cs="Arial" w:hint="default"/>
      <w:bCs/>
      <w:sz w:val="20"/>
      <w:u w:val="single"/>
      <w:lang w:val="en-US" w:eastAsia="en-US" w:bidi="ar-SA"/>
    </w:rPr>
  </w:style>
  <w:style w:type="character" w:customStyle="1" w:styleId="Style11ptBoldUnderline">
    <w:name w:val="Style 11 pt Bold Underline"/>
    <w:rsid w:val="00273158"/>
    <w:rPr>
      <w:b/>
      <w:bCs/>
      <w:sz w:val="20"/>
      <w:u w:val="single"/>
    </w:rPr>
  </w:style>
  <w:style w:type="character" w:customStyle="1" w:styleId="erasure">
    <w:name w:val="erasure"/>
    <w:rsid w:val="00273158"/>
    <w:rPr>
      <w:rFonts w:ascii="Arial" w:hAnsi="Arial" w:cs="Arial" w:hint="default"/>
      <w:strike/>
      <w:color w:val="000000"/>
      <w:szCs w:val="22"/>
      <w:vertAlign w:val="baseline"/>
    </w:rPr>
  </w:style>
  <w:style w:type="character" w:customStyle="1" w:styleId="CardCite1">
    <w:name w:val="CardCite1"/>
    <w:qFormat/>
    <w:rsid w:val="00273158"/>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273158"/>
    <w:rPr>
      <w:u w:val="single"/>
    </w:rPr>
  </w:style>
  <w:style w:type="character" w:customStyle="1" w:styleId="addmd">
    <w:name w:val="addmd"/>
    <w:basedOn w:val="DefaultParagraphFont"/>
    <w:rsid w:val="00273158"/>
  </w:style>
  <w:style w:type="character" w:customStyle="1" w:styleId="MinimizeChar">
    <w:name w:val="Minimize Char"/>
    <w:basedOn w:val="cardChar0"/>
    <w:locked/>
    <w:rsid w:val="00273158"/>
    <w:rPr>
      <w:rFonts w:ascii="Calibri" w:eastAsiaTheme="minorHAnsi" w:hAnsi="Calibri" w:cs="Calibri" w:hint="default"/>
      <w:sz w:val="24"/>
      <w:lang w:eastAsia="en-US"/>
    </w:rPr>
  </w:style>
  <w:style w:type="character" w:customStyle="1" w:styleId="StyleUnderline4">
    <w:name w:val="Style Underline4"/>
    <w:basedOn w:val="DefaultParagraphFont"/>
    <w:rsid w:val="00273158"/>
    <w:rPr>
      <w:u w:val="single"/>
    </w:rPr>
  </w:style>
  <w:style w:type="character" w:customStyle="1" w:styleId="HTMLPreformattedChar1">
    <w:name w:val="HTML Preformatted Char1"/>
    <w:basedOn w:val="DefaultParagraphFont"/>
    <w:uiPriority w:val="99"/>
    <w:rsid w:val="00273158"/>
    <w:rPr>
      <w:rFonts w:ascii="Consolas" w:hAnsi="Consolas" w:cs="Consolas" w:hint="default"/>
      <w:sz w:val="20"/>
      <w:szCs w:val="20"/>
    </w:rPr>
  </w:style>
  <w:style w:type="character" w:customStyle="1" w:styleId="FontStyle39">
    <w:name w:val="Font Style39"/>
    <w:uiPriority w:val="99"/>
    <w:rsid w:val="00273158"/>
    <w:rPr>
      <w:rFonts w:ascii="Constantia" w:hAnsi="Constantia" w:cs="Constantia" w:hint="default"/>
      <w:b/>
      <w:bCs/>
      <w:sz w:val="18"/>
      <w:szCs w:val="18"/>
    </w:rPr>
  </w:style>
  <w:style w:type="character" w:customStyle="1" w:styleId="hidden">
    <w:name w:val="hidden"/>
    <w:basedOn w:val="DefaultParagraphFont"/>
    <w:uiPriority w:val="99"/>
    <w:rsid w:val="00273158"/>
  </w:style>
  <w:style w:type="character" w:customStyle="1" w:styleId="StyleStyleBoldUnderlineIntenseEmphasisUnderlineStyleapple-s1">
    <w:name w:val="Style Style Bold UnderlineIntense EmphasisUnderlineStyleapple-s...1"/>
    <w:basedOn w:val="DefaultParagraphFont"/>
    <w:rsid w:val="00273158"/>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273158"/>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273158"/>
  </w:style>
  <w:style w:type="character" w:customStyle="1" w:styleId="dropcap">
    <w:name w:val="dropcap"/>
    <w:basedOn w:val="DefaultParagraphFont"/>
    <w:rsid w:val="00273158"/>
  </w:style>
  <w:style w:type="character" w:customStyle="1" w:styleId="articleauthor">
    <w:name w:val="articleauthor"/>
    <w:basedOn w:val="DefaultParagraphFont"/>
    <w:rsid w:val="00273158"/>
  </w:style>
  <w:style w:type="character" w:customStyle="1" w:styleId="article-date">
    <w:name w:val="article-date"/>
    <w:basedOn w:val="DefaultParagraphFont"/>
    <w:rsid w:val="00273158"/>
  </w:style>
  <w:style w:type="character" w:customStyle="1" w:styleId="highlightedsearchterm">
    <w:name w:val="highlightedsearchterm"/>
    <w:basedOn w:val="DefaultParagraphFont"/>
    <w:rsid w:val="00273158"/>
  </w:style>
  <w:style w:type="character" w:customStyle="1" w:styleId="bodysubtoc">
    <w:name w:val="bodysubtoc"/>
    <w:basedOn w:val="DefaultParagraphFont"/>
    <w:rsid w:val="00273158"/>
  </w:style>
  <w:style w:type="character" w:customStyle="1" w:styleId="lefttitlesmaller">
    <w:name w:val="lefttitlesmaller"/>
    <w:basedOn w:val="DefaultParagraphFont"/>
    <w:rsid w:val="00273158"/>
  </w:style>
  <w:style w:type="character" w:customStyle="1" w:styleId="mb">
    <w:name w:val="mb"/>
    <w:basedOn w:val="DefaultParagraphFont"/>
    <w:rsid w:val="00273158"/>
  </w:style>
  <w:style w:type="character" w:customStyle="1" w:styleId="fn">
    <w:name w:val="fn"/>
    <w:basedOn w:val="DefaultParagraphFont"/>
    <w:rsid w:val="00273158"/>
  </w:style>
  <w:style w:type="character" w:customStyle="1" w:styleId="smallcaps">
    <w:name w:val="smallcaps"/>
    <w:basedOn w:val="DefaultParagraphFont"/>
    <w:rsid w:val="00273158"/>
  </w:style>
  <w:style w:type="character" w:customStyle="1" w:styleId="field-content">
    <w:name w:val="field-content"/>
    <w:basedOn w:val="DefaultParagraphFont"/>
    <w:rsid w:val="00273158"/>
  </w:style>
  <w:style w:type="character" w:customStyle="1" w:styleId="submitted">
    <w:name w:val="submitted"/>
    <w:basedOn w:val="DefaultParagraphFont"/>
    <w:rsid w:val="00273158"/>
  </w:style>
  <w:style w:type="character" w:customStyle="1" w:styleId="submitted-date">
    <w:name w:val="submitted-date"/>
    <w:basedOn w:val="DefaultParagraphFont"/>
    <w:rsid w:val="00273158"/>
  </w:style>
  <w:style w:type="character" w:customStyle="1" w:styleId="submitted-time">
    <w:name w:val="submitted-time"/>
    <w:basedOn w:val="DefaultParagraphFont"/>
    <w:rsid w:val="00273158"/>
  </w:style>
  <w:style w:type="character" w:customStyle="1" w:styleId="A2">
    <w:name w:val="A2"/>
    <w:uiPriority w:val="99"/>
    <w:rsid w:val="00273158"/>
    <w:rPr>
      <w:rFonts w:ascii="Sabon LT Std" w:hAnsi="Sabon LT Std" w:cs="Sabon LT Std" w:hint="default"/>
      <w:color w:val="000000"/>
      <w:sz w:val="15"/>
      <w:szCs w:val="15"/>
    </w:rPr>
  </w:style>
  <w:style w:type="character" w:customStyle="1" w:styleId="searchword">
    <w:name w:val="searchword"/>
    <w:basedOn w:val="DefaultParagraphFont"/>
    <w:rsid w:val="00273158"/>
  </w:style>
  <w:style w:type="character" w:customStyle="1" w:styleId="meta-prep">
    <w:name w:val="meta-prep"/>
    <w:basedOn w:val="DefaultParagraphFont"/>
    <w:rsid w:val="00273158"/>
  </w:style>
  <w:style w:type="character" w:customStyle="1" w:styleId="entry-date">
    <w:name w:val="entry-date"/>
    <w:basedOn w:val="DefaultParagraphFont"/>
    <w:rsid w:val="00273158"/>
  </w:style>
  <w:style w:type="character" w:customStyle="1" w:styleId="Date1">
    <w:name w:val="Date1"/>
    <w:basedOn w:val="DefaultParagraphFont"/>
    <w:rsid w:val="00273158"/>
  </w:style>
  <w:style w:type="character" w:customStyle="1" w:styleId="CiteReal0">
    <w:name w:val="CiteReal"/>
    <w:uiPriority w:val="1"/>
    <w:qFormat/>
    <w:rsid w:val="00273158"/>
    <w:rPr>
      <w:rFonts w:ascii="Arial" w:hAnsi="Arial" w:cs="Arial" w:hint="default"/>
      <w:b/>
      <w:bCs w:val="0"/>
      <w:sz w:val="24"/>
      <w:u w:val="single"/>
    </w:rPr>
  </w:style>
  <w:style w:type="character" w:customStyle="1" w:styleId="articletitle0">
    <w:name w:val="articletitle"/>
    <w:rsid w:val="00273158"/>
    <w:rPr>
      <w:rFonts w:ascii="Times New Roman" w:hAnsi="Times New Roman" w:cs="Times New Roman" w:hint="default"/>
    </w:rPr>
  </w:style>
  <w:style w:type="character" w:customStyle="1" w:styleId="6pointChar">
    <w:name w:val="6 point Char"/>
    <w:rsid w:val="00273158"/>
    <w:rPr>
      <w:rFonts w:ascii="Times New Roman" w:hAnsi="Times New Roman" w:cs="Times New Roman" w:hint="default"/>
      <w:sz w:val="12"/>
      <w:lang w:val="en-US" w:eastAsia="en-US"/>
    </w:rPr>
  </w:style>
  <w:style w:type="character" w:customStyle="1" w:styleId="StyleThickunderline">
    <w:name w:val="Style Thick underline"/>
    <w:qFormat/>
    <w:rsid w:val="00273158"/>
    <w:rPr>
      <w:u w:val="thick"/>
    </w:rPr>
  </w:style>
  <w:style w:type="character" w:customStyle="1" w:styleId="SmallText2">
    <w:name w:val="SmallText"/>
    <w:rsid w:val="00273158"/>
    <w:rPr>
      <w:color w:val="000000"/>
    </w:rPr>
  </w:style>
  <w:style w:type="character" w:customStyle="1" w:styleId="underline3">
    <w:name w:val="underline3"/>
    <w:basedOn w:val="underline20"/>
    <w:rsid w:val="00273158"/>
    <w:rPr>
      <w:u w:val="single"/>
      <w:bdr w:val="none" w:sz="0" w:space="0" w:color="auto" w:frame="1"/>
      <w:shd w:val="clear" w:color="auto" w:fill="FFFF00"/>
    </w:rPr>
  </w:style>
  <w:style w:type="character" w:customStyle="1" w:styleId="menu">
    <w:name w:val="menu"/>
    <w:basedOn w:val="DefaultParagraphFont"/>
    <w:rsid w:val="00273158"/>
  </w:style>
  <w:style w:type="character" w:customStyle="1" w:styleId="itxtrst">
    <w:name w:val="itxtrst"/>
    <w:rsid w:val="00273158"/>
  </w:style>
  <w:style w:type="character" w:customStyle="1" w:styleId="A-Underlining">
    <w:name w:val="A-Underlining"/>
    <w:basedOn w:val="DefaultParagraphFont"/>
    <w:rsid w:val="00273158"/>
    <w:rPr>
      <w:rFonts w:ascii="Garamond" w:hAnsi="Garamond" w:hint="default"/>
      <w:color w:val="auto"/>
      <w:sz w:val="24"/>
      <w:u w:val="single"/>
    </w:rPr>
  </w:style>
  <w:style w:type="character" w:customStyle="1" w:styleId="AuthorChar">
    <w:name w:val="Author Char"/>
    <w:basedOn w:val="DefaultParagraphFont"/>
    <w:rsid w:val="00273158"/>
    <w:rPr>
      <w:rFonts w:ascii="Times New Roman" w:eastAsia="Times New Roman" w:hAnsi="Times New Roman" w:cs="Times New Roman" w:hint="default"/>
      <w:b/>
      <w:bCs w:val="0"/>
      <w:szCs w:val="20"/>
    </w:rPr>
  </w:style>
  <w:style w:type="character" w:customStyle="1" w:styleId="StyleUnderlineBold">
    <w:name w:val="Style Underline + Bold"/>
    <w:rsid w:val="00273158"/>
    <w:rPr>
      <w:b/>
      <w:bCs/>
      <w:u w:val="single"/>
    </w:rPr>
  </w:style>
  <w:style w:type="character" w:customStyle="1" w:styleId="smallChar">
    <w:name w:val="small Char"/>
    <w:rsid w:val="00273158"/>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273158"/>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273158"/>
  </w:style>
  <w:style w:type="character" w:customStyle="1" w:styleId="UnderlinedTextCharChar">
    <w:name w:val="Underlined Text Char Char"/>
    <w:basedOn w:val="DefaultParagraphFont"/>
    <w:rsid w:val="00273158"/>
    <w:rPr>
      <w:rFonts w:ascii="Arial" w:hAnsi="Arial" w:cs="Arial" w:hint="default"/>
      <w:bCs/>
      <w:noProof w:val="0"/>
      <w:szCs w:val="26"/>
      <w:u w:val="single"/>
      <w:lang w:val="en-US" w:eastAsia="en-US" w:bidi="ar-SA"/>
    </w:rPr>
  </w:style>
  <w:style w:type="character" w:customStyle="1" w:styleId="il">
    <w:name w:val="il"/>
    <w:rsid w:val="00273158"/>
  </w:style>
  <w:style w:type="character" w:customStyle="1" w:styleId="BodyText12">
    <w:name w:val="Body Text1"/>
    <w:rsid w:val="0027315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273158"/>
  </w:style>
  <w:style w:type="character" w:customStyle="1" w:styleId="HIGHLIGHT0">
    <w:name w:val="HIGHLIGHT"/>
    <w:uiPriority w:val="1"/>
    <w:rsid w:val="00273158"/>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273158"/>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273158"/>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273158"/>
    <w:rPr>
      <w:rFonts w:ascii="Garamond" w:hAnsi="Garamond" w:hint="default"/>
      <w:bCs/>
      <w:color w:val="auto"/>
      <w:spacing w:val="5"/>
      <w:sz w:val="20"/>
      <w:u w:val="single"/>
    </w:rPr>
  </w:style>
  <w:style w:type="character" w:customStyle="1" w:styleId="StyleIntenseReferenceGaramondBold">
    <w:name w:val="Style Intense Reference + Garamond Bold"/>
    <w:rsid w:val="00273158"/>
    <w:rPr>
      <w:rFonts w:ascii="Garamond" w:hAnsi="Garamond" w:hint="default"/>
      <w:b/>
      <w:bCs/>
      <w:color w:val="auto"/>
      <w:spacing w:val="5"/>
      <w:sz w:val="20"/>
      <w:u w:val="single"/>
    </w:rPr>
  </w:style>
  <w:style w:type="character" w:customStyle="1" w:styleId="detailtitle">
    <w:name w:val="detailtitle"/>
    <w:basedOn w:val="DefaultParagraphFont"/>
    <w:rsid w:val="00273158"/>
  </w:style>
  <w:style w:type="character" w:customStyle="1" w:styleId="a0">
    <w:name w:val="a"/>
    <w:basedOn w:val="DefaultParagraphFont"/>
    <w:rsid w:val="00273158"/>
  </w:style>
  <w:style w:type="character" w:customStyle="1" w:styleId="newstime">
    <w:name w:val="newstime"/>
    <w:basedOn w:val="DefaultParagraphFont"/>
    <w:rsid w:val="00273158"/>
  </w:style>
  <w:style w:type="character" w:customStyle="1" w:styleId="IntenseReference1">
    <w:name w:val="Intense Reference1"/>
    <w:qFormat/>
    <w:rsid w:val="00273158"/>
    <w:rPr>
      <w:rFonts w:ascii="Arial" w:hAnsi="Arial" w:cs="Arial" w:hint="default"/>
      <w:bCs/>
      <w:color w:val="auto"/>
      <w:spacing w:val="5"/>
      <w:sz w:val="20"/>
      <w:u w:val="thick"/>
    </w:rPr>
  </w:style>
  <w:style w:type="character" w:customStyle="1" w:styleId="TagChar3">
    <w:name w:val="Tag Char3"/>
    <w:rsid w:val="00273158"/>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273158"/>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273158"/>
  </w:style>
  <w:style w:type="character" w:customStyle="1" w:styleId="ilad1">
    <w:name w:val="il_ad1"/>
    <w:rsid w:val="00273158"/>
    <w:rPr>
      <w:vanish/>
      <w:webHidden w:val="0"/>
      <w:color w:val="000000"/>
      <w:u w:val="single"/>
      <w:specVanish/>
    </w:rPr>
  </w:style>
  <w:style w:type="character" w:customStyle="1" w:styleId="ThickUnderlineCharChar">
    <w:name w:val="Thick Underline Char Char"/>
    <w:rsid w:val="00273158"/>
    <w:rPr>
      <w:sz w:val="24"/>
      <w:szCs w:val="24"/>
      <w:u w:val="thick"/>
      <w:lang w:val="en-US" w:eastAsia="en-US" w:bidi="ar-SA"/>
    </w:rPr>
  </w:style>
  <w:style w:type="character" w:customStyle="1" w:styleId="Underline21">
    <w:name w:val="Underline 2"/>
    <w:basedOn w:val="DefaultParagraphFont"/>
    <w:uiPriority w:val="1"/>
    <w:qFormat/>
    <w:rsid w:val="00273158"/>
    <w:rPr>
      <w:b/>
      <w:bCs w:val="0"/>
      <w:u w:val="single"/>
    </w:rPr>
  </w:style>
  <w:style w:type="character" w:customStyle="1" w:styleId="tx">
    <w:name w:val="tx"/>
    <w:basedOn w:val="DefaultParagraphFont"/>
    <w:rsid w:val="00273158"/>
  </w:style>
  <w:style w:type="character" w:customStyle="1" w:styleId="oneclick-link">
    <w:name w:val="oneclick-link"/>
    <w:basedOn w:val="DefaultParagraphFont"/>
    <w:rsid w:val="00273158"/>
  </w:style>
  <w:style w:type="character" w:customStyle="1" w:styleId="EndnoteTextChar">
    <w:name w:val="Endnote Text Char"/>
    <w:basedOn w:val="DefaultParagraphFont"/>
    <w:locked/>
    <w:rsid w:val="00273158"/>
  </w:style>
  <w:style w:type="character" w:customStyle="1" w:styleId="BodyTextFirstIndentChar">
    <w:name w:val="Body Text First Indent Char"/>
    <w:basedOn w:val="Heading8Char"/>
    <w:locked/>
    <w:rsid w:val="00273158"/>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273158"/>
  </w:style>
  <w:style w:type="character" w:customStyle="1" w:styleId="CitesCharCharCharChar">
    <w:name w:val="Cites Char Char Char Char"/>
    <w:locked/>
    <w:rsid w:val="00273158"/>
  </w:style>
  <w:style w:type="character" w:customStyle="1" w:styleId="TagsChar1CharChar">
    <w:name w:val="Tags Char1 Char Char"/>
    <w:locked/>
    <w:rsid w:val="00273158"/>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273158"/>
  </w:style>
  <w:style w:type="character" w:customStyle="1" w:styleId="CardsFont6ptCharCharChar">
    <w:name w:val="Cards + Font: 6 pt Char Char Char"/>
    <w:locked/>
    <w:rsid w:val="00273158"/>
  </w:style>
  <w:style w:type="character" w:customStyle="1" w:styleId="blocktitleChar">
    <w:name w:val="block title Char"/>
    <w:locked/>
    <w:rsid w:val="00273158"/>
  </w:style>
  <w:style w:type="character" w:customStyle="1" w:styleId="Cards1Char">
    <w:name w:val="Cards1 Char"/>
    <w:locked/>
    <w:rsid w:val="00273158"/>
  </w:style>
  <w:style w:type="character" w:customStyle="1" w:styleId="CardsUnderlineChar">
    <w:name w:val="Cards + Underline Char"/>
    <w:locked/>
    <w:rsid w:val="00273158"/>
  </w:style>
  <w:style w:type="character" w:customStyle="1" w:styleId="Debate-CardSmalltextF2Char">
    <w:name w:val="Debate- Card Small text F2 Char"/>
    <w:locked/>
    <w:rsid w:val="00273158"/>
  </w:style>
  <w:style w:type="character" w:customStyle="1" w:styleId="CardTagChar">
    <w:name w:val="Card Tag Char"/>
    <w:locked/>
    <w:rsid w:val="00273158"/>
  </w:style>
  <w:style w:type="character" w:customStyle="1" w:styleId="LanguageStrikeChar">
    <w:name w:val="Language Strike Char"/>
    <w:locked/>
    <w:rsid w:val="00273158"/>
  </w:style>
  <w:style w:type="character" w:customStyle="1" w:styleId="8pointChar">
    <w:name w:val="8 point Char"/>
    <w:locked/>
    <w:rsid w:val="00273158"/>
  </w:style>
  <w:style w:type="character" w:customStyle="1" w:styleId="citationunderlineChar">
    <w:name w:val="citation/underline Char"/>
    <w:locked/>
    <w:rsid w:val="00273158"/>
  </w:style>
  <w:style w:type="character" w:customStyle="1" w:styleId="DateCitesAuthorCharChar">
    <w:name w:val="DateCitesAuthor Char Char"/>
    <w:locked/>
    <w:rsid w:val="00273158"/>
  </w:style>
  <w:style w:type="character" w:customStyle="1" w:styleId="StyleStyle411pt1Char">
    <w:name w:val="Style Style4 + 11 pt1 Char"/>
    <w:locked/>
    <w:rsid w:val="00273158"/>
  </w:style>
  <w:style w:type="character" w:customStyle="1" w:styleId="UnderlineCardChar0">
    <w:name w:val="UnderlineCard Char"/>
    <w:locked/>
    <w:rsid w:val="00273158"/>
  </w:style>
  <w:style w:type="character" w:customStyle="1" w:styleId="CardUpSize-LightChar">
    <w:name w:val="CardUpSize - Light Char"/>
    <w:basedOn w:val="DefaultParagraphFont"/>
    <w:locked/>
    <w:rsid w:val="00273158"/>
  </w:style>
  <w:style w:type="character" w:customStyle="1" w:styleId="CiteCardUpSize-HeavyChar">
    <w:name w:val="Cite // CardUpSize - Heavy Char"/>
    <w:basedOn w:val="DefaultParagraphFont"/>
    <w:locked/>
    <w:rsid w:val="00273158"/>
  </w:style>
  <w:style w:type="character" w:customStyle="1" w:styleId="HotRouteCharCharCharCharCharChar">
    <w:name w:val="Hot Route! Char Char Char Char Char Char"/>
    <w:locked/>
    <w:rsid w:val="00273158"/>
  </w:style>
  <w:style w:type="character" w:customStyle="1" w:styleId="SmallTextCharCharCharChar">
    <w:name w:val="Small Text Char Char Char Char"/>
    <w:locked/>
    <w:rsid w:val="00273158"/>
  </w:style>
  <w:style w:type="character" w:customStyle="1" w:styleId="UnderlineCharCharCharCharCharCharCharChar">
    <w:name w:val="Underline Char Char Char Char Char Char Char Char"/>
    <w:basedOn w:val="DefaultParagraphFont"/>
    <w:locked/>
    <w:rsid w:val="00273158"/>
  </w:style>
  <w:style w:type="character" w:customStyle="1" w:styleId="SmalltextCharCharCharChar0">
    <w:name w:val="Small text Char Char Char Char"/>
    <w:basedOn w:val="DefaultParagraphFont"/>
    <w:locked/>
    <w:rsid w:val="00273158"/>
  </w:style>
  <w:style w:type="character" w:customStyle="1" w:styleId="UnderlinedCardTextChar">
    <w:name w:val="Underlined Card Text Char"/>
    <w:locked/>
    <w:rsid w:val="00273158"/>
  </w:style>
  <w:style w:type="character" w:customStyle="1" w:styleId="cardtextemphasisChar">
    <w:name w:val="card text emphasis Char"/>
    <w:locked/>
    <w:rsid w:val="00273158"/>
  </w:style>
  <w:style w:type="character" w:customStyle="1" w:styleId="CiteCharCharChar">
    <w:name w:val="Cite Char Char Char"/>
    <w:locked/>
    <w:rsid w:val="00273158"/>
  </w:style>
  <w:style w:type="character" w:customStyle="1" w:styleId="CiteCardChar">
    <w:name w:val="Cite_Card Char"/>
    <w:locked/>
    <w:rsid w:val="00273158"/>
  </w:style>
  <w:style w:type="character" w:customStyle="1" w:styleId="BoldandUnderlineCharChar2">
    <w:name w:val="Bold and Underline Char Char2"/>
    <w:locked/>
    <w:rsid w:val="00273158"/>
  </w:style>
  <w:style w:type="character" w:customStyle="1" w:styleId="CiteCardCharCharCharChar">
    <w:name w:val="Cite_Card Char Char Char Char"/>
    <w:locked/>
    <w:rsid w:val="00273158"/>
  </w:style>
  <w:style w:type="character" w:customStyle="1" w:styleId="LittleChar">
    <w:name w:val="Little Char"/>
    <w:locked/>
    <w:rsid w:val="00273158"/>
  </w:style>
  <w:style w:type="character" w:customStyle="1" w:styleId="DebateHeaderChar">
    <w:name w:val="Debate Header Char"/>
    <w:locked/>
    <w:rsid w:val="00273158"/>
  </w:style>
  <w:style w:type="character" w:customStyle="1" w:styleId="UnhighlightedChar">
    <w:name w:val="Unhighlighted Char"/>
    <w:locked/>
    <w:rsid w:val="00273158"/>
  </w:style>
  <w:style w:type="character" w:customStyle="1" w:styleId="StylecardUnderlineChar">
    <w:name w:val="Style card + Underline Char"/>
    <w:locked/>
    <w:rsid w:val="00273158"/>
  </w:style>
  <w:style w:type="character" w:customStyle="1" w:styleId="CiteCardCharCharCharCharCharCharCharChar">
    <w:name w:val="Cite_Card Char Char Char Char Char Char Char Char"/>
    <w:locked/>
    <w:rsid w:val="00273158"/>
  </w:style>
  <w:style w:type="character" w:customStyle="1" w:styleId="CiteNormalChar">
    <w:name w:val="Cite Normal Char"/>
    <w:locked/>
    <w:rsid w:val="00273158"/>
  </w:style>
  <w:style w:type="character" w:customStyle="1" w:styleId="NormaltextCharChar">
    <w:name w:val="Normal text Char Char"/>
    <w:locked/>
    <w:rsid w:val="00273158"/>
  </w:style>
  <w:style w:type="character" w:customStyle="1" w:styleId="underlinedcardChar1">
    <w:name w:val="underlined card Char"/>
    <w:locked/>
    <w:rsid w:val="00273158"/>
  </w:style>
  <w:style w:type="character" w:customStyle="1" w:styleId="Debate-CardTagandCite-F6Char">
    <w:name w:val="Debate- Card Tag and Cite- F6 Char"/>
    <w:locked/>
    <w:rsid w:val="00273158"/>
  </w:style>
  <w:style w:type="character" w:customStyle="1" w:styleId="cardChar2">
    <w:name w:val="%card Char"/>
    <w:locked/>
    <w:rsid w:val="00273158"/>
  </w:style>
  <w:style w:type="character" w:customStyle="1" w:styleId="UnunderlinedTextChar">
    <w:name w:val="Ununderlined Text Char"/>
    <w:locked/>
    <w:rsid w:val="00273158"/>
  </w:style>
  <w:style w:type="character" w:customStyle="1" w:styleId="ReallyfuckingsmallCharCharCharChar">
    <w:name w:val="Really fucking small Char Char Char Char"/>
    <w:locked/>
    <w:rsid w:val="00273158"/>
  </w:style>
  <w:style w:type="character" w:customStyle="1" w:styleId="CardDownx1Char">
    <w:name w:val="CardDown x1 Char"/>
    <w:locked/>
    <w:rsid w:val="00273158"/>
  </w:style>
  <w:style w:type="character" w:customStyle="1" w:styleId="FullCiteChar">
    <w:name w:val="Full Cite Char"/>
    <w:locked/>
    <w:rsid w:val="00273158"/>
  </w:style>
  <w:style w:type="character" w:customStyle="1" w:styleId="evidencetextChar">
    <w:name w:val="evidence text Char"/>
    <w:locked/>
    <w:rsid w:val="00273158"/>
  </w:style>
  <w:style w:type="character" w:customStyle="1" w:styleId="StyleStyleArialNarrow9ptLeft-075ArialNarrowChar">
    <w:name w:val="Style Style Arial Narrow 9 pt Left:  -0.75&quot; + Arial Narrow Char"/>
    <w:locked/>
    <w:rsid w:val="00273158"/>
  </w:style>
  <w:style w:type="character" w:customStyle="1" w:styleId="StyleStyleCardTextLeft-075Right0Char">
    <w:name w:val="Style Style Card Text + Left:  -0.75&quot; + Right:  0&quot; Char"/>
    <w:locked/>
    <w:rsid w:val="00273158"/>
  </w:style>
  <w:style w:type="character" w:customStyle="1" w:styleId="DebateUnderlineBoldChar">
    <w:name w:val="Debate Underline Bold Char"/>
    <w:locked/>
    <w:rsid w:val="00273158"/>
  </w:style>
  <w:style w:type="character" w:customStyle="1" w:styleId="StyleArialNarrow12ptBoldLeft-075Char">
    <w:name w:val="Style Arial Narrow 12 pt Bold Left:  -0.75&quot; Char"/>
    <w:locked/>
    <w:rsid w:val="00273158"/>
  </w:style>
  <w:style w:type="character" w:customStyle="1" w:styleId="StyleStyleevidencetextBorderSinglesolidlineAuto05Char">
    <w:name w:val="Style Style evidence text + Border: : (Single solid line Auto  0.5 ... Char"/>
    <w:locked/>
    <w:rsid w:val="00273158"/>
  </w:style>
  <w:style w:type="character" w:customStyle="1" w:styleId="StyleevidencetextBorderSinglesolidlineAuto05ptLChar">
    <w:name w:val="Style evidence text + Border: : (Single solid line Auto  0.5 pt L... Char"/>
    <w:locked/>
    <w:rsid w:val="00273158"/>
  </w:style>
  <w:style w:type="character" w:customStyle="1" w:styleId="HighlightingChar">
    <w:name w:val="Highlighting Char"/>
    <w:locked/>
    <w:rsid w:val="00273158"/>
  </w:style>
  <w:style w:type="character" w:customStyle="1" w:styleId="UnderliningCharChar1CharCharChar">
    <w:name w:val="Underlining Char Char1 Char Char Char"/>
    <w:locked/>
    <w:rsid w:val="00273158"/>
  </w:style>
  <w:style w:type="character" w:customStyle="1" w:styleId="CiteCharCharCharCharCharChar">
    <w:name w:val="Cite Char Char Char Char Char Char"/>
    <w:locked/>
    <w:rsid w:val="00273158"/>
  </w:style>
  <w:style w:type="character" w:customStyle="1" w:styleId="UnderliningCharCharChar">
    <w:name w:val="Underlining Char Char Char"/>
    <w:locked/>
    <w:rsid w:val="00273158"/>
  </w:style>
  <w:style w:type="character" w:customStyle="1" w:styleId="sup1">
    <w:name w:val="sup1"/>
    <w:rsid w:val="00273158"/>
  </w:style>
  <w:style w:type="character" w:customStyle="1" w:styleId="pgnum1">
    <w:name w:val="pgnum1"/>
    <w:rsid w:val="00273158"/>
  </w:style>
  <w:style w:type="character" w:customStyle="1" w:styleId="nw">
    <w:name w:val="nw"/>
    <w:rsid w:val="00273158"/>
  </w:style>
  <w:style w:type="character" w:customStyle="1" w:styleId="CardsHighlight">
    <w:name w:val="Cards Highlight"/>
    <w:uiPriority w:val="1"/>
    <w:rsid w:val="00273158"/>
  </w:style>
  <w:style w:type="character" w:customStyle="1" w:styleId="apple">
    <w:name w:val="apple"/>
    <w:rsid w:val="00273158"/>
  </w:style>
  <w:style w:type="character" w:customStyle="1" w:styleId="inhoud">
    <w:name w:val="inhoud"/>
    <w:rsid w:val="00273158"/>
  </w:style>
  <w:style w:type="character" w:customStyle="1" w:styleId="CardsUnderlined">
    <w:name w:val="Cards Underlined"/>
    <w:qFormat/>
    <w:rsid w:val="00273158"/>
  </w:style>
  <w:style w:type="character" w:customStyle="1" w:styleId="Cites-AuthorDate">
    <w:name w:val="Cites-Author/Date"/>
    <w:qFormat/>
    <w:rsid w:val="00273158"/>
  </w:style>
  <w:style w:type="character" w:customStyle="1" w:styleId="StyleCardtextChar10pt">
    <w:name w:val="Style Card text Char + 10 pt"/>
    <w:rsid w:val="00273158"/>
  </w:style>
  <w:style w:type="character" w:customStyle="1" w:styleId="UnderliningChar2">
    <w:name w:val="Underlining Char2"/>
    <w:rsid w:val="00273158"/>
  </w:style>
  <w:style w:type="character" w:customStyle="1" w:styleId="UnderliningChar1">
    <w:name w:val="Underlining Char1"/>
    <w:rsid w:val="00273158"/>
  </w:style>
  <w:style w:type="character" w:customStyle="1" w:styleId="smcaps">
    <w:name w:val="smcaps"/>
    <w:rsid w:val="00273158"/>
  </w:style>
  <w:style w:type="character" w:customStyle="1" w:styleId="Style1Char2">
    <w:name w:val="Style1 Char2"/>
    <w:rsid w:val="00273158"/>
  </w:style>
  <w:style w:type="character" w:customStyle="1" w:styleId="inside-head1">
    <w:name w:val="inside-head1"/>
    <w:rsid w:val="00273158"/>
  </w:style>
  <w:style w:type="character" w:customStyle="1" w:styleId="datestamp1">
    <w:name w:val="datestamp1"/>
    <w:rsid w:val="00273158"/>
  </w:style>
  <w:style w:type="character" w:customStyle="1" w:styleId="pagetools1">
    <w:name w:val="pagetools1"/>
    <w:rsid w:val="00273158"/>
  </w:style>
  <w:style w:type="character" w:customStyle="1" w:styleId="smallredtext">
    <w:name w:val="smallredtext"/>
    <w:rsid w:val="00273158"/>
  </w:style>
  <w:style w:type="character" w:customStyle="1" w:styleId="storyheading31">
    <w:name w:val="storyheading31"/>
    <w:rsid w:val="00273158"/>
  </w:style>
  <w:style w:type="character" w:customStyle="1" w:styleId="storydeck31">
    <w:name w:val="storydeck31"/>
    <w:rsid w:val="00273158"/>
  </w:style>
  <w:style w:type="character" w:customStyle="1" w:styleId="subtitle10">
    <w:name w:val="subtitle1"/>
    <w:rsid w:val="00273158"/>
  </w:style>
  <w:style w:type="character" w:customStyle="1" w:styleId="Title10">
    <w:name w:val="Title1"/>
    <w:rsid w:val="00273158"/>
  </w:style>
  <w:style w:type="character" w:customStyle="1" w:styleId="clsbiolink">
    <w:name w:val="clsbiolink"/>
    <w:rsid w:val="00273158"/>
  </w:style>
  <w:style w:type="character" w:customStyle="1" w:styleId="clssmaller">
    <w:name w:val="clssmaller"/>
    <w:rsid w:val="00273158"/>
  </w:style>
  <w:style w:type="character" w:customStyle="1" w:styleId="sm1">
    <w:name w:val="sm1"/>
    <w:rsid w:val="00273158"/>
  </w:style>
  <w:style w:type="character" w:customStyle="1" w:styleId="noindentChar">
    <w:name w:val="noindent Char"/>
    <w:rsid w:val="00273158"/>
  </w:style>
  <w:style w:type="character" w:customStyle="1" w:styleId="SmallChar1">
    <w:name w:val="Small Char1"/>
    <w:rsid w:val="00273158"/>
  </w:style>
  <w:style w:type="character" w:customStyle="1" w:styleId="fullcite0">
    <w:name w:val="fullcite"/>
    <w:rsid w:val="00273158"/>
  </w:style>
  <w:style w:type="character" w:customStyle="1" w:styleId="Style9ptThickunderline">
    <w:name w:val="Style 9 pt Thick underline"/>
    <w:rsid w:val="00273158"/>
  </w:style>
  <w:style w:type="character" w:customStyle="1" w:styleId="CardNotUnderlinedChar">
    <w:name w:val="Card Not Underlined Char"/>
    <w:rsid w:val="00273158"/>
  </w:style>
  <w:style w:type="character" w:customStyle="1" w:styleId="IndexHeadersCharChar">
    <w:name w:val="Index Headers Char Char"/>
    <w:rsid w:val="00273158"/>
  </w:style>
  <w:style w:type="character" w:customStyle="1" w:styleId="CircleChar1">
    <w:name w:val="Circle Char1"/>
    <w:rsid w:val="00273158"/>
  </w:style>
  <w:style w:type="character" w:customStyle="1" w:styleId="textmedium">
    <w:name w:val="textmedium"/>
    <w:rsid w:val="00273158"/>
  </w:style>
  <w:style w:type="character" w:customStyle="1" w:styleId="justify">
    <w:name w:val="justify"/>
    <w:rsid w:val="00273158"/>
  </w:style>
  <w:style w:type="character" w:customStyle="1" w:styleId="SmallCardTextChar">
    <w:name w:val="Small Card Text Char"/>
    <w:rsid w:val="00273158"/>
  </w:style>
  <w:style w:type="character" w:customStyle="1" w:styleId="tagChar30">
    <w:name w:val="tag Char3"/>
    <w:rsid w:val="00273158"/>
  </w:style>
  <w:style w:type="character" w:customStyle="1" w:styleId="medium-normal1">
    <w:name w:val="medium-normal1"/>
    <w:rsid w:val="00273158"/>
  </w:style>
  <w:style w:type="character" w:customStyle="1" w:styleId="inside-head">
    <w:name w:val="inside-head"/>
    <w:rsid w:val="00273158"/>
  </w:style>
  <w:style w:type="character" w:customStyle="1" w:styleId="awtw">
    <w:name w:val="awtw"/>
    <w:rsid w:val="00273158"/>
  </w:style>
  <w:style w:type="character" w:customStyle="1" w:styleId="CardText-Underlined">
    <w:name w:val="Card Text - Underlined"/>
    <w:rsid w:val="00273158"/>
  </w:style>
  <w:style w:type="character" w:customStyle="1" w:styleId="Citation-AuthorDate">
    <w:name w:val="Citation - Author/Date"/>
    <w:rsid w:val="00273158"/>
  </w:style>
  <w:style w:type="character" w:customStyle="1" w:styleId="ld3">
    <w:name w:val="ld3"/>
    <w:rsid w:val="00273158"/>
  </w:style>
  <w:style w:type="character" w:customStyle="1" w:styleId="5Notunderlined">
    <w:name w:val="5 Not underlined"/>
    <w:rsid w:val="00273158"/>
  </w:style>
  <w:style w:type="character" w:customStyle="1" w:styleId="postbody">
    <w:name w:val="postbody"/>
    <w:rsid w:val="00273158"/>
  </w:style>
  <w:style w:type="paragraph" w:styleId="EndnoteText">
    <w:name w:val="endnote text"/>
    <w:basedOn w:val="Normal"/>
    <w:link w:val="EndnoteTextChar1"/>
    <w:unhideWhenUsed/>
    <w:rsid w:val="00273158"/>
    <w:pPr>
      <w:spacing w:after="0" w:line="240" w:lineRule="auto"/>
    </w:pPr>
    <w:rPr>
      <w:sz w:val="16"/>
      <w:szCs w:val="20"/>
    </w:rPr>
  </w:style>
  <w:style w:type="character" w:customStyle="1" w:styleId="EndnoteTextChar2">
    <w:name w:val="Endnote Text Char2"/>
    <w:basedOn w:val="DefaultParagraphFont"/>
    <w:semiHidden/>
    <w:rsid w:val="00273158"/>
    <w:rPr>
      <w:rFonts w:ascii="Calibri" w:hAnsi="Calibri" w:cs="Calibri"/>
      <w:sz w:val="20"/>
      <w:szCs w:val="20"/>
    </w:rPr>
  </w:style>
  <w:style w:type="character" w:customStyle="1" w:styleId="ssl4">
    <w:name w:val="ss_l4"/>
    <w:rsid w:val="00273158"/>
  </w:style>
  <w:style w:type="character" w:customStyle="1" w:styleId="stylestylebold12pt">
    <w:name w:val="stylestylebold12pt"/>
    <w:rsid w:val="00273158"/>
  </w:style>
  <w:style w:type="character" w:customStyle="1" w:styleId="externaledithide">
    <w:name w:val="external_edit_hide"/>
    <w:rsid w:val="00273158"/>
  </w:style>
  <w:style w:type="character" w:customStyle="1" w:styleId="grey10">
    <w:name w:val="grey10"/>
    <w:rsid w:val="00273158"/>
  </w:style>
  <w:style w:type="character" w:customStyle="1" w:styleId="CharacterStyle20">
    <w:name w:val="Character Style 20"/>
    <w:rsid w:val="00273158"/>
  </w:style>
  <w:style w:type="character" w:customStyle="1" w:styleId="Style11ptUnderlineBorderSinglesolidlineAuto05pt">
    <w:name w:val="Style 11 pt Underline Border: : (Single solid line Auto  0.5 pt..."/>
    <w:rsid w:val="00273158"/>
  </w:style>
  <w:style w:type="character" w:customStyle="1" w:styleId="A9">
    <w:name w:val="A9"/>
    <w:uiPriority w:val="99"/>
    <w:rsid w:val="00273158"/>
  </w:style>
  <w:style w:type="character" w:customStyle="1" w:styleId="A5">
    <w:name w:val="A5"/>
    <w:uiPriority w:val="99"/>
    <w:rsid w:val="00273158"/>
  </w:style>
  <w:style w:type="character" w:customStyle="1" w:styleId="underline1">
    <w:name w:val="underline1"/>
    <w:rsid w:val="00273158"/>
  </w:style>
  <w:style w:type="character" w:customStyle="1" w:styleId="see">
    <w:name w:val="see"/>
    <w:rsid w:val="00273158"/>
  </w:style>
  <w:style w:type="character" w:customStyle="1" w:styleId="CharacterStyle2">
    <w:name w:val="Character Style 2"/>
    <w:rsid w:val="00273158"/>
  </w:style>
  <w:style w:type="character" w:customStyle="1" w:styleId="lightblue">
    <w:name w:val="lightblue"/>
    <w:rsid w:val="00273158"/>
  </w:style>
  <w:style w:type="character" w:customStyle="1" w:styleId="centerheadlines">
    <w:name w:val="centerheadlines"/>
    <w:rsid w:val="00273158"/>
  </w:style>
  <w:style w:type="character" w:customStyle="1" w:styleId="datetime0">
    <w:name w:val="datetime"/>
    <w:rsid w:val="00273158"/>
  </w:style>
  <w:style w:type="character" w:customStyle="1" w:styleId="info">
    <w:name w:val="info"/>
    <w:rsid w:val="00273158"/>
  </w:style>
  <w:style w:type="character" w:customStyle="1" w:styleId="datestory">
    <w:name w:val="datestory"/>
    <w:rsid w:val="00273158"/>
  </w:style>
  <w:style w:type="character" w:customStyle="1" w:styleId="A1">
    <w:name w:val="A1"/>
    <w:uiPriority w:val="99"/>
    <w:rsid w:val="00273158"/>
  </w:style>
  <w:style w:type="character" w:customStyle="1" w:styleId="-SmallText-">
    <w:name w:val="-Small Text-"/>
    <w:rsid w:val="00273158"/>
  </w:style>
  <w:style w:type="character" w:customStyle="1" w:styleId="goohl1">
    <w:name w:val="goohl1"/>
    <w:rsid w:val="00273158"/>
  </w:style>
  <w:style w:type="character" w:customStyle="1" w:styleId="goohl2">
    <w:name w:val="goohl2"/>
    <w:rsid w:val="00273158"/>
  </w:style>
  <w:style w:type="character" w:customStyle="1" w:styleId="goohl0">
    <w:name w:val="goohl0"/>
    <w:rsid w:val="00273158"/>
  </w:style>
  <w:style w:type="character" w:customStyle="1" w:styleId="StyleUnderlineBorderSinglesolidlineAuto05ptLinew">
    <w:name w:val="Style Underline Border: : (Single solid line Auto  0.5 pt Line w..."/>
    <w:basedOn w:val="DefaultParagraphFont"/>
    <w:rsid w:val="00273158"/>
  </w:style>
  <w:style w:type="character" w:customStyle="1" w:styleId="citeschar10">
    <w:name w:val="citeschar1"/>
    <w:basedOn w:val="DefaultParagraphFont"/>
    <w:rsid w:val="00273158"/>
  </w:style>
  <w:style w:type="character" w:customStyle="1" w:styleId="cardunderlinedchar0">
    <w:name w:val="cardunderlinedchar"/>
    <w:basedOn w:val="DefaultParagraphFont"/>
    <w:rsid w:val="00273158"/>
  </w:style>
  <w:style w:type="character" w:customStyle="1" w:styleId="Style1CharCharChar">
    <w:name w:val="Style1 Char Char Char"/>
    <w:locked/>
    <w:rsid w:val="00273158"/>
  </w:style>
  <w:style w:type="character" w:customStyle="1" w:styleId="headline">
    <w:name w:val="headline"/>
    <w:rsid w:val="00273158"/>
  </w:style>
  <w:style w:type="character" w:customStyle="1" w:styleId="provider">
    <w:name w:val="provider"/>
    <w:basedOn w:val="DefaultParagraphFont"/>
    <w:rsid w:val="00273158"/>
  </w:style>
  <w:style w:type="character" w:customStyle="1" w:styleId="ilad">
    <w:name w:val="il_ad"/>
    <w:rsid w:val="00273158"/>
  </w:style>
  <w:style w:type="character" w:customStyle="1" w:styleId="grame">
    <w:name w:val="grame"/>
    <w:rsid w:val="00273158"/>
  </w:style>
  <w:style w:type="character" w:customStyle="1" w:styleId="spelle">
    <w:name w:val="spelle"/>
    <w:rsid w:val="00273158"/>
  </w:style>
  <w:style w:type="character" w:customStyle="1" w:styleId="vitstorybyline">
    <w:name w:val="vitstorybyline"/>
    <w:rsid w:val="00273158"/>
  </w:style>
  <w:style w:type="character" w:customStyle="1" w:styleId="yahoobuzzbadge-form">
    <w:name w:val="yahoobuzzbadge-form"/>
    <w:rsid w:val="00273158"/>
  </w:style>
  <w:style w:type="character" w:customStyle="1" w:styleId="tickerlinx">
    <w:name w:val="tickerlinx"/>
    <w:rsid w:val="00273158"/>
  </w:style>
  <w:style w:type="character" w:customStyle="1" w:styleId="post-author">
    <w:name w:val="post-author"/>
    <w:rsid w:val="00273158"/>
  </w:style>
  <w:style w:type="character" w:customStyle="1" w:styleId="post-timestamp">
    <w:name w:val="post-timestamp"/>
    <w:rsid w:val="00273158"/>
  </w:style>
  <w:style w:type="character" w:customStyle="1" w:styleId="mw-headline">
    <w:name w:val="mw-headline"/>
    <w:rsid w:val="00273158"/>
  </w:style>
  <w:style w:type="character" w:customStyle="1" w:styleId="month">
    <w:name w:val="month"/>
    <w:rsid w:val="00273158"/>
  </w:style>
  <w:style w:type="character" w:customStyle="1" w:styleId="2xBoldUnderline">
    <w:name w:val="2x_Bold_Underline"/>
    <w:rsid w:val="00273158"/>
  </w:style>
  <w:style w:type="character" w:customStyle="1" w:styleId="texttitlebigred">
    <w:name w:val="texttitlebigred"/>
    <w:rsid w:val="00273158"/>
  </w:style>
  <w:style w:type="character" w:customStyle="1" w:styleId="subtitles">
    <w:name w:val="subtitles"/>
    <w:rsid w:val="00273158"/>
  </w:style>
  <w:style w:type="character" w:customStyle="1" w:styleId="UnderlineCharChar1">
    <w:name w:val="Underline Char Char1"/>
    <w:rsid w:val="00273158"/>
  </w:style>
  <w:style w:type="character" w:customStyle="1" w:styleId="CiteCardChar1">
    <w:name w:val="Cite_Card Char1"/>
    <w:rsid w:val="00273158"/>
  </w:style>
  <w:style w:type="character" w:customStyle="1" w:styleId="ptitleinside">
    <w:name w:val="p_title_inside"/>
    <w:rsid w:val="00273158"/>
  </w:style>
  <w:style w:type="character" w:customStyle="1" w:styleId="paramv">
    <w:name w:val="paramv"/>
    <w:rsid w:val="00273158"/>
  </w:style>
  <w:style w:type="character" w:customStyle="1" w:styleId="quotepeekbase">
    <w:name w:val="quotepeekbase"/>
    <w:rsid w:val="00273158"/>
  </w:style>
  <w:style w:type="character" w:customStyle="1" w:styleId="symbol">
    <w:name w:val="symbol"/>
    <w:rsid w:val="00273158"/>
  </w:style>
  <w:style w:type="character" w:customStyle="1" w:styleId="data">
    <w:name w:val="data"/>
    <w:rsid w:val="00273158"/>
  </w:style>
  <w:style w:type="character" w:customStyle="1" w:styleId="cross-head">
    <w:name w:val="cross-head"/>
    <w:rsid w:val="00273158"/>
  </w:style>
  <w:style w:type="character" w:customStyle="1" w:styleId="scaps">
    <w:name w:val="scaps"/>
    <w:rsid w:val="00273158"/>
  </w:style>
  <w:style w:type="character" w:customStyle="1" w:styleId="pub-date">
    <w:name w:val="pub-date"/>
    <w:rsid w:val="00273158"/>
  </w:style>
  <w:style w:type="character" w:customStyle="1" w:styleId="StyleTimesNewRoman12ptBold">
    <w:name w:val="Style Times New Roman 12 pt Bold"/>
    <w:rsid w:val="00273158"/>
  </w:style>
  <w:style w:type="character" w:customStyle="1" w:styleId="AuthorDateF4">
    <w:name w:val="Author Date (F4)"/>
    <w:rsid w:val="00273158"/>
  </w:style>
  <w:style w:type="character" w:customStyle="1" w:styleId="BoldUnderlineF6">
    <w:name w:val="Bold Underline (F6)"/>
    <w:rsid w:val="00273158"/>
  </w:style>
  <w:style w:type="character" w:customStyle="1" w:styleId="grouptext">
    <w:name w:val="group_text"/>
    <w:rsid w:val="00273158"/>
  </w:style>
  <w:style w:type="character" w:customStyle="1" w:styleId="authors">
    <w:name w:val="authors"/>
    <w:rsid w:val="00273158"/>
  </w:style>
  <w:style w:type="character" w:customStyle="1" w:styleId="StyleArial12ptBoldItalic">
    <w:name w:val="Style Arial 12 pt Bold Italic"/>
    <w:rsid w:val="00273158"/>
  </w:style>
  <w:style w:type="character" w:customStyle="1" w:styleId="verdana12grey1">
    <w:name w:val="verdana12grey1"/>
    <w:rsid w:val="00273158"/>
  </w:style>
  <w:style w:type="character" w:customStyle="1" w:styleId="verdana9grey1a">
    <w:name w:val="verdana9grey1a"/>
    <w:rsid w:val="00273158"/>
  </w:style>
  <w:style w:type="character" w:customStyle="1" w:styleId="nn-twttr-share-btn">
    <w:name w:val="nn-twttr-share-btn"/>
    <w:rsid w:val="00273158"/>
  </w:style>
  <w:style w:type="character" w:customStyle="1" w:styleId="count">
    <w:name w:val="count"/>
    <w:rsid w:val="00273158"/>
  </w:style>
  <w:style w:type="character" w:customStyle="1" w:styleId="fbbuttontext">
    <w:name w:val="fb_button_text"/>
    <w:rsid w:val="00273158"/>
  </w:style>
  <w:style w:type="character" w:customStyle="1" w:styleId="comment-count">
    <w:name w:val="comment-count"/>
    <w:rsid w:val="00273158"/>
  </w:style>
  <w:style w:type="character" w:customStyle="1" w:styleId="comment-count-text">
    <w:name w:val="comment-count-text"/>
    <w:rsid w:val="00273158"/>
  </w:style>
  <w:style w:type="character" w:customStyle="1" w:styleId="author-name">
    <w:name w:val="author-name"/>
    <w:rsid w:val="00273158"/>
  </w:style>
  <w:style w:type="character" w:customStyle="1" w:styleId="lightheader">
    <w:name w:val="lightheader"/>
    <w:rsid w:val="00273158"/>
  </w:style>
  <w:style w:type="character" w:customStyle="1" w:styleId="CiteCardCharCharCharCharChar">
    <w:name w:val="Cite_Card Char Char Char Char Char"/>
    <w:rsid w:val="00273158"/>
  </w:style>
  <w:style w:type="character" w:customStyle="1" w:styleId="CiteCardCharCharCharCharCharChar">
    <w:name w:val="Cite_Card Char Char Char Char Char Char"/>
    <w:rsid w:val="00273158"/>
  </w:style>
  <w:style w:type="character" w:customStyle="1" w:styleId="yahoobuzzbadge">
    <w:name w:val="yahoobuzzbadge"/>
    <w:rsid w:val="00273158"/>
  </w:style>
  <w:style w:type="character" w:customStyle="1" w:styleId="fbsharecountinner">
    <w:name w:val="fb_share_count_inner"/>
    <w:rsid w:val="00273158"/>
  </w:style>
  <w:style w:type="character" w:customStyle="1" w:styleId="fbconnectbuttontext">
    <w:name w:val="fbconnectbutton_text"/>
    <w:rsid w:val="00273158"/>
  </w:style>
  <w:style w:type="character" w:customStyle="1" w:styleId="SourcenameChar">
    <w:name w:val="Source name Char"/>
    <w:locked/>
    <w:rsid w:val="00273158"/>
  </w:style>
  <w:style w:type="character" w:customStyle="1" w:styleId="StrongEmphasis">
    <w:name w:val="Strong Emphasis"/>
    <w:rsid w:val="00273158"/>
  </w:style>
  <w:style w:type="character" w:customStyle="1" w:styleId="Caption2">
    <w:name w:val="Caption2"/>
    <w:rsid w:val="00273158"/>
  </w:style>
  <w:style w:type="character" w:customStyle="1" w:styleId="Style11ptItalicUnderline">
    <w:name w:val="Style 11 pt Italic Underline"/>
    <w:rsid w:val="00273158"/>
  </w:style>
  <w:style w:type="character" w:customStyle="1" w:styleId="Style11ptItalic">
    <w:name w:val="Style 11 pt Italic"/>
    <w:rsid w:val="00273158"/>
  </w:style>
  <w:style w:type="character" w:customStyle="1" w:styleId="Style6pt">
    <w:name w:val="Style 6 pt"/>
    <w:qFormat/>
    <w:rsid w:val="00273158"/>
  </w:style>
  <w:style w:type="character" w:customStyle="1" w:styleId="article-articlebody">
    <w:name w:val="article-articlebody"/>
    <w:basedOn w:val="DefaultParagraphFont"/>
    <w:rsid w:val="00273158"/>
  </w:style>
  <w:style w:type="character" w:customStyle="1" w:styleId="pageheader0">
    <w:name w:val="pageheader"/>
    <w:basedOn w:val="DefaultParagraphFont"/>
    <w:rsid w:val="00273158"/>
  </w:style>
  <w:style w:type="character" w:customStyle="1" w:styleId="AuthorCharChar">
    <w:name w:val="Author Char Char"/>
    <w:rsid w:val="00273158"/>
  </w:style>
  <w:style w:type="character" w:customStyle="1" w:styleId="smallchar0">
    <w:name w:val="smallchar"/>
    <w:basedOn w:val="DefaultParagraphFont"/>
    <w:rsid w:val="00273158"/>
  </w:style>
  <w:style w:type="character" w:customStyle="1" w:styleId="Shortcite">
    <w:name w:val="Shortcite"/>
    <w:rsid w:val="00273158"/>
  </w:style>
  <w:style w:type="character" w:customStyle="1" w:styleId="Longcite">
    <w:name w:val="Longcite"/>
    <w:rsid w:val="00273158"/>
  </w:style>
  <w:style w:type="character" w:customStyle="1" w:styleId="StyleStyle7pt8pt">
    <w:name w:val="Style Style 7 pt + 8 pt"/>
    <w:rsid w:val="00273158"/>
  </w:style>
  <w:style w:type="character" w:customStyle="1" w:styleId="StyleStyleThickunderlineBold1">
    <w:name w:val="Style Style Thick underline + Bold1"/>
    <w:rsid w:val="00273158"/>
  </w:style>
  <w:style w:type="character" w:customStyle="1" w:styleId="StyleUnderline2">
    <w:name w:val="Style Underline2"/>
    <w:rsid w:val="00273158"/>
  </w:style>
  <w:style w:type="character" w:customStyle="1" w:styleId="tagchar0">
    <w:name w:val="tagchar"/>
    <w:basedOn w:val="DefaultParagraphFont"/>
    <w:rsid w:val="00273158"/>
  </w:style>
  <w:style w:type="character" w:customStyle="1" w:styleId="address">
    <w:name w:val="address"/>
    <w:rsid w:val="00273158"/>
  </w:style>
  <w:style w:type="character" w:customStyle="1" w:styleId="NormalizationChar">
    <w:name w:val="Normalization Char"/>
    <w:rsid w:val="00273158"/>
  </w:style>
  <w:style w:type="character" w:customStyle="1" w:styleId="maintextbldleft">
    <w:name w:val="maintextbldleft"/>
    <w:basedOn w:val="DefaultParagraphFont"/>
    <w:rsid w:val="00273158"/>
  </w:style>
  <w:style w:type="character" w:customStyle="1" w:styleId="maintextleft">
    <w:name w:val="maintextleft"/>
    <w:basedOn w:val="DefaultParagraphFont"/>
    <w:rsid w:val="00273158"/>
  </w:style>
  <w:style w:type="character" w:customStyle="1" w:styleId="highlight1">
    <w:name w:val="highlight"/>
    <w:rsid w:val="00273158"/>
  </w:style>
  <w:style w:type="character" w:customStyle="1" w:styleId="Shrinker">
    <w:name w:val="Shrinker"/>
    <w:rsid w:val="00273158"/>
  </w:style>
  <w:style w:type="character" w:customStyle="1" w:styleId="heading2char1">
    <w:name w:val="heading2char"/>
    <w:basedOn w:val="DefaultParagraphFont"/>
    <w:rsid w:val="00273158"/>
  </w:style>
  <w:style w:type="character" w:customStyle="1" w:styleId="heading3char1">
    <w:name w:val="heading3char1"/>
    <w:basedOn w:val="DefaultParagraphFont"/>
    <w:rsid w:val="00273158"/>
  </w:style>
  <w:style w:type="character" w:customStyle="1" w:styleId="underlinea">
    <w:name w:val="underlinea"/>
    <w:basedOn w:val="DefaultParagraphFont"/>
    <w:rsid w:val="00273158"/>
  </w:style>
  <w:style w:type="character" w:customStyle="1" w:styleId="StyleUnderlineChar9pt2">
    <w:name w:val="Style Underline Char + 9 pt2"/>
    <w:rsid w:val="00273158"/>
  </w:style>
  <w:style w:type="character" w:customStyle="1" w:styleId="StyleUnderlineChar9ptBold1">
    <w:name w:val="Style Underline Char + 9 pt Bold1"/>
    <w:rsid w:val="00273158"/>
  </w:style>
  <w:style w:type="character" w:customStyle="1" w:styleId="FontStyle329">
    <w:name w:val="Font Style329"/>
    <w:uiPriority w:val="99"/>
    <w:rsid w:val="00273158"/>
  </w:style>
  <w:style w:type="character" w:customStyle="1" w:styleId="styleboldunderline">
    <w:name w:val="styleboldunderline"/>
    <w:rsid w:val="00273158"/>
  </w:style>
  <w:style w:type="character" w:customStyle="1" w:styleId="FontStyle291">
    <w:name w:val="Font Style291"/>
    <w:uiPriority w:val="99"/>
    <w:rsid w:val="00273158"/>
  </w:style>
  <w:style w:type="character" w:customStyle="1" w:styleId="FontStyle232">
    <w:name w:val="Font Style232"/>
    <w:uiPriority w:val="99"/>
    <w:rsid w:val="00273158"/>
  </w:style>
  <w:style w:type="character" w:customStyle="1" w:styleId="MicroTextCharChar">
    <w:name w:val="MicroText Char Char"/>
    <w:rsid w:val="00273158"/>
  </w:style>
  <w:style w:type="character" w:customStyle="1" w:styleId="Hyperlink6">
    <w:name w:val="Hyperlink6"/>
    <w:rsid w:val="00273158"/>
  </w:style>
  <w:style w:type="character" w:customStyle="1" w:styleId="pmterms11">
    <w:name w:val="pmterms11"/>
    <w:rsid w:val="00273158"/>
  </w:style>
  <w:style w:type="character" w:customStyle="1" w:styleId="style61">
    <w:name w:val="style6"/>
    <w:rsid w:val="00273158"/>
  </w:style>
  <w:style w:type="character" w:customStyle="1" w:styleId="Title2">
    <w:name w:val="Title2"/>
    <w:basedOn w:val="DefaultParagraphFont"/>
    <w:rsid w:val="00273158"/>
  </w:style>
  <w:style w:type="character" w:customStyle="1" w:styleId="pmterms12">
    <w:name w:val="pmterms12"/>
    <w:basedOn w:val="DefaultParagraphFont"/>
    <w:rsid w:val="00273158"/>
  </w:style>
  <w:style w:type="character" w:customStyle="1" w:styleId="BoldandUnderlineChar1Char2Char">
    <w:name w:val="Bold and Underline Char1 Char2 Char"/>
    <w:basedOn w:val="DefaultParagraphFont"/>
    <w:rsid w:val="00273158"/>
  </w:style>
  <w:style w:type="character" w:customStyle="1" w:styleId="cardtextsmallCharCharCharCharCharCharCharCharCharCharCharChar">
    <w:name w:val="card text small Char Char Char Char Char Char Char Char Char Char Char Char"/>
    <w:basedOn w:val="DefaultParagraphFont"/>
    <w:rsid w:val="00273158"/>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273158"/>
  </w:style>
  <w:style w:type="character" w:customStyle="1" w:styleId="pmterms2">
    <w:name w:val="pmterms2"/>
    <w:basedOn w:val="DefaultParagraphFont"/>
    <w:rsid w:val="00273158"/>
  </w:style>
  <w:style w:type="character" w:customStyle="1" w:styleId="BoldandUnderlineChar1Char2CharChar">
    <w:name w:val="Bold and Underline Char1 Char2 Char Char"/>
    <w:basedOn w:val="DefaultParagraphFont"/>
    <w:rsid w:val="00273158"/>
  </w:style>
  <w:style w:type="character" w:customStyle="1" w:styleId="UnderlineChar1Char1">
    <w:name w:val="Underline Char1 Char1"/>
    <w:basedOn w:val="DefaultParagraphFont"/>
    <w:rsid w:val="00273158"/>
  </w:style>
  <w:style w:type="character" w:customStyle="1" w:styleId="UnderlineChar6CharCharCharCharCharCharCharChar">
    <w:name w:val="Underline Char6 Char Char Char Char Char Char Char Char"/>
    <w:basedOn w:val="DefaultParagraphFont"/>
    <w:rsid w:val="00273158"/>
  </w:style>
  <w:style w:type="character" w:customStyle="1" w:styleId="BoldText12pt">
    <w:name w:val="Bold Text 12 pt"/>
    <w:autoRedefine/>
    <w:rsid w:val="00273158"/>
  </w:style>
  <w:style w:type="character" w:customStyle="1" w:styleId="Style2CharChar">
    <w:name w:val="Style2 Char Char"/>
    <w:basedOn w:val="DefaultParagraphFont"/>
    <w:rsid w:val="00273158"/>
  </w:style>
  <w:style w:type="character" w:customStyle="1" w:styleId="DebateCiteCharCharChar">
    <w:name w:val="Debate Cite Char Char Char"/>
    <w:basedOn w:val="DefaultParagraphFont"/>
    <w:rsid w:val="00273158"/>
  </w:style>
  <w:style w:type="paragraph" w:styleId="BodyTextFirstIndent">
    <w:name w:val="Body Text First Indent"/>
    <w:basedOn w:val="BodyText"/>
    <w:link w:val="BodyTextFirstIndentChar1"/>
    <w:unhideWhenUsed/>
    <w:rsid w:val="00273158"/>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273158"/>
    <w:rPr>
      <w:rFonts w:ascii="Calibri" w:hAnsi="Calibri" w:cs="Calibri"/>
    </w:rPr>
  </w:style>
  <w:style w:type="character" w:customStyle="1" w:styleId="Style10ptBold">
    <w:name w:val="Style 10 pt Bold"/>
    <w:basedOn w:val="DefaultParagraphFont"/>
    <w:rsid w:val="00273158"/>
  </w:style>
  <w:style w:type="character" w:customStyle="1" w:styleId="text9">
    <w:name w:val="text9"/>
    <w:basedOn w:val="DefaultParagraphFont"/>
    <w:rsid w:val="00273158"/>
  </w:style>
  <w:style w:type="character" w:customStyle="1" w:styleId="text21">
    <w:name w:val="text21"/>
    <w:basedOn w:val="DefaultParagraphFont"/>
    <w:rsid w:val="00273158"/>
  </w:style>
  <w:style w:type="character" w:customStyle="1" w:styleId="text19">
    <w:name w:val="text19"/>
    <w:basedOn w:val="DefaultParagraphFont"/>
    <w:rsid w:val="00273158"/>
  </w:style>
  <w:style w:type="character" w:customStyle="1" w:styleId="term2">
    <w:name w:val="term2"/>
    <w:basedOn w:val="DefaultParagraphFont"/>
    <w:rsid w:val="00273158"/>
  </w:style>
  <w:style w:type="character" w:customStyle="1" w:styleId="ToReadChar">
    <w:name w:val="To Read Char"/>
    <w:basedOn w:val="DefaultParagraphFont"/>
    <w:rsid w:val="00273158"/>
  </w:style>
  <w:style w:type="character" w:customStyle="1" w:styleId="ToReadCharChar">
    <w:name w:val="To Read Char Char"/>
    <w:basedOn w:val="DefaultParagraphFont"/>
    <w:rsid w:val="00273158"/>
  </w:style>
  <w:style w:type="character" w:customStyle="1" w:styleId="storytextstyle">
    <w:name w:val="storytextstyle"/>
    <w:basedOn w:val="DefaultParagraphFont"/>
    <w:rsid w:val="00273158"/>
  </w:style>
  <w:style w:type="character" w:customStyle="1" w:styleId="cardunderlinedCharChar">
    <w:name w:val="card underlined Char Char"/>
    <w:basedOn w:val="DefaultParagraphFont"/>
    <w:rsid w:val="00273158"/>
  </w:style>
  <w:style w:type="character" w:customStyle="1" w:styleId="articlehead21">
    <w:name w:val="articlehead21"/>
    <w:basedOn w:val="DefaultParagraphFont"/>
    <w:rsid w:val="00273158"/>
  </w:style>
  <w:style w:type="character" w:customStyle="1" w:styleId="BoldandUnderlineChar2Char1">
    <w:name w:val="Bold and Underline Char2 Char1"/>
    <w:basedOn w:val="DefaultParagraphFont"/>
    <w:rsid w:val="00273158"/>
  </w:style>
  <w:style w:type="character" w:customStyle="1" w:styleId="TagCiteChar10">
    <w:name w:val="Tag/Cite Char1"/>
    <w:basedOn w:val="DefaultParagraphFont"/>
    <w:rsid w:val="00273158"/>
  </w:style>
  <w:style w:type="character" w:customStyle="1" w:styleId="CardCharChar0">
    <w:name w:val="Card Char Char"/>
    <w:basedOn w:val="DefaultParagraphFont"/>
    <w:rsid w:val="00273158"/>
  </w:style>
  <w:style w:type="character" w:customStyle="1" w:styleId="BriefTitle1Char">
    <w:name w:val="Brief Title 1 Char"/>
    <w:basedOn w:val="DefaultParagraphFont"/>
    <w:rsid w:val="00273158"/>
  </w:style>
  <w:style w:type="character" w:customStyle="1" w:styleId="TagCiteCharChar">
    <w:name w:val="Tag/Cite Char Char"/>
    <w:basedOn w:val="DefaultParagraphFont"/>
    <w:rsid w:val="00273158"/>
  </w:style>
  <w:style w:type="character" w:customStyle="1" w:styleId="prodgeneral1">
    <w:name w:val="prodgeneral1"/>
    <w:basedOn w:val="DefaultParagraphFont"/>
    <w:rsid w:val="00273158"/>
  </w:style>
  <w:style w:type="character" w:customStyle="1" w:styleId="texto11">
    <w:name w:val="texto11"/>
    <w:basedOn w:val="DefaultParagraphFont"/>
    <w:rsid w:val="00273158"/>
  </w:style>
  <w:style w:type="character" w:customStyle="1" w:styleId="date10">
    <w:name w:val="date1"/>
    <w:basedOn w:val="DefaultParagraphFont"/>
    <w:rsid w:val="00273158"/>
  </w:style>
  <w:style w:type="character" w:customStyle="1" w:styleId="summary1">
    <w:name w:val="summary1"/>
    <w:basedOn w:val="DefaultParagraphFont"/>
    <w:rsid w:val="00273158"/>
  </w:style>
  <w:style w:type="character" w:customStyle="1" w:styleId="text3">
    <w:name w:val="text3"/>
    <w:basedOn w:val="DefaultParagraphFont"/>
    <w:rsid w:val="00273158"/>
  </w:style>
  <w:style w:type="character" w:customStyle="1" w:styleId="featurecontentgray1">
    <w:name w:val="featurecontentgray1"/>
    <w:basedOn w:val="DefaultParagraphFont"/>
    <w:rsid w:val="00273158"/>
  </w:style>
  <w:style w:type="character" w:customStyle="1" w:styleId="CardCharCharChar0">
    <w:name w:val="Card Char Char Char"/>
    <w:basedOn w:val="DefaultParagraphFont"/>
    <w:rsid w:val="00273158"/>
  </w:style>
  <w:style w:type="character" w:customStyle="1" w:styleId="big1">
    <w:name w:val="big1"/>
    <w:basedOn w:val="DefaultParagraphFont"/>
    <w:rsid w:val="00273158"/>
  </w:style>
  <w:style w:type="character" w:customStyle="1" w:styleId="articletitle1">
    <w:name w:val="articletitle1"/>
    <w:basedOn w:val="DefaultParagraphFont"/>
    <w:rsid w:val="00273158"/>
  </w:style>
  <w:style w:type="character" w:customStyle="1" w:styleId="prodgeneral">
    <w:name w:val="prodgeneral"/>
    <w:basedOn w:val="DefaultParagraphFont"/>
    <w:rsid w:val="00273158"/>
  </w:style>
  <w:style w:type="character" w:customStyle="1" w:styleId="Style10pt">
    <w:name w:val="Style 10 pt"/>
    <w:basedOn w:val="DefaultParagraphFont"/>
    <w:rsid w:val="00273158"/>
  </w:style>
  <w:style w:type="character" w:customStyle="1" w:styleId="StyleUnderlineChar0">
    <w:name w:val="Style Underline + Char"/>
    <w:basedOn w:val="DefaultParagraphFont"/>
    <w:rsid w:val="00273158"/>
  </w:style>
  <w:style w:type="character" w:customStyle="1" w:styleId="highlightChar">
    <w:name w:val="highlight Char"/>
    <w:basedOn w:val="DefaultParagraphFont"/>
    <w:rsid w:val="00273158"/>
  </w:style>
  <w:style w:type="character" w:customStyle="1" w:styleId="citeChar0">
    <w:name w:val="cite Char"/>
    <w:basedOn w:val="DefaultParagraphFont"/>
    <w:rsid w:val="00273158"/>
  </w:style>
  <w:style w:type="character" w:customStyle="1" w:styleId="OffensiveLanguageChar">
    <w:name w:val="Offensive Language Char"/>
    <w:rsid w:val="00273158"/>
  </w:style>
  <w:style w:type="character" w:customStyle="1" w:styleId="yellowfadeinnerspan">
    <w:name w:val="yellowfadeinnerspan"/>
    <w:rsid w:val="00273158"/>
  </w:style>
  <w:style w:type="character" w:customStyle="1" w:styleId="ipa">
    <w:name w:val="ipa"/>
    <w:basedOn w:val="DefaultParagraphFont"/>
    <w:rsid w:val="00273158"/>
  </w:style>
  <w:style w:type="character" w:customStyle="1" w:styleId="StyleciteChar">
    <w:name w:val="Style cite + Char"/>
    <w:basedOn w:val="DefaultParagraphFont"/>
    <w:rsid w:val="00273158"/>
  </w:style>
  <w:style w:type="character" w:customStyle="1" w:styleId="H4TagChar1">
    <w:name w:val="H4 (Tag) Char1"/>
    <w:locked/>
    <w:rsid w:val="00273158"/>
  </w:style>
  <w:style w:type="character" w:customStyle="1" w:styleId="DebateUnderlinedChar">
    <w:name w:val="Debate Underlined Char"/>
    <w:locked/>
    <w:rsid w:val="00273158"/>
  </w:style>
  <w:style w:type="character" w:customStyle="1" w:styleId="Card10f2Char">
    <w:name w:val="Card.10.f2 Char"/>
    <w:locked/>
    <w:rsid w:val="00273158"/>
  </w:style>
  <w:style w:type="character" w:customStyle="1" w:styleId="Heading180">
    <w:name w:val="Heading #18_"/>
    <w:basedOn w:val="DefaultParagraphFont"/>
    <w:locked/>
    <w:rsid w:val="00273158"/>
  </w:style>
  <w:style w:type="character" w:customStyle="1" w:styleId="Picturecaption20">
    <w:name w:val="Picture caption (2)_"/>
    <w:basedOn w:val="DefaultParagraphFont"/>
    <w:locked/>
    <w:rsid w:val="00273158"/>
  </w:style>
  <w:style w:type="character" w:customStyle="1" w:styleId="Picturecaption0">
    <w:name w:val="Picture caption_"/>
    <w:basedOn w:val="DefaultParagraphFont"/>
    <w:locked/>
    <w:rsid w:val="00273158"/>
  </w:style>
  <w:style w:type="character" w:customStyle="1" w:styleId="Bodytext311">
    <w:name w:val="Body text (31)_"/>
    <w:basedOn w:val="DefaultParagraphFont"/>
    <w:locked/>
    <w:rsid w:val="00273158"/>
  </w:style>
  <w:style w:type="character" w:customStyle="1" w:styleId="Heading220">
    <w:name w:val="Heading #22_"/>
    <w:basedOn w:val="DefaultParagraphFont"/>
    <w:locked/>
    <w:rsid w:val="00273158"/>
  </w:style>
  <w:style w:type="character" w:customStyle="1" w:styleId="Bodytext1310">
    <w:name w:val="Body text (131)_"/>
    <w:basedOn w:val="DefaultParagraphFont"/>
    <w:locked/>
    <w:rsid w:val="00273158"/>
  </w:style>
  <w:style w:type="character" w:customStyle="1" w:styleId="Bodytext1400">
    <w:name w:val="Body text (140)_"/>
    <w:basedOn w:val="DefaultParagraphFont"/>
    <w:locked/>
    <w:rsid w:val="00273158"/>
  </w:style>
  <w:style w:type="character" w:customStyle="1" w:styleId="Bodytext1410">
    <w:name w:val="Body text (141)_"/>
    <w:basedOn w:val="DefaultParagraphFont"/>
    <w:locked/>
    <w:rsid w:val="00273158"/>
  </w:style>
  <w:style w:type="character" w:customStyle="1" w:styleId="Tableofcontents200">
    <w:name w:val="Table of contents (20)_"/>
    <w:basedOn w:val="DefaultParagraphFont"/>
    <w:locked/>
    <w:rsid w:val="00273158"/>
  </w:style>
  <w:style w:type="character" w:customStyle="1" w:styleId="Tableofcontents210">
    <w:name w:val="Table of contents (21)_"/>
    <w:basedOn w:val="DefaultParagraphFont"/>
    <w:locked/>
    <w:rsid w:val="00273158"/>
  </w:style>
  <w:style w:type="character" w:customStyle="1" w:styleId="Tableofcontents220">
    <w:name w:val="Table of contents (22)_"/>
    <w:basedOn w:val="DefaultParagraphFont"/>
    <w:locked/>
    <w:rsid w:val="00273158"/>
  </w:style>
  <w:style w:type="character" w:customStyle="1" w:styleId="Bodytext1420">
    <w:name w:val="Body text (142)_"/>
    <w:basedOn w:val="DefaultParagraphFont"/>
    <w:locked/>
    <w:rsid w:val="00273158"/>
  </w:style>
  <w:style w:type="character" w:customStyle="1" w:styleId="Bodytext1430">
    <w:name w:val="Body text (143)_"/>
    <w:basedOn w:val="DefaultParagraphFont"/>
    <w:locked/>
    <w:rsid w:val="00273158"/>
  </w:style>
  <w:style w:type="character" w:customStyle="1" w:styleId="Bodytext144Exact">
    <w:name w:val="Body text (144) Exact"/>
    <w:basedOn w:val="DefaultParagraphFont"/>
    <w:locked/>
    <w:rsid w:val="00273158"/>
  </w:style>
  <w:style w:type="character" w:customStyle="1" w:styleId="Bodytext145Exact">
    <w:name w:val="Body text (145) Exact"/>
    <w:basedOn w:val="DefaultParagraphFont"/>
    <w:locked/>
    <w:rsid w:val="00273158"/>
  </w:style>
  <w:style w:type="character" w:customStyle="1" w:styleId="Bodytext1460">
    <w:name w:val="Body text (146)_"/>
    <w:basedOn w:val="DefaultParagraphFont"/>
    <w:locked/>
    <w:rsid w:val="00273158"/>
  </w:style>
  <w:style w:type="character" w:customStyle="1" w:styleId="Heading231">
    <w:name w:val="Heading #23_"/>
    <w:basedOn w:val="DefaultParagraphFont"/>
    <w:locked/>
    <w:rsid w:val="00273158"/>
  </w:style>
  <w:style w:type="character" w:customStyle="1" w:styleId="Picturecaption360">
    <w:name w:val="Picture caption (36)_"/>
    <w:basedOn w:val="DefaultParagraphFont"/>
    <w:locked/>
    <w:rsid w:val="00273158"/>
  </w:style>
  <w:style w:type="character" w:customStyle="1" w:styleId="Picturecaption420">
    <w:name w:val="Picture caption (42)_"/>
    <w:basedOn w:val="DefaultParagraphFont"/>
    <w:locked/>
    <w:rsid w:val="00273158"/>
  </w:style>
  <w:style w:type="character" w:customStyle="1" w:styleId="Bodytext1540">
    <w:name w:val="Body text (154)_"/>
    <w:basedOn w:val="DefaultParagraphFont"/>
    <w:locked/>
    <w:rsid w:val="00273158"/>
  </w:style>
  <w:style w:type="character" w:customStyle="1" w:styleId="Bodytext1550">
    <w:name w:val="Body text (155)_"/>
    <w:basedOn w:val="DefaultParagraphFont"/>
    <w:locked/>
    <w:rsid w:val="00273158"/>
  </w:style>
  <w:style w:type="character" w:customStyle="1" w:styleId="Bodytext1560">
    <w:name w:val="Body text (156)_"/>
    <w:basedOn w:val="DefaultParagraphFont"/>
    <w:locked/>
    <w:rsid w:val="00273158"/>
  </w:style>
  <w:style w:type="character" w:customStyle="1" w:styleId="Bodytext600">
    <w:name w:val="Body text (60)_"/>
    <w:basedOn w:val="DefaultParagraphFont"/>
    <w:locked/>
    <w:rsid w:val="00273158"/>
  </w:style>
  <w:style w:type="character" w:customStyle="1" w:styleId="Bodytext1580">
    <w:name w:val="Body text (158)_"/>
    <w:basedOn w:val="DefaultParagraphFont"/>
    <w:locked/>
    <w:rsid w:val="00273158"/>
  </w:style>
  <w:style w:type="character" w:customStyle="1" w:styleId="Bodytext1590">
    <w:name w:val="Body text (159)_"/>
    <w:basedOn w:val="DefaultParagraphFont"/>
    <w:locked/>
    <w:rsid w:val="00273158"/>
  </w:style>
  <w:style w:type="character" w:customStyle="1" w:styleId="Bodytext1600">
    <w:name w:val="Body text (160)_"/>
    <w:basedOn w:val="DefaultParagraphFont"/>
    <w:locked/>
    <w:rsid w:val="00273158"/>
  </w:style>
  <w:style w:type="character" w:customStyle="1" w:styleId="Picturecaption40">
    <w:name w:val="Picture caption (4)_"/>
    <w:basedOn w:val="DefaultParagraphFont"/>
    <w:locked/>
    <w:rsid w:val="00273158"/>
  </w:style>
  <w:style w:type="character" w:customStyle="1" w:styleId="Heading101">
    <w:name w:val="Heading #10_"/>
    <w:basedOn w:val="DefaultParagraphFont"/>
    <w:locked/>
    <w:rsid w:val="00273158"/>
  </w:style>
  <w:style w:type="character" w:customStyle="1" w:styleId="Picturecaption30">
    <w:name w:val="Picture caption (3)_"/>
    <w:basedOn w:val="DefaultParagraphFont"/>
    <w:locked/>
    <w:rsid w:val="00273158"/>
  </w:style>
  <w:style w:type="character" w:customStyle="1" w:styleId="Heading130">
    <w:name w:val="Heading #13_"/>
    <w:basedOn w:val="DefaultParagraphFont"/>
    <w:locked/>
    <w:rsid w:val="00273158"/>
  </w:style>
  <w:style w:type="character" w:customStyle="1" w:styleId="Heading920">
    <w:name w:val="Heading #9 (2)_"/>
    <w:basedOn w:val="DefaultParagraphFont"/>
    <w:locked/>
    <w:rsid w:val="00273158"/>
  </w:style>
  <w:style w:type="character" w:customStyle="1" w:styleId="Heading150">
    <w:name w:val="Heading #15_"/>
    <w:basedOn w:val="DefaultParagraphFont"/>
    <w:locked/>
    <w:rsid w:val="00273158"/>
  </w:style>
  <w:style w:type="character" w:customStyle="1" w:styleId="Bodytext380">
    <w:name w:val="Body text (38)_"/>
    <w:basedOn w:val="DefaultParagraphFont"/>
    <w:locked/>
    <w:rsid w:val="00273158"/>
  </w:style>
  <w:style w:type="character" w:customStyle="1" w:styleId="Heading170">
    <w:name w:val="Heading #17_"/>
    <w:basedOn w:val="DefaultParagraphFont"/>
    <w:locked/>
    <w:rsid w:val="00273158"/>
  </w:style>
  <w:style w:type="character" w:customStyle="1" w:styleId="Bodytext97Exact">
    <w:name w:val="Body text (97) Exact"/>
    <w:basedOn w:val="DefaultParagraphFont"/>
    <w:locked/>
    <w:rsid w:val="00273158"/>
  </w:style>
  <w:style w:type="character" w:customStyle="1" w:styleId="Bodytext420">
    <w:name w:val="Body text (42)_"/>
    <w:basedOn w:val="DefaultParagraphFont"/>
    <w:locked/>
    <w:rsid w:val="00273158"/>
  </w:style>
  <w:style w:type="character" w:customStyle="1" w:styleId="Picturecaption90">
    <w:name w:val="Picture caption (9)_"/>
    <w:basedOn w:val="DefaultParagraphFont"/>
    <w:locked/>
    <w:rsid w:val="00273158"/>
  </w:style>
  <w:style w:type="character" w:customStyle="1" w:styleId="Bodytext96Exact">
    <w:name w:val="Body text (96) Exact"/>
    <w:basedOn w:val="DefaultParagraphFont"/>
    <w:locked/>
    <w:rsid w:val="00273158"/>
  </w:style>
  <w:style w:type="character" w:customStyle="1" w:styleId="Heading1420">
    <w:name w:val="Heading #14 (2)_"/>
    <w:basedOn w:val="DefaultParagraphFont"/>
    <w:locked/>
    <w:rsid w:val="00273158"/>
  </w:style>
  <w:style w:type="character" w:customStyle="1" w:styleId="Picturecaption310">
    <w:name w:val="Picture caption (31)_"/>
    <w:basedOn w:val="DefaultParagraphFont"/>
    <w:locked/>
    <w:rsid w:val="00273158"/>
  </w:style>
  <w:style w:type="character" w:customStyle="1" w:styleId="Picturecaption270">
    <w:name w:val="Picture caption (27)_"/>
    <w:basedOn w:val="DefaultParagraphFont"/>
    <w:locked/>
    <w:rsid w:val="00273158"/>
  </w:style>
  <w:style w:type="character" w:customStyle="1" w:styleId="Bodytext43Exact">
    <w:name w:val="Body text (43) Exact"/>
    <w:basedOn w:val="DefaultParagraphFont"/>
    <w:locked/>
    <w:rsid w:val="00273158"/>
  </w:style>
  <w:style w:type="character" w:customStyle="1" w:styleId="Bodytext1090">
    <w:name w:val="Body text (109)_"/>
    <w:basedOn w:val="DefaultParagraphFont"/>
    <w:locked/>
    <w:rsid w:val="00273158"/>
  </w:style>
  <w:style w:type="character" w:customStyle="1" w:styleId="Bodytext1100">
    <w:name w:val="Body text (110)_"/>
    <w:basedOn w:val="DefaultParagraphFont"/>
    <w:locked/>
    <w:rsid w:val="00273158"/>
  </w:style>
  <w:style w:type="character" w:customStyle="1" w:styleId="Bodytext1110">
    <w:name w:val="Body text (111)_"/>
    <w:basedOn w:val="DefaultParagraphFont"/>
    <w:locked/>
    <w:rsid w:val="00273158"/>
  </w:style>
  <w:style w:type="character" w:customStyle="1" w:styleId="Tablecaption70">
    <w:name w:val="Table caption (7)_"/>
    <w:basedOn w:val="DefaultParagraphFont"/>
    <w:locked/>
    <w:rsid w:val="00273158"/>
  </w:style>
  <w:style w:type="character" w:customStyle="1" w:styleId="Bodytext1120">
    <w:name w:val="Body text (112)_"/>
    <w:basedOn w:val="DefaultParagraphFont"/>
    <w:locked/>
    <w:rsid w:val="00273158"/>
  </w:style>
  <w:style w:type="character" w:customStyle="1" w:styleId="Bodytext1130">
    <w:name w:val="Body text (113)_"/>
    <w:basedOn w:val="DefaultParagraphFont"/>
    <w:locked/>
    <w:rsid w:val="00273158"/>
  </w:style>
  <w:style w:type="character" w:customStyle="1" w:styleId="Tableofcontents100">
    <w:name w:val="Table of contents (10)_"/>
    <w:basedOn w:val="DefaultParagraphFont"/>
    <w:locked/>
    <w:rsid w:val="00273158"/>
  </w:style>
  <w:style w:type="character" w:customStyle="1" w:styleId="Tableofcontents120">
    <w:name w:val="Table of contents (12)_"/>
    <w:basedOn w:val="DefaultParagraphFont"/>
    <w:locked/>
    <w:rsid w:val="00273158"/>
  </w:style>
  <w:style w:type="character" w:customStyle="1" w:styleId="Tableofcontents140">
    <w:name w:val="Table of contents (14)_"/>
    <w:basedOn w:val="DefaultParagraphFont"/>
    <w:locked/>
    <w:rsid w:val="00273158"/>
  </w:style>
  <w:style w:type="character" w:customStyle="1" w:styleId="Heading1620">
    <w:name w:val="Heading #16 (2)_"/>
    <w:basedOn w:val="DefaultParagraphFont"/>
    <w:locked/>
    <w:rsid w:val="00273158"/>
  </w:style>
  <w:style w:type="character" w:customStyle="1" w:styleId="StyleStyle4LatinTimesNewRomanAsianSimSunChar">
    <w:name w:val="Style Style4 + (Latin) Times New Roman (Asian) SimSun Char"/>
    <w:locked/>
    <w:rsid w:val="00273158"/>
  </w:style>
  <w:style w:type="character" w:customStyle="1" w:styleId="StyleUnderlineCharLatinTimesNewRomanAsianSimSunChar">
    <w:name w:val="Style Underline Char + (Latin) Times New Roman (Asian) SimSun Char"/>
    <w:locked/>
    <w:rsid w:val="00273158"/>
  </w:style>
  <w:style w:type="character" w:customStyle="1" w:styleId="StyleUnderlineCharLatinTimesNewRomanAsianSimSunBoldChar">
    <w:name w:val="Style Underline Char + (Latin) Times New Roman (Asian) SimSun Bold Char"/>
    <w:locked/>
    <w:rsid w:val="00273158"/>
  </w:style>
  <w:style w:type="character" w:customStyle="1" w:styleId="StyleStyle1BoldChar">
    <w:name w:val="Style Style1 + Bold Char"/>
    <w:locked/>
    <w:rsid w:val="00273158"/>
  </w:style>
  <w:style w:type="character" w:customStyle="1" w:styleId="StyleBoldandUnderlineChar11ptChar">
    <w:name w:val="Style Bold and Underline Char + 11 pt Char"/>
    <w:locked/>
    <w:rsid w:val="00273158"/>
  </w:style>
  <w:style w:type="character" w:customStyle="1" w:styleId="StyleStyleStyle4LatinTimesNewRomanAsianSimSunBoldChar">
    <w:name w:val="Style Style Style4 + (Latin) Times New Roman (Asian) SimSun Bold + Char"/>
    <w:locked/>
    <w:rsid w:val="00273158"/>
  </w:style>
  <w:style w:type="character" w:customStyle="1" w:styleId="StyleStyle4BoldChar">
    <w:name w:val="Style Style4 + Bold Char"/>
    <w:locked/>
    <w:rsid w:val="00273158"/>
  </w:style>
  <w:style w:type="character" w:customStyle="1" w:styleId="StyleStyle411ptBorderSinglesolidlineAuto05ptLChar">
    <w:name w:val="Style Style4 + 11 pt Border: : (Single solid line Auto  0.5 pt L... Char"/>
    <w:locked/>
    <w:rsid w:val="00273158"/>
  </w:style>
  <w:style w:type="character" w:customStyle="1" w:styleId="StyleStyle49ptBoldBorderSinglesolidlineAuto05Char">
    <w:name w:val="Style Style4 + 9 pt Bold Border: : (Single solid line Auto  0.5... Char"/>
    <w:locked/>
    <w:rsid w:val="00273158"/>
  </w:style>
  <w:style w:type="character" w:customStyle="1" w:styleId="StyleStyle49ptBorderSinglesolidlineAuto05ptLiChar">
    <w:name w:val="Style Style4 + 9 pt Border: : (Single solid line Auto  0.5 pt Li... Char"/>
    <w:locked/>
    <w:rsid w:val="00273158"/>
  </w:style>
  <w:style w:type="character" w:customStyle="1" w:styleId="UnderlineCharCharCharCharCharChar">
    <w:name w:val="Underline Char Char Char Char Char Char"/>
    <w:locked/>
    <w:rsid w:val="00273158"/>
  </w:style>
  <w:style w:type="character" w:customStyle="1" w:styleId="TextsmallChar">
    <w:name w:val="Textsmall Char"/>
    <w:locked/>
    <w:rsid w:val="00273158"/>
  </w:style>
  <w:style w:type="character" w:customStyle="1" w:styleId="BlockHeaderHiddenChar">
    <w:name w:val="Block Header Hidden Char"/>
    <w:basedOn w:val="DefaultParagraphFont"/>
    <w:locked/>
    <w:rsid w:val="00273158"/>
  </w:style>
  <w:style w:type="character" w:customStyle="1" w:styleId="F7-SmallFont">
    <w:name w:val="F7 - Small Font"/>
    <w:rsid w:val="00273158"/>
  </w:style>
  <w:style w:type="character" w:customStyle="1" w:styleId="StyleLatinGaramond9ptUnderline">
    <w:name w:val="Style (Latin) Garamond 9 pt Underline"/>
    <w:rsid w:val="00273158"/>
  </w:style>
  <w:style w:type="character" w:customStyle="1" w:styleId="tkrname">
    <w:name w:val="tkrname"/>
    <w:basedOn w:val="DefaultParagraphFont"/>
    <w:rsid w:val="00273158"/>
  </w:style>
  <w:style w:type="character" w:customStyle="1" w:styleId="tkrchange">
    <w:name w:val="tkrchange"/>
    <w:basedOn w:val="DefaultParagraphFont"/>
    <w:rsid w:val="00273158"/>
  </w:style>
  <w:style w:type="character" w:customStyle="1" w:styleId="l9">
    <w:name w:val="l9"/>
    <w:basedOn w:val="DefaultParagraphFont"/>
    <w:rsid w:val="00273158"/>
  </w:style>
  <w:style w:type="character" w:customStyle="1" w:styleId="l8">
    <w:name w:val="l8"/>
    <w:basedOn w:val="DefaultParagraphFont"/>
    <w:rsid w:val="00273158"/>
  </w:style>
  <w:style w:type="character" w:customStyle="1" w:styleId="l6">
    <w:name w:val="l6"/>
    <w:basedOn w:val="DefaultParagraphFont"/>
    <w:rsid w:val="00273158"/>
  </w:style>
  <w:style w:type="character" w:customStyle="1" w:styleId="l7">
    <w:name w:val="l7"/>
    <w:basedOn w:val="DefaultParagraphFont"/>
    <w:rsid w:val="00273158"/>
  </w:style>
  <w:style w:type="character" w:customStyle="1" w:styleId="ellipsistext">
    <w:name w:val="ellipsis_text"/>
    <w:basedOn w:val="DefaultParagraphFont"/>
    <w:rsid w:val="00273158"/>
  </w:style>
  <w:style w:type="character" w:customStyle="1" w:styleId="referencediv">
    <w:name w:val="referencediv"/>
    <w:basedOn w:val="DefaultParagraphFont"/>
    <w:rsid w:val="00273158"/>
  </w:style>
  <w:style w:type="character" w:customStyle="1" w:styleId="A3">
    <w:name w:val="A3"/>
    <w:rsid w:val="00273158"/>
  </w:style>
  <w:style w:type="character" w:customStyle="1" w:styleId="cite0">
    <w:name w:val="cite0"/>
    <w:rsid w:val="00273158"/>
  </w:style>
  <w:style w:type="character" w:customStyle="1" w:styleId="hilite1">
    <w:name w:val="hilite1"/>
    <w:rsid w:val="00273158"/>
  </w:style>
  <w:style w:type="character" w:customStyle="1" w:styleId="Style8pt1">
    <w:name w:val="Style 8 pt1"/>
    <w:basedOn w:val="DefaultParagraphFont"/>
    <w:rsid w:val="00273158"/>
  </w:style>
  <w:style w:type="character" w:customStyle="1" w:styleId="qlabel">
    <w:name w:val="q_label"/>
    <w:rsid w:val="00273158"/>
  </w:style>
  <w:style w:type="character" w:customStyle="1" w:styleId="alabel">
    <w:name w:val="a_label"/>
    <w:rsid w:val="00273158"/>
  </w:style>
  <w:style w:type="character" w:customStyle="1" w:styleId="StyleStyle4CharTimesNewRoman11pt">
    <w:name w:val="Style Style4 Char + Times New Roman 11 pt"/>
    <w:rsid w:val="00273158"/>
  </w:style>
  <w:style w:type="character" w:customStyle="1" w:styleId="Aunderline">
    <w:name w:val="Aunderline"/>
    <w:qFormat/>
    <w:rsid w:val="00273158"/>
  </w:style>
  <w:style w:type="character" w:customStyle="1" w:styleId="desc">
    <w:name w:val="desc"/>
    <w:basedOn w:val="DefaultParagraphFont"/>
    <w:rsid w:val="00273158"/>
  </w:style>
  <w:style w:type="character" w:customStyle="1" w:styleId="titleauthoretc">
    <w:name w:val="titleauthoretc"/>
    <w:rsid w:val="00273158"/>
  </w:style>
  <w:style w:type="character" w:customStyle="1" w:styleId="in-top">
    <w:name w:val="in-top"/>
    <w:rsid w:val="00273158"/>
  </w:style>
  <w:style w:type="character" w:customStyle="1" w:styleId="nukeled">
    <w:name w:val="nukeled"/>
    <w:rsid w:val="00273158"/>
  </w:style>
  <w:style w:type="character" w:customStyle="1" w:styleId="contextlyrelated">
    <w:name w:val="contextly_related"/>
    <w:rsid w:val="00273158"/>
  </w:style>
  <w:style w:type="character" w:customStyle="1" w:styleId="in-right">
    <w:name w:val="in-right"/>
    <w:rsid w:val="00273158"/>
  </w:style>
  <w:style w:type="character" w:customStyle="1" w:styleId="adtext">
    <w:name w:val="ad_text"/>
    <w:rsid w:val="00273158"/>
  </w:style>
  <w:style w:type="character" w:customStyle="1" w:styleId="linkrow">
    <w:name w:val="link_row"/>
    <w:rsid w:val="00273158"/>
  </w:style>
  <w:style w:type="character" w:customStyle="1" w:styleId="revision-date">
    <w:name w:val="revision-date"/>
    <w:rsid w:val="00273158"/>
  </w:style>
  <w:style w:type="character" w:customStyle="1" w:styleId="facebook-share">
    <w:name w:val="facebook-share"/>
    <w:rsid w:val="00273158"/>
  </w:style>
  <w:style w:type="character" w:customStyle="1" w:styleId="facebook-share-label">
    <w:name w:val="facebook-share-label"/>
    <w:rsid w:val="00273158"/>
  </w:style>
  <w:style w:type="character" w:customStyle="1" w:styleId="cap">
    <w:name w:val="cap"/>
    <w:rsid w:val="00273158"/>
  </w:style>
  <w:style w:type="character" w:customStyle="1" w:styleId="share">
    <w:name w:val="share"/>
    <w:rsid w:val="00273158"/>
  </w:style>
  <w:style w:type="character" w:customStyle="1" w:styleId="ata11y">
    <w:name w:val="at_a11y"/>
    <w:rsid w:val="00273158"/>
  </w:style>
  <w:style w:type="character" w:customStyle="1" w:styleId="tpk">
    <w:name w:val="tpk"/>
    <w:rsid w:val="00273158"/>
  </w:style>
  <w:style w:type="character" w:customStyle="1" w:styleId="A24">
    <w:name w:val="A24"/>
    <w:uiPriority w:val="99"/>
    <w:rsid w:val="00273158"/>
  </w:style>
  <w:style w:type="character" w:customStyle="1" w:styleId="A25">
    <w:name w:val="A25"/>
    <w:uiPriority w:val="99"/>
    <w:rsid w:val="00273158"/>
  </w:style>
  <w:style w:type="character" w:customStyle="1" w:styleId="Headerorfooter">
    <w:name w:val="Header or footer_"/>
    <w:basedOn w:val="DefaultParagraphFont"/>
    <w:rsid w:val="00273158"/>
  </w:style>
  <w:style w:type="character" w:customStyle="1" w:styleId="Bodytext22">
    <w:name w:val="Body text (2)_"/>
    <w:basedOn w:val="DefaultParagraphFont"/>
    <w:rsid w:val="00273158"/>
  </w:style>
  <w:style w:type="character" w:customStyle="1" w:styleId="Headerorfooter0">
    <w:name w:val="Header or footer"/>
    <w:basedOn w:val="Bodytext10"/>
    <w:rsid w:val="00273158"/>
    <w:rPr>
      <w:shd w:val="clear" w:color="auto" w:fill="FFFFFF"/>
    </w:rPr>
  </w:style>
  <w:style w:type="character" w:customStyle="1" w:styleId="Bodytext30">
    <w:name w:val="Body text (3)_"/>
    <w:basedOn w:val="DefaultParagraphFont"/>
    <w:rsid w:val="00273158"/>
  </w:style>
  <w:style w:type="character" w:customStyle="1" w:styleId="Bodytext31Exact">
    <w:name w:val="Body text (31) Exact"/>
    <w:basedOn w:val="DefaultParagraphFont"/>
    <w:rsid w:val="00273158"/>
  </w:style>
  <w:style w:type="character" w:customStyle="1" w:styleId="Bodytext46">
    <w:name w:val="Body text (46)_"/>
    <w:basedOn w:val="DefaultParagraphFont"/>
    <w:rsid w:val="00273158"/>
  </w:style>
  <w:style w:type="character" w:customStyle="1" w:styleId="Bodytext51">
    <w:name w:val="Body text (51)_"/>
    <w:basedOn w:val="DefaultParagraphFont"/>
    <w:rsid w:val="00273158"/>
  </w:style>
  <w:style w:type="character" w:customStyle="1" w:styleId="Bodytext34">
    <w:name w:val="Body text (34)_"/>
    <w:basedOn w:val="DefaultParagraphFont"/>
    <w:rsid w:val="00273158"/>
  </w:style>
  <w:style w:type="character" w:customStyle="1" w:styleId="Bodytext3Spacing0ptExact">
    <w:name w:val="Body text (3) + Spacing 0 pt Exact"/>
    <w:rsid w:val="00273158"/>
  </w:style>
  <w:style w:type="character" w:customStyle="1" w:styleId="Bodytext82">
    <w:name w:val="Body text (82)_"/>
    <w:basedOn w:val="DefaultParagraphFont"/>
    <w:rsid w:val="00273158"/>
  </w:style>
  <w:style w:type="character" w:customStyle="1" w:styleId="PicturecaptionSpacing0ptExact">
    <w:name w:val="Picture caption + Spacing 0 pt Exact"/>
    <w:basedOn w:val="DefaultParagraphFont"/>
    <w:rsid w:val="00273158"/>
  </w:style>
  <w:style w:type="character" w:customStyle="1" w:styleId="Tableofcontents13">
    <w:name w:val="Table of contents (13)_"/>
    <w:basedOn w:val="DefaultParagraphFont"/>
    <w:rsid w:val="00273158"/>
  </w:style>
  <w:style w:type="character" w:customStyle="1" w:styleId="Bodytext114">
    <w:name w:val="Body text (114)_"/>
    <w:basedOn w:val="DefaultParagraphFont"/>
    <w:rsid w:val="00273158"/>
  </w:style>
  <w:style w:type="character" w:customStyle="1" w:styleId="Bodytext115">
    <w:name w:val="Body text (115)_"/>
    <w:basedOn w:val="DefaultParagraphFont"/>
    <w:rsid w:val="00273158"/>
  </w:style>
  <w:style w:type="character" w:customStyle="1" w:styleId="BodyText40">
    <w:name w:val="Body Text4"/>
    <w:basedOn w:val="DefaultParagraphFont"/>
    <w:rsid w:val="00273158"/>
  </w:style>
  <w:style w:type="character" w:customStyle="1" w:styleId="Bodytext820">
    <w:name w:val="Body text (82)"/>
    <w:rsid w:val="00273158"/>
  </w:style>
  <w:style w:type="character" w:customStyle="1" w:styleId="Bodytext100">
    <w:name w:val="Body text (10)"/>
    <w:basedOn w:val="PicturecaptionSpacing0ptExact"/>
    <w:rsid w:val="00273158"/>
  </w:style>
  <w:style w:type="character" w:customStyle="1" w:styleId="Bodytext82Spacing0ptExact">
    <w:name w:val="Body text (82) + Spacing 0 pt Exact"/>
    <w:basedOn w:val="Bodytext820"/>
    <w:rsid w:val="00273158"/>
  </w:style>
  <w:style w:type="character" w:customStyle="1" w:styleId="Bodytext131Exact">
    <w:name w:val="Body text (131) Exact"/>
    <w:basedOn w:val="DefaultParagraphFont"/>
    <w:rsid w:val="00273158"/>
  </w:style>
  <w:style w:type="character" w:customStyle="1" w:styleId="Picturecaption2Spacing0ptExact">
    <w:name w:val="Picture caption (2) + Spacing 0 pt Exact"/>
    <w:basedOn w:val="DefaultParagraphFont"/>
    <w:rsid w:val="00273158"/>
  </w:style>
  <w:style w:type="character" w:customStyle="1" w:styleId="Bodytext114Exact">
    <w:name w:val="Body text (114) Exact"/>
    <w:basedOn w:val="Bodytext131Exact"/>
    <w:rsid w:val="00273158"/>
  </w:style>
  <w:style w:type="character" w:customStyle="1" w:styleId="Bodytext340">
    <w:name w:val="Body text (34)"/>
    <w:basedOn w:val="BodyText40"/>
    <w:rsid w:val="00273158"/>
  </w:style>
  <w:style w:type="character" w:customStyle="1" w:styleId="Bodytext1409pt">
    <w:name w:val="Body text (140) + 9 pt"/>
    <w:aliases w:val="Not Italic,Table of contents (12) + FrankRuehl,11 pt"/>
    <w:basedOn w:val="DefaultParagraphFont"/>
    <w:rsid w:val="00273158"/>
  </w:style>
  <w:style w:type="character" w:customStyle="1" w:styleId="Bodytext510">
    <w:name w:val="Body text (51)"/>
    <w:basedOn w:val="Bodytext115"/>
    <w:rsid w:val="00273158"/>
  </w:style>
  <w:style w:type="character" w:customStyle="1" w:styleId="Bodytext1140">
    <w:name w:val="Body text (114)"/>
    <w:basedOn w:val="Bodytext131Exact"/>
    <w:rsid w:val="00273158"/>
  </w:style>
  <w:style w:type="character" w:customStyle="1" w:styleId="Tableofcontents130">
    <w:name w:val="Table of contents (13)"/>
    <w:basedOn w:val="Bodytext82Spacing0ptExact"/>
    <w:rsid w:val="00273158"/>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273158"/>
  </w:style>
  <w:style w:type="character" w:customStyle="1" w:styleId="Bodytext460">
    <w:name w:val="Body text (46)"/>
    <w:basedOn w:val="Bodytext114"/>
    <w:rsid w:val="00273158"/>
  </w:style>
  <w:style w:type="character" w:customStyle="1" w:styleId="Bodytext46NotBold">
    <w:name w:val="Body text (46) + Not Bold"/>
    <w:basedOn w:val="Bodytext114"/>
    <w:rsid w:val="00273158"/>
  </w:style>
  <w:style w:type="character" w:customStyle="1" w:styleId="Bodytext46SegoeUI">
    <w:name w:val="Body text (46) + Segoe UI"/>
    <w:basedOn w:val="Bodytext114"/>
    <w:rsid w:val="00273158"/>
  </w:style>
  <w:style w:type="character" w:customStyle="1" w:styleId="Bodytext115Spacing0ptExact">
    <w:name w:val="Body text (115) + Spacing 0 pt Exact"/>
    <w:basedOn w:val="Picturecaption2Spacing0ptExact"/>
    <w:rsid w:val="00273158"/>
  </w:style>
  <w:style w:type="character" w:customStyle="1" w:styleId="Picturecaption42SmallCaps">
    <w:name w:val="Picture caption (42) + Small Caps"/>
    <w:basedOn w:val="DefaultParagraphFont"/>
    <w:rsid w:val="00273158"/>
  </w:style>
  <w:style w:type="character" w:customStyle="1" w:styleId="Bodytext155Exact">
    <w:name w:val="Body text (155) Exact"/>
    <w:basedOn w:val="DefaultParagraphFont"/>
    <w:rsid w:val="00273158"/>
  </w:style>
  <w:style w:type="character" w:customStyle="1" w:styleId="Bodytext157">
    <w:name w:val="Body text (157)_"/>
    <w:basedOn w:val="DefaultParagraphFont"/>
    <w:rsid w:val="00273158"/>
  </w:style>
  <w:style w:type="character" w:customStyle="1" w:styleId="Heading2213pt">
    <w:name w:val="Heading #22 + 13 pt"/>
    <w:basedOn w:val="DefaultParagraphFont"/>
    <w:rsid w:val="00273158"/>
  </w:style>
  <w:style w:type="character" w:customStyle="1" w:styleId="Heading22125pt">
    <w:name w:val="Heading #22 + 12.5 pt"/>
    <w:basedOn w:val="DefaultParagraphFont"/>
    <w:rsid w:val="00273158"/>
  </w:style>
  <w:style w:type="character" w:customStyle="1" w:styleId="Bodytext300">
    <w:name w:val="Body text (30)_"/>
    <w:basedOn w:val="DefaultParagraphFont"/>
    <w:rsid w:val="00273158"/>
  </w:style>
  <w:style w:type="character" w:customStyle="1" w:styleId="Bodytext39">
    <w:name w:val="Body text (39)_"/>
    <w:basedOn w:val="DefaultParagraphFont"/>
    <w:rsid w:val="00273158"/>
  </w:style>
  <w:style w:type="character" w:customStyle="1" w:styleId="Bodytext159Exact">
    <w:name w:val="Body text (159) Exact"/>
    <w:basedOn w:val="DefaultParagraphFont"/>
    <w:rsid w:val="00273158"/>
  </w:style>
  <w:style w:type="character" w:customStyle="1" w:styleId="Bodytext60Spacing0pt">
    <w:name w:val="Body text (60) + Spacing 0 pt"/>
    <w:basedOn w:val="DefaultParagraphFont"/>
    <w:rsid w:val="00273158"/>
  </w:style>
  <w:style w:type="character" w:customStyle="1" w:styleId="Bodytext3Spacing-1pt">
    <w:name w:val="Body text (3) + Spacing -1 pt"/>
    <w:basedOn w:val="Bodytext3Spacing0ptExact"/>
    <w:rsid w:val="00273158"/>
  </w:style>
  <w:style w:type="character" w:customStyle="1" w:styleId="Bodytext3TimesNewRoman">
    <w:name w:val="Body text (3) + Times New Roman"/>
    <w:aliases w:val="11.5 pt"/>
    <w:basedOn w:val="Bodytext3Spacing0ptExact"/>
    <w:rsid w:val="00273158"/>
  </w:style>
  <w:style w:type="character" w:customStyle="1" w:styleId="BodytextExact">
    <w:name w:val="Body text Exact"/>
    <w:basedOn w:val="DefaultParagraphFont"/>
    <w:rsid w:val="00273158"/>
  </w:style>
  <w:style w:type="character" w:customStyle="1" w:styleId="Heading13Italic">
    <w:name w:val="Heading #13 + Italic"/>
    <w:basedOn w:val="DefaultParagraphFont"/>
    <w:rsid w:val="00273158"/>
  </w:style>
  <w:style w:type="character" w:customStyle="1" w:styleId="Heading92Spacing2pt">
    <w:name w:val="Heading #9 (2) + Spacing 2 pt"/>
    <w:basedOn w:val="DefaultParagraphFont"/>
    <w:rsid w:val="00273158"/>
  </w:style>
  <w:style w:type="character" w:customStyle="1" w:styleId="Bodytext38Spacing0pt">
    <w:name w:val="Body text (38) + Spacing 0 pt"/>
    <w:basedOn w:val="DefaultParagraphFont"/>
    <w:rsid w:val="00273158"/>
  </w:style>
  <w:style w:type="character" w:customStyle="1" w:styleId="Bodytext42Spacing-1pt">
    <w:name w:val="Body text (42) + Spacing -1 pt"/>
    <w:basedOn w:val="DefaultParagraphFont"/>
    <w:rsid w:val="00273158"/>
  </w:style>
  <w:style w:type="character" w:customStyle="1" w:styleId="Bodytext35">
    <w:name w:val="Body text (35)_"/>
    <w:basedOn w:val="DefaultParagraphFont"/>
    <w:rsid w:val="00273158"/>
  </w:style>
  <w:style w:type="character" w:customStyle="1" w:styleId="Picturecaption19">
    <w:name w:val="Picture caption (19)_"/>
    <w:basedOn w:val="DefaultParagraphFont"/>
    <w:rsid w:val="00273158"/>
  </w:style>
  <w:style w:type="character" w:customStyle="1" w:styleId="Picturecaption9Exact">
    <w:name w:val="Picture caption (9) Exact"/>
    <w:basedOn w:val="DefaultParagraphFont"/>
    <w:rsid w:val="00273158"/>
  </w:style>
  <w:style w:type="character" w:customStyle="1" w:styleId="Bodytext87">
    <w:name w:val="Body text (87)_"/>
    <w:basedOn w:val="DefaultParagraphFont"/>
    <w:rsid w:val="00273158"/>
  </w:style>
  <w:style w:type="character" w:customStyle="1" w:styleId="Bodytext6">
    <w:name w:val="Body text (6)_"/>
    <w:basedOn w:val="DefaultParagraphFont"/>
    <w:rsid w:val="00273158"/>
  </w:style>
  <w:style w:type="character" w:customStyle="1" w:styleId="Heading142SmallCaps">
    <w:name w:val="Heading #14 (2) + Small Caps"/>
    <w:basedOn w:val="DefaultParagraphFont"/>
    <w:rsid w:val="00273158"/>
  </w:style>
  <w:style w:type="character" w:customStyle="1" w:styleId="Picturecaption27Spacing0pt">
    <w:name w:val="Picture caption (27) + Spacing 0 pt"/>
    <w:basedOn w:val="DefaultParagraphFont"/>
    <w:rsid w:val="00273158"/>
  </w:style>
  <w:style w:type="character" w:customStyle="1" w:styleId="Bodytext43Spacing0ptExact">
    <w:name w:val="Body text (43) + Spacing 0 pt Exact"/>
    <w:basedOn w:val="DefaultParagraphFont"/>
    <w:rsid w:val="00273158"/>
  </w:style>
  <w:style w:type="character" w:customStyle="1" w:styleId="Bodytext870">
    <w:name w:val="Body text (87)"/>
    <w:basedOn w:val="DefaultParagraphFont"/>
    <w:rsid w:val="00273158"/>
  </w:style>
  <w:style w:type="character" w:customStyle="1" w:styleId="BodytextSegoeUI">
    <w:name w:val="Body text + Segoe UI"/>
    <w:aliases w:val="21.5 pt"/>
    <w:basedOn w:val="DefaultParagraphFont"/>
    <w:rsid w:val="00273158"/>
  </w:style>
  <w:style w:type="character" w:customStyle="1" w:styleId="Bodytext68">
    <w:name w:val="Body text (68)_"/>
    <w:basedOn w:val="DefaultParagraphFont"/>
    <w:rsid w:val="00273158"/>
  </w:style>
  <w:style w:type="character" w:customStyle="1" w:styleId="Bodytext112SmallCaps">
    <w:name w:val="Body text (112) + Small Caps"/>
    <w:basedOn w:val="DefaultParagraphFont"/>
    <w:rsid w:val="00273158"/>
  </w:style>
  <w:style w:type="character" w:customStyle="1" w:styleId="Tableofcontents11">
    <w:name w:val="Table of contents (11)_"/>
    <w:basedOn w:val="DefaultParagraphFont"/>
    <w:rsid w:val="00273158"/>
  </w:style>
  <w:style w:type="character" w:customStyle="1" w:styleId="Tableofcontents15">
    <w:name w:val="Table of contents (15)_"/>
    <w:basedOn w:val="DefaultParagraphFont"/>
    <w:rsid w:val="00273158"/>
  </w:style>
  <w:style w:type="character" w:customStyle="1" w:styleId="Heading162SmallCaps">
    <w:name w:val="Heading #16 (2) + Small Caps"/>
    <w:basedOn w:val="DefaultParagraphFont"/>
    <w:rsid w:val="00273158"/>
  </w:style>
  <w:style w:type="character" w:customStyle="1" w:styleId="ft6">
    <w:name w:val="ft6"/>
    <w:basedOn w:val="DefaultParagraphFont"/>
    <w:rsid w:val="00273158"/>
  </w:style>
  <w:style w:type="character" w:customStyle="1" w:styleId="amp">
    <w:name w:val="amp"/>
    <w:basedOn w:val="DefaultParagraphFont"/>
    <w:rsid w:val="00273158"/>
  </w:style>
  <w:style w:type="character" w:customStyle="1" w:styleId="article-quote-right">
    <w:name w:val="article-quote-right"/>
    <w:basedOn w:val="DefaultParagraphFont"/>
    <w:rsid w:val="00273158"/>
  </w:style>
  <w:style w:type="character" w:customStyle="1" w:styleId="StyleBox12ptBold">
    <w:name w:val="Style Box + 12 pt Bold"/>
    <w:basedOn w:val="DefaultParagraphFont"/>
    <w:rsid w:val="00273158"/>
  </w:style>
  <w:style w:type="character" w:customStyle="1" w:styleId="StyleBox12pt">
    <w:name w:val="Style Box + 12 pt"/>
    <w:basedOn w:val="DefaultParagraphFont"/>
    <w:rsid w:val="00273158"/>
  </w:style>
  <w:style w:type="character" w:customStyle="1" w:styleId="BoldandUnderlineCharCharCharChar">
    <w:name w:val="Bold and Underline Char Char Char Char"/>
    <w:rsid w:val="00273158"/>
  </w:style>
  <w:style w:type="character" w:customStyle="1" w:styleId="BoldandUnderlineCharChar">
    <w:name w:val="Bold and Underline Char Char"/>
    <w:rsid w:val="00273158"/>
  </w:style>
  <w:style w:type="character" w:customStyle="1" w:styleId="commentstext">
    <w:name w:val="commentstext"/>
    <w:rsid w:val="00273158"/>
  </w:style>
  <w:style w:type="character" w:customStyle="1" w:styleId="dd">
    <w:name w:val="dd"/>
    <w:rsid w:val="00273158"/>
  </w:style>
  <w:style w:type="character" w:customStyle="1" w:styleId="underLight">
    <w:name w:val="underLight"/>
    <w:uiPriority w:val="1"/>
    <w:qFormat/>
    <w:rsid w:val="00273158"/>
  </w:style>
  <w:style w:type="character" w:customStyle="1" w:styleId="author-rss">
    <w:name w:val="author-rss"/>
    <w:rsid w:val="00273158"/>
  </w:style>
  <w:style w:type="character" w:customStyle="1" w:styleId="at">
    <w:name w:val="at"/>
    <w:basedOn w:val="DefaultParagraphFont"/>
    <w:rsid w:val="00273158"/>
  </w:style>
  <w:style w:type="character" w:customStyle="1" w:styleId="source">
    <w:name w:val="source"/>
    <w:rsid w:val="00273158"/>
  </w:style>
  <w:style w:type="character" w:customStyle="1" w:styleId="bioline">
    <w:name w:val="bioline"/>
    <w:rsid w:val="00273158"/>
  </w:style>
  <w:style w:type="character" w:customStyle="1" w:styleId="wikicreatelink">
    <w:name w:val="wikicreatelink"/>
    <w:basedOn w:val="DefaultParagraphFont"/>
    <w:rsid w:val="00273158"/>
  </w:style>
  <w:style w:type="character" w:customStyle="1" w:styleId="facebook-share-count">
    <w:name w:val="facebook-share-count"/>
    <w:basedOn w:val="DefaultParagraphFont"/>
    <w:rsid w:val="00273158"/>
  </w:style>
  <w:style w:type="character" w:customStyle="1" w:styleId="tickerwrap">
    <w:name w:val="ticker_wrap"/>
    <w:basedOn w:val="DefaultParagraphFont"/>
    <w:rsid w:val="00273158"/>
  </w:style>
  <w:style w:type="character" w:customStyle="1" w:styleId="smallcaps0">
    <w:name w:val="small_caps"/>
    <w:basedOn w:val="DefaultParagraphFont"/>
    <w:rsid w:val="00273158"/>
  </w:style>
  <w:style w:type="character" w:customStyle="1" w:styleId="bodycopy">
    <w:name w:val="bodycopy"/>
    <w:basedOn w:val="DefaultParagraphFont"/>
    <w:rsid w:val="00273158"/>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273158"/>
  </w:style>
  <w:style w:type="character" w:customStyle="1" w:styleId="StyleGaramondText1">
    <w:name w:val="Style Garamond Text 1"/>
    <w:basedOn w:val="DefaultParagraphFont"/>
    <w:rsid w:val="00273158"/>
  </w:style>
  <w:style w:type="character" w:customStyle="1" w:styleId="StyleGaramondText1Underline">
    <w:name w:val="Style Garamond Text 1 Underline"/>
    <w:basedOn w:val="DefaultParagraphFont"/>
    <w:rsid w:val="00273158"/>
  </w:style>
  <w:style w:type="character" w:customStyle="1" w:styleId="StyleBoldUnderlineBorderSinglesolidlineAuto05pt">
    <w:name w:val="Style Bold Underline Border: : (Single solid line Auto  0.5 pt ..."/>
    <w:basedOn w:val="DefaultParagraphFont"/>
    <w:rsid w:val="00273158"/>
  </w:style>
  <w:style w:type="character" w:customStyle="1" w:styleId="StyleStyleBoldUnderlineUnderlineIntenseEmphasisIntenseEmpha">
    <w:name w:val="Style Style Bold UnderlineUnderlineIntense EmphasisIntense Empha..."/>
    <w:basedOn w:val="DefaultParagraphFont"/>
    <w:rsid w:val="00273158"/>
  </w:style>
  <w:style w:type="character" w:customStyle="1" w:styleId="Style7ptBold">
    <w:name w:val="Style 7 pt Bold"/>
    <w:basedOn w:val="DefaultParagraphFont"/>
    <w:rsid w:val="00273158"/>
  </w:style>
  <w:style w:type="character" w:customStyle="1" w:styleId="cardunderlineChar">
    <w:name w:val="card underline Char"/>
    <w:locked/>
    <w:rsid w:val="00273158"/>
  </w:style>
  <w:style w:type="character" w:customStyle="1" w:styleId="StyleHeading4UnderlinedsmalltextGaramondChar">
    <w:name w:val="Style Heading 4Underlinedsmall text + Garamond Char"/>
    <w:locked/>
    <w:rsid w:val="00273158"/>
  </w:style>
  <w:style w:type="character" w:customStyle="1" w:styleId="Style2Char0">
    <w:name w:val="Style 2 Char"/>
    <w:locked/>
    <w:rsid w:val="00273158"/>
  </w:style>
  <w:style w:type="character" w:customStyle="1" w:styleId="GAUnderlineChar">
    <w:name w:val="GA Underline Char"/>
    <w:locked/>
    <w:rsid w:val="00273158"/>
  </w:style>
  <w:style w:type="character" w:customStyle="1" w:styleId="textsmallChar0">
    <w:name w:val="textsmall Char"/>
    <w:locked/>
    <w:rsid w:val="00273158"/>
  </w:style>
  <w:style w:type="character" w:customStyle="1" w:styleId="cardtextChar3">
    <w:name w:val="cardtext Char"/>
    <w:locked/>
    <w:rsid w:val="00273158"/>
  </w:style>
  <w:style w:type="character" w:customStyle="1" w:styleId="StyleHeading2TagHEADING2TagCite11ptChar">
    <w:name w:val="Style Heading 2TagHEADING 2Tag&amp;Cite + 11 pt Char"/>
    <w:locked/>
    <w:rsid w:val="00273158"/>
  </w:style>
  <w:style w:type="character" w:customStyle="1" w:styleId="CiteCorrectedChar">
    <w:name w:val="Cite Corrected Char"/>
    <w:locked/>
    <w:rsid w:val="00273158"/>
  </w:style>
  <w:style w:type="character" w:customStyle="1" w:styleId="ReallySamllTextChar">
    <w:name w:val="ReallySamllText Char"/>
    <w:locked/>
    <w:rsid w:val="00273158"/>
  </w:style>
  <w:style w:type="character" w:customStyle="1" w:styleId="NormalUnderlineChar1">
    <w:name w:val="Normal Underline Char1"/>
    <w:locked/>
    <w:rsid w:val="00273158"/>
  </w:style>
  <w:style w:type="character" w:customStyle="1" w:styleId="ImportantTextChar">
    <w:name w:val="Important Text Char"/>
    <w:locked/>
    <w:rsid w:val="00273158"/>
  </w:style>
  <w:style w:type="character" w:customStyle="1" w:styleId="StyleBodyText11ptBlackUnderlineChar">
    <w:name w:val="Style Body Text + 11 pt Black Underline Char"/>
    <w:locked/>
    <w:rsid w:val="00273158"/>
  </w:style>
  <w:style w:type="character" w:customStyle="1" w:styleId="StyleBodyText11ptBoldBlackChar">
    <w:name w:val="Style Body Text + 11 pt Bold Black Char"/>
    <w:locked/>
    <w:rsid w:val="00273158"/>
  </w:style>
  <w:style w:type="character" w:customStyle="1" w:styleId="StyletinyBoldChar">
    <w:name w:val="Style tiny + Bold Char"/>
    <w:locked/>
    <w:rsid w:val="00273158"/>
  </w:style>
  <w:style w:type="character" w:customStyle="1" w:styleId="Heading5SizeDownChar">
    <w:name w:val="Heading 5 Size Down Char"/>
    <w:locked/>
    <w:rsid w:val="00273158"/>
  </w:style>
  <w:style w:type="character" w:customStyle="1" w:styleId="Normal2BoldChar">
    <w:name w:val="Normal2 + Bold Char"/>
    <w:locked/>
    <w:rsid w:val="00273158"/>
  </w:style>
  <w:style w:type="character" w:customStyle="1" w:styleId="ListContentsChar">
    <w:name w:val="List Contents Char"/>
    <w:locked/>
    <w:rsid w:val="00273158"/>
  </w:style>
  <w:style w:type="character" w:customStyle="1" w:styleId="StyleListContents11ptCustomColorRGB353132UnderlineChar">
    <w:name w:val="Style List Contents + 11 pt Custom Color(RGB(353132)) Underline Char"/>
    <w:locked/>
    <w:rsid w:val="00273158"/>
  </w:style>
  <w:style w:type="character" w:customStyle="1" w:styleId="StyleCards12ptThickunderlineChar2">
    <w:name w:val="Style Cards + 12 pt Thick underline Char2"/>
    <w:locked/>
    <w:rsid w:val="00273158"/>
  </w:style>
  <w:style w:type="character" w:customStyle="1" w:styleId="UnimportantCharChar">
    <w:name w:val="Unimportant Char Char"/>
    <w:locked/>
    <w:rsid w:val="00273158"/>
  </w:style>
  <w:style w:type="character" w:customStyle="1" w:styleId="UnunderlinedChar">
    <w:name w:val="Ununderlined Char"/>
    <w:locked/>
    <w:rsid w:val="00273158"/>
  </w:style>
  <w:style w:type="character" w:customStyle="1" w:styleId="textunderlineChar0">
    <w:name w:val="text underline Char"/>
    <w:locked/>
    <w:rsid w:val="00273158"/>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273158"/>
  </w:style>
  <w:style w:type="character" w:customStyle="1" w:styleId="Cardnon-underlinedChar">
    <w:name w:val="Card non-underlined Char"/>
    <w:locked/>
    <w:rsid w:val="00273158"/>
  </w:style>
  <w:style w:type="character" w:customStyle="1" w:styleId="Card-UnderlineChar">
    <w:name w:val="Card-Underline Char"/>
    <w:locked/>
    <w:rsid w:val="00273158"/>
  </w:style>
  <w:style w:type="character" w:customStyle="1" w:styleId="CircleChar">
    <w:name w:val="Circle Char"/>
    <w:locked/>
    <w:rsid w:val="00273158"/>
  </w:style>
  <w:style w:type="character" w:customStyle="1" w:styleId="citeunreadChar">
    <w:name w:val="cite unread Char"/>
    <w:locked/>
    <w:rsid w:val="00273158"/>
  </w:style>
  <w:style w:type="character" w:customStyle="1" w:styleId="readCharChar">
    <w:name w:val="read Char Char"/>
    <w:locked/>
    <w:rsid w:val="00273158"/>
  </w:style>
  <w:style w:type="character" w:customStyle="1" w:styleId="StyleStyle16ptChar">
    <w:name w:val="Style Style1 + 6 pt Char"/>
    <w:locked/>
    <w:rsid w:val="00273158"/>
  </w:style>
  <w:style w:type="character" w:customStyle="1" w:styleId="tagChar2">
    <w:name w:val="tag Char2"/>
    <w:qFormat/>
    <w:rsid w:val="00273158"/>
  </w:style>
  <w:style w:type="character" w:customStyle="1" w:styleId="cardchar00">
    <w:name w:val="cardchar0"/>
    <w:basedOn w:val="DefaultParagraphFont"/>
    <w:rsid w:val="00273158"/>
  </w:style>
  <w:style w:type="character" w:customStyle="1" w:styleId="UnderlineNon-bold">
    <w:name w:val="Underline Non - bold"/>
    <w:rsid w:val="00273158"/>
  </w:style>
  <w:style w:type="character" w:customStyle="1" w:styleId="UnderlineBold0">
    <w:name w:val="Underline Bold"/>
    <w:uiPriority w:val="6"/>
    <w:qFormat/>
    <w:rsid w:val="00273158"/>
  </w:style>
  <w:style w:type="character" w:customStyle="1" w:styleId="Heading5Char2">
    <w:name w:val="Heading 5 Char2"/>
    <w:rsid w:val="00273158"/>
  </w:style>
  <w:style w:type="character" w:customStyle="1" w:styleId="underlinechar5">
    <w:name w:val="underlinechar"/>
    <w:rsid w:val="00273158"/>
  </w:style>
  <w:style w:type="character" w:customStyle="1" w:styleId="authordate2">
    <w:name w:val="authordate"/>
    <w:rsid w:val="00273158"/>
  </w:style>
  <w:style w:type="character" w:customStyle="1" w:styleId="underline4">
    <w:name w:val="%underline"/>
    <w:qFormat/>
    <w:rsid w:val="00273158"/>
  </w:style>
  <w:style w:type="character" w:customStyle="1" w:styleId="AUNDERLINE0">
    <w:name w:val="AUNDERLINE"/>
    <w:qFormat/>
    <w:rsid w:val="00273158"/>
  </w:style>
  <w:style w:type="character" w:customStyle="1" w:styleId="slug-doi">
    <w:name w:val="slug-doi"/>
    <w:basedOn w:val="DefaultParagraphFont"/>
    <w:rsid w:val="00273158"/>
  </w:style>
  <w:style w:type="character" w:customStyle="1" w:styleId="af">
    <w:name w:val="af"/>
    <w:basedOn w:val="DefaultParagraphFont"/>
    <w:rsid w:val="00273158"/>
  </w:style>
  <w:style w:type="character" w:customStyle="1" w:styleId="ab">
    <w:name w:val="ab"/>
    <w:basedOn w:val="DefaultParagraphFont"/>
    <w:rsid w:val="00273158"/>
  </w:style>
  <w:style w:type="character" w:customStyle="1" w:styleId="em">
    <w:name w:val="em"/>
    <w:basedOn w:val="DefaultParagraphFont"/>
    <w:rsid w:val="00273158"/>
  </w:style>
  <w:style w:type="character" w:customStyle="1" w:styleId="au">
    <w:name w:val="au"/>
    <w:basedOn w:val="DefaultParagraphFont"/>
    <w:rsid w:val="00273158"/>
  </w:style>
  <w:style w:type="character" w:customStyle="1" w:styleId="ti">
    <w:name w:val="ti"/>
    <w:basedOn w:val="DefaultParagraphFont"/>
    <w:rsid w:val="00273158"/>
  </w:style>
  <w:style w:type="character" w:customStyle="1" w:styleId="subheadblue">
    <w:name w:val="subhead_blue"/>
    <w:basedOn w:val="DefaultParagraphFont"/>
    <w:rsid w:val="00273158"/>
  </w:style>
  <w:style w:type="character" w:customStyle="1" w:styleId="affiliation">
    <w:name w:val="affiliation"/>
    <w:basedOn w:val="DefaultParagraphFont"/>
    <w:rsid w:val="00273158"/>
  </w:style>
  <w:style w:type="character" w:customStyle="1" w:styleId="slug-doi-wrapper">
    <w:name w:val="slug-doi-wrapper"/>
    <w:basedOn w:val="DefaultParagraphFont"/>
    <w:rsid w:val="00273158"/>
  </w:style>
  <w:style w:type="character" w:customStyle="1" w:styleId="slug-metadata-noteahead-of-print">
    <w:name w:val="slug-metadata-note ahead-of-print"/>
    <w:basedOn w:val="DefaultParagraphFont"/>
    <w:rsid w:val="00273158"/>
  </w:style>
  <w:style w:type="character" w:customStyle="1" w:styleId="slug-ahead-of-print-date">
    <w:name w:val="slug-ahead-of-print-date"/>
    <w:basedOn w:val="DefaultParagraphFont"/>
    <w:rsid w:val="00273158"/>
  </w:style>
  <w:style w:type="character" w:customStyle="1" w:styleId="medium-bold">
    <w:name w:val="medium-bold"/>
    <w:basedOn w:val="DefaultParagraphFont"/>
    <w:rsid w:val="00273158"/>
  </w:style>
  <w:style w:type="character" w:customStyle="1" w:styleId="updated-short-citation">
    <w:name w:val="updated-short-citation"/>
    <w:basedOn w:val="DefaultParagraphFont"/>
    <w:rsid w:val="00273158"/>
  </w:style>
  <w:style w:type="character" w:customStyle="1" w:styleId="TagCharChar1">
    <w:name w:val="Tag Char Char1"/>
    <w:rsid w:val="00273158"/>
  </w:style>
  <w:style w:type="character" w:customStyle="1" w:styleId="berief">
    <w:name w:val="berief"/>
    <w:rsid w:val="00273158"/>
  </w:style>
  <w:style w:type="character" w:customStyle="1" w:styleId="Brief-Smalltext">
    <w:name w:val="Brief - Small text"/>
    <w:rsid w:val="00273158"/>
  </w:style>
  <w:style w:type="character" w:customStyle="1" w:styleId="F8-UnderlineBold">
    <w:name w:val="F8 - Underline/Bold"/>
    <w:rsid w:val="00273158"/>
  </w:style>
  <w:style w:type="character" w:customStyle="1" w:styleId="Brief-Bold">
    <w:name w:val="Brief - Bold"/>
    <w:rsid w:val="00273158"/>
  </w:style>
  <w:style w:type="character" w:customStyle="1" w:styleId="Card-Underline0">
    <w:name w:val="Card - Underline"/>
    <w:rsid w:val="00273158"/>
  </w:style>
  <w:style w:type="character" w:customStyle="1" w:styleId="beriefunderline">
    <w:name w:val="berief = underline"/>
    <w:rsid w:val="00273158"/>
  </w:style>
  <w:style w:type="character" w:customStyle="1" w:styleId="BoldText10pt">
    <w:name w:val="Bold Text 10 pt"/>
    <w:rsid w:val="00273158"/>
  </w:style>
  <w:style w:type="character" w:customStyle="1" w:styleId="eoeaheader">
    <w:name w:val="eoea_header"/>
    <w:basedOn w:val="DefaultParagraphFont"/>
    <w:rsid w:val="00273158"/>
  </w:style>
  <w:style w:type="character" w:customStyle="1" w:styleId="SC4208902">
    <w:name w:val="SC.4.208902"/>
    <w:rsid w:val="00273158"/>
  </w:style>
  <w:style w:type="character" w:customStyle="1" w:styleId="SC4208915">
    <w:name w:val="SC.4.208915"/>
    <w:rsid w:val="00273158"/>
  </w:style>
  <w:style w:type="character" w:customStyle="1" w:styleId="SC273764">
    <w:name w:val="SC.2.73764"/>
    <w:rsid w:val="00273158"/>
  </w:style>
  <w:style w:type="character" w:customStyle="1" w:styleId="SC273779">
    <w:name w:val="SC.2.73779"/>
    <w:rsid w:val="00273158"/>
  </w:style>
  <w:style w:type="character" w:customStyle="1" w:styleId="SC273763">
    <w:name w:val="SC.2.73763"/>
    <w:rsid w:val="00273158"/>
  </w:style>
  <w:style w:type="character" w:customStyle="1" w:styleId="SC4208910">
    <w:name w:val="SC.4.208910"/>
    <w:rsid w:val="00273158"/>
  </w:style>
  <w:style w:type="character" w:customStyle="1" w:styleId="SC4208911">
    <w:name w:val="SC.4.208911"/>
    <w:rsid w:val="00273158"/>
  </w:style>
  <w:style w:type="character" w:customStyle="1" w:styleId="articlesubtitle">
    <w:name w:val="article_sub_title"/>
    <w:basedOn w:val="DefaultParagraphFont"/>
    <w:rsid w:val="00273158"/>
  </w:style>
  <w:style w:type="character" w:customStyle="1" w:styleId="newsdate2">
    <w:name w:val="news_date2"/>
    <w:basedOn w:val="DefaultParagraphFont"/>
    <w:rsid w:val="00273158"/>
  </w:style>
  <w:style w:type="character" w:customStyle="1" w:styleId="readarticleheader">
    <w:name w:val="readarticleheader"/>
    <w:basedOn w:val="DefaultParagraphFont"/>
    <w:rsid w:val="00273158"/>
  </w:style>
  <w:style w:type="character" w:customStyle="1" w:styleId="char">
    <w:name w:val="char"/>
    <w:basedOn w:val="DefaultParagraphFont"/>
    <w:rsid w:val="00273158"/>
  </w:style>
  <w:style w:type="character" w:customStyle="1" w:styleId="hdr">
    <w:name w:val="hdr"/>
    <w:basedOn w:val="DefaultParagraphFont"/>
    <w:rsid w:val="00273158"/>
  </w:style>
  <w:style w:type="character" w:customStyle="1" w:styleId="bolding1">
    <w:name w:val="bolding1"/>
    <w:rsid w:val="00273158"/>
  </w:style>
  <w:style w:type="character" w:customStyle="1" w:styleId="bookoptions1">
    <w:name w:val="book_options1"/>
    <w:rsid w:val="00273158"/>
  </w:style>
  <w:style w:type="character" w:customStyle="1" w:styleId="descriptionblock">
    <w:name w:val="description block"/>
    <w:basedOn w:val="DefaultParagraphFont"/>
    <w:rsid w:val="00273158"/>
  </w:style>
  <w:style w:type="character" w:customStyle="1" w:styleId="detailsboxblock">
    <w:name w:val="detailsbox block"/>
    <w:basedOn w:val="DefaultParagraphFont"/>
    <w:rsid w:val="00273158"/>
  </w:style>
  <w:style w:type="character" w:customStyle="1" w:styleId="CardTextUnderlinedChar">
    <w:name w:val="Card Text Underlined Char"/>
    <w:rsid w:val="00273158"/>
  </w:style>
  <w:style w:type="character" w:customStyle="1" w:styleId="cardtextsmallChar">
    <w:name w:val="card text small Char"/>
    <w:rsid w:val="00273158"/>
  </w:style>
  <w:style w:type="character" w:customStyle="1" w:styleId="countrytitle1">
    <w:name w:val="countrytitle1"/>
    <w:rsid w:val="00273158"/>
  </w:style>
  <w:style w:type="character" w:customStyle="1" w:styleId="storyheader1">
    <w:name w:val="storyheader1"/>
    <w:rsid w:val="00273158"/>
  </w:style>
  <w:style w:type="character" w:customStyle="1" w:styleId="cardunderlinedChar1">
    <w:name w:val="card underlined Char"/>
    <w:rsid w:val="00273158"/>
  </w:style>
  <w:style w:type="character" w:customStyle="1" w:styleId="article1">
    <w:name w:val="article1"/>
    <w:rsid w:val="00273158"/>
  </w:style>
  <w:style w:type="character" w:customStyle="1" w:styleId="story-posted-date1">
    <w:name w:val="story-posted-date1"/>
    <w:rsid w:val="00273158"/>
  </w:style>
  <w:style w:type="character" w:customStyle="1" w:styleId="Heading2CharCharCharCharCharCharCharCharCharCharCharCharCharChar">
    <w:name w:val="Heading 2 Char Char Char Char Char Char Char Char Char Char Char Char Char Char"/>
    <w:rsid w:val="00273158"/>
  </w:style>
  <w:style w:type="character" w:customStyle="1" w:styleId="citation10">
    <w:name w:val="citation1"/>
    <w:rsid w:val="00273158"/>
  </w:style>
  <w:style w:type="character" w:customStyle="1" w:styleId="hithighlite">
    <w:name w:val="hithighlite"/>
    <w:basedOn w:val="DefaultParagraphFont"/>
    <w:rsid w:val="00273158"/>
  </w:style>
  <w:style w:type="character" w:customStyle="1" w:styleId="articlecontent">
    <w:name w:val="articlecontent"/>
    <w:basedOn w:val="DefaultParagraphFont"/>
    <w:rsid w:val="00273158"/>
  </w:style>
  <w:style w:type="character" w:customStyle="1" w:styleId="fource1">
    <w:name w:val="fource1"/>
    <w:rsid w:val="00273158"/>
  </w:style>
  <w:style w:type="character" w:customStyle="1" w:styleId="ds">
    <w:name w:val="ds"/>
    <w:basedOn w:val="DefaultParagraphFont"/>
    <w:rsid w:val="00273158"/>
  </w:style>
  <w:style w:type="character" w:customStyle="1" w:styleId="MicroTextChar1">
    <w:name w:val="MicroText Char1"/>
    <w:rsid w:val="00273158"/>
  </w:style>
  <w:style w:type="character" w:customStyle="1" w:styleId="DefaultPara">
    <w:name w:val="Default Para"/>
    <w:rsid w:val="00273158"/>
  </w:style>
  <w:style w:type="character" w:customStyle="1" w:styleId="SYSHYPERTEXT">
    <w:name w:val="SYS_HYPERTEXT"/>
    <w:rsid w:val="00273158"/>
  </w:style>
  <w:style w:type="character" w:customStyle="1" w:styleId="BlockHeading1Char">
    <w:name w:val="Block Heading 1 Char"/>
    <w:rsid w:val="00273158"/>
  </w:style>
  <w:style w:type="character" w:customStyle="1" w:styleId="StyleTagTimesNewRomanChar">
    <w:name w:val="Style Tag + Times New Roman Char"/>
    <w:rsid w:val="00273158"/>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73158"/>
  </w:style>
  <w:style w:type="character" w:customStyle="1" w:styleId="StyleArialNarrow12ptBold">
    <w:name w:val="Style Arial Narrow 12 pt Bold"/>
    <w:rsid w:val="00273158"/>
  </w:style>
  <w:style w:type="character" w:customStyle="1" w:styleId="UnderlinedCharChar1">
    <w:name w:val="Underlined Char Char1"/>
    <w:rsid w:val="00273158"/>
  </w:style>
  <w:style w:type="character" w:customStyle="1" w:styleId="Heading2CharChar2">
    <w:name w:val="Heading 2 Char Char2"/>
    <w:rsid w:val="00273158"/>
  </w:style>
  <w:style w:type="character" w:customStyle="1" w:styleId="doctitle">
    <w:name w:val="doctitle"/>
    <w:rsid w:val="00273158"/>
  </w:style>
  <w:style w:type="character" w:customStyle="1" w:styleId="cardtext-underlined0">
    <w:name w:val="card text- underlined"/>
    <w:rsid w:val="00273158"/>
  </w:style>
  <w:style w:type="character" w:customStyle="1" w:styleId="Style8ptChar">
    <w:name w:val="Style 8 pt Char"/>
    <w:rsid w:val="00273158"/>
  </w:style>
  <w:style w:type="character" w:customStyle="1" w:styleId="message-item">
    <w:name w:val="message-item"/>
    <w:rsid w:val="00273158"/>
  </w:style>
  <w:style w:type="character" w:customStyle="1" w:styleId="A00">
    <w:name w:val="A0"/>
    <w:rsid w:val="00273158"/>
  </w:style>
  <w:style w:type="character" w:customStyle="1" w:styleId="datestamp">
    <w:name w:val="datestamp"/>
    <w:rsid w:val="00273158"/>
  </w:style>
  <w:style w:type="character" w:customStyle="1" w:styleId="i">
    <w:name w:val="i"/>
    <w:rsid w:val="00273158"/>
  </w:style>
  <w:style w:type="character" w:customStyle="1" w:styleId="name">
    <w:name w:val="name"/>
    <w:rsid w:val="00273158"/>
  </w:style>
  <w:style w:type="character" w:customStyle="1" w:styleId="forenames">
    <w:name w:val="forenames"/>
    <w:rsid w:val="00273158"/>
  </w:style>
  <w:style w:type="character" w:customStyle="1" w:styleId="surname">
    <w:name w:val="surname"/>
    <w:rsid w:val="00273158"/>
  </w:style>
  <w:style w:type="character" w:customStyle="1" w:styleId="sifr-alternate">
    <w:name w:val="sifr-alternate"/>
    <w:rsid w:val="00273158"/>
  </w:style>
  <w:style w:type="character" w:customStyle="1" w:styleId="medium-font">
    <w:name w:val="medium-font"/>
    <w:rsid w:val="00273158"/>
  </w:style>
  <w:style w:type="character" w:customStyle="1" w:styleId="title-link-wrapper">
    <w:name w:val="title-link-wrapper"/>
    <w:rsid w:val="00273158"/>
  </w:style>
  <w:style w:type="character" w:customStyle="1" w:styleId="A7">
    <w:name w:val="A7"/>
    <w:rsid w:val="00273158"/>
  </w:style>
  <w:style w:type="character" w:customStyle="1" w:styleId="refpreview">
    <w:name w:val="refpreview"/>
    <w:rsid w:val="00273158"/>
  </w:style>
  <w:style w:type="character" w:customStyle="1" w:styleId="loose1">
    <w:name w:val="loose1"/>
    <w:rsid w:val="00273158"/>
  </w:style>
  <w:style w:type="character" w:customStyle="1" w:styleId="email">
    <w:name w:val="email"/>
    <w:rsid w:val="00273158"/>
  </w:style>
  <w:style w:type="character" w:customStyle="1" w:styleId="gsa">
    <w:name w:val="gs_a"/>
    <w:rsid w:val="00273158"/>
  </w:style>
  <w:style w:type="character" w:customStyle="1" w:styleId="mainarttitle">
    <w:name w:val="mainarttitle"/>
    <w:rsid w:val="00273158"/>
  </w:style>
  <w:style w:type="character" w:customStyle="1" w:styleId="mainartauthor">
    <w:name w:val="mainartauthor"/>
    <w:rsid w:val="00273158"/>
  </w:style>
  <w:style w:type="character" w:customStyle="1" w:styleId="mainartdate">
    <w:name w:val="mainartdate"/>
    <w:rsid w:val="00273158"/>
  </w:style>
  <w:style w:type="character" w:customStyle="1" w:styleId="gsggs">
    <w:name w:val="gs_ggs"/>
    <w:rsid w:val="00273158"/>
  </w:style>
  <w:style w:type="character" w:customStyle="1" w:styleId="ahead">
    <w:name w:val="a_head"/>
    <w:rsid w:val="00273158"/>
  </w:style>
  <w:style w:type="character" w:customStyle="1" w:styleId="footnote1">
    <w:name w:val="footnote"/>
    <w:rsid w:val="00273158"/>
  </w:style>
  <w:style w:type="character" w:customStyle="1" w:styleId="docbody">
    <w:name w:val="docbody"/>
    <w:rsid w:val="00273158"/>
  </w:style>
  <w:style w:type="character" w:customStyle="1" w:styleId="superscript">
    <w:name w:val="superscript"/>
    <w:rsid w:val="00273158"/>
  </w:style>
  <w:style w:type="character" w:customStyle="1" w:styleId="bwxsm">
    <w:name w:val="b w xsm"/>
    <w:rsid w:val="00273158"/>
  </w:style>
  <w:style w:type="character" w:customStyle="1" w:styleId="fstd">
    <w:name w:val="f std"/>
    <w:rsid w:val="00273158"/>
  </w:style>
  <w:style w:type="character" w:customStyle="1" w:styleId="gl">
    <w:name w:val="gl"/>
    <w:rsid w:val="00273158"/>
  </w:style>
  <w:style w:type="character" w:customStyle="1" w:styleId="bio1">
    <w:name w:val="bio1"/>
    <w:rsid w:val="00273158"/>
  </w:style>
  <w:style w:type="character" w:customStyle="1" w:styleId="BoldChar">
    <w:name w:val="Bold Char"/>
    <w:rsid w:val="00273158"/>
  </w:style>
  <w:style w:type="character" w:customStyle="1" w:styleId="cardCharCharCharCharCharChar">
    <w:name w:val="card Char Char Char Char Char Char"/>
    <w:rsid w:val="00273158"/>
  </w:style>
  <w:style w:type="character" w:customStyle="1" w:styleId="Style24ptBoldUnderlineCenteredCharChar">
    <w:name w:val="Style 24 pt Bold Underline Centered Char Char"/>
    <w:rsid w:val="00273158"/>
  </w:style>
  <w:style w:type="character" w:customStyle="1" w:styleId="TagCiteCharChar0">
    <w:name w:val="Tag / Cite Char Char"/>
    <w:rsid w:val="00273158"/>
  </w:style>
  <w:style w:type="character" w:customStyle="1" w:styleId="drop">
    <w:name w:val="drop"/>
    <w:basedOn w:val="DefaultParagraphFont"/>
    <w:rsid w:val="00273158"/>
  </w:style>
  <w:style w:type="character" w:customStyle="1" w:styleId="CardTextChar10">
    <w:name w:val="Card Text Char1"/>
    <w:rsid w:val="00273158"/>
  </w:style>
  <w:style w:type="character" w:customStyle="1" w:styleId="CardTextUnderlinedCharChar">
    <w:name w:val="Card Text Underlined Char Char"/>
    <w:rsid w:val="00273158"/>
  </w:style>
  <w:style w:type="character" w:customStyle="1" w:styleId="CardTagCharCharChar">
    <w:name w:val="Card Tag Char Char Char"/>
    <w:rsid w:val="00273158"/>
  </w:style>
  <w:style w:type="character" w:customStyle="1" w:styleId="mainbody">
    <w:name w:val="mainbody"/>
    <w:basedOn w:val="DefaultParagraphFont"/>
    <w:rsid w:val="00273158"/>
  </w:style>
  <w:style w:type="character" w:customStyle="1" w:styleId="UnderlineStyleChar2">
    <w:name w:val="Underline Style Char2"/>
    <w:rsid w:val="00273158"/>
  </w:style>
  <w:style w:type="character" w:customStyle="1" w:styleId="t13">
    <w:name w:val="t13"/>
    <w:basedOn w:val="DefaultParagraphFont"/>
    <w:rsid w:val="00273158"/>
  </w:style>
  <w:style w:type="character" w:customStyle="1" w:styleId="SmallFont7pt">
    <w:name w:val="Small Font (7 pt)"/>
    <w:qFormat/>
    <w:rsid w:val="00273158"/>
  </w:style>
  <w:style w:type="character" w:customStyle="1" w:styleId="timestamp">
    <w:name w:val="timestamp"/>
    <w:basedOn w:val="DefaultParagraphFont"/>
    <w:rsid w:val="00273158"/>
  </w:style>
  <w:style w:type="character" w:customStyle="1" w:styleId="CharChar17">
    <w:name w:val="Char Char17"/>
    <w:locked/>
    <w:rsid w:val="00273158"/>
  </w:style>
  <w:style w:type="character" w:customStyle="1" w:styleId="ilspan">
    <w:name w:val="il_span"/>
    <w:basedOn w:val="DefaultParagraphFont"/>
    <w:rsid w:val="00273158"/>
  </w:style>
  <w:style w:type="character" w:customStyle="1" w:styleId="leftidx1">
    <w:name w:val="leftidx1"/>
    <w:rsid w:val="00273158"/>
  </w:style>
  <w:style w:type="character" w:customStyle="1" w:styleId="blue1">
    <w:name w:val="blue1"/>
    <w:rsid w:val="00273158"/>
  </w:style>
  <w:style w:type="character" w:customStyle="1" w:styleId="author-link1">
    <w:name w:val="author-link1"/>
    <w:rsid w:val="00273158"/>
  </w:style>
  <w:style w:type="character" w:customStyle="1" w:styleId="black1">
    <w:name w:val="black1"/>
    <w:rsid w:val="00273158"/>
  </w:style>
  <w:style w:type="character" w:customStyle="1" w:styleId="StyleunderlinedCharBold">
    <w:name w:val="Style underlined Char + Bold"/>
    <w:rsid w:val="00273158"/>
  </w:style>
  <w:style w:type="character" w:customStyle="1" w:styleId="CardUnderline0">
    <w:name w:val="Card Underline"/>
    <w:rsid w:val="00273158"/>
  </w:style>
  <w:style w:type="character" w:customStyle="1" w:styleId="lingoregion">
    <w:name w:val="lingo_region"/>
    <w:basedOn w:val="DefaultParagraphFont"/>
    <w:rsid w:val="00273158"/>
  </w:style>
  <w:style w:type="character" w:customStyle="1" w:styleId="cite1">
    <w:name w:val="%cite"/>
    <w:rsid w:val="00273158"/>
  </w:style>
  <w:style w:type="character" w:customStyle="1" w:styleId="Emphasis21">
    <w:name w:val="%Emphasis2"/>
    <w:rsid w:val="00273158"/>
  </w:style>
  <w:style w:type="character" w:customStyle="1" w:styleId="bodycontentlink">
    <w:name w:val="bodycontentlink"/>
    <w:basedOn w:val="DefaultParagraphFont"/>
    <w:rsid w:val="00273158"/>
  </w:style>
  <w:style w:type="character" w:customStyle="1" w:styleId="AAAcite">
    <w:name w:val="AAAcite"/>
    <w:rsid w:val="00273158"/>
  </w:style>
  <w:style w:type="character" w:customStyle="1" w:styleId="tmplheaderlink">
    <w:name w:val="tmplheaderlink"/>
    <w:rsid w:val="00273158"/>
  </w:style>
  <w:style w:type="character" w:customStyle="1" w:styleId="SubtleEmphasis1">
    <w:name w:val="Subtle Emphasis1"/>
    <w:uiPriority w:val="19"/>
    <w:qFormat/>
    <w:rsid w:val="00273158"/>
  </w:style>
  <w:style w:type="character" w:customStyle="1" w:styleId="FontStyle505">
    <w:name w:val="Font Style505"/>
    <w:basedOn w:val="DefaultParagraphFont"/>
    <w:uiPriority w:val="99"/>
    <w:rsid w:val="00273158"/>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273158"/>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273158"/>
    <w:rPr>
      <w:b w:val="0"/>
      <w:bCs w:val="0"/>
      <w:sz w:val="24"/>
      <w:u w:val="single"/>
      <w:bdr w:val="none" w:sz="0" w:space="0" w:color="auto" w:frame="1"/>
    </w:rPr>
  </w:style>
  <w:style w:type="character" w:customStyle="1" w:styleId="Bodytext116">
    <w:name w:val="Body text (11)"/>
    <w:rsid w:val="00273158"/>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273158"/>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273158"/>
  </w:style>
  <w:style w:type="character" w:customStyle="1" w:styleId="StyleStyleBoldUnderlineUnderlineapple-style-span6ptBoldK">
    <w:name w:val="Style Style Bold UnderlineUnderlineapple-style-span + 6 ptBoldK..."/>
    <w:basedOn w:val="DefaultParagraphFont"/>
    <w:rsid w:val="00273158"/>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273158"/>
    <w:rPr>
      <w:u w:val="single"/>
      <w:bdr w:val="none" w:sz="0" w:space="0" w:color="auto" w:frame="1"/>
    </w:rPr>
  </w:style>
  <w:style w:type="character" w:customStyle="1" w:styleId="ColorfulGrid-Accent1Char">
    <w:name w:val="Colorful Grid - Accent 1 Char"/>
    <w:aliases w:val="quote Char"/>
    <w:uiPriority w:val="29"/>
    <w:locked/>
    <w:rsid w:val="00273158"/>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273158"/>
    <w:rPr>
      <w:rFonts w:ascii="Verdana" w:hAnsi="Verdana" w:hint="default"/>
      <w:sz w:val="21"/>
      <w:szCs w:val="21"/>
      <w:u w:val="thick"/>
      <w:lang w:val="en-US" w:eastAsia="en-US" w:bidi="ar-SA"/>
    </w:rPr>
  </w:style>
  <w:style w:type="character" w:customStyle="1" w:styleId="role">
    <w:name w:val="role"/>
    <w:rsid w:val="00273158"/>
  </w:style>
  <w:style w:type="character" w:customStyle="1" w:styleId="pagination0">
    <w:name w:val="pagination"/>
    <w:basedOn w:val="DefaultParagraphFont"/>
    <w:rsid w:val="00273158"/>
  </w:style>
  <w:style w:type="character" w:customStyle="1" w:styleId="doi">
    <w:name w:val="doi"/>
    <w:basedOn w:val="DefaultParagraphFont"/>
    <w:rsid w:val="00273158"/>
  </w:style>
  <w:style w:type="character" w:customStyle="1" w:styleId="bodycontents">
    <w:name w:val="bodycontents"/>
    <w:basedOn w:val="DefaultParagraphFont"/>
    <w:rsid w:val="00273158"/>
  </w:style>
  <w:style w:type="character" w:customStyle="1" w:styleId="comma">
    <w:name w:val="comma"/>
    <w:basedOn w:val="DefaultParagraphFont"/>
    <w:rsid w:val="00273158"/>
  </w:style>
  <w:style w:type="character" w:customStyle="1" w:styleId="pad5right">
    <w:name w:val="pad5right"/>
    <w:basedOn w:val="DefaultParagraphFont"/>
    <w:rsid w:val="00273158"/>
  </w:style>
  <w:style w:type="character" w:customStyle="1" w:styleId="pnumber">
    <w:name w:val="pnumber"/>
    <w:rsid w:val="00273158"/>
  </w:style>
  <w:style w:type="character" w:customStyle="1" w:styleId="ital">
    <w:name w:val="ital"/>
    <w:rsid w:val="00273158"/>
  </w:style>
  <w:style w:type="character" w:customStyle="1" w:styleId="orgdiv">
    <w:name w:val="orgdiv"/>
    <w:rsid w:val="00273158"/>
  </w:style>
  <w:style w:type="character" w:customStyle="1" w:styleId="orgname">
    <w:name w:val="orgname"/>
    <w:rsid w:val="00273158"/>
  </w:style>
  <w:style w:type="character" w:customStyle="1" w:styleId="city">
    <w:name w:val="city"/>
    <w:rsid w:val="00273158"/>
  </w:style>
  <w:style w:type="character" w:customStyle="1" w:styleId="state">
    <w:name w:val="state"/>
    <w:rsid w:val="00273158"/>
  </w:style>
  <w:style w:type="character" w:customStyle="1" w:styleId="country">
    <w:name w:val="country"/>
    <w:rsid w:val="00273158"/>
  </w:style>
  <w:style w:type="character" w:customStyle="1" w:styleId="readChar">
    <w:name w:val="read Char"/>
    <w:rsid w:val="00273158"/>
    <w:rPr>
      <w:szCs w:val="22"/>
      <w:u w:val="single"/>
      <w:lang w:val="en-US" w:eastAsia="en-US" w:bidi="ar-SA"/>
    </w:rPr>
  </w:style>
  <w:style w:type="character" w:customStyle="1" w:styleId="divider">
    <w:name w:val="divider"/>
    <w:basedOn w:val="DefaultParagraphFont"/>
    <w:rsid w:val="00273158"/>
  </w:style>
  <w:style w:type="character" w:customStyle="1" w:styleId="blogdate">
    <w:name w:val="blogdate"/>
    <w:basedOn w:val="DefaultParagraphFont"/>
    <w:rsid w:val="00273158"/>
  </w:style>
  <w:style w:type="character" w:customStyle="1" w:styleId="ticker">
    <w:name w:val="ticker"/>
    <w:basedOn w:val="DefaultParagraphFont"/>
    <w:rsid w:val="00273158"/>
  </w:style>
  <w:style w:type="character" w:customStyle="1" w:styleId="posted">
    <w:name w:val="posted"/>
    <w:basedOn w:val="DefaultParagraphFont"/>
    <w:rsid w:val="00273158"/>
  </w:style>
  <w:style w:type="character" w:customStyle="1" w:styleId="time">
    <w:name w:val="time"/>
    <w:basedOn w:val="DefaultParagraphFont"/>
    <w:rsid w:val="00273158"/>
  </w:style>
  <w:style w:type="character" w:customStyle="1" w:styleId="dot">
    <w:name w:val="dot"/>
    <w:basedOn w:val="DefaultParagraphFont"/>
    <w:rsid w:val="00273158"/>
  </w:style>
  <w:style w:type="character" w:customStyle="1" w:styleId="hn-date">
    <w:name w:val="hn-date"/>
    <w:basedOn w:val="DefaultParagraphFont"/>
    <w:rsid w:val="00273158"/>
  </w:style>
  <w:style w:type="character" w:customStyle="1" w:styleId="location">
    <w:name w:val="location"/>
    <w:basedOn w:val="DefaultParagraphFont"/>
    <w:rsid w:val="00273158"/>
  </w:style>
  <w:style w:type="character" w:customStyle="1" w:styleId="dropcap-letter">
    <w:name w:val="dropcap-letter"/>
    <w:basedOn w:val="DefaultParagraphFont"/>
    <w:rsid w:val="00273158"/>
  </w:style>
  <w:style w:type="character" w:customStyle="1" w:styleId="offscreen">
    <w:name w:val="offscreen"/>
    <w:basedOn w:val="DefaultParagraphFont"/>
    <w:rsid w:val="00273158"/>
  </w:style>
  <w:style w:type="character" w:customStyle="1" w:styleId="linked-in">
    <w:name w:val="linked-in"/>
    <w:basedOn w:val="DefaultParagraphFont"/>
    <w:rsid w:val="00273158"/>
  </w:style>
  <w:style w:type="character" w:customStyle="1" w:styleId="divs">
    <w:name w:val="divs"/>
    <w:basedOn w:val="DefaultParagraphFont"/>
    <w:rsid w:val="00273158"/>
  </w:style>
  <w:style w:type="character" w:customStyle="1" w:styleId="CardUnderlineChar0">
    <w:name w:val="Card Underline Char"/>
    <w:locked/>
    <w:rsid w:val="00273158"/>
    <w:rPr>
      <w:szCs w:val="24"/>
      <w:u w:val="single"/>
    </w:rPr>
  </w:style>
  <w:style w:type="character" w:customStyle="1" w:styleId="h4">
    <w:name w:val="h4"/>
    <w:rsid w:val="00273158"/>
  </w:style>
  <w:style w:type="character" w:customStyle="1" w:styleId="Date2">
    <w:name w:val="Date2"/>
    <w:rsid w:val="00273158"/>
  </w:style>
  <w:style w:type="character" w:customStyle="1" w:styleId="entry-title">
    <w:name w:val="entry-title"/>
    <w:basedOn w:val="DefaultParagraphFont"/>
    <w:rsid w:val="00273158"/>
  </w:style>
  <w:style w:type="character" w:customStyle="1" w:styleId="postheader">
    <w:name w:val="postheader"/>
    <w:basedOn w:val="DefaultParagraphFont"/>
    <w:rsid w:val="00273158"/>
  </w:style>
  <w:style w:type="character" w:customStyle="1" w:styleId="StyleLatinBaskervilleUnderline">
    <w:name w:val="Style (Latin) Baskerville Underline"/>
    <w:rsid w:val="00273158"/>
    <w:rPr>
      <w:rFonts w:ascii="Baskerville" w:hAnsi="Baskerville" w:hint="default"/>
      <w:sz w:val="26"/>
      <w:u w:val="single"/>
    </w:rPr>
  </w:style>
  <w:style w:type="character" w:customStyle="1" w:styleId="StyleStyleUnderline411pt">
    <w:name w:val="Style Style Underline4 + 11 pt"/>
    <w:basedOn w:val="DefaultParagraphFont"/>
    <w:rsid w:val="00273158"/>
    <w:rPr>
      <w:sz w:val="20"/>
      <w:u w:val="single"/>
    </w:rPr>
  </w:style>
  <w:style w:type="character" w:customStyle="1" w:styleId="StyleStyleUnderline411ptBold">
    <w:name w:val="Style Style Underline4 + 11 pt Bold"/>
    <w:basedOn w:val="DefaultParagraphFont"/>
    <w:rsid w:val="00273158"/>
    <w:rPr>
      <w:b/>
      <w:bCs/>
      <w:sz w:val="20"/>
      <w:u w:val="single"/>
    </w:rPr>
  </w:style>
  <w:style w:type="character" w:customStyle="1" w:styleId="StyleStyleUnderline311pt">
    <w:name w:val="Style Style Underline3 + 11 pt"/>
    <w:basedOn w:val="DefaultParagraphFont"/>
    <w:rsid w:val="00273158"/>
    <w:rPr>
      <w:sz w:val="20"/>
      <w:u w:val="single"/>
    </w:rPr>
  </w:style>
  <w:style w:type="character" w:customStyle="1" w:styleId="StyleStyleUnderline311ptBold">
    <w:name w:val="Style Style Underline3 + 11 pt Bold"/>
    <w:basedOn w:val="DefaultParagraphFont"/>
    <w:rsid w:val="00273158"/>
    <w:rPr>
      <w:b/>
      <w:bCs/>
      <w:sz w:val="20"/>
      <w:u w:val="single"/>
    </w:rPr>
  </w:style>
  <w:style w:type="character" w:customStyle="1" w:styleId="dropcap1">
    <w:name w:val="dropcap1"/>
    <w:rsid w:val="00273158"/>
  </w:style>
  <w:style w:type="character" w:customStyle="1" w:styleId="HighlightedUnderlineEmphasis">
    <w:name w:val="Highlighted Underline Emphasis"/>
    <w:rsid w:val="00273158"/>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273158"/>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273158"/>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273158"/>
    <w:rPr>
      <w:rFonts w:ascii="Georgia" w:hAnsi="Georgia" w:hint="default"/>
      <w:u w:val="single"/>
    </w:rPr>
  </w:style>
  <w:style w:type="character" w:customStyle="1" w:styleId="StyleGeorgia12ptThickunderline">
    <w:name w:val="Style Georgia 12 pt Thick underline"/>
    <w:basedOn w:val="DefaultParagraphFont"/>
    <w:rsid w:val="00273158"/>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273158"/>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273158"/>
    <w:rPr>
      <w:b w:val="0"/>
      <w:bCs w:val="0"/>
      <w:sz w:val="22"/>
      <w:u w:val="single"/>
      <w:bdr w:val="none" w:sz="0" w:space="0" w:color="auto" w:frame="1"/>
    </w:rPr>
  </w:style>
  <w:style w:type="character" w:customStyle="1" w:styleId="maintitle">
    <w:name w:val="maintitle"/>
    <w:basedOn w:val="DefaultParagraphFont"/>
    <w:rsid w:val="00273158"/>
  </w:style>
  <w:style w:type="character" w:customStyle="1" w:styleId="cit-title">
    <w:name w:val="cit-title"/>
    <w:basedOn w:val="DefaultParagraphFont"/>
    <w:rsid w:val="00273158"/>
  </w:style>
  <w:style w:type="character" w:customStyle="1" w:styleId="volume">
    <w:name w:val="volume"/>
    <w:basedOn w:val="DefaultParagraphFont"/>
    <w:rsid w:val="00273158"/>
  </w:style>
  <w:style w:type="character" w:customStyle="1" w:styleId="z3988">
    <w:name w:val="z3988"/>
    <w:basedOn w:val="DefaultParagraphFont"/>
    <w:rsid w:val="00273158"/>
  </w:style>
  <w:style w:type="character" w:customStyle="1" w:styleId="freeaccess">
    <w:name w:val="freeaccess"/>
    <w:basedOn w:val="DefaultParagraphFont"/>
    <w:rsid w:val="00273158"/>
  </w:style>
  <w:style w:type="character" w:customStyle="1" w:styleId="person-name">
    <w:name w:val="person-name"/>
    <w:basedOn w:val="DefaultParagraphFont"/>
    <w:rsid w:val="00273158"/>
  </w:style>
  <w:style w:type="character" w:customStyle="1" w:styleId="articoloinside">
    <w:name w:val="articolo_inside"/>
    <w:rsid w:val="00273158"/>
  </w:style>
  <w:style w:type="character" w:customStyle="1" w:styleId="job">
    <w:name w:val="job"/>
    <w:basedOn w:val="DefaultParagraphFont"/>
    <w:rsid w:val="00273158"/>
  </w:style>
  <w:style w:type="character" w:customStyle="1" w:styleId="company">
    <w:name w:val="company"/>
    <w:basedOn w:val="DefaultParagraphFont"/>
    <w:rsid w:val="00273158"/>
  </w:style>
  <w:style w:type="character" w:customStyle="1" w:styleId="publisher">
    <w:name w:val="publisher"/>
    <w:basedOn w:val="DefaultParagraphFont"/>
    <w:rsid w:val="00273158"/>
  </w:style>
  <w:style w:type="character" w:customStyle="1" w:styleId="pubyear">
    <w:name w:val="pubyear"/>
    <w:basedOn w:val="DefaultParagraphFont"/>
    <w:rsid w:val="00273158"/>
  </w:style>
  <w:style w:type="character" w:customStyle="1" w:styleId="pubcity">
    <w:name w:val="pubcity"/>
    <w:basedOn w:val="DefaultParagraphFont"/>
    <w:rsid w:val="00273158"/>
  </w:style>
  <w:style w:type="character" w:customStyle="1" w:styleId="ecdate">
    <w:name w:val="ec_date"/>
    <w:basedOn w:val="DefaultParagraphFont"/>
    <w:rsid w:val="00273158"/>
    <w:rPr>
      <w:rFonts w:ascii="Verdana" w:hAnsi="Verdana" w:hint="default"/>
      <w:sz w:val="20"/>
      <w:szCs w:val="20"/>
      <w:shd w:val="clear" w:color="auto" w:fill="FFFFFF"/>
    </w:rPr>
  </w:style>
  <w:style w:type="character" w:customStyle="1" w:styleId="articletext0">
    <w:name w:val="article_text"/>
    <w:basedOn w:val="DefaultParagraphFont"/>
    <w:rsid w:val="00273158"/>
  </w:style>
  <w:style w:type="character" w:customStyle="1" w:styleId="hittermhilite">
    <w:name w:val="hittermhilite"/>
    <w:basedOn w:val="DefaultParagraphFont"/>
    <w:rsid w:val="00273158"/>
  </w:style>
  <w:style w:type="character" w:customStyle="1" w:styleId="articleheadline">
    <w:name w:val="articleheadline"/>
    <w:basedOn w:val="DefaultParagraphFont"/>
    <w:rsid w:val="00273158"/>
  </w:style>
  <w:style w:type="character" w:customStyle="1" w:styleId="u-byline">
    <w:name w:val="u-byline"/>
    <w:basedOn w:val="DefaultParagraphFont"/>
    <w:rsid w:val="00273158"/>
  </w:style>
  <w:style w:type="character" w:customStyle="1" w:styleId="articlebya">
    <w:name w:val="articleby_a"/>
    <w:basedOn w:val="DefaultParagraphFont"/>
    <w:rsid w:val="00273158"/>
  </w:style>
  <w:style w:type="character" w:customStyle="1" w:styleId="popupwinby">
    <w:name w:val="popupwinby"/>
    <w:basedOn w:val="DefaultParagraphFont"/>
    <w:rsid w:val="00273158"/>
  </w:style>
  <w:style w:type="character" w:customStyle="1" w:styleId="storyheader">
    <w:name w:val="storyheader"/>
    <w:basedOn w:val="DefaultParagraphFont"/>
    <w:rsid w:val="00273158"/>
  </w:style>
  <w:style w:type="character" w:customStyle="1" w:styleId="marron">
    <w:name w:val="marron"/>
    <w:basedOn w:val="DefaultParagraphFont"/>
    <w:rsid w:val="00273158"/>
  </w:style>
  <w:style w:type="character" w:customStyle="1" w:styleId="StyleNormalWeb10ptChar">
    <w:name w:val="Style Normal (Web) + 10 pt Char"/>
    <w:basedOn w:val="DefaultParagraphFont"/>
    <w:rsid w:val="00273158"/>
    <w:rPr>
      <w:szCs w:val="24"/>
      <w:lang w:val="en-US" w:eastAsia="en-US" w:bidi="ar-SA"/>
    </w:rPr>
  </w:style>
  <w:style w:type="character" w:customStyle="1" w:styleId="Style3CharChar">
    <w:name w:val="Style3 Char Char"/>
    <w:basedOn w:val="DefaultParagraphFont"/>
    <w:rsid w:val="00273158"/>
    <w:rPr>
      <w:rFonts w:ascii="Arial Narrow" w:hAnsi="Arial Narrow" w:hint="default"/>
      <w:b/>
      <w:bCs w:val="0"/>
      <w:sz w:val="22"/>
      <w:szCs w:val="24"/>
      <w:lang w:val="en-US" w:eastAsia="en-US" w:bidi="ar-SA"/>
    </w:rPr>
  </w:style>
  <w:style w:type="character" w:customStyle="1" w:styleId="NormalChar0">
    <w:name w:val="Normal Char"/>
    <w:basedOn w:val="DefaultParagraphFont"/>
    <w:rsid w:val="00273158"/>
    <w:rPr>
      <w:lang w:eastAsia="en-US"/>
    </w:rPr>
  </w:style>
  <w:style w:type="character" w:customStyle="1" w:styleId="BoldUnderlineChar4">
    <w:name w:val="Bold + Underline Char"/>
    <w:basedOn w:val="DefaultParagraphFont"/>
    <w:rsid w:val="00273158"/>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273158"/>
  </w:style>
  <w:style w:type="character" w:customStyle="1" w:styleId="CharacterStyle7">
    <w:name w:val="Character Style 7"/>
    <w:rsid w:val="00273158"/>
    <w:rPr>
      <w:rFonts w:ascii="Arial Narrow" w:hAnsi="Arial Narrow" w:cs="Arial Narrow" w:hint="default"/>
      <w:sz w:val="20"/>
      <w:szCs w:val="20"/>
      <w:u w:val="single"/>
    </w:rPr>
  </w:style>
  <w:style w:type="character" w:customStyle="1" w:styleId="StyleStyle4Char">
    <w:name w:val="Style Style4 + Char"/>
    <w:basedOn w:val="DefaultParagraphFont"/>
    <w:rsid w:val="00273158"/>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273158"/>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273158"/>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273158"/>
    <w:rPr>
      <w:rFonts w:ascii="Garamond" w:hAnsi="Garamond" w:hint="default"/>
      <w:sz w:val="16"/>
    </w:rPr>
  </w:style>
  <w:style w:type="character" w:customStyle="1" w:styleId="UnderlineCard0">
    <w:name w:val="Underline Card"/>
    <w:uiPriority w:val="6"/>
    <w:qFormat/>
    <w:rsid w:val="00273158"/>
    <w:rPr>
      <w:rFonts w:ascii="Arial" w:hAnsi="Arial" w:cs="Arial" w:hint="default"/>
      <w:b w:val="0"/>
      <w:bCs/>
      <w:sz w:val="20"/>
      <w:u w:val="single"/>
    </w:rPr>
  </w:style>
  <w:style w:type="character" w:customStyle="1" w:styleId="underlining0">
    <w:name w:val="underlining"/>
    <w:rsid w:val="00273158"/>
  </w:style>
  <w:style w:type="character" w:customStyle="1" w:styleId="btitle">
    <w:name w:val="btitle"/>
    <w:rsid w:val="00273158"/>
  </w:style>
  <w:style w:type="character" w:customStyle="1" w:styleId="green">
    <w:name w:val="green"/>
    <w:rsid w:val="00273158"/>
  </w:style>
  <w:style w:type="character" w:customStyle="1" w:styleId="BodyText32">
    <w:name w:val="Body Text3"/>
    <w:rsid w:val="00273158"/>
  </w:style>
  <w:style w:type="character" w:customStyle="1" w:styleId="BodytextBold">
    <w:name w:val="Body text + Bold"/>
    <w:rsid w:val="00273158"/>
  </w:style>
  <w:style w:type="character" w:customStyle="1" w:styleId="Bodytext6pt">
    <w:name w:val="Body text + 6 pt"/>
    <w:rsid w:val="00273158"/>
  </w:style>
  <w:style w:type="character" w:customStyle="1" w:styleId="BodytextItalic1">
    <w:name w:val="Body text + Italic1"/>
    <w:aliases w:val="Spacing 0 pt1"/>
    <w:uiPriority w:val="99"/>
    <w:rsid w:val="00273158"/>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273158"/>
    <w:rPr>
      <w:rFonts w:ascii="Georgia" w:hAnsi="Georgia" w:cs="Calibri" w:hint="default"/>
    </w:rPr>
  </w:style>
  <w:style w:type="character" w:customStyle="1" w:styleId="created">
    <w:name w:val="created"/>
    <w:basedOn w:val="DefaultParagraphFont"/>
    <w:rsid w:val="00273158"/>
  </w:style>
  <w:style w:type="character" w:customStyle="1" w:styleId="StyleAsianMSMinchoBold">
    <w:name w:val="Style (Asian) MS Mincho Bold"/>
    <w:rsid w:val="00273158"/>
    <w:rPr>
      <w:rFonts w:ascii="Times New Roman" w:eastAsia="MS Mincho" w:hAnsi="Times New Roman" w:cs="Times New Roman" w:hint="default"/>
      <w:b/>
      <w:bCs/>
      <w:u w:val="thick"/>
    </w:rPr>
  </w:style>
  <w:style w:type="character" w:customStyle="1" w:styleId="StyleAsianMSMincho">
    <w:name w:val="Style (Asian) MS Mincho"/>
    <w:rsid w:val="00273158"/>
    <w:rPr>
      <w:rFonts w:ascii="Times New Roman" w:eastAsia="MS Mincho" w:hAnsi="Times New Roman" w:cs="Times New Roman" w:hint="default"/>
      <w:u w:val="thick"/>
    </w:rPr>
  </w:style>
  <w:style w:type="character" w:customStyle="1" w:styleId="crosslinkpopup">
    <w:name w:val="crosslinkpopup"/>
    <w:rsid w:val="00273158"/>
  </w:style>
  <w:style w:type="character" w:customStyle="1" w:styleId="CardCharChar1">
    <w:name w:val="Card Char Char1"/>
    <w:rsid w:val="00273158"/>
    <w:rPr>
      <w:b/>
      <w:bCs/>
      <w:sz w:val="28"/>
      <w:szCs w:val="28"/>
    </w:rPr>
  </w:style>
  <w:style w:type="character" w:customStyle="1" w:styleId="CharacterStyle3">
    <w:name w:val="Character Style 3"/>
    <w:rsid w:val="00273158"/>
    <w:rPr>
      <w:sz w:val="18"/>
      <w:szCs w:val="18"/>
    </w:rPr>
  </w:style>
  <w:style w:type="character" w:customStyle="1" w:styleId="UnderlineBoldChar">
    <w:name w:val="Underline Bold Char"/>
    <w:locked/>
    <w:rsid w:val="00273158"/>
    <w:rPr>
      <w:rFonts w:ascii="Times New Roman" w:eastAsia="Times New Roman" w:hAnsi="Times New Roman" w:cs="Calibri" w:hint="default"/>
      <w:b/>
      <w:bCs w:val="0"/>
      <w:sz w:val="24"/>
      <w:szCs w:val="20"/>
      <w:u w:val="single"/>
    </w:rPr>
  </w:style>
  <w:style w:type="character" w:customStyle="1" w:styleId="underlineCharChar0">
    <w:name w:val="underline Char Char"/>
    <w:rsid w:val="00273158"/>
    <w:rPr>
      <w:rFonts w:ascii="Arial Narrow" w:eastAsia="Times New Roman" w:hAnsi="Arial Narrow" w:cs="Calibri" w:hint="default"/>
      <w:sz w:val="24"/>
      <w:u w:val="single"/>
    </w:rPr>
  </w:style>
  <w:style w:type="character" w:customStyle="1" w:styleId="newsstorytitle">
    <w:name w:val="news_story_title"/>
    <w:rsid w:val="00273158"/>
  </w:style>
  <w:style w:type="character" w:customStyle="1" w:styleId="yqlink">
    <w:name w:val="yqlink"/>
    <w:rsid w:val="00273158"/>
  </w:style>
  <w:style w:type="character" w:customStyle="1" w:styleId="clbody">
    <w:name w:val="clbody"/>
    <w:rsid w:val="00273158"/>
  </w:style>
  <w:style w:type="character" w:customStyle="1" w:styleId="Boxing">
    <w:name w:val="Boxing"/>
    <w:rsid w:val="00273158"/>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273158"/>
  </w:style>
  <w:style w:type="character" w:customStyle="1" w:styleId="boldandunderlinecharcharcharcharcharcharcharcharcharcharcharcharcharcharcharchar0">
    <w:name w:val="boldandunderlinecharcharcharcharcharcharcharcharcharcharcharcharcharcharcharchar"/>
    <w:rsid w:val="00273158"/>
  </w:style>
  <w:style w:type="character" w:customStyle="1" w:styleId="underlinecharcharcharcharcharcharcharcharcharcharcharcharcharchar0">
    <w:name w:val="underlinecharcharcharcharcharcharcharcharcharcharcharcharcharchar"/>
    <w:rsid w:val="00273158"/>
  </w:style>
  <w:style w:type="character" w:customStyle="1" w:styleId="CharCharCharCharCharChar1Char">
    <w:name w:val="Char Char Char Char Char Char1 Char"/>
    <w:rsid w:val="00273158"/>
    <w:rPr>
      <w:rFonts w:ascii="Times New Roman" w:eastAsia="Times New Roman" w:hAnsi="Times New Roman" w:cs="Times New Roman" w:hint="default"/>
      <w:b/>
      <w:bCs w:val="0"/>
      <w:sz w:val="24"/>
      <w:szCs w:val="24"/>
    </w:rPr>
  </w:style>
  <w:style w:type="character" w:customStyle="1" w:styleId="Taggin-New">
    <w:name w:val="Taggin - New"/>
    <w:rsid w:val="00273158"/>
    <w:rPr>
      <w:rFonts w:ascii="Arial Narrow" w:hAnsi="Arial Narrow" w:hint="default"/>
      <w:b/>
      <w:bCs w:val="0"/>
      <w:sz w:val="22"/>
    </w:rPr>
  </w:style>
  <w:style w:type="character" w:customStyle="1" w:styleId="emphasis22">
    <w:name w:val="emphasis2"/>
    <w:rsid w:val="00273158"/>
  </w:style>
  <w:style w:type="character" w:customStyle="1" w:styleId="citechar1">
    <w:name w:val="citechar"/>
    <w:rsid w:val="00273158"/>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273158"/>
    <w:rPr>
      <w:sz w:val="24"/>
      <w:szCs w:val="24"/>
      <w:lang w:val="en-US" w:eastAsia="en-US" w:bidi="ar-SA"/>
    </w:rPr>
  </w:style>
  <w:style w:type="character" w:customStyle="1" w:styleId="NewTag">
    <w:name w:val="NewTag"/>
    <w:uiPriority w:val="1"/>
    <w:qFormat/>
    <w:rsid w:val="00273158"/>
    <w:rPr>
      <w:rFonts w:ascii="Georgia" w:hAnsi="Georgia" w:hint="default"/>
      <w:b/>
      <w:bCs w:val="0"/>
      <w:sz w:val="24"/>
    </w:rPr>
  </w:style>
  <w:style w:type="character" w:customStyle="1" w:styleId="searchtools-record-title">
    <w:name w:val="searchtools-record-title"/>
    <w:basedOn w:val="DefaultParagraphFont"/>
    <w:rsid w:val="00273158"/>
  </w:style>
  <w:style w:type="character" w:customStyle="1" w:styleId="HighlightedUnderline0">
    <w:name w:val="Highlighted Underline"/>
    <w:basedOn w:val="DefaultParagraphFont"/>
    <w:uiPriority w:val="1"/>
    <w:qFormat/>
    <w:rsid w:val="00273158"/>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273158"/>
  </w:style>
  <w:style w:type="character" w:customStyle="1" w:styleId="flourish">
    <w:name w:val="flourish"/>
    <w:rsid w:val="00273158"/>
  </w:style>
  <w:style w:type="character" w:customStyle="1" w:styleId="style150">
    <w:name w:val="style150"/>
    <w:rsid w:val="00273158"/>
  </w:style>
  <w:style w:type="character" w:customStyle="1" w:styleId="head">
    <w:name w:val="head"/>
    <w:rsid w:val="00273158"/>
  </w:style>
  <w:style w:type="character" w:customStyle="1" w:styleId="first-letter">
    <w:name w:val="first-letter"/>
    <w:rsid w:val="00273158"/>
  </w:style>
  <w:style w:type="character" w:customStyle="1" w:styleId="focusparagraph">
    <w:name w:val="focusparagraph"/>
    <w:rsid w:val="00273158"/>
  </w:style>
  <w:style w:type="character" w:customStyle="1" w:styleId="StyleUnderlineCharChar111pt">
    <w:name w:val="Style Underline Char Char1 + 11 pt"/>
    <w:rsid w:val="00273158"/>
    <w:rPr>
      <w:rFonts w:ascii="Times New Roman" w:hAnsi="Times New Roman" w:cs="Times New Roman" w:hint="default"/>
      <w:sz w:val="20"/>
      <w:u w:val="single"/>
      <w:lang w:val="en-US" w:eastAsia="en-US" w:bidi="ar-SA"/>
    </w:rPr>
  </w:style>
  <w:style w:type="character" w:customStyle="1" w:styleId="CharChar31">
    <w:name w:val="Char Char31"/>
    <w:rsid w:val="00273158"/>
    <w:rPr>
      <w:rFonts w:ascii="Arial" w:hAnsi="Arial" w:cs="Arial" w:hint="default"/>
      <w:b/>
      <w:bCs/>
      <w:szCs w:val="32"/>
      <w:lang w:val="en-US" w:eastAsia="en-US" w:bidi="ar-SA"/>
    </w:rPr>
  </w:style>
  <w:style w:type="character" w:customStyle="1" w:styleId="citationgenerated">
    <w:name w:val="citation generated"/>
    <w:rsid w:val="00273158"/>
  </w:style>
  <w:style w:type="character" w:customStyle="1" w:styleId="commentstext0">
    <w:name w:val="comments_text"/>
    <w:uiPriority w:val="99"/>
    <w:rsid w:val="00273158"/>
    <w:rPr>
      <w:rFonts w:ascii="Times New Roman" w:hAnsi="Times New Roman" w:cs="Times New Roman" w:hint="default"/>
    </w:rPr>
  </w:style>
  <w:style w:type="character" w:customStyle="1" w:styleId="FontStyle29">
    <w:name w:val="Font Style29"/>
    <w:uiPriority w:val="99"/>
    <w:rsid w:val="00273158"/>
    <w:rPr>
      <w:rFonts w:ascii="Arial" w:hAnsi="Arial" w:cs="Arial" w:hint="default"/>
      <w:sz w:val="14"/>
      <w:szCs w:val="14"/>
    </w:rPr>
  </w:style>
  <w:style w:type="character" w:customStyle="1" w:styleId="A8">
    <w:name w:val="A8"/>
    <w:rsid w:val="00273158"/>
    <w:rPr>
      <w:color w:val="000000"/>
      <w:sz w:val="12"/>
      <w:szCs w:val="12"/>
    </w:rPr>
  </w:style>
  <w:style w:type="character" w:customStyle="1" w:styleId="apturelink">
    <w:name w:val="apturelink"/>
    <w:rsid w:val="00273158"/>
  </w:style>
  <w:style w:type="character" w:customStyle="1" w:styleId="apturelinkicon">
    <w:name w:val="apturelinkicon"/>
    <w:rsid w:val="00273158"/>
  </w:style>
  <w:style w:type="character" w:customStyle="1" w:styleId="titletxt">
    <w:name w:val="titletxt"/>
    <w:rsid w:val="00273158"/>
  </w:style>
  <w:style w:type="character" w:customStyle="1" w:styleId="colbcopy">
    <w:name w:val="colbcopy"/>
    <w:rsid w:val="00273158"/>
  </w:style>
  <w:style w:type="character" w:customStyle="1" w:styleId="hcard">
    <w:name w:val="hcard"/>
    <w:rsid w:val="00273158"/>
  </w:style>
  <w:style w:type="character" w:customStyle="1" w:styleId="Qualified">
    <w:name w:val="Qualified"/>
    <w:rsid w:val="00273158"/>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273158"/>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273158"/>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273158"/>
    <w:rPr>
      <w:rFonts w:ascii="Arial" w:eastAsia="Times New Roman" w:hAnsi="Arial" w:cs="Arial" w:hint="default"/>
      <w:b/>
      <w:bCs/>
      <w:kern w:val="32"/>
      <w:sz w:val="28"/>
      <w:szCs w:val="32"/>
    </w:rPr>
  </w:style>
  <w:style w:type="character" w:customStyle="1" w:styleId="columntexthead">
    <w:name w:val="columntexthead"/>
    <w:rsid w:val="00273158"/>
  </w:style>
  <w:style w:type="character" w:customStyle="1" w:styleId="instruction">
    <w:name w:val="instruction"/>
    <w:rsid w:val="00273158"/>
  </w:style>
  <w:style w:type="character" w:customStyle="1" w:styleId="listpipe">
    <w:name w:val="listpipe"/>
    <w:rsid w:val="00273158"/>
  </w:style>
  <w:style w:type="character" w:customStyle="1" w:styleId="imagelink">
    <w:name w:val="imagelink"/>
    <w:rsid w:val="00273158"/>
  </w:style>
  <w:style w:type="character" w:customStyle="1" w:styleId="leadin">
    <w:name w:val="leadin"/>
    <w:rsid w:val="00273158"/>
  </w:style>
  <w:style w:type="character" w:customStyle="1" w:styleId="A4">
    <w:name w:val="A4"/>
    <w:rsid w:val="00273158"/>
    <w:rPr>
      <w:rFonts w:ascii="Baskerville" w:hAnsi="Baskerville" w:cs="Baskerville" w:hint="default"/>
      <w:b/>
      <w:bCs/>
      <w:color w:val="000000"/>
      <w:sz w:val="22"/>
      <w:szCs w:val="22"/>
    </w:rPr>
  </w:style>
  <w:style w:type="character" w:customStyle="1" w:styleId="noticiabyline">
    <w:name w:val="noticia_byline"/>
    <w:rsid w:val="00273158"/>
  </w:style>
  <w:style w:type="character" w:customStyle="1" w:styleId="sep">
    <w:name w:val="sep"/>
    <w:rsid w:val="00273158"/>
  </w:style>
  <w:style w:type="character" w:customStyle="1" w:styleId="rightnowyahoo">
    <w:name w:val="right_now_yahoo"/>
    <w:rsid w:val="00273158"/>
  </w:style>
  <w:style w:type="character" w:customStyle="1" w:styleId="submittedmeta">
    <w:name w:val="submitted meta"/>
    <w:rsid w:val="00273158"/>
  </w:style>
  <w:style w:type="character" w:customStyle="1" w:styleId="A10">
    <w:name w:val="A10"/>
    <w:rsid w:val="00273158"/>
    <w:rPr>
      <w:color w:val="000000"/>
      <w:sz w:val="12"/>
      <w:szCs w:val="12"/>
    </w:rPr>
  </w:style>
  <w:style w:type="character" w:customStyle="1" w:styleId="AAAunderline">
    <w:name w:val="AAAunderline"/>
    <w:qFormat/>
    <w:rsid w:val="00273158"/>
    <w:rPr>
      <w:b/>
      <w:bCs w:val="0"/>
      <w:u w:val="single"/>
    </w:rPr>
  </w:style>
  <w:style w:type="character" w:customStyle="1" w:styleId="IndexHeaderChar">
    <w:name w:val="Index Header Char"/>
    <w:rsid w:val="00273158"/>
    <w:rPr>
      <w:rFonts w:ascii="Times New Roman" w:eastAsia="Times New Roman" w:hAnsi="Times New Roman" w:cs="Times New Roman" w:hint="default"/>
      <w:b/>
      <w:bCs/>
      <w:sz w:val="36"/>
    </w:rPr>
  </w:style>
  <w:style w:type="character" w:customStyle="1" w:styleId="StyleHeading310ptChar">
    <w:name w:val="Style Heading 3 + 10 pt Char"/>
    <w:rsid w:val="00273158"/>
    <w:rPr>
      <w:rFonts w:ascii="Times New Roman" w:eastAsia="Times New Roman" w:hAnsi="Times New Roman" w:cs="Arial" w:hint="default"/>
      <w:b/>
      <w:bCs/>
      <w:sz w:val="26"/>
      <w:szCs w:val="26"/>
    </w:rPr>
  </w:style>
  <w:style w:type="character" w:customStyle="1" w:styleId="BoldUnderlineChar10">
    <w:name w:val="BoldUnderline Char1"/>
    <w:rsid w:val="00273158"/>
    <w:rPr>
      <w:b/>
      <w:bCs w:val="0"/>
      <w:sz w:val="22"/>
      <w:szCs w:val="24"/>
      <w:u w:val="single"/>
      <w:lang w:val="en-US" w:eastAsia="en-US" w:bidi="ar-SA"/>
    </w:rPr>
  </w:style>
  <w:style w:type="character" w:customStyle="1" w:styleId="iagsheaderlarge">
    <w:name w:val="iags_header_large"/>
    <w:rsid w:val="00273158"/>
  </w:style>
  <w:style w:type="character" w:customStyle="1" w:styleId="style12char0">
    <w:name w:val="style12char"/>
    <w:rsid w:val="00273158"/>
  </w:style>
  <w:style w:type="character" w:customStyle="1" w:styleId="charchar2">
    <w:name w:val="charchar2"/>
    <w:rsid w:val="00273158"/>
  </w:style>
  <w:style w:type="character" w:customStyle="1" w:styleId="style11char0">
    <w:name w:val="style11char"/>
    <w:rsid w:val="00273158"/>
  </w:style>
  <w:style w:type="character" w:customStyle="1" w:styleId="boldunderlineCharChar0">
    <w:name w:val="boldunderline Char Char"/>
    <w:rsid w:val="00273158"/>
    <w:rPr>
      <w:b/>
      <w:bCs w:val="0"/>
      <w:sz w:val="22"/>
      <w:szCs w:val="24"/>
      <w:u w:val="single"/>
      <w:lang w:val="en-US" w:eastAsia="en-US" w:bidi="ar-SA"/>
    </w:rPr>
  </w:style>
  <w:style w:type="character" w:customStyle="1" w:styleId="eudoraheader">
    <w:name w:val="eudoraheader"/>
    <w:rsid w:val="00273158"/>
  </w:style>
  <w:style w:type="character" w:customStyle="1" w:styleId="emailstyle26">
    <w:name w:val="emailstyle26"/>
    <w:rsid w:val="00273158"/>
  </w:style>
  <w:style w:type="character" w:customStyle="1" w:styleId="newstitle1">
    <w:name w:val="newstitle1"/>
    <w:rsid w:val="00273158"/>
  </w:style>
  <w:style w:type="character" w:customStyle="1" w:styleId="dateline">
    <w:name w:val="dateline"/>
    <w:rsid w:val="00273158"/>
  </w:style>
  <w:style w:type="character" w:customStyle="1" w:styleId="sendtofriend">
    <w:name w:val="sendtofriend"/>
    <w:rsid w:val="00273158"/>
  </w:style>
  <w:style w:type="character" w:customStyle="1" w:styleId="pagetype">
    <w:name w:val="pagetype"/>
    <w:rsid w:val="00273158"/>
  </w:style>
  <w:style w:type="character" w:customStyle="1" w:styleId="byl">
    <w:name w:val="byl"/>
    <w:rsid w:val="00273158"/>
  </w:style>
  <w:style w:type="character" w:customStyle="1" w:styleId="byd">
    <w:name w:val="byd"/>
    <w:rsid w:val="00273158"/>
  </w:style>
  <w:style w:type="character" w:customStyle="1" w:styleId="underliningchar0">
    <w:name w:val="underliningchar"/>
    <w:rsid w:val="00273158"/>
  </w:style>
  <w:style w:type="character" w:customStyle="1" w:styleId="adtext124">
    <w:name w:val="adtext124"/>
    <w:rsid w:val="00273158"/>
    <w:rPr>
      <w:vanish/>
      <w:webHidden w:val="0"/>
      <w:color w:val="999999"/>
      <w:sz w:val="12"/>
      <w:szCs w:val="12"/>
      <w:specVanish/>
    </w:rPr>
  </w:style>
  <w:style w:type="character" w:customStyle="1" w:styleId="CardsFont8ptChar">
    <w:name w:val="Cards + Font: 8 pt Char"/>
    <w:rsid w:val="00273158"/>
    <w:rPr>
      <w:sz w:val="16"/>
    </w:rPr>
  </w:style>
  <w:style w:type="character" w:customStyle="1" w:styleId="TagLineCharChar">
    <w:name w:val="Tag Line Char Char"/>
    <w:rsid w:val="00273158"/>
    <w:rPr>
      <w:rFonts w:ascii="Arial" w:hAnsi="Arial" w:cs="Arial" w:hint="default"/>
      <w:b/>
      <w:bCs/>
      <w:iCs/>
      <w:sz w:val="24"/>
      <w:szCs w:val="28"/>
      <w:lang w:val="en-US" w:eastAsia="en-US" w:bidi="ar-SA"/>
    </w:rPr>
  </w:style>
  <w:style w:type="character" w:customStyle="1" w:styleId="articlecommentcount">
    <w:name w:val="article_comment_count"/>
    <w:rsid w:val="00273158"/>
  </w:style>
  <w:style w:type="character" w:customStyle="1" w:styleId="articlerecommendcount">
    <w:name w:val="article_recommend_count"/>
    <w:rsid w:val="00273158"/>
  </w:style>
  <w:style w:type="character" w:customStyle="1" w:styleId="normaltext1">
    <w:name w:val="normal_text"/>
    <w:rsid w:val="00273158"/>
  </w:style>
  <w:style w:type="character" w:customStyle="1" w:styleId="story-byline">
    <w:name w:val="story-byline"/>
    <w:rsid w:val="00273158"/>
  </w:style>
  <w:style w:type="character" w:customStyle="1" w:styleId="story-titleline">
    <w:name w:val="story-titleline"/>
    <w:rsid w:val="00273158"/>
  </w:style>
  <w:style w:type="character" w:customStyle="1" w:styleId="UnderlineCardChar1">
    <w:name w:val="Underline Card Char"/>
    <w:rsid w:val="00273158"/>
    <w:rPr>
      <w:sz w:val="22"/>
      <w:szCs w:val="24"/>
      <w:u w:val="single"/>
      <w:lang w:val="en-US" w:eastAsia="en-US" w:bidi="ar-SA"/>
    </w:rPr>
  </w:style>
  <w:style w:type="character" w:customStyle="1" w:styleId="SourcesCharChar1">
    <w:name w:val="Sources Char Char1"/>
    <w:rsid w:val="00273158"/>
    <w:rPr>
      <w:rFonts w:ascii="Arial" w:hAnsi="Arial" w:cs="Arial" w:hint="default"/>
      <w:b/>
      <w:bCs/>
      <w:iCs/>
      <w:sz w:val="24"/>
      <w:szCs w:val="28"/>
      <w:lang w:val="en-US" w:eastAsia="en-US" w:bidi="ar-SA"/>
    </w:rPr>
  </w:style>
  <w:style w:type="character" w:customStyle="1" w:styleId="UnderlinesCharChar">
    <w:name w:val="Underlines Char Char"/>
    <w:rsid w:val="00273158"/>
    <w:rPr>
      <w:rFonts w:ascii="Arial" w:hAnsi="Arial" w:cs="Arial" w:hint="default"/>
      <w:b/>
      <w:bCs/>
      <w:sz w:val="22"/>
      <w:szCs w:val="26"/>
      <w:u w:val="single"/>
      <w:lang w:val="en-US" w:eastAsia="en-US" w:bidi="ar-SA"/>
    </w:rPr>
  </w:style>
  <w:style w:type="character" w:customStyle="1" w:styleId="infoChar">
    <w:name w:val="info Char"/>
    <w:locked/>
    <w:rsid w:val="00273158"/>
    <w:rPr>
      <w:rFonts w:ascii="Times New Roman" w:eastAsia="Times New Roman" w:hAnsi="Times New Roman" w:cs="Calibri" w:hint="default"/>
      <w:sz w:val="16"/>
      <w:szCs w:val="20"/>
    </w:rPr>
  </w:style>
  <w:style w:type="character" w:customStyle="1" w:styleId="createby">
    <w:name w:val="createby"/>
    <w:rsid w:val="00273158"/>
  </w:style>
  <w:style w:type="character" w:customStyle="1" w:styleId="quote-right">
    <w:name w:val="quote-right"/>
    <w:rsid w:val="00273158"/>
  </w:style>
  <w:style w:type="character" w:customStyle="1" w:styleId="smallcase">
    <w:name w:val="smallcase"/>
    <w:rsid w:val="00273158"/>
  </w:style>
  <w:style w:type="character" w:customStyle="1" w:styleId="ft0">
    <w:name w:val="ft0"/>
    <w:rsid w:val="00273158"/>
  </w:style>
  <w:style w:type="character" w:customStyle="1" w:styleId="ft2">
    <w:name w:val="ft2"/>
    <w:rsid w:val="00273158"/>
  </w:style>
  <w:style w:type="character" w:customStyle="1" w:styleId="ft1">
    <w:name w:val="ft1"/>
    <w:rsid w:val="00273158"/>
  </w:style>
  <w:style w:type="character" w:customStyle="1" w:styleId="ft3">
    <w:name w:val="ft3"/>
    <w:rsid w:val="00273158"/>
  </w:style>
  <w:style w:type="character" w:customStyle="1" w:styleId="StyleTimesNewRoman12ptBold1">
    <w:name w:val="Style Times New Roman 12 pt Bold1"/>
    <w:rsid w:val="00273158"/>
    <w:rPr>
      <w:b/>
      <w:bCs/>
      <w:sz w:val="24"/>
    </w:rPr>
  </w:style>
  <w:style w:type="character" w:customStyle="1" w:styleId="CircledChar2">
    <w:name w:val="Circled Char2"/>
    <w:rsid w:val="00273158"/>
    <w:rPr>
      <w:rFonts w:ascii="MS Mincho" w:eastAsia="MS Mincho" w:hAnsi="MS Mincho" w:hint="eastAsia"/>
      <w:b/>
      <w:bCs w:val="0"/>
      <w:szCs w:val="24"/>
      <w:u w:val="single"/>
      <w:lang w:val="en-US" w:eastAsia="ja-JP" w:bidi="ar-SA"/>
    </w:rPr>
  </w:style>
  <w:style w:type="character" w:customStyle="1" w:styleId="SmallTextChar2">
    <w:name w:val="Small Text Char2"/>
    <w:rsid w:val="00273158"/>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273158"/>
    <w:rPr>
      <w:b/>
      <w:bCs w:val="0"/>
      <w:szCs w:val="24"/>
      <w:u w:val="single"/>
      <w:lang w:val="en-US" w:eastAsia="en-US" w:bidi="ar-SA"/>
    </w:rPr>
  </w:style>
  <w:style w:type="character" w:customStyle="1" w:styleId="SmallCardChar">
    <w:name w:val="Small Card Char"/>
    <w:rsid w:val="00273158"/>
    <w:rPr>
      <w:rFonts w:ascii="Palatino Linotype" w:eastAsia="Times New Roman" w:hAnsi="Palatino Linotype" w:hint="default"/>
      <w:sz w:val="12"/>
      <w:szCs w:val="24"/>
    </w:rPr>
  </w:style>
  <w:style w:type="character" w:customStyle="1" w:styleId="StyleBoldUnderline10ptBold">
    <w:name w:val="Style Bold Underline + 10 pt Bold"/>
    <w:rsid w:val="00273158"/>
    <w:rPr>
      <w:b/>
      <w:bCs/>
      <w:sz w:val="20"/>
      <w:u w:val="thick"/>
    </w:rPr>
  </w:style>
  <w:style w:type="character" w:customStyle="1" w:styleId="separator">
    <w:name w:val="separator"/>
    <w:rsid w:val="00273158"/>
  </w:style>
  <w:style w:type="character" w:customStyle="1" w:styleId="smalllink">
    <w:name w:val="smalllink"/>
    <w:rsid w:val="00273158"/>
  </w:style>
  <w:style w:type="character" w:customStyle="1" w:styleId="bighead1">
    <w:name w:val="bighead1"/>
    <w:rsid w:val="00273158"/>
    <w:rPr>
      <w:rFonts w:ascii="Verdana" w:hAnsi="Verdana" w:hint="default"/>
      <w:b/>
      <w:bCs/>
      <w:sz w:val="27"/>
      <w:szCs w:val="27"/>
    </w:rPr>
  </w:style>
  <w:style w:type="character" w:customStyle="1" w:styleId="Underline-WFU">
    <w:name w:val="Underline-WFU"/>
    <w:uiPriority w:val="1"/>
    <w:qFormat/>
    <w:rsid w:val="00273158"/>
    <w:rPr>
      <w:rFonts w:ascii="Cambria" w:hAnsi="Cambria" w:hint="default"/>
      <w:sz w:val="21"/>
      <w:u w:val="single"/>
    </w:rPr>
  </w:style>
  <w:style w:type="character" w:customStyle="1" w:styleId="b">
    <w:name w:val="b"/>
    <w:rsid w:val="00273158"/>
  </w:style>
  <w:style w:type="character" w:customStyle="1" w:styleId="left-date1">
    <w:name w:val="left-date1"/>
    <w:rsid w:val="00273158"/>
    <w:rPr>
      <w:rFonts w:ascii="Verdana" w:hAnsi="Verdana" w:hint="default"/>
      <w:color w:val="666666"/>
      <w:sz w:val="14"/>
      <w:szCs w:val="14"/>
    </w:rPr>
  </w:style>
  <w:style w:type="character" w:customStyle="1" w:styleId="org">
    <w:name w:val="org"/>
    <w:basedOn w:val="DefaultParagraphFont"/>
    <w:rsid w:val="00273158"/>
  </w:style>
  <w:style w:type="character" w:customStyle="1" w:styleId="list-comma">
    <w:name w:val="list-comma"/>
    <w:basedOn w:val="DefaultParagraphFont"/>
    <w:rsid w:val="00273158"/>
  </w:style>
  <w:style w:type="character" w:customStyle="1" w:styleId="livefyre-commentcount">
    <w:name w:val="livefyre-commentcount"/>
    <w:basedOn w:val="DefaultParagraphFont"/>
    <w:rsid w:val="00273158"/>
  </w:style>
  <w:style w:type="character" w:customStyle="1" w:styleId="rednegchange">
    <w:name w:val="red_neg_change"/>
    <w:basedOn w:val="DefaultParagraphFont"/>
    <w:rsid w:val="00273158"/>
  </w:style>
  <w:style w:type="character" w:customStyle="1" w:styleId="wsodqchgshow">
    <w:name w:val="wsodq_chgshow"/>
    <w:basedOn w:val="DefaultParagraphFont"/>
    <w:rsid w:val="00273158"/>
  </w:style>
  <w:style w:type="character" w:customStyle="1" w:styleId="greenposchange">
    <w:name w:val="green_pos_change"/>
    <w:basedOn w:val="DefaultParagraphFont"/>
    <w:rsid w:val="00273158"/>
  </w:style>
  <w:style w:type="character" w:customStyle="1" w:styleId="image-credit">
    <w:name w:val="image-credit"/>
    <w:basedOn w:val="DefaultParagraphFont"/>
    <w:rsid w:val="00273158"/>
  </w:style>
  <w:style w:type="character" w:customStyle="1" w:styleId="BoldandUnderlineChar6">
    <w:name w:val="Bold and Underline Char6"/>
    <w:basedOn w:val="DefaultParagraphFont"/>
    <w:rsid w:val="00273158"/>
    <w:rPr>
      <w:b/>
      <w:bCs w:val="0"/>
      <w:szCs w:val="24"/>
      <w:u w:val="single"/>
      <w:lang w:val="en-US" w:eastAsia="en-US" w:bidi="ar-SA"/>
    </w:rPr>
  </w:style>
  <w:style w:type="character" w:customStyle="1" w:styleId="caption40">
    <w:name w:val="caption4"/>
    <w:basedOn w:val="DefaultParagraphFont"/>
    <w:rsid w:val="00273158"/>
  </w:style>
  <w:style w:type="character" w:customStyle="1" w:styleId="honorific-prefix">
    <w:name w:val="honorific-prefix"/>
    <w:basedOn w:val="DefaultParagraphFont"/>
    <w:rsid w:val="00273158"/>
  </w:style>
  <w:style w:type="character" w:customStyle="1" w:styleId="given-name">
    <w:name w:val="given-name"/>
    <w:basedOn w:val="DefaultParagraphFont"/>
    <w:rsid w:val="00273158"/>
  </w:style>
  <w:style w:type="character" w:customStyle="1" w:styleId="family-name">
    <w:name w:val="family-name"/>
    <w:basedOn w:val="DefaultParagraphFont"/>
    <w:rsid w:val="00273158"/>
  </w:style>
  <w:style w:type="character" w:customStyle="1" w:styleId="chead">
    <w:name w:val="chead"/>
    <w:basedOn w:val="DefaultParagraphFont"/>
    <w:rsid w:val="00273158"/>
  </w:style>
  <w:style w:type="character" w:customStyle="1" w:styleId="obgcapsstart">
    <w:name w:val="obg_caps_start"/>
    <w:basedOn w:val="DefaultParagraphFont"/>
    <w:rsid w:val="00273158"/>
  </w:style>
  <w:style w:type="character" w:customStyle="1" w:styleId="underlinedCharChar0">
    <w:name w:val="underlined Char Char"/>
    <w:basedOn w:val="DefaultParagraphFont"/>
    <w:rsid w:val="00273158"/>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273158"/>
  </w:style>
  <w:style w:type="character" w:customStyle="1" w:styleId="text2">
    <w:name w:val="text2"/>
    <w:basedOn w:val="DefaultParagraphFont"/>
    <w:rsid w:val="00273158"/>
  </w:style>
  <w:style w:type="character" w:customStyle="1" w:styleId="pmtermsel">
    <w:name w:val="pmtermsel"/>
    <w:basedOn w:val="DefaultParagraphFont"/>
    <w:rsid w:val="00273158"/>
  </w:style>
  <w:style w:type="character" w:customStyle="1" w:styleId="StyleUnderlineChar2CharChar11pt">
    <w:name w:val="Style Underline Char2 Char Char + 11 pt"/>
    <w:basedOn w:val="Style11pt"/>
    <w:rsid w:val="00273158"/>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273158"/>
    <w:rPr>
      <w:b/>
      <w:bCs/>
      <w:sz w:val="20"/>
      <w:u w:val="single"/>
    </w:rPr>
  </w:style>
  <w:style w:type="character" w:customStyle="1" w:styleId="Styleunderline11pt">
    <w:name w:val="Style underline + 11 pt"/>
    <w:basedOn w:val="underline"/>
    <w:rsid w:val="00273158"/>
    <w:rPr>
      <w:u w:val="single"/>
      <w:lang w:val="en-US" w:eastAsia="en-US" w:bidi="ar-SA"/>
    </w:rPr>
  </w:style>
  <w:style w:type="character" w:customStyle="1" w:styleId="Styleunderline11ptBold">
    <w:name w:val="Style underline + 11 pt Bold"/>
    <w:basedOn w:val="underline"/>
    <w:rsid w:val="00273158"/>
    <w:rPr>
      <w:u w:val="single"/>
      <w:lang w:val="en-US" w:eastAsia="en-US" w:bidi="ar-SA"/>
    </w:rPr>
  </w:style>
  <w:style w:type="character" w:customStyle="1" w:styleId="articlehead2">
    <w:name w:val="articlehead2"/>
    <w:basedOn w:val="DefaultParagraphFont"/>
    <w:rsid w:val="00273158"/>
  </w:style>
  <w:style w:type="character" w:customStyle="1" w:styleId="pronset">
    <w:name w:val="pronset"/>
    <w:basedOn w:val="DefaultParagraphFont"/>
    <w:rsid w:val="00273158"/>
  </w:style>
  <w:style w:type="character" w:customStyle="1" w:styleId="showipapr">
    <w:name w:val="show_ipapr"/>
    <w:basedOn w:val="DefaultParagraphFont"/>
    <w:rsid w:val="00273158"/>
  </w:style>
  <w:style w:type="character" w:customStyle="1" w:styleId="prondelim">
    <w:name w:val="prondelim"/>
    <w:basedOn w:val="DefaultParagraphFont"/>
    <w:rsid w:val="00273158"/>
  </w:style>
  <w:style w:type="character" w:customStyle="1" w:styleId="pron">
    <w:name w:val="pron"/>
    <w:basedOn w:val="DefaultParagraphFont"/>
    <w:rsid w:val="00273158"/>
  </w:style>
  <w:style w:type="character" w:customStyle="1" w:styleId="prontoggle">
    <w:name w:val="pron_toggle"/>
    <w:basedOn w:val="DefaultParagraphFont"/>
    <w:rsid w:val="00273158"/>
  </w:style>
  <w:style w:type="character" w:customStyle="1" w:styleId="showspellpr">
    <w:name w:val="show_spellpr"/>
    <w:basedOn w:val="DefaultParagraphFont"/>
    <w:rsid w:val="00273158"/>
  </w:style>
  <w:style w:type="character" w:customStyle="1" w:styleId="boldface">
    <w:name w:val="boldface"/>
    <w:basedOn w:val="DefaultParagraphFont"/>
    <w:rsid w:val="00273158"/>
  </w:style>
  <w:style w:type="character" w:customStyle="1" w:styleId="pg">
    <w:name w:val="pg"/>
    <w:basedOn w:val="DefaultParagraphFont"/>
    <w:rsid w:val="00273158"/>
  </w:style>
  <w:style w:type="character" w:customStyle="1" w:styleId="secondary-bf">
    <w:name w:val="secondary-bf"/>
    <w:basedOn w:val="DefaultParagraphFont"/>
    <w:rsid w:val="00273158"/>
  </w:style>
  <w:style w:type="character" w:customStyle="1" w:styleId="dnindex">
    <w:name w:val="dnindex"/>
    <w:basedOn w:val="DefaultParagraphFont"/>
    <w:rsid w:val="00273158"/>
  </w:style>
  <w:style w:type="character" w:customStyle="1" w:styleId="ital-inline">
    <w:name w:val="ital-inline"/>
    <w:basedOn w:val="DefaultParagraphFont"/>
    <w:rsid w:val="00273158"/>
  </w:style>
  <w:style w:type="character" w:customStyle="1" w:styleId="Styleterm111ptUnderline">
    <w:name w:val="Style term1 + 11 pt Underline"/>
    <w:basedOn w:val="term1"/>
    <w:rsid w:val="00273158"/>
    <w:rPr>
      <w:b/>
      <w:bCs/>
      <w:sz w:val="20"/>
      <w:u w:val="single"/>
    </w:rPr>
  </w:style>
  <w:style w:type="character" w:customStyle="1" w:styleId="ct-with-fmlt">
    <w:name w:val="ct-with-fmlt"/>
    <w:basedOn w:val="DefaultParagraphFont"/>
    <w:rsid w:val="00273158"/>
  </w:style>
  <w:style w:type="character" w:customStyle="1" w:styleId="althead">
    <w:name w:val="althead"/>
    <w:basedOn w:val="DefaultParagraphFont"/>
    <w:rsid w:val="00273158"/>
  </w:style>
  <w:style w:type="character" w:customStyle="1" w:styleId="arbd1">
    <w:name w:val="arbd1"/>
    <w:basedOn w:val="DefaultParagraphFont"/>
    <w:rsid w:val="00273158"/>
  </w:style>
  <w:style w:type="character" w:customStyle="1" w:styleId="unx">
    <w:name w:val="unx"/>
    <w:basedOn w:val="DefaultParagraphFont"/>
    <w:rsid w:val="00273158"/>
  </w:style>
  <w:style w:type="character" w:customStyle="1" w:styleId="lrdctph">
    <w:name w:val="lr_dct_ph"/>
    <w:basedOn w:val="DefaultParagraphFont"/>
    <w:rsid w:val="00273158"/>
  </w:style>
  <w:style w:type="character" w:customStyle="1" w:styleId="tagciteChar4">
    <w:name w:val="tag/cite Char"/>
    <w:basedOn w:val="DefaultParagraphFont"/>
    <w:rsid w:val="00273158"/>
    <w:rPr>
      <w:b/>
      <w:bCs w:val="0"/>
      <w:sz w:val="24"/>
      <w:lang w:val="en-US" w:eastAsia="en-US" w:bidi="ar-SA"/>
    </w:rPr>
  </w:style>
  <w:style w:type="character" w:customStyle="1" w:styleId="style3Char0">
    <w:name w:val="style 3 Char"/>
    <w:rsid w:val="00273158"/>
    <w:rPr>
      <w:sz w:val="18"/>
      <w:szCs w:val="24"/>
      <w:lang w:val="en-US" w:eastAsia="en-US" w:bidi="ar-SA"/>
    </w:rPr>
  </w:style>
  <w:style w:type="character" w:customStyle="1" w:styleId="StyleBold1">
    <w:name w:val="Style Bold1"/>
    <w:rsid w:val="00273158"/>
    <w:rPr>
      <w:rFonts w:ascii="Georgia" w:hAnsi="Georgia" w:hint="default"/>
      <w:b/>
      <w:bCs/>
      <w:sz w:val="22"/>
    </w:rPr>
  </w:style>
  <w:style w:type="character" w:customStyle="1" w:styleId="BlockHeadingsChar1">
    <w:name w:val="Block Headings Char1"/>
    <w:rsid w:val="00273158"/>
    <w:rPr>
      <w:b/>
      <w:bCs w:val="0"/>
      <w:caps/>
    </w:rPr>
  </w:style>
  <w:style w:type="character" w:customStyle="1" w:styleId="FontStyle170">
    <w:name w:val="Font Style170"/>
    <w:uiPriority w:val="99"/>
    <w:rsid w:val="00273158"/>
    <w:rPr>
      <w:rFonts w:ascii="Bookman Old Style" w:hAnsi="Bookman Old Style" w:cs="Bookman Old Style" w:hint="default"/>
      <w:sz w:val="16"/>
      <w:szCs w:val="16"/>
    </w:rPr>
  </w:style>
  <w:style w:type="character" w:customStyle="1" w:styleId="label">
    <w:name w:val="label"/>
    <w:rsid w:val="00273158"/>
  </w:style>
  <w:style w:type="character" w:customStyle="1" w:styleId="Styleunderline12pt">
    <w:name w:val="Style underline + 12 pt"/>
    <w:rsid w:val="00273158"/>
    <w:rPr>
      <w:rFonts w:ascii="Times New Roman" w:hAnsi="Times New Roman" w:cs="Times New Roman" w:hint="default"/>
      <w:bCs/>
      <w:sz w:val="20"/>
      <w:u w:val="single"/>
    </w:rPr>
  </w:style>
  <w:style w:type="character" w:customStyle="1" w:styleId="StyleUnderlineChar19pt">
    <w:name w:val="Style Underline Char1 + 9 pt"/>
    <w:basedOn w:val="UnderlineChar1"/>
    <w:rsid w:val="00273158"/>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273158"/>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273158"/>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273158"/>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273158"/>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273158"/>
    <w:rPr>
      <w:rFonts w:ascii="Times New Roman" w:hAnsi="Times New Roman" w:cs="Times New Roman" w:hint="default"/>
      <w:sz w:val="20"/>
      <w:u w:val="single"/>
      <w:lang w:val="en-US" w:eastAsia="en-US" w:bidi="ar-SA"/>
    </w:rPr>
  </w:style>
  <w:style w:type="character" w:customStyle="1" w:styleId="Style9ptUnderline1">
    <w:name w:val="Style 9 pt Underline1"/>
    <w:rsid w:val="00273158"/>
    <w:rPr>
      <w:sz w:val="20"/>
      <w:u w:val="single"/>
    </w:rPr>
  </w:style>
  <w:style w:type="character" w:customStyle="1" w:styleId="StyleUnderlineChar19pt2">
    <w:name w:val="Style Underline Char1 + 9 pt2"/>
    <w:basedOn w:val="UnderlineChar1"/>
    <w:rsid w:val="00273158"/>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273158"/>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273158"/>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273158"/>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273158"/>
  </w:style>
  <w:style w:type="character" w:customStyle="1" w:styleId="Style9ptBoldUnderline1">
    <w:name w:val="Style 9 pt Bold Underline1"/>
    <w:rsid w:val="00273158"/>
    <w:rPr>
      <w:b/>
      <w:bCs/>
      <w:sz w:val="20"/>
      <w:u w:val="single"/>
    </w:rPr>
  </w:style>
  <w:style w:type="character" w:customStyle="1" w:styleId="tagCharCharCharChar">
    <w:name w:val="tag Char Char Char Char"/>
    <w:rsid w:val="00273158"/>
    <w:rPr>
      <w:rFonts w:ascii="Georgia" w:eastAsia="Calibri" w:hAnsi="Georgia" w:cs="Calibri" w:hint="default"/>
      <w:b/>
      <w:bCs w:val="0"/>
      <w:sz w:val="24"/>
    </w:rPr>
  </w:style>
  <w:style w:type="character" w:customStyle="1" w:styleId="3">
    <w:name w:val="3"/>
    <w:rsid w:val="00273158"/>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273158"/>
    <w:rPr>
      <w:rFonts w:ascii="Arial" w:hAnsi="Arial" w:cs="Arial" w:hint="default"/>
      <w:b/>
      <w:bCs/>
      <w:iCs/>
      <w:szCs w:val="28"/>
      <w:lang w:val="en-US" w:eastAsia="en-US" w:bidi="ar-SA"/>
    </w:rPr>
  </w:style>
  <w:style w:type="character" w:customStyle="1" w:styleId="featuretitle">
    <w:name w:val="feature_title"/>
    <w:basedOn w:val="DefaultParagraphFont"/>
    <w:rsid w:val="00273158"/>
  </w:style>
  <w:style w:type="character" w:customStyle="1" w:styleId="6">
    <w:name w:val="6"/>
    <w:rsid w:val="00273158"/>
    <w:rPr>
      <w:rFonts w:ascii="Arial" w:hAnsi="Arial" w:cs="Arial" w:hint="default"/>
      <w:bCs/>
      <w:sz w:val="20"/>
      <w:u w:val="single"/>
      <w:lang w:val="en-US" w:eastAsia="en-US" w:bidi="ar-SA"/>
    </w:rPr>
  </w:style>
  <w:style w:type="character" w:customStyle="1" w:styleId="7">
    <w:name w:val="7"/>
    <w:rsid w:val="00273158"/>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273158"/>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273158"/>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273158"/>
    <w:rPr>
      <w:sz w:val="20"/>
      <w:u w:val="single"/>
    </w:rPr>
  </w:style>
  <w:style w:type="character" w:customStyle="1" w:styleId="Styleunderline9pt0">
    <w:name w:val="Style underline + 9 pt"/>
    <w:basedOn w:val="underline"/>
    <w:rsid w:val="00273158"/>
    <w:rPr>
      <w:u w:val="single"/>
      <w:lang w:val="en-US" w:eastAsia="en-US" w:bidi="ar-SA"/>
    </w:rPr>
  </w:style>
  <w:style w:type="character" w:customStyle="1" w:styleId="Style9ptUnderline4">
    <w:name w:val="Style 9 pt Underline4"/>
    <w:rsid w:val="00273158"/>
    <w:rPr>
      <w:sz w:val="20"/>
      <w:u w:val="single"/>
    </w:rPr>
  </w:style>
  <w:style w:type="character" w:customStyle="1" w:styleId="55">
    <w:name w:val="55"/>
    <w:rsid w:val="00273158"/>
    <w:rPr>
      <w:rFonts w:ascii="Arial" w:hAnsi="Arial" w:cs="Arial" w:hint="default"/>
      <w:bCs/>
      <w:sz w:val="20"/>
      <w:u w:val="single"/>
      <w:lang w:val="en-US" w:eastAsia="en-US" w:bidi="ar-SA"/>
    </w:rPr>
  </w:style>
  <w:style w:type="character" w:customStyle="1" w:styleId="Styleunderline9pt10">
    <w:name w:val="Style underline + 9 pt1"/>
    <w:basedOn w:val="underline"/>
    <w:rsid w:val="00273158"/>
    <w:rPr>
      <w:u w:val="single"/>
      <w:lang w:val="en-US" w:eastAsia="en-US" w:bidi="ar-SA"/>
    </w:rPr>
  </w:style>
  <w:style w:type="character" w:customStyle="1" w:styleId="Styleunderline9ptBold">
    <w:name w:val="Style underline + 9 pt Bold"/>
    <w:rsid w:val="00273158"/>
    <w:rPr>
      <w:b/>
      <w:bCs/>
      <w:sz w:val="20"/>
      <w:u w:val="single"/>
    </w:rPr>
  </w:style>
  <w:style w:type="character" w:customStyle="1" w:styleId="StyleUnderliningChar9ptBold">
    <w:name w:val="Style Underlining Char + 9 pt Bold"/>
    <w:rsid w:val="00273158"/>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273158"/>
    <w:rPr>
      <w:rFonts w:ascii="Times New Roman" w:hAnsi="Times New Roman" w:cs="Times New Roman" w:hint="default"/>
      <w:sz w:val="20"/>
      <w:szCs w:val="24"/>
      <w:u w:val="single"/>
      <w:lang w:val="en-US" w:eastAsia="en-US" w:bidi="ar-SA"/>
    </w:rPr>
  </w:style>
  <w:style w:type="character" w:customStyle="1" w:styleId="34">
    <w:name w:val="34"/>
    <w:rsid w:val="00273158"/>
    <w:rPr>
      <w:rFonts w:ascii="Times New Roman" w:hAnsi="Times New Roman" w:cs="Arial" w:hint="default"/>
      <w:bCs/>
      <w:sz w:val="20"/>
      <w:u w:val="single"/>
      <w:lang w:val="en-US" w:eastAsia="en-US" w:bidi="ar-SA"/>
    </w:rPr>
  </w:style>
  <w:style w:type="character" w:customStyle="1" w:styleId="45">
    <w:name w:val="45"/>
    <w:rsid w:val="00273158"/>
    <w:rPr>
      <w:rFonts w:ascii="Times New Roman" w:hAnsi="Times New Roman" w:cs="Arial" w:hint="default"/>
      <w:b/>
      <w:bCs/>
      <w:sz w:val="20"/>
      <w:u w:val="single"/>
      <w:lang w:val="en-US" w:eastAsia="en-US" w:bidi="ar-SA"/>
    </w:rPr>
  </w:style>
  <w:style w:type="character" w:customStyle="1" w:styleId="Style9ptUnderline5">
    <w:name w:val="Style 9 pt Underline5"/>
    <w:rsid w:val="00273158"/>
    <w:rPr>
      <w:rFonts w:ascii="Times New Roman" w:hAnsi="Times New Roman" w:cs="Times New Roman" w:hint="default"/>
      <w:sz w:val="20"/>
      <w:u w:val="single"/>
    </w:rPr>
  </w:style>
  <w:style w:type="character" w:customStyle="1" w:styleId="Style9ptBoldUnderline2">
    <w:name w:val="Style 9 pt Bold Underline2"/>
    <w:rsid w:val="00273158"/>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273158"/>
    <w:rPr>
      <w:rFonts w:ascii="Times New Roman" w:hAnsi="Times New Roman" w:cs="Times New Roman" w:hint="default"/>
      <w:b/>
      <w:bCs/>
      <w:i/>
      <w:iCs/>
      <w:sz w:val="20"/>
      <w:u w:val="single"/>
      <w:bdr w:val="single" w:sz="4" w:space="0" w:color="auto" w:frame="1"/>
    </w:rPr>
  </w:style>
  <w:style w:type="character" w:customStyle="1" w:styleId="23">
    <w:name w:val="23"/>
    <w:rsid w:val="00273158"/>
    <w:rPr>
      <w:rFonts w:ascii="Times New Roman" w:hAnsi="Times New Roman" w:cs="Arial" w:hint="default"/>
      <w:bCs/>
      <w:sz w:val="20"/>
      <w:u w:val="single"/>
      <w:lang w:val="en-US" w:eastAsia="en-US" w:bidi="ar-SA"/>
    </w:rPr>
  </w:style>
  <w:style w:type="character" w:customStyle="1" w:styleId="33">
    <w:name w:val="33"/>
    <w:rsid w:val="00273158"/>
    <w:rPr>
      <w:rFonts w:ascii="Times New Roman" w:hAnsi="Times New Roman" w:cs="Arial" w:hint="default"/>
      <w:b/>
      <w:bCs/>
      <w:sz w:val="20"/>
      <w:u w:val="single"/>
      <w:lang w:val="en-US" w:eastAsia="en-US" w:bidi="ar-SA"/>
    </w:rPr>
  </w:style>
  <w:style w:type="character" w:customStyle="1" w:styleId="27">
    <w:name w:val="27"/>
    <w:rsid w:val="00273158"/>
    <w:rPr>
      <w:rFonts w:ascii="Arial" w:hAnsi="Arial" w:cs="Arial" w:hint="default"/>
      <w:bCs/>
      <w:sz w:val="20"/>
      <w:u w:val="single"/>
      <w:lang w:val="en-US" w:eastAsia="en-US" w:bidi="ar-SA"/>
    </w:rPr>
  </w:style>
  <w:style w:type="character" w:customStyle="1" w:styleId="StyleArialNarrow9pt">
    <w:name w:val="Style Arial Narrow 9 pt"/>
    <w:rsid w:val="00273158"/>
    <w:rPr>
      <w:rFonts w:ascii="Times New Roman" w:hAnsi="Times New Roman" w:cs="Times New Roman" w:hint="default"/>
      <w:sz w:val="20"/>
    </w:rPr>
  </w:style>
  <w:style w:type="character" w:customStyle="1" w:styleId="StyleUnderlineCharChar9pt2">
    <w:name w:val="Style Underline Char Char + 9 pt2"/>
    <w:basedOn w:val="DefaultParagraphFont"/>
    <w:rsid w:val="00273158"/>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273158"/>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273158"/>
    <w:rPr>
      <w:b/>
      <w:bCs/>
      <w:sz w:val="20"/>
      <w:u w:val="single"/>
      <w:bdr w:val="single" w:sz="4" w:space="0" w:color="auto" w:frame="1"/>
    </w:rPr>
  </w:style>
  <w:style w:type="character" w:customStyle="1" w:styleId="Style9ptUnderline7">
    <w:name w:val="Style 9 pt Underline7"/>
    <w:rsid w:val="00273158"/>
    <w:rPr>
      <w:sz w:val="20"/>
      <w:u w:val="single"/>
    </w:rPr>
  </w:style>
  <w:style w:type="character" w:customStyle="1" w:styleId="Style9ptBoldUnderline3">
    <w:name w:val="Style 9 pt Bold Underline3"/>
    <w:rsid w:val="00273158"/>
    <w:rPr>
      <w:b/>
      <w:bCs/>
      <w:sz w:val="20"/>
      <w:u w:val="single"/>
    </w:rPr>
  </w:style>
  <w:style w:type="character" w:customStyle="1" w:styleId="Style9ptUnderline8">
    <w:name w:val="Style 9 pt Underline8"/>
    <w:rsid w:val="00273158"/>
    <w:rPr>
      <w:sz w:val="20"/>
      <w:u w:val="single"/>
    </w:rPr>
  </w:style>
  <w:style w:type="character" w:customStyle="1" w:styleId="66">
    <w:name w:val="66"/>
    <w:rsid w:val="00273158"/>
    <w:rPr>
      <w:rFonts w:ascii="Arial" w:hAnsi="Arial" w:cs="Arial" w:hint="default"/>
      <w:bCs/>
      <w:sz w:val="20"/>
      <w:u w:val="single"/>
      <w:lang w:val="en-US" w:eastAsia="en-US" w:bidi="ar-SA"/>
    </w:rPr>
  </w:style>
  <w:style w:type="character" w:customStyle="1" w:styleId="Style9ptUnderline9">
    <w:name w:val="Style 9 pt Underline9"/>
    <w:rsid w:val="00273158"/>
    <w:rPr>
      <w:sz w:val="20"/>
      <w:u w:val="single"/>
    </w:rPr>
  </w:style>
  <w:style w:type="character" w:customStyle="1" w:styleId="Style9ptBoldUnderline4">
    <w:name w:val="Style 9 pt Bold Underline4"/>
    <w:rsid w:val="00273158"/>
    <w:rPr>
      <w:b/>
      <w:bCs/>
      <w:sz w:val="20"/>
      <w:u w:val="single"/>
    </w:rPr>
  </w:style>
  <w:style w:type="character" w:customStyle="1" w:styleId="titleblue14">
    <w:name w:val="titleblue14"/>
    <w:basedOn w:val="DefaultParagraphFont"/>
    <w:rsid w:val="00273158"/>
  </w:style>
  <w:style w:type="character" w:customStyle="1" w:styleId="Style11ptUnderline3">
    <w:name w:val="Style 11 pt Underline3"/>
    <w:rsid w:val="00273158"/>
    <w:rPr>
      <w:sz w:val="20"/>
      <w:u w:val="single"/>
    </w:rPr>
  </w:style>
  <w:style w:type="character" w:customStyle="1" w:styleId="StyleUnderlineCharChar9pt3">
    <w:name w:val="Style Underline Char Char + 9 pt3"/>
    <w:basedOn w:val="DefaultParagraphFont"/>
    <w:rsid w:val="00273158"/>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273158"/>
    <w:rPr>
      <w:sz w:val="20"/>
      <w:u w:val="single"/>
    </w:rPr>
  </w:style>
  <w:style w:type="character" w:customStyle="1" w:styleId="Style9ptUnderline11">
    <w:name w:val="Style 9 pt Underline11"/>
    <w:rsid w:val="00273158"/>
    <w:rPr>
      <w:sz w:val="20"/>
      <w:u w:val="single"/>
    </w:rPr>
  </w:style>
  <w:style w:type="character" w:customStyle="1" w:styleId="Style9ptBoldUnderline5">
    <w:name w:val="Style 9 pt Bold Underline5"/>
    <w:rsid w:val="00273158"/>
    <w:rPr>
      <w:b/>
      <w:bCs/>
      <w:sz w:val="20"/>
      <w:u w:val="single"/>
    </w:rPr>
  </w:style>
  <w:style w:type="character" w:customStyle="1" w:styleId="UnderlineChar2CharChar">
    <w:name w:val="Underline Char2 Char Char"/>
    <w:rsid w:val="00273158"/>
    <w:rPr>
      <w:szCs w:val="24"/>
      <w:u w:val="single"/>
      <w:lang w:val="en-US" w:eastAsia="en-US" w:bidi="ar-SA"/>
    </w:rPr>
  </w:style>
  <w:style w:type="character" w:customStyle="1" w:styleId="snapnoshots">
    <w:name w:val="snap_noshots"/>
    <w:basedOn w:val="DefaultParagraphFont"/>
    <w:rsid w:val="00273158"/>
  </w:style>
  <w:style w:type="character" w:customStyle="1" w:styleId="cnbcsbhdcomp">
    <w:name w:val="cnbc_sbhd_comp"/>
    <w:rsid w:val="00273158"/>
  </w:style>
  <w:style w:type="character" w:customStyle="1" w:styleId="blox-headline">
    <w:name w:val="blox-headline"/>
    <w:rsid w:val="00273158"/>
  </w:style>
  <w:style w:type="character" w:customStyle="1" w:styleId="Heading2CharCharCharCharCharChar1CharChar">
    <w:name w:val="Heading 2 Char Char Char Char Char Char1 Char Char"/>
    <w:basedOn w:val="DefaultParagraphFont"/>
    <w:uiPriority w:val="99"/>
    <w:rsid w:val="00273158"/>
    <w:rPr>
      <w:rFonts w:ascii="Arial" w:hAnsi="Arial" w:cs="Arial" w:hint="default"/>
      <w:b/>
      <w:bCs/>
      <w:iCs/>
      <w:sz w:val="28"/>
      <w:lang w:val="en-US" w:eastAsia="en-US"/>
    </w:rPr>
  </w:style>
  <w:style w:type="character" w:customStyle="1" w:styleId="postsubtitle">
    <w:name w:val="post_subtitle"/>
    <w:basedOn w:val="DefaultParagraphFont"/>
    <w:rsid w:val="00273158"/>
  </w:style>
  <w:style w:type="character" w:customStyle="1" w:styleId="NoterefInText">
    <w:name w:val="_NoterefInText"/>
    <w:uiPriority w:val="99"/>
    <w:rsid w:val="00273158"/>
    <w:rPr>
      <w:rFonts w:ascii="New Baskerville" w:hAnsi="New Baskerville" w:cs="New Baskerville" w:hint="default"/>
      <w:color w:val="000000"/>
    </w:rPr>
  </w:style>
  <w:style w:type="character" w:customStyle="1" w:styleId="postauthor">
    <w:name w:val="postauthor"/>
    <w:basedOn w:val="DefaultParagraphFont"/>
    <w:rsid w:val="00273158"/>
  </w:style>
  <w:style w:type="character" w:customStyle="1" w:styleId="span">
    <w:name w:val="span"/>
    <w:basedOn w:val="DefaultParagraphFont"/>
    <w:rsid w:val="00273158"/>
  </w:style>
  <w:style w:type="character" w:customStyle="1" w:styleId="thirdparty-logo">
    <w:name w:val="thirdparty-logo"/>
    <w:basedOn w:val="DefaultParagraphFont"/>
    <w:rsid w:val="00273158"/>
  </w:style>
  <w:style w:type="character" w:customStyle="1" w:styleId="vcard">
    <w:name w:val="vcard"/>
    <w:basedOn w:val="DefaultParagraphFont"/>
    <w:rsid w:val="00273158"/>
  </w:style>
  <w:style w:type="character" w:customStyle="1" w:styleId="print-footnote">
    <w:name w:val="print-footnote"/>
    <w:basedOn w:val="DefaultParagraphFont"/>
    <w:rsid w:val="00273158"/>
  </w:style>
  <w:style w:type="character" w:customStyle="1" w:styleId="datestring">
    <w:name w:val="datestring"/>
    <w:basedOn w:val="DefaultParagraphFont"/>
    <w:rsid w:val="00273158"/>
  </w:style>
  <w:style w:type="character" w:customStyle="1" w:styleId="gptad">
    <w:name w:val="gptad"/>
    <w:basedOn w:val="DefaultParagraphFont"/>
    <w:rsid w:val="00273158"/>
  </w:style>
  <w:style w:type="character" w:customStyle="1" w:styleId="creditline">
    <w:name w:val="creditline"/>
    <w:basedOn w:val="DefaultParagraphFont"/>
    <w:rsid w:val="00273158"/>
  </w:style>
  <w:style w:type="character" w:customStyle="1" w:styleId="grd">
    <w:name w:val="grd"/>
    <w:basedOn w:val="DefaultParagraphFont"/>
    <w:rsid w:val="00273158"/>
  </w:style>
  <w:style w:type="character" w:customStyle="1" w:styleId="changed">
    <w:name w:val="changed"/>
    <w:basedOn w:val="DefaultParagraphFont"/>
    <w:rsid w:val="00273158"/>
  </w:style>
  <w:style w:type="character" w:customStyle="1" w:styleId="article-author-name">
    <w:name w:val="article-author-name"/>
    <w:basedOn w:val="DefaultParagraphFont"/>
    <w:rsid w:val="00273158"/>
  </w:style>
  <w:style w:type="character" w:customStyle="1" w:styleId="bioexcerpt">
    <w:name w:val="bio_excerpt"/>
    <w:basedOn w:val="DefaultParagraphFont"/>
    <w:rsid w:val="00273158"/>
  </w:style>
  <w:style w:type="character" w:customStyle="1" w:styleId="commentcount">
    <w:name w:val="comment_count"/>
    <w:basedOn w:val="DefaultParagraphFont"/>
    <w:rsid w:val="00273158"/>
  </w:style>
  <w:style w:type="character" w:customStyle="1" w:styleId="searchtermshighlighted">
    <w:name w:val="searchtermshighlighted"/>
    <w:basedOn w:val="DefaultParagraphFont"/>
    <w:rsid w:val="00273158"/>
  </w:style>
  <w:style w:type="character" w:customStyle="1" w:styleId="contributornametrigger">
    <w:name w:val="contributornametrigger"/>
    <w:basedOn w:val="DefaultParagraphFont"/>
    <w:rsid w:val="00273158"/>
  </w:style>
  <w:style w:type="character" w:customStyle="1" w:styleId="bylinepipe">
    <w:name w:val="bylinepipe"/>
    <w:basedOn w:val="DefaultParagraphFont"/>
    <w:rsid w:val="00273158"/>
  </w:style>
  <w:style w:type="character" w:customStyle="1" w:styleId="lucenesearchresulturlb">
    <w:name w:val="lucene_search_result_url_b"/>
    <w:basedOn w:val="DefaultParagraphFont"/>
    <w:rsid w:val="00273158"/>
  </w:style>
  <w:style w:type="character" w:customStyle="1" w:styleId="faculty-title">
    <w:name w:val="faculty-title"/>
    <w:basedOn w:val="DefaultParagraphFont"/>
    <w:rsid w:val="00273158"/>
  </w:style>
  <w:style w:type="character" w:customStyle="1" w:styleId="issue">
    <w:name w:val="issue"/>
    <w:basedOn w:val="DefaultParagraphFont"/>
    <w:rsid w:val="00273158"/>
  </w:style>
  <w:style w:type="character" w:customStyle="1" w:styleId="pages">
    <w:name w:val="pages"/>
    <w:basedOn w:val="DefaultParagraphFont"/>
    <w:rsid w:val="00273158"/>
  </w:style>
  <w:style w:type="character" w:customStyle="1" w:styleId="person">
    <w:name w:val="person"/>
    <w:basedOn w:val="DefaultParagraphFont"/>
    <w:rsid w:val="00273158"/>
  </w:style>
  <w:style w:type="character" w:customStyle="1" w:styleId="corresponding">
    <w:name w:val="corresponding"/>
    <w:basedOn w:val="DefaultParagraphFont"/>
    <w:rsid w:val="00273158"/>
  </w:style>
  <w:style w:type="character" w:customStyle="1" w:styleId="post-time">
    <w:name w:val="post-time"/>
    <w:basedOn w:val="DefaultParagraphFont"/>
    <w:rsid w:val="00273158"/>
  </w:style>
  <w:style w:type="character" w:customStyle="1" w:styleId="post-category">
    <w:name w:val="post-category"/>
    <w:basedOn w:val="DefaultParagraphFont"/>
    <w:rsid w:val="00273158"/>
  </w:style>
  <w:style w:type="character" w:customStyle="1" w:styleId="posted-and-updated">
    <w:name w:val="posted-and-updated"/>
    <w:basedOn w:val="DefaultParagraphFont"/>
    <w:rsid w:val="00273158"/>
  </w:style>
  <w:style w:type="character" w:customStyle="1" w:styleId="entry-author">
    <w:name w:val="entry-author"/>
    <w:basedOn w:val="DefaultParagraphFont"/>
    <w:rsid w:val="00273158"/>
  </w:style>
  <w:style w:type="character" w:customStyle="1" w:styleId="entry-author-name">
    <w:name w:val="entry-author-name"/>
    <w:basedOn w:val="DefaultParagraphFont"/>
    <w:rsid w:val="00273158"/>
  </w:style>
  <w:style w:type="character" w:customStyle="1" w:styleId="contrib-degrees">
    <w:name w:val="contrib-degrees"/>
    <w:basedOn w:val="DefaultParagraphFont"/>
    <w:rsid w:val="00273158"/>
  </w:style>
  <w:style w:type="character" w:customStyle="1" w:styleId="contrib-on-behalf-of">
    <w:name w:val="contrib-on-behalf-of"/>
    <w:basedOn w:val="DefaultParagraphFont"/>
    <w:rsid w:val="00273158"/>
  </w:style>
  <w:style w:type="character" w:customStyle="1" w:styleId="pubtime">
    <w:name w:val="pubtime"/>
    <w:basedOn w:val="DefaultParagraphFont"/>
    <w:rsid w:val="00273158"/>
  </w:style>
  <w:style w:type="character" w:customStyle="1" w:styleId="fbcommentscount">
    <w:name w:val="fb_comments_count"/>
    <w:basedOn w:val="DefaultParagraphFont"/>
    <w:rsid w:val="00273158"/>
  </w:style>
  <w:style w:type="character" w:customStyle="1" w:styleId="stsharethiscustom">
    <w:name w:val="st_sharethis_custom"/>
    <w:basedOn w:val="DefaultParagraphFont"/>
    <w:rsid w:val="00273158"/>
  </w:style>
  <w:style w:type="character" w:customStyle="1" w:styleId="post-date">
    <w:name w:val="post-date"/>
    <w:basedOn w:val="DefaultParagraphFont"/>
    <w:rsid w:val="00273158"/>
  </w:style>
  <w:style w:type="character" w:customStyle="1" w:styleId="articleauthor0">
    <w:name w:val="article_author"/>
    <w:basedOn w:val="DefaultParagraphFont"/>
    <w:rsid w:val="00273158"/>
  </w:style>
  <w:style w:type="character" w:customStyle="1" w:styleId="articleissue">
    <w:name w:val="article_issue"/>
    <w:basedOn w:val="DefaultParagraphFont"/>
    <w:rsid w:val="00273158"/>
  </w:style>
  <w:style w:type="character" w:customStyle="1" w:styleId="a-size-large">
    <w:name w:val="a-size-large"/>
    <w:basedOn w:val="DefaultParagraphFont"/>
    <w:rsid w:val="00273158"/>
  </w:style>
  <w:style w:type="character" w:customStyle="1" w:styleId="a-size-medium">
    <w:name w:val="a-size-medium"/>
    <w:basedOn w:val="DefaultParagraphFont"/>
    <w:rsid w:val="00273158"/>
  </w:style>
  <w:style w:type="character" w:customStyle="1" w:styleId="contribution">
    <w:name w:val="contribution"/>
    <w:basedOn w:val="DefaultParagraphFont"/>
    <w:rsid w:val="00273158"/>
  </w:style>
  <w:style w:type="character" w:customStyle="1" w:styleId="a-color-secondary">
    <w:name w:val="a-color-secondary"/>
    <w:basedOn w:val="DefaultParagraphFont"/>
    <w:rsid w:val="00273158"/>
  </w:style>
  <w:style w:type="character" w:customStyle="1" w:styleId="ui-author">
    <w:name w:val="ui-author"/>
    <w:basedOn w:val="DefaultParagraphFont"/>
    <w:rsid w:val="00273158"/>
  </w:style>
  <w:style w:type="character" w:customStyle="1" w:styleId="ui-staffline">
    <w:name w:val="ui-staffline"/>
    <w:basedOn w:val="DefaultParagraphFont"/>
    <w:rsid w:val="00273158"/>
  </w:style>
  <w:style w:type="character" w:customStyle="1" w:styleId="value">
    <w:name w:val="value"/>
    <w:basedOn w:val="DefaultParagraphFont"/>
    <w:rsid w:val="00273158"/>
  </w:style>
  <w:style w:type="character" w:customStyle="1" w:styleId="specialissuelabel">
    <w:name w:val="specialissuelabel"/>
    <w:basedOn w:val="DefaultParagraphFont"/>
    <w:rsid w:val="00273158"/>
  </w:style>
  <w:style w:type="character" w:customStyle="1" w:styleId="wp-smiley">
    <w:name w:val="wp-smiley"/>
    <w:basedOn w:val="DefaultParagraphFont"/>
    <w:rsid w:val="00273158"/>
  </w:style>
  <w:style w:type="character" w:customStyle="1" w:styleId="artjournal">
    <w:name w:val="art_journal"/>
    <w:basedOn w:val="DefaultParagraphFont"/>
    <w:rsid w:val="00273158"/>
  </w:style>
  <w:style w:type="character" w:customStyle="1" w:styleId="artdatevolumeissuepart">
    <w:name w:val="art_datevolumeissuepart"/>
    <w:basedOn w:val="DefaultParagraphFont"/>
    <w:rsid w:val="00273158"/>
  </w:style>
  <w:style w:type="character" w:customStyle="1" w:styleId="artpages">
    <w:name w:val="art_pages"/>
    <w:basedOn w:val="DefaultParagraphFont"/>
    <w:rsid w:val="00273158"/>
  </w:style>
  <w:style w:type="character" w:customStyle="1" w:styleId="singlehighlightclass">
    <w:name w:val="single_highlight_class"/>
    <w:basedOn w:val="DefaultParagraphFont"/>
    <w:rsid w:val="00273158"/>
  </w:style>
  <w:style w:type="character" w:customStyle="1" w:styleId="degree">
    <w:name w:val="degree"/>
    <w:basedOn w:val="DefaultParagraphFont"/>
    <w:rsid w:val="00273158"/>
  </w:style>
  <w:style w:type="character" w:customStyle="1" w:styleId="major">
    <w:name w:val="major"/>
    <w:basedOn w:val="DefaultParagraphFont"/>
    <w:rsid w:val="00273158"/>
  </w:style>
  <w:style w:type="character" w:customStyle="1" w:styleId="views">
    <w:name w:val="views"/>
    <w:basedOn w:val="DefaultParagraphFont"/>
    <w:rsid w:val="00273158"/>
  </w:style>
  <w:style w:type="character" w:customStyle="1" w:styleId="stmainservices">
    <w:name w:val="stmainservices"/>
    <w:basedOn w:val="DefaultParagraphFont"/>
    <w:rsid w:val="00273158"/>
  </w:style>
  <w:style w:type="character" w:customStyle="1" w:styleId="stbubblehcount">
    <w:name w:val="stbubble_hcount"/>
    <w:basedOn w:val="DefaultParagraphFont"/>
    <w:rsid w:val="00273158"/>
  </w:style>
  <w:style w:type="character" w:customStyle="1" w:styleId="article-author">
    <w:name w:val="article-author"/>
    <w:basedOn w:val="DefaultParagraphFont"/>
    <w:rsid w:val="00273158"/>
  </w:style>
  <w:style w:type="character" w:customStyle="1" w:styleId="tolocaltime">
    <w:name w:val="tolocaltime"/>
    <w:basedOn w:val="DefaultParagraphFont"/>
    <w:rsid w:val="00273158"/>
  </w:style>
  <w:style w:type="character" w:customStyle="1" w:styleId="pb-byline">
    <w:name w:val="pb-byline"/>
    <w:basedOn w:val="DefaultParagraphFont"/>
    <w:rsid w:val="00273158"/>
  </w:style>
  <w:style w:type="character" w:customStyle="1" w:styleId="pb-timestamp">
    <w:name w:val="pb-timestamp"/>
    <w:basedOn w:val="DefaultParagraphFont"/>
    <w:rsid w:val="00273158"/>
  </w:style>
  <w:style w:type="character" w:customStyle="1" w:styleId="posted-on">
    <w:name w:val="posted-on"/>
    <w:basedOn w:val="DefaultParagraphFont"/>
    <w:rsid w:val="00273158"/>
  </w:style>
  <w:style w:type="character" w:customStyle="1" w:styleId="even">
    <w:name w:val="even"/>
    <w:basedOn w:val="DefaultParagraphFont"/>
    <w:rsid w:val="00273158"/>
  </w:style>
  <w:style w:type="character" w:customStyle="1" w:styleId="foreground">
    <w:name w:val="foreground"/>
    <w:basedOn w:val="DefaultParagraphFont"/>
    <w:rsid w:val="00273158"/>
  </w:style>
  <w:style w:type="character" w:customStyle="1" w:styleId="cat-date-line4">
    <w:name w:val="cat-date-line4"/>
    <w:basedOn w:val="DefaultParagraphFont"/>
    <w:rsid w:val="00273158"/>
  </w:style>
  <w:style w:type="character" w:customStyle="1" w:styleId="articledate">
    <w:name w:val="articledate"/>
    <w:basedOn w:val="DefaultParagraphFont"/>
    <w:rsid w:val="00273158"/>
  </w:style>
  <w:style w:type="character" w:customStyle="1" w:styleId="post-byline">
    <w:name w:val="post-byline"/>
    <w:basedOn w:val="DefaultParagraphFont"/>
    <w:rsid w:val="00273158"/>
  </w:style>
  <w:style w:type="character" w:customStyle="1" w:styleId="upper">
    <w:name w:val="upper"/>
    <w:basedOn w:val="DefaultParagraphFont"/>
    <w:rsid w:val="00273158"/>
  </w:style>
  <w:style w:type="character" w:customStyle="1" w:styleId="metadate">
    <w:name w:val="meta_date"/>
    <w:basedOn w:val="DefaultParagraphFont"/>
    <w:rsid w:val="00273158"/>
  </w:style>
  <w:style w:type="character" w:customStyle="1" w:styleId="fa">
    <w:name w:val="fa"/>
    <w:basedOn w:val="DefaultParagraphFont"/>
    <w:rsid w:val="00273158"/>
  </w:style>
  <w:style w:type="character" w:customStyle="1" w:styleId="longname">
    <w:name w:val="longname"/>
    <w:basedOn w:val="DefaultParagraphFont"/>
    <w:rsid w:val="00273158"/>
  </w:style>
  <w:style w:type="character" w:customStyle="1" w:styleId="echocontainer">
    <w:name w:val="echo_container"/>
    <w:basedOn w:val="DefaultParagraphFont"/>
    <w:rsid w:val="00273158"/>
  </w:style>
  <w:style w:type="character" w:customStyle="1" w:styleId="comment-display">
    <w:name w:val="comment-display"/>
    <w:basedOn w:val="DefaultParagraphFont"/>
    <w:rsid w:val="00273158"/>
  </w:style>
  <w:style w:type="character" w:customStyle="1" w:styleId="echo-counter">
    <w:name w:val="echo-counter"/>
    <w:basedOn w:val="DefaultParagraphFont"/>
    <w:rsid w:val="00273158"/>
  </w:style>
  <w:style w:type="character" w:customStyle="1" w:styleId="discussion-policy">
    <w:name w:val="discussion-policy"/>
    <w:basedOn w:val="DefaultParagraphFont"/>
    <w:rsid w:val="00273158"/>
  </w:style>
  <w:style w:type="character" w:customStyle="1" w:styleId="echo-apps-conversations-streamcaption">
    <w:name w:val="echo-apps-conversations-streamcaption"/>
    <w:basedOn w:val="DefaultParagraphFont"/>
    <w:rsid w:val="00273158"/>
  </w:style>
  <w:style w:type="character" w:customStyle="1" w:styleId="echo-streamserver-controls-stream-item-text">
    <w:name w:val="echo-streamserver-controls-stream-item-text"/>
    <w:basedOn w:val="DefaultParagraphFont"/>
    <w:rsid w:val="00273158"/>
  </w:style>
  <w:style w:type="character" w:customStyle="1" w:styleId="echo-streamserver-controls-facepile-more">
    <w:name w:val="echo-streamserver-controls-facepile-more"/>
    <w:basedOn w:val="DefaultParagraphFont"/>
    <w:rsid w:val="00273158"/>
  </w:style>
  <w:style w:type="character" w:customStyle="1" w:styleId="echo-primaryfont">
    <w:name w:val="echo-primaryfont"/>
    <w:basedOn w:val="DefaultParagraphFont"/>
    <w:rsid w:val="00273158"/>
  </w:style>
  <w:style w:type="character" w:customStyle="1" w:styleId="section">
    <w:name w:val="section"/>
    <w:basedOn w:val="DefaultParagraphFont"/>
    <w:rsid w:val="00273158"/>
  </w:style>
  <w:style w:type="character" w:customStyle="1" w:styleId="wpsr-txt-headline">
    <w:name w:val="wpsr-txt-headline"/>
    <w:basedOn w:val="DefaultParagraphFont"/>
    <w:rsid w:val="00273158"/>
  </w:style>
  <w:style w:type="character" w:customStyle="1" w:styleId="asset-metabar-author">
    <w:name w:val="asset-metabar-author"/>
    <w:basedOn w:val="DefaultParagraphFont"/>
    <w:rsid w:val="00273158"/>
  </w:style>
  <w:style w:type="character" w:customStyle="1" w:styleId="asset-metabar-time">
    <w:name w:val="asset-metabar-time"/>
    <w:basedOn w:val="DefaultParagraphFont"/>
    <w:rsid w:val="00273158"/>
  </w:style>
  <w:style w:type="character" w:customStyle="1" w:styleId="eza-dateline">
    <w:name w:val="eza-dateline"/>
    <w:basedOn w:val="DefaultParagraphFont"/>
    <w:rsid w:val="00273158"/>
  </w:style>
  <w:style w:type="character" w:customStyle="1" w:styleId="eza-authors">
    <w:name w:val="eza-authors"/>
    <w:basedOn w:val="DefaultParagraphFont"/>
    <w:rsid w:val="00273158"/>
  </w:style>
  <w:style w:type="character" w:customStyle="1" w:styleId="csmstaff">
    <w:name w:val="csm_staff"/>
    <w:basedOn w:val="DefaultParagraphFont"/>
    <w:rsid w:val="00273158"/>
  </w:style>
  <w:style w:type="character" w:customStyle="1" w:styleId="article-timestamp">
    <w:name w:val="article-timestamp"/>
    <w:basedOn w:val="DefaultParagraphFont"/>
    <w:rsid w:val="00273158"/>
  </w:style>
  <w:style w:type="character" w:customStyle="1" w:styleId="byline-text">
    <w:name w:val="byline-text"/>
    <w:basedOn w:val="DefaultParagraphFont"/>
    <w:rsid w:val="00273158"/>
  </w:style>
  <w:style w:type="character" w:customStyle="1" w:styleId="itemauthor">
    <w:name w:val="itemauthor"/>
    <w:basedOn w:val="DefaultParagraphFont"/>
    <w:rsid w:val="00273158"/>
  </w:style>
  <w:style w:type="character" w:customStyle="1" w:styleId="itemdatecreated">
    <w:name w:val="itemdatecreated"/>
    <w:basedOn w:val="DefaultParagraphFont"/>
    <w:rsid w:val="00273158"/>
  </w:style>
  <w:style w:type="character" w:customStyle="1" w:styleId="slug-metadata-note">
    <w:name w:val="slug-metadata-note"/>
    <w:basedOn w:val="DefaultParagraphFont"/>
    <w:rsid w:val="00273158"/>
  </w:style>
  <w:style w:type="character" w:customStyle="1" w:styleId="drop-capped">
    <w:name w:val="drop-capped"/>
    <w:basedOn w:val="DefaultParagraphFont"/>
    <w:rsid w:val="00273158"/>
  </w:style>
  <w:style w:type="character" w:customStyle="1" w:styleId="thetitle">
    <w:name w:val="the_title"/>
    <w:basedOn w:val="DefaultParagraphFont"/>
    <w:rsid w:val="00273158"/>
  </w:style>
  <w:style w:type="character" w:customStyle="1" w:styleId="view-count">
    <w:name w:val="view-count"/>
    <w:basedOn w:val="DefaultParagraphFont"/>
    <w:rsid w:val="00273158"/>
  </w:style>
  <w:style w:type="character" w:customStyle="1" w:styleId="rupee">
    <w:name w:val="rupee"/>
    <w:basedOn w:val="DefaultParagraphFont"/>
    <w:rsid w:val="00273158"/>
  </w:style>
  <w:style w:type="character" w:customStyle="1" w:styleId="grey1">
    <w:name w:val="grey1"/>
    <w:basedOn w:val="DefaultParagraphFont"/>
    <w:rsid w:val="00273158"/>
  </w:style>
  <w:style w:type="character" w:customStyle="1" w:styleId="bureau">
    <w:name w:val="bureau"/>
    <w:basedOn w:val="DefaultParagraphFont"/>
    <w:rsid w:val="00273158"/>
  </w:style>
  <w:style w:type="character" w:customStyle="1" w:styleId="reporttitle">
    <w:name w:val="report_title"/>
    <w:basedOn w:val="DefaultParagraphFont"/>
    <w:rsid w:val="00273158"/>
  </w:style>
  <w:style w:type="character" w:customStyle="1" w:styleId="documenttype-longreleases">
    <w:name w:val="document_type_-_long_releases"/>
    <w:basedOn w:val="DefaultParagraphFont"/>
    <w:rsid w:val="00273158"/>
  </w:style>
  <w:style w:type="character" w:customStyle="1" w:styleId="alt-date">
    <w:name w:val="alt-date"/>
    <w:basedOn w:val="DefaultParagraphFont"/>
    <w:rsid w:val="00273158"/>
  </w:style>
  <w:style w:type="character" w:customStyle="1" w:styleId="entry-byline">
    <w:name w:val="entry-byline"/>
    <w:basedOn w:val="DefaultParagraphFont"/>
    <w:rsid w:val="00273158"/>
  </w:style>
  <w:style w:type="character" w:customStyle="1" w:styleId="taglinecontrib">
    <w:name w:val="tagline_contrib"/>
    <w:basedOn w:val="DefaultParagraphFont"/>
    <w:rsid w:val="00273158"/>
  </w:style>
  <w:style w:type="character" w:customStyle="1" w:styleId="articledate0">
    <w:name w:val="article_date"/>
    <w:basedOn w:val="DefaultParagraphFont"/>
    <w:rsid w:val="00273158"/>
  </w:style>
  <w:style w:type="character" w:customStyle="1" w:styleId="createdate">
    <w:name w:val="createdate"/>
    <w:basedOn w:val="DefaultParagraphFont"/>
    <w:rsid w:val="00273158"/>
  </w:style>
  <w:style w:type="character" w:customStyle="1" w:styleId="text-label">
    <w:name w:val="text-label"/>
    <w:basedOn w:val="DefaultParagraphFont"/>
    <w:rsid w:val="00273158"/>
  </w:style>
  <w:style w:type="character" w:customStyle="1" w:styleId="metad">
    <w:name w:val="metad"/>
    <w:rsid w:val="00273158"/>
  </w:style>
  <w:style w:type="character" w:customStyle="1" w:styleId="justify1">
    <w:name w:val="justify1"/>
    <w:rsid w:val="00273158"/>
  </w:style>
  <w:style w:type="character" w:customStyle="1" w:styleId="MediumGrid11">
    <w:name w:val="Medium Grid 11"/>
    <w:uiPriority w:val="99"/>
    <w:rsid w:val="00273158"/>
    <w:rPr>
      <w:color w:val="808080"/>
    </w:rPr>
  </w:style>
  <w:style w:type="character" w:customStyle="1" w:styleId="apple-tab-span">
    <w:name w:val="apple-tab-span"/>
    <w:basedOn w:val="DefaultParagraphFont"/>
    <w:rsid w:val="00273158"/>
  </w:style>
  <w:style w:type="character" w:customStyle="1" w:styleId="s2">
    <w:name w:val="s2"/>
    <w:basedOn w:val="DefaultParagraphFont"/>
    <w:rsid w:val="00273158"/>
  </w:style>
  <w:style w:type="character" w:customStyle="1" w:styleId="s1">
    <w:name w:val="s1"/>
    <w:basedOn w:val="DefaultParagraphFont"/>
    <w:rsid w:val="00273158"/>
  </w:style>
  <w:style w:type="character" w:customStyle="1" w:styleId="action-menu-toggled-item">
    <w:name w:val="action-menu-toggled-item"/>
    <w:basedOn w:val="DefaultParagraphFont"/>
    <w:rsid w:val="00273158"/>
    <w:rPr>
      <w:rFonts w:ascii="Times New Roman" w:hAnsi="Times New Roman" w:cs="Times New Roman" w:hint="default"/>
    </w:rPr>
  </w:style>
  <w:style w:type="character" w:customStyle="1" w:styleId="1Tag">
    <w:name w:val="1) Tag"/>
    <w:rsid w:val="00273158"/>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273158"/>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273158"/>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273158"/>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273158"/>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273158"/>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273158"/>
    <w:rPr>
      <w:b/>
      <w:bCs/>
      <w:sz w:val="20"/>
      <w:u w:val="single"/>
      <w:bdr w:val="single" w:sz="4" w:space="0" w:color="auto" w:frame="1"/>
    </w:rPr>
  </w:style>
  <w:style w:type="character" w:customStyle="1" w:styleId="postby">
    <w:name w:val="post_by"/>
    <w:rsid w:val="00273158"/>
  </w:style>
  <w:style w:type="character" w:customStyle="1" w:styleId="postdate">
    <w:name w:val="post_date"/>
    <w:rsid w:val="00273158"/>
  </w:style>
  <w:style w:type="character" w:customStyle="1" w:styleId="moretop">
    <w:name w:val="more_top"/>
    <w:rsid w:val="00273158"/>
  </w:style>
  <w:style w:type="character" w:customStyle="1" w:styleId="Boxing-New">
    <w:name w:val="Boxing - New"/>
    <w:basedOn w:val="DefaultParagraphFont"/>
    <w:rsid w:val="00273158"/>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273158"/>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273158"/>
  </w:style>
  <w:style w:type="character" w:customStyle="1" w:styleId="Style12ptBoldUnderline1">
    <w:name w:val="Style 12 pt Bold Underline1"/>
    <w:rsid w:val="00273158"/>
    <w:rPr>
      <w:b/>
      <w:bCs/>
      <w:sz w:val="24"/>
      <w:u w:val="single"/>
    </w:rPr>
  </w:style>
  <w:style w:type="character" w:customStyle="1" w:styleId="aunderline1">
    <w:name w:val="aunderline"/>
    <w:qFormat/>
    <w:rsid w:val="00273158"/>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273158"/>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273158"/>
  </w:style>
  <w:style w:type="character" w:customStyle="1" w:styleId="sensecontent">
    <w:name w:val="sense_content"/>
    <w:basedOn w:val="DefaultParagraphFont"/>
    <w:rsid w:val="00273158"/>
  </w:style>
  <w:style w:type="character" w:customStyle="1" w:styleId="vi">
    <w:name w:val="vi"/>
    <w:basedOn w:val="DefaultParagraphFont"/>
    <w:rsid w:val="00273158"/>
  </w:style>
  <w:style w:type="character" w:customStyle="1" w:styleId="pagetitle0">
    <w:name w:val="pagetitle"/>
    <w:basedOn w:val="DefaultParagraphFont"/>
    <w:rsid w:val="00273158"/>
  </w:style>
  <w:style w:type="character" w:customStyle="1" w:styleId="Heading2Char1CharCharCharCharCharC">
    <w:name w:val="Heading 2 Char1 Char Char Char Char Char C"/>
    <w:rsid w:val="00273158"/>
    <w:rPr>
      <w:rFonts w:ascii="Arial" w:hAnsi="Arial" w:cs="Arial" w:hint="default"/>
      <w:b/>
      <w:bCs/>
      <w:iCs/>
      <w:sz w:val="24"/>
      <w:szCs w:val="28"/>
      <w:lang w:val="en-US" w:eastAsia="en-US" w:bidi="ar-SA"/>
    </w:rPr>
  </w:style>
  <w:style w:type="character" w:customStyle="1" w:styleId="StyleUnderlineCharTimesBold">
    <w:name w:val="Style Underline Char + Times Bold"/>
    <w:rsid w:val="00273158"/>
    <w:rPr>
      <w:rFonts w:ascii="Times" w:hAnsi="Times" w:hint="default"/>
      <w:b w:val="0"/>
      <w:bCs/>
      <w:sz w:val="20"/>
      <w:u w:val="single"/>
    </w:rPr>
  </w:style>
  <w:style w:type="character" w:customStyle="1" w:styleId="blubigktbiz">
    <w:name w:val="blubigktbiz"/>
    <w:rsid w:val="00273158"/>
  </w:style>
  <w:style w:type="character" w:customStyle="1" w:styleId="Style4CharChar">
    <w:name w:val="Style4 Char Char"/>
    <w:rsid w:val="00273158"/>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273158"/>
    <w:rPr>
      <w:rFonts w:ascii="Arial" w:hAnsi="Arial" w:cs="Arial" w:hint="default"/>
      <w:b/>
      <w:bCs/>
      <w:i/>
      <w:iCs/>
      <w:sz w:val="24"/>
    </w:rPr>
  </w:style>
  <w:style w:type="character" w:customStyle="1" w:styleId="super">
    <w:name w:val="super"/>
    <w:rsid w:val="00273158"/>
  </w:style>
  <w:style w:type="character" w:customStyle="1" w:styleId="text30">
    <w:name w:val="text30"/>
    <w:rsid w:val="00273158"/>
  </w:style>
  <w:style w:type="character" w:customStyle="1" w:styleId="uppercase">
    <w:name w:val="uppercase"/>
    <w:rsid w:val="00273158"/>
  </w:style>
  <w:style w:type="character" w:customStyle="1" w:styleId="mainbody1">
    <w:name w:val="mainbody1"/>
    <w:rsid w:val="00273158"/>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273158"/>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273158"/>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273158"/>
    <w:rPr>
      <w:u w:val="single"/>
      <w:shd w:val="clear" w:color="auto" w:fill="00FF00"/>
    </w:rPr>
  </w:style>
  <w:style w:type="character" w:customStyle="1" w:styleId="StyleBoldUnderline1">
    <w:name w:val="Style Bold Underline1"/>
    <w:basedOn w:val="DefaultParagraphFont"/>
    <w:rsid w:val="00273158"/>
    <w:rPr>
      <w:b w:val="0"/>
      <w:bCs/>
      <w:u w:val="single"/>
    </w:rPr>
  </w:style>
  <w:style w:type="character" w:customStyle="1" w:styleId="formatp">
    <w:name w:val="formatp"/>
    <w:rsid w:val="00273158"/>
  </w:style>
  <w:style w:type="character" w:customStyle="1" w:styleId="yshortcutscs4-ndcor">
    <w:name w:val="yshortcuts cs4-ndcor"/>
    <w:rsid w:val="00273158"/>
  </w:style>
  <w:style w:type="character" w:customStyle="1" w:styleId="price">
    <w:name w:val="price"/>
    <w:rsid w:val="00273158"/>
  </w:style>
  <w:style w:type="character" w:customStyle="1" w:styleId="price-change">
    <w:name w:val="price-change"/>
    <w:rsid w:val="00273158"/>
  </w:style>
  <w:style w:type="character" w:customStyle="1" w:styleId="percent-change">
    <w:name w:val="percent-change"/>
    <w:rsid w:val="00273158"/>
  </w:style>
  <w:style w:type="character" w:customStyle="1" w:styleId="bibfont">
    <w:name w:val="bibfont"/>
    <w:rsid w:val="00273158"/>
    <w:rPr>
      <w:rFonts w:ascii="Times New Roman" w:hAnsi="Times New Roman" w:cs="Times New Roman" w:hint="default"/>
    </w:rPr>
  </w:style>
  <w:style w:type="character" w:customStyle="1" w:styleId="boldciteChar1">
    <w:name w:val="bold cite Char1"/>
    <w:rsid w:val="00273158"/>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273158"/>
  </w:style>
  <w:style w:type="character" w:customStyle="1" w:styleId="leveluptitle">
    <w:name w:val="leveluptitle"/>
    <w:basedOn w:val="DefaultParagraphFont"/>
    <w:rsid w:val="00273158"/>
  </w:style>
  <w:style w:type="character" w:customStyle="1" w:styleId="Hyperlink3">
    <w:name w:val="Hyperlink.3"/>
    <w:basedOn w:val="DefaultParagraphFont"/>
    <w:rsid w:val="00273158"/>
    <w:rPr>
      <w:sz w:val="18"/>
      <w:szCs w:val="18"/>
    </w:rPr>
  </w:style>
  <w:style w:type="character" w:customStyle="1" w:styleId="Hyperlink40">
    <w:name w:val="Hyperlink.4"/>
    <w:basedOn w:val="DefaultParagraphFont"/>
    <w:rsid w:val="00273158"/>
    <w:rPr>
      <w:sz w:val="18"/>
      <w:szCs w:val="18"/>
    </w:rPr>
  </w:style>
  <w:style w:type="character" w:customStyle="1" w:styleId="SmallCharChar">
    <w:name w:val="Small Char Char"/>
    <w:basedOn w:val="DefaultParagraphFont"/>
    <w:rsid w:val="00273158"/>
    <w:rPr>
      <w:sz w:val="17"/>
      <w:szCs w:val="24"/>
      <w:lang w:val="en-US" w:eastAsia="en-US" w:bidi="ar-SA"/>
    </w:rPr>
  </w:style>
  <w:style w:type="character" w:customStyle="1" w:styleId="Intemphasis">
    <w:name w:val="Intemphasis"/>
    <w:uiPriority w:val="1"/>
    <w:qFormat/>
    <w:rsid w:val="00273158"/>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273158"/>
    <w:rPr>
      <w:rFonts w:ascii="Times New Roman" w:hAnsi="Times New Roman" w:cs="Times New Roman" w:hint="default"/>
      <w:sz w:val="20"/>
    </w:rPr>
  </w:style>
  <w:style w:type="character" w:customStyle="1" w:styleId="StyleunderlineArialNarrow9ptBold">
    <w:name w:val="Style underline + Arial Narrow 9 pt Bold"/>
    <w:basedOn w:val="underline"/>
    <w:rsid w:val="00273158"/>
    <w:rPr>
      <w:u w:val="single"/>
      <w:lang w:val="en-US" w:eastAsia="en-US" w:bidi="ar-SA"/>
    </w:rPr>
  </w:style>
  <w:style w:type="character" w:customStyle="1" w:styleId="StyleBoldandUnderlineCharCharCharChar9pt">
    <w:name w:val="Style Bold and Underline Char Char Char Char + 9 pt"/>
    <w:basedOn w:val="DefaultParagraphFont"/>
    <w:rsid w:val="00273158"/>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273158"/>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273158"/>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273158"/>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273158"/>
    <w:rPr>
      <w:rFonts w:ascii="Arial" w:hAnsi="Arial" w:cs="Arial" w:hint="default"/>
      <w:bCs/>
      <w:szCs w:val="26"/>
      <w:u w:val="single"/>
      <w:lang w:val="en-US" w:eastAsia="en-US" w:bidi="ar-SA"/>
    </w:rPr>
  </w:style>
  <w:style w:type="character" w:customStyle="1" w:styleId="AUnterdline">
    <w:name w:val="AUnterdline"/>
    <w:qFormat/>
    <w:rsid w:val="00273158"/>
    <w:rPr>
      <w:rFonts w:ascii="Times New Roman" w:hAnsi="Times New Roman" w:cs="Times New Roman" w:hint="default"/>
      <w:sz w:val="20"/>
      <w:u w:val="single"/>
    </w:rPr>
  </w:style>
  <w:style w:type="character" w:customStyle="1" w:styleId="DontRead">
    <w:name w:val="Don't Read"/>
    <w:qFormat/>
    <w:rsid w:val="00273158"/>
    <w:rPr>
      <w:rFonts w:ascii="Times New Roman" w:hAnsi="Times New Roman" w:cs="Times New Roman" w:hint="default"/>
      <w:sz w:val="16"/>
    </w:rPr>
  </w:style>
  <w:style w:type="character" w:customStyle="1" w:styleId="CharChar113">
    <w:name w:val="Char Char113"/>
    <w:basedOn w:val="DefaultParagraphFont"/>
    <w:rsid w:val="00273158"/>
    <w:rPr>
      <w:rFonts w:ascii="Arial" w:hAnsi="Arial" w:cs="Arial" w:hint="default"/>
      <w:bCs/>
      <w:szCs w:val="26"/>
      <w:u w:val="single"/>
      <w:lang w:val="en-US" w:eastAsia="en-US" w:bidi="ar-SA"/>
    </w:rPr>
  </w:style>
  <w:style w:type="character" w:customStyle="1" w:styleId="StyleunderlineBold0">
    <w:name w:val="Style underline + Bold"/>
    <w:basedOn w:val="underline"/>
    <w:rsid w:val="00273158"/>
    <w:rPr>
      <w:u w:val="single"/>
      <w:lang w:val="en-US" w:eastAsia="en-US" w:bidi="ar-SA"/>
    </w:rPr>
  </w:style>
  <w:style w:type="character" w:customStyle="1" w:styleId="StyleunderlineCharNotBold">
    <w:name w:val="Style underline Char + Not Bold"/>
    <w:basedOn w:val="underlineChar0"/>
    <w:rsid w:val="00273158"/>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273158"/>
    <w:rPr>
      <w:szCs w:val="24"/>
      <w:u w:val="single"/>
      <w:lang w:val="en-US" w:eastAsia="en-US" w:bidi="ar-SA"/>
    </w:rPr>
  </w:style>
  <w:style w:type="character" w:customStyle="1" w:styleId="base">
    <w:name w:val="base"/>
    <w:basedOn w:val="DefaultParagraphFont"/>
    <w:rsid w:val="00273158"/>
  </w:style>
  <w:style w:type="character" w:customStyle="1" w:styleId="part-of-speech">
    <w:name w:val="part-of-speech"/>
    <w:basedOn w:val="DefaultParagraphFont"/>
    <w:rsid w:val="00273158"/>
  </w:style>
  <w:style w:type="character" w:customStyle="1" w:styleId="FontStyle177">
    <w:name w:val="Font Style177"/>
    <w:basedOn w:val="DefaultParagraphFont"/>
    <w:uiPriority w:val="99"/>
    <w:rsid w:val="00273158"/>
    <w:rPr>
      <w:rFonts w:ascii="Times New Roman" w:hAnsi="Times New Roman" w:cs="Times New Roman" w:hint="default"/>
      <w:sz w:val="20"/>
      <w:szCs w:val="20"/>
    </w:rPr>
  </w:style>
  <w:style w:type="character" w:customStyle="1" w:styleId="FontStyle173">
    <w:name w:val="Font Style173"/>
    <w:basedOn w:val="DefaultParagraphFont"/>
    <w:uiPriority w:val="99"/>
    <w:rsid w:val="00273158"/>
    <w:rPr>
      <w:rFonts w:ascii="Times New Roman" w:hAnsi="Times New Roman" w:cs="Times New Roman" w:hint="default"/>
      <w:sz w:val="14"/>
      <w:szCs w:val="14"/>
    </w:rPr>
  </w:style>
  <w:style w:type="character" w:customStyle="1" w:styleId="FontStyle151">
    <w:name w:val="Font Style151"/>
    <w:basedOn w:val="DefaultParagraphFont"/>
    <w:uiPriority w:val="99"/>
    <w:rsid w:val="00273158"/>
    <w:rPr>
      <w:rFonts w:ascii="Arial Narrow" w:hAnsi="Arial Narrow" w:cs="Arial Narrow" w:hint="default"/>
      <w:b/>
      <w:bCs/>
      <w:sz w:val="12"/>
      <w:szCs w:val="12"/>
    </w:rPr>
  </w:style>
  <w:style w:type="character" w:customStyle="1" w:styleId="FontStyle156">
    <w:name w:val="Font Style156"/>
    <w:basedOn w:val="DefaultParagraphFont"/>
    <w:uiPriority w:val="99"/>
    <w:rsid w:val="00273158"/>
    <w:rPr>
      <w:rFonts w:ascii="Arial Narrow" w:hAnsi="Arial Narrow" w:cs="Arial Narrow" w:hint="default"/>
      <w:sz w:val="8"/>
      <w:szCs w:val="8"/>
    </w:rPr>
  </w:style>
  <w:style w:type="character" w:customStyle="1" w:styleId="FontStyle160">
    <w:name w:val="Font Style160"/>
    <w:basedOn w:val="DefaultParagraphFont"/>
    <w:uiPriority w:val="99"/>
    <w:rsid w:val="00273158"/>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273158"/>
    <w:rPr>
      <w:rFonts w:ascii="Times New Roman" w:hAnsi="Times New Roman" w:cs="Times New Roman" w:hint="default"/>
      <w:sz w:val="18"/>
      <w:szCs w:val="18"/>
    </w:rPr>
  </w:style>
  <w:style w:type="character" w:customStyle="1" w:styleId="FontStyle168">
    <w:name w:val="Font Style168"/>
    <w:basedOn w:val="DefaultParagraphFont"/>
    <w:uiPriority w:val="99"/>
    <w:rsid w:val="00273158"/>
    <w:rPr>
      <w:rFonts w:ascii="Times New Roman" w:hAnsi="Times New Roman" w:cs="Times New Roman" w:hint="default"/>
      <w:sz w:val="12"/>
      <w:szCs w:val="12"/>
    </w:rPr>
  </w:style>
  <w:style w:type="character" w:customStyle="1" w:styleId="FontStyle176">
    <w:name w:val="Font Style176"/>
    <w:basedOn w:val="DefaultParagraphFont"/>
    <w:uiPriority w:val="99"/>
    <w:rsid w:val="00273158"/>
    <w:rPr>
      <w:rFonts w:ascii="Times New Roman" w:hAnsi="Times New Roman" w:cs="Times New Roman" w:hint="default"/>
      <w:sz w:val="16"/>
      <w:szCs w:val="16"/>
    </w:rPr>
  </w:style>
  <w:style w:type="character" w:customStyle="1" w:styleId="globalcontentbody">
    <w:name w:val="globalcontentbody"/>
    <w:basedOn w:val="DefaultParagraphFont"/>
    <w:rsid w:val="00273158"/>
  </w:style>
  <w:style w:type="character" w:customStyle="1" w:styleId="authorbio">
    <w:name w:val="authorbio"/>
    <w:basedOn w:val="DefaultParagraphFont"/>
    <w:rsid w:val="00273158"/>
  </w:style>
  <w:style w:type="character" w:customStyle="1" w:styleId="StyleBoldandUnderlineCharChar11pt">
    <w:name w:val="Style Bold and Underline Char Char + 11 pt"/>
    <w:basedOn w:val="DefaultParagraphFont"/>
    <w:rsid w:val="00273158"/>
    <w:rPr>
      <w:b/>
      <w:bCs/>
      <w:noProof w:val="0"/>
      <w:sz w:val="20"/>
      <w:u w:val="single"/>
      <w:lang w:val="en-US" w:eastAsia="en-US" w:bidi="ar-SA"/>
    </w:rPr>
  </w:style>
  <w:style w:type="character" w:customStyle="1" w:styleId="Hyperlink23">
    <w:name w:val="Hyperlink23"/>
    <w:basedOn w:val="DefaultParagraphFont"/>
    <w:rsid w:val="00273158"/>
    <w:rPr>
      <w:color w:val="3300CC"/>
      <w:u w:val="single"/>
    </w:rPr>
  </w:style>
  <w:style w:type="character" w:customStyle="1" w:styleId="CharChar114">
    <w:name w:val="Char Char114"/>
    <w:basedOn w:val="DefaultParagraphFont"/>
    <w:rsid w:val="00273158"/>
    <w:rPr>
      <w:rFonts w:ascii="Arial" w:hAnsi="Arial" w:cs="Arial" w:hint="default"/>
      <w:bCs/>
      <w:szCs w:val="26"/>
      <w:u w:val="single"/>
      <w:lang w:val="en-US" w:eastAsia="en-US" w:bidi="ar-SA"/>
    </w:rPr>
  </w:style>
  <w:style w:type="character" w:customStyle="1" w:styleId="CharChar112">
    <w:name w:val="Char Char112"/>
    <w:basedOn w:val="DefaultParagraphFont"/>
    <w:rsid w:val="00273158"/>
    <w:rPr>
      <w:rFonts w:ascii="Arial" w:hAnsi="Arial" w:cs="Arial" w:hint="default"/>
      <w:bCs/>
      <w:szCs w:val="26"/>
      <w:u w:val="single"/>
      <w:lang w:val="en-US" w:eastAsia="en-US" w:bidi="ar-SA"/>
    </w:rPr>
  </w:style>
  <w:style w:type="character" w:customStyle="1" w:styleId="zoomme">
    <w:name w:val="zoomme"/>
    <w:basedOn w:val="DefaultParagraphFont"/>
    <w:rsid w:val="00273158"/>
  </w:style>
  <w:style w:type="character" w:customStyle="1" w:styleId="classauthor">
    <w:name w:val="class=&quot;author&quot;"/>
    <w:basedOn w:val="DefaultParagraphFont"/>
    <w:rsid w:val="00273158"/>
  </w:style>
  <w:style w:type="character" w:customStyle="1" w:styleId="officialstitle-">
    <w:name w:val="official_s_title-"/>
    <w:basedOn w:val="DefaultParagraphFont"/>
    <w:rsid w:val="00273158"/>
  </w:style>
  <w:style w:type="character" w:customStyle="1" w:styleId="officialsbureau">
    <w:name w:val="official_s_bureau"/>
    <w:basedOn w:val="DefaultParagraphFont"/>
    <w:rsid w:val="00273158"/>
  </w:style>
  <w:style w:type="character" w:customStyle="1" w:styleId="gray">
    <w:name w:val="gray"/>
    <w:basedOn w:val="DefaultParagraphFont"/>
    <w:rsid w:val="00273158"/>
  </w:style>
  <w:style w:type="character" w:customStyle="1" w:styleId="Styleunderline11ptBorderSinglesolidlineAuto05p">
    <w:name w:val="Style underline + 11 pt Border: : (Single solid line Auto  0.5 p..."/>
    <w:rsid w:val="00273158"/>
    <w:rPr>
      <w:sz w:val="20"/>
      <w:u w:val="single"/>
      <w:bdr w:val="single" w:sz="4" w:space="0" w:color="auto" w:frame="1"/>
    </w:rPr>
  </w:style>
  <w:style w:type="character" w:customStyle="1" w:styleId="newscontent">
    <w:name w:val="newscontent"/>
    <w:rsid w:val="00273158"/>
  </w:style>
  <w:style w:type="character" w:customStyle="1" w:styleId="FontStyle172">
    <w:name w:val="Font Style172"/>
    <w:basedOn w:val="DefaultParagraphFont"/>
    <w:uiPriority w:val="99"/>
    <w:rsid w:val="00273158"/>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273158"/>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273158"/>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273158"/>
    <w:rPr>
      <w:rFonts w:ascii="Times New Roman" w:hAnsi="Times New Roman" w:cs="Times New Roman" w:hint="default"/>
      <w:sz w:val="10"/>
      <w:szCs w:val="10"/>
    </w:rPr>
  </w:style>
  <w:style w:type="character" w:customStyle="1" w:styleId="FontStyle174">
    <w:name w:val="Font Style174"/>
    <w:basedOn w:val="DefaultParagraphFont"/>
    <w:uiPriority w:val="99"/>
    <w:rsid w:val="00273158"/>
    <w:rPr>
      <w:rFonts w:ascii="Arial Narrow" w:hAnsi="Arial Narrow" w:cs="Arial Narrow" w:hint="default"/>
      <w:b/>
      <w:bCs/>
      <w:sz w:val="18"/>
      <w:szCs w:val="18"/>
    </w:rPr>
  </w:style>
  <w:style w:type="character" w:customStyle="1" w:styleId="FontStyle169">
    <w:name w:val="Font Style169"/>
    <w:basedOn w:val="DefaultParagraphFont"/>
    <w:uiPriority w:val="99"/>
    <w:rsid w:val="00273158"/>
    <w:rPr>
      <w:rFonts w:ascii="Times New Roman" w:hAnsi="Times New Roman" w:cs="Times New Roman" w:hint="default"/>
      <w:sz w:val="12"/>
      <w:szCs w:val="12"/>
    </w:rPr>
  </w:style>
  <w:style w:type="character" w:customStyle="1" w:styleId="FontStyle139">
    <w:name w:val="Font Style139"/>
    <w:basedOn w:val="DefaultParagraphFont"/>
    <w:uiPriority w:val="99"/>
    <w:rsid w:val="00273158"/>
    <w:rPr>
      <w:rFonts w:ascii="Times New Roman" w:hAnsi="Times New Roman" w:cs="Times New Roman" w:hint="default"/>
      <w:b/>
      <w:bCs/>
      <w:sz w:val="18"/>
      <w:szCs w:val="18"/>
    </w:rPr>
  </w:style>
  <w:style w:type="character" w:customStyle="1" w:styleId="aa">
    <w:name w:val="••••"/>
    <w:rsid w:val="00273158"/>
    <w:rPr>
      <w:color w:val="000000"/>
    </w:rPr>
  </w:style>
  <w:style w:type="character" w:customStyle="1" w:styleId="UL-Bold">
    <w:name w:val="UL-Bold"/>
    <w:basedOn w:val="DefaultParagraphFont"/>
    <w:rsid w:val="00273158"/>
    <w:rPr>
      <w:u w:val="thick"/>
    </w:rPr>
  </w:style>
  <w:style w:type="character" w:customStyle="1" w:styleId="UL-None">
    <w:name w:val="UL-None"/>
    <w:basedOn w:val="DefaultParagraphFont"/>
    <w:rsid w:val="00273158"/>
    <w:rPr>
      <w:strike w:val="0"/>
      <w:dstrike w:val="0"/>
      <w:u w:val="none"/>
      <w:effect w:val="none"/>
    </w:rPr>
  </w:style>
  <w:style w:type="character" w:customStyle="1" w:styleId="styletimesnewroman12ptbold0">
    <w:name w:val="styletimesnewroman12ptbold"/>
    <w:basedOn w:val="DefaultParagraphFont"/>
    <w:rsid w:val="00273158"/>
  </w:style>
  <w:style w:type="character" w:customStyle="1" w:styleId="FontStyle19">
    <w:name w:val="Font Style19"/>
    <w:basedOn w:val="DefaultParagraphFont"/>
    <w:uiPriority w:val="99"/>
    <w:rsid w:val="00273158"/>
    <w:rPr>
      <w:rFonts w:ascii="Times New Roman" w:hAnsi="Times New Roman" w:cs="Times New Roman" w:hint="default"/>
      <w:sz w:val="18"/>
      <w:szCs w:val="18"/>
    </w:rPr>
  </w:style>
  <w:style w:type="character" w:customStyle="1" w:styleId="UnderlineBox">
    <w:name w:val="Underline + Box"/>
    <w:uiPriority w:val="1"/>
    <w:qFormat/>
    <w:rsid w:val="00273158"/>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273158"/>
    <w:rPr>
      <w:sz w:val="20"/>
    </w:rPr>
  </w:style>
  <w:style w:type="character" w:customStyle="1" w:styleId="kn">
    <w:name w:val="kn"/>
    <w:basedOn w:val="DefaultParagraphFont"/>
    <w:rsid w:val="00273158"/>
  </w:style>
  <w:style w:type="character" w:customStyle="1" w:styleId="twelptblackblack1">
    <w:name w:val="twelptblackblack1"/>
    <w:basedOn w:val="DefaultParagraphFont"/>
    <w:rsid w:val="00273158"/>
    <w:rPr>
      <w:rFonts w:ascii="Verdana" w:hAnsi="Verdana" w:hint="default"/>
      <w:color w:val="000000"/>
      <w:sz w:val="16"/>
      <w:szCs w:val="16"/>
    </w:rPr>
  </w:style>
  <w:style w:type="character" w:customStyle="1" w:styleId="TagCharCharCharChar0">
    <w:name w:val="Tag Char Char Char Char"/>
    <w:basedOn w:val="DefaultParagraphFont"/>
    <w:rsid w:val="00273158"/>
    <w:rPr>
      <w:rFonts w:ascii="Times New Roman" w:eastAsia="Times New Roman" w:hAnsi="Times New Roman" w:cs="Times New Roman" w:hint="default"/>
      <w:b/>
      <w:bCs w:val="0"/>
      <w:sz w:val="24"/>
      <w:szCs w:val="20"/>
    </w:rPr>
  </w:style>
  <w:style w:type="character" w:customStyle="1" w:styleId="CharacterStyle14">
    <w:name w:val="Character Style 14"/>
    <w:rsid w:val="00273158"/>
    <w:rPr>
      <w:sz w:val="30"/>
      <w:szCs w:val="30"/>
    </w:rPr>
  </w:style>
  <w:style w:type="character" w:customStyle="1" w:styleId="CharacterStyle13">
    <w:name w:val="Character Style 13"/>
    <w:rsid w:val="00273158"/>
    <w:rPr>
      <w:i/>
      <w:iCs/>
      <w:sz w:val="17"/>
      <w:szCs w:val="17"/>
    </w:rPr>
  </w:style>
  <w:style w:type="character" w:customStyle="1" w:styleId="CardsNotUnderlined">
    <w:name w:val="Cards Not Underlined"/>
    <w:rsid w:val="00273158"/>
    <w:rPr>
      <w:rFonts w:ascii="Times New Roman" w:hAnsi="Times New Roman" w:cs="Times New Roman" w:hint="default"/>
      <w:sz w:val="16"/>
    </w:rPr>
  </w:style>
  <w:style w:type="character" w:customStyle="1" w:styleId="a13">
    <w:name w:val="a1"/>
    <w:rsid w:val="00273158"/>
    <w:rPr>
      <w:color w:val="008000"/>
    </w:rPr>
  </w:style>
  <w:style w:type="character" w:customStyle="1" w:styleId="mandelbrotrefrag">
    <w:name w:val="mandelbrot_refrag"/>
    <w:rsid w:val="00273158"/>
  </w:style>
  <w:style w:type="character" w:customStyle="1" w:styleId="imgcreditcaption">
    <w:name w:val="imgcreditcaption"/>
    <w:rsid w:val="00273158"/>
  </w:style>
  <w:style w:type="character" w:customStyle="1" w:styleId="current-article">
    <w:name w:val="current-article"/>
    <w:rsid w:val="00273158"/>
  </w:style>
  <w:style w:type="character" w:customStyle="1" w:styleId="hps">
    <w:name w:val="hps"/>
    <w:rsid w:val="00273158"/>
  </w:style>
  <w:style w:type="character" w:customStyle="1" w:styleId="source-org">
    <w:name w:val="source-org"/>
    <w:rsid w:val="00273158"/>
  </w:style>
  <w:style w:type="character" w:customStyle="1" w:styleId="Caption11">
    <w:name w:val="Caption11"/>
    <w:rsid w:val="00273158"/>
  </w:style>
  <w:style w:type="character" w:customStyle="1" w:styleId="mainheading">
    <w:name w:val="mainheading"/>
    <w:rsid w:val="00273158"/>
  </w:style>
  <w:style w:type="character" w:customStyle="1" w:styleId="StyleStyleunderlineBold11pt">
    <w:name w:val="Style Style underline + Bold + 11 pt"/>
    <w:rsid w:val="00273158"/>
    <w:rPr>
      <w:bCs/>
      <w:sz w:val="20"/>
      <w:u w:val="single"/>
    </w:rPr>
  </w:style>
  <w:style w:type="character" w:customStyle="1" w:styleId="StyleunderlineAsianTimesNewRomanBold">
    <w:name w:val="Style underline + (Asian) Times New Roman Bold"/>
    <w:rsid w:val="00273158"/>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273158"/>
    <w:rPr>
      <w:b/>
      <w:bCs/>
      <w:sz w:val="20"/>
      <w:u w:val="single"/>
      <w:bdr w:val="single" w:sz="4" w:space="0" w:color="auto" w:frame="1"/>
    </w:rPr>
  </w:style>
  <w:style w:type="character" w:customStyle="1" w:styleId="Style11ptBoldUnderlineBorderSinglesolidlineAuto1">
    <w:name w:val="Style 11 pt Bold Underline Border: : (Single solid line Auto  ...1"/>
    <w:rsid w:val="00273158"/>
    <w:rPr>
      <w:b/>
      <w:bCs/>
      <w:sz w:val="20"/>
      <w:u w:val="single"/>
      <w:bdr w:val="single" w:sz="4" w:space="0" w:color="auto" w:frame="1"/>
    </w:rPr>
  </w:style>
  <w:style w:type="character" w:customStyle="1" w:styleId="metaorigin">
    <w:name w:val="meta_origin"/>
    <w:rsid w:val="00273158"/>
  </w:style>
  <w:style w:type="character" w:customStyle="1" w:styleId="eminfo">
    <w:name w:val="eminfo"/>
    <w:rsid w:val="00273158"/>
  </w:style>
  <w:style w:type="character" w:customStyle="1" w:styleId="emhighlight">
    <w:name w:val="emhighlight"/>
    <w:rsid w:val="00273158"/>
  </w:style>
  <w:style w:type="character" w:customStyle="1" w:styleId="last">
    <w:name w:val="last"/>
    <w:rsid w:val="00273158"/>
  </w:style>
  <w:style w:type="character" w:customStyle="1" w:styleId="institution">
    <w:name w:val="institution"/>
    <w:rsid w:val="00273158"/>
  </w:style>
  <w:style w:type="character" w:customStyle="1" w:styleId="NormalCard">
    <w:name w:val="Normal Card"/>
    <w:uiPriority w:val="1"/>
    <w:qFormat/>
    <w:rsid w:val="00273158"/>
    <w:rPr>
      <w:rFonts w:ascii="Times New Roman" w:hAnsi="Times New Roman" w:cs="Times New Roman" w:hint="default"/>
      <w:sz w:val="24"/>
    </w:rPr>
  </w:style>
  <w:style w:type="character" w:customStyle="1" w:styleId="timebox">
    <w:name w:val="timebox"/>
    <w:rsid w:val="00273158"/>
  </w:style>
  <w:style w:type="character" w:customStyle="1" w:styleId="Heading2Subtext">
    <w:name w:val="Heading 2 Subtext"/>
    <w:rsid w:val="00273158"/>
    <w:rPr>
      <w:rFonts w:ascii="Times New Roman" w:hAnsi="Times New Roman" w:cs="Times New Roman" w:hint="default"/>
      <w:sz w:val="16"/>
    </w:rPr>
  </w:style>
  <w:style w:type="character" w:customStyle="1" w:styleId="caps-label">
    <w:name w:val="caps-label"/>
    <w:rsid w:val="00273158"/>
  </w:style>
  <w:style w:type="character" w:customStyle="1" w:styleId="cardshighlight0">
    <w:name w:val="cardshighlight"/>
    <w:rsid w:val="00273158"/>
  </w:style>
  <w:style w:type="character" w:customStyle="1" w:styleId="cardsfont12pt1">
    <w:name w:val="cardsfont12pt"/>
    <w:rsid w:val="00273158"/>
  </w:style>
  <w:style w:type="character" w:customStyle="1" w:styleId="kicker">
    <w:name w:val="kicker"/>
    <w:rsid w:val="00273158"/>
  </w:style>
  <w:style w:type="character" w:customStyle="1" w:styleId="backcontent">
    <w:name w:val="backcontent"/>
    <w:rsid w:val="00273158"/>
  </w:style>
  <w:style w:type="character" w:customStyle="1" w:styleId="daystmp">
    <w:name w:val="daystmp"/>
    <w:rsid w:val="00273158"/>
  </w:style>
  <w:style w:type="character" w:customStyle="1" w:styleId="cardsfont12ptchar">
    <w:name w:val="cardsfont12ptchar"/>
    <w:rsid w:val="00273158"/>
  </w:style>
  <w:style w:type="character" w:customStyle="1" w:styleId="gal">
    <w:name w:val="gal"/>
    <w:rsid w:val="00273158"/>
  </w:style>
  <w:style w:type="character" w:customStyle="1" w:styleId="imagedateline">
    <w:name w:val="image_dateline"/>
    <w:rsid w:val="00273158"/>
  </w:style>
  <w:style w:type="character" w:customStyle="1" w:styleId="authordatecharchar">
    <w:name w:val="authordatecharchar"/>
    <w:rsid w:val="00273158"/>
  </w:style>
  <w:style w:type="character" w:customStyle="1" w:styleId="style1char0">
    <w:name w:val="style1char"/>
    <w:rsid w:val="00273158"/>
  </w:style>
  <w:style w:type="character" w:customStyle="1" w:styleId="tagcharchar0">
    <w:name w:val="tagcharchar"/>
    <w:rsid w:val="00273158"/>
  </w:style>
  <w:style w:type="character" w:customStyle="1" w:styleId="underlinedcharchar2">
    <w:name w:val="underlinedcharchar"/>
    <w:rsid w:val="00273158"/>
  </w:style>
  <w:style w:type="character" w:customStyle="1" w:styleId="BoxedChar">
    <w:name w:val="Boxed Char"/>
    <w:rsid w:val="00273158"/>
    <w:rPr>
      <w:rFonts w:ascii="Arial Narrow" w:hAnsi="Arial Narrow" w:hint="default"/>
      <w:b/>
      <w:bCs w:val="0"/>
      <w:sz w:val="18"/>
      <w:bdr w:val="single" w:sz="6" w:space="0" w:color="auto" w:frame="1"/>
    </w:rPr>
  </w:style>
  <w:style w:type="character" w:customStyle="1" w:styleId="cardCharCharChar1">
    <w:name w:val="card Char Char Char1"/>
    <w:rsid w:val="00273158"/>
    <w:rPr>
      <w:lang w:val="en-US" w:eastAsia="en-US" w:bidi="ar-SA"/>
    </w:rPr>
  </w:style>
  <w:style w:type="character" w:customStyle="1" w:styleId="Style11ptThickunderline">
    <w:name w:val="Style 11 pt Thick underline"/>
    <w:rsid w:val="00273158"/>
    <w:rPr>
      <w:sz w:val="20"/>
      <w:u w:val="thick"/>
    </w:rPr>
  </w:style>
  <w:style w:type="character" w:customStyle="1" w:styleId="Style11ptBoldThickunderline">
    <w:name w:val="Style 11 pt Bold Thick underline"/>
    <w:rsid w:val="00273158"/>
    <w:rPr>
      <w:b/>
      <w:bCs/>
      <w:sz w:val="20"/>
      <w:u w:val="thick"/>
    </w:rPr>
  </w:style>
  <w:style w:type="character" w:customStyle="1" w:styleId="authors1">
    <w:name w:val="authors1"/>
    <w:rsid w:val="00273158"/>
    <w:rPr>
      <w:rFonts w:ascii="Verdana" w:hAnsi="Verdana" w:hint="default"/>
      <w:b/>
      <w:bCs/>
      <w:color w:val="006699"/>
      <w:sz w:val="20"/>
      <w:szCs w:val="20"/>
    </w:rPr>
  </w:style>
  <w:style w:type="character" w:customStyle="1" w:styleId="headlinesectionlarge">
    <w:name w:val="headline_section_large"/>
    <w:rsid w:val="00273158"/>
  </w:style>
  <w:style w:type="character" w:customStyle="1" w:styleId="Styleunderline11ptBlack">
    <w:name w:val="Style underline + 11 pt Black"/>
    <w:rsid w:val="00273158"/>
    <w:rPr>
      <w:color w:val="000000"/>
      <w:sz w:val="20"/>
      <w:u w:val="single"/>
    </w:rPr>
  </w:style>
  <w:style w:type="character" w:customStyle="1" w:styleId="Styleunderline11ptBoldBlack">
    <w:name w:val="Style underline + 11 pt Bold Black"/>
    <w:rsid w:val="00273158"/>
    <w:rPr>
      <w:b/>
      <w:bCs/>
      <w:color w:val="000000"/>
      <w:sz w:val="20"/>
      <w:u w:val="single"/>
    </w:rPr>
  </w:style>
  <w:style w:type="character" w:customStyle="1" w:styleId="Style11ptBoldBlackUnderline">
    <w:name w:val="Style 11 pt Bold Black Underline"/>
    <w:rsid w:val="00273158"/>
    <w:rPr>
      <w:b/>
      <w:bCs/>
      <w:color w:val="000000"/>
      <w:sz w:val="20"/>
      <w:u w:val="single"/>
    </w:rPr>
  </w:style>
  <w:style w:type="character" w:customStyle="1" w:styleId="Style11ptBoldBlackUnderlineBorderSinglesolidline">
    <w:name w:val="Style 11 pt Bold Black Underline Border: : (Single solid line ..."/>
    <w:rsid w:val="00273158"/>
    <w:rPr>
      <w:b/>
      <w:bCs/>
      <w:color w:val="000000"/>
      <w:sz w:val="20"/>
      <w:u w:val="single"/>
      <w:bdr w:val="single" w:sz="4" w:space="0" w:color="auto" w:frame="1"/>
    </w:rPr>
  </w:style>
  <w:style w:type="character" w:customStyle="1" w:styleId="StyleLatinMeridien-Italic11ptItalicUnderline">
    <w:name w:val="Style (Latin) Meridien-Italic 11 pt Italic Underline"/>
    <w:rsid w:val="00273158"/>
    <w:rPr>
      <w:rFonts w:ascii="Meridien-Italic" w:hAnsi="Meridien-Italic" w:hint="default"/>
      <w:i/>
      <w:iCs/>
      <w:sz w:val="20"/>
      <w:u w:val="single"/>
    </w:rPr>
  </w:style>
  <w:style w:type="character" w:customStyle="1" w:styleId="underlinestylechar0">
    <w:name w:val="underlinestylechar"/>
    <w:rsid w:val="00273158"/>
  </w:style>
  <w:style w:type="character" w:customStyle="1" w:styleId="StyleCards12ptThickunderlineChar1">
    <w:name w:val="Style Cards + 12 pt Thick underline Char1"/>
    <w:rsid w:val="00273158"/>
    <w:rPr>
      <w:sz w:val="24"/>
      <w:szCs w:val="24"/>
      <w:u w:val="thick"/>
    </w:rPr>
  </w:style>
  <w:style w:type="character" w:customStyle="1" w:styleId="BodyTextIndentChar2">
    <w:name w:val="Body Text Indent Char2"/>
    <w:basedOn w:val="DefaultParagraphFont"/>
    <w:uiPriority w:val="99"/>
    <w:semiHidden/>
    <w:rsid w:val="00273158"/>
    <w:rPr>
      <w:rFonts w:ascii="Georgia" w:hAnsi="Georgia" w:hint="default"/>
      <w:sz w:val="22"/>
      <w:szCs w:val="22"/>
    </w:rPr>
  </w:style>
  <w:style w:type="character" w:customStyle="1" w:styleId="BodyText2Char2">
    <w:name w:val="Body Text 2 Char2"/>
    <w:basedOn w:val="DefaultParagraphFont"/>
    <w:uiPriority w:val="99"/>
    <w:semiHidden/>
    <w:rsid w:val="00273158"/>
    <w:rPr>
      <w:rFonts w:ascii="Georgia" w:hAnsi="Georgia" w:hint="default"/>
      <w:sz w:val="22"/>
      <w:szCs w:val="22"/>
    </w:rPr>
  </w:style>
  <w:style w:type="character" w:customStyle="1" w:styleId="BodyText3Char2">
    <w:name w:val="Body Text 3 Char2"/>
    <w:basedOn w:val="DefaultParagraphFont"/>
    <w:uiPriority w:val="99"/>
    <w:semiHidden/>
    <w:rsid w:val="00273158"/>
    <w:rPr>
      <w:rFonts w:ascii="Georgia" w:hAnsi="Georgia" w:hint="default"/>
      <w:sz w:val="16"/>
      <w:szCs w:val="16"/>
    </w:rPr>
  </w:style>
  <w:style w:type="character" w:customStyle="1" w:styleId="BodyTextIndent2Char2">
    <w:name w:val="Body Text Indent 2 Char2"/>
    <w:basedOn w:val="DefaultParagraphFont"/>
    <w:uiPriority w:val="99"/>
    <w:semiHidden/>
    <w:rsid w:val="00273158"/>
    <w:rPr>
      <w:rFonts w:ascii="Georgia" w:hAnsi="Georgia" w:hint="default"/>
      <w:sz w:val="22"/>
      <w:szCs w:val="22"/>
    </w:rPr>
  </w:style>
  <w:style w:type="character" w:customStyle="1" w:styleId="BodyTextIndent3Char2">
    <w:name w:val="Body Text Indent 3 Char2"/>
    <w:basedOn w:val="DefaultParagraphFont"/>
    <w:uiPriority w:val="99"/>
    <w:semiHidden/>
    <w:rsid w:val="00273158"/>
    <w:rPr>
      <w:rFonts w:ascii="Georgia" w:hAnsi="Georgia" w:hint="default"/>
      <w:sz w:val="16"/>
      <w:szCs w:val="16"/>
    </w:rPr>
  </w:style>
  <w:style w:type="character" w:customStyle="1" w:styleId="z-BottomofFormChar2">
    <w:name w:val="z-Bottom of Form Char2"/>
    <w:basedOn w:val="DefaultParagraphFont"/>
    <w:uiPriority w:val="99"/>
    <w:semiHidden/>
    <w:rsid w:val="00273158"/>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273158"/>
  </w:style>
  <w:style w:type="character" w:customStyle="1" w:styleId="m5686307894942199640gmail-styleunderline">
    <w:name w:val="m_5686307894942199640gmail-styleunderline"/>
    <w:basedOn w:val="DefaultParagraphFont"/>
    <w:rsid w:val="00273158"/>
  </w:style>
  <w:style w:type="character" w:customStyle="1" w:styleId="UnderlineCharCharChar">
    <w:name w:val="Underline Char Char Char"/>
    <w:rsid w:val="00273158"/>
    <w:rPr>
      <w:noProof w:val="0"/>
      <w:u w:val="single"/>
      <w:lang w:val="en-US" w:eastAsia="en-US" w:bidi="ar-SA"/>
    </w:rPr>
  </w:style>
  <w:style w:type="character" w:customStyle="1" w:styleId="messagecontent">
    <w:name w:val="message_content"/>
    <w:rsid w:val="00273158"/>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273158"/>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273158"/>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273158"/>
  </w:style>
  <w:style w:type="character" w:customStyle="1" w:styleId="CitationChar">
    <w:name w:val="Citation Char"/>
    <w:rsid w:val="00273158"/>
    <w:rPr>
      <w:bCs/>
      <w:u w:val="single"/>
    </w:rPr>
  </w:style>
  <w:style w:type="character" w:customStyle="1" w:styleId="FontStyle72">
    <w:name w:val="Font Style72"/>
    <w:rsid w:val="00273158"/>
    <w:rPr>
      <w:rFonts w:ascii="Times New Roman" w:hAnsi="Times New Roman" w:cs="Times New Roman" w:hint="default"/>
      <w:sz w:val="16"/>
      <w:szCs w:val="16"/>
    </w:rPr>
  </w:style>
  <w:style w:type="character" w:customStyle="1" w:styleId="FontStyle73">
    <w:name w:val="Font Style73"/>
    <w:uiPriority w:val="99"/>
    <w:rsid w:val="00273158"/>
    <w:rPr>
      <w:rFonts w:ascii="Times New Roman" w:hAnsi="Times New Roman" w:cs="Times New Roman" w:hint="default"/>
      <w:i/>
      <w:iCs/>
      <w:sz w:val="16"/>
      <w:szCs w:val="16"/>
    </w:rPr>
  </w:style>
  <w:style w:type="character" w:customStyle="1" w:styleId="UnderlinestyleChar20">
    <w:name w:val="Underline style Char2"/>
    <w:rsid w:val="00273158"/>
    <w:rPr>
      <w:sz w:val="22"/>
      <w:szCs w:val="24"/>
      <w:u w:val="single"/>
      <w:lang w:val="en-US" w:eastAsia="en-US" w:bidi="ar-SA"/>
    </w:rPr>
  </w:style>
  <w:style w:type="character" w:customStyle="1" w:styleId="FontStyle49">
    <w:name w:val="Font Style49"/>
    <w:uiPriority w:val="99"/>
    <w:rsid w:val="00273158"/>
    <w:rPr>
      <w:rFonts w:ascii="Times New Roman" w:hAnsi="Times New Roman" w:cs="Times New Roman" w:hint="default"/>
      <w:sz w:val="20"/>
      <w:szCs w:val="20"/>
    </w:rPr>
  </w:style>
  <w:style w:type="character" w:customStyle="1" w:styleId="FontStyle50">
    <w:name w:val="Font Style50"/>
    <w:uiPriority w:val="99"/>
    <w:rsid w:val="00273158"/>
    <w:rPr>
      <w:rFonts w:ascii="Times New Roman" w:hAnsi="Times New Roman" w:cs="Times New Roman" w:hint="default"/>
      <w:b/>
      <w:bCs/>
      <w:sz w:val="20"/>
      <w:szCs w:val="20"/>
    </w:rPr>
  </w:style>
  <w:style w:type="paragraph" w:styleId="ListBullet">
    <w:name w:val="List Bullet"/>
    <w:basedOn w:val="Normal"/>
    <w:link w:val="ListBulletChar"/>
    <w:unhideWhenUsed/>
    <w:rsid w:val="00273158"/>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273158"/>
    <w:rPr>
      <w:rFonts w:ascii="MS Mincho" w:eastAsia="MS Mincho" w:hAnsi="MS Mincho" w:hint="eastAsia"/>
      <w:szCs w:val="20"/>
      <w:u w:val="single"/>
    </w:rPr>
  </w:style>
  <w:style w:type="character" w:customStyle="1" w:styleId="Citation-AuthorDateChar">
    <w:name w:val="Citation - Author/Date Char"/>
    <w:locked/>
    <w:rsid w:val="00273158"/>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273158"/>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273158"/>
    <w:rPr>
      <w:rFonts w:ascii="Times New Roman" w:eastAsia="Times New Roman" w:hAnsi="Times New Roman" w:cs="Times New Roman" w:hint="default"/>
      <w:b/>
      <w:bCs w:val="0"/>
      <w:sz w:val="24"/>
      <w:szCs w:val="24"/>
    </w:rPr>
  </w:style>
  <w:style w:type="character" w:customStyle="1" w:styleId="UnderlineCharChar4">
    <w:name w:val="Underline Char Char4"/>
    <w:rsid w:val="00273158"/>
    <w:rPr>
      <w:szCs w:val="24"/>
      <w:u w:val="single"/>
      <w:lang w:val="en-US" w:eastAsia="en-US" w:bidi="ar-SA"/>
    </w:rPr>
  </w:style>
  <w:style w:type="character" w:customStyle="1" w:styleId="BoldUnderlineCharChar3">
    <w:name w:val="BoldUnderline Char Char3"/>
    <w:rsid w:val="00273158"/>
    <w:rPr>
      <w:b/>
      <w:bCs w:val="0"/>
      <w:szCs w:val="24"/>
      <w:u w:val="single"/>
      <w:lang w:val="en-US" w:eastAsia="en-US" w:bidi="ar-SA"/>
    </w:rPr>
  </w:style>
  <w:style w:type="character" w:customStyle="1" w:styleId="UnderlineCharChar3">
    <w:name w:val="Underline Char Char3"/>
    <w:rsid w:val="00273158"/>
    <w:rPr>
      <w:szCs w:val="24"/>
      <w:u w:val="single"/>
      <w:lang w:val="en-US" w:eastAsia="en-US" w:bidi="ar-SA"/>
    </w:rPr>
  </w:style>
  <w:style w:type="character" w:customStyle="1" w:styleId="BoldUnderlineCharChar2">
    <w:name w:val="BoldUnderline Char Char2"/>
    <w:rsid w:val="00273158"/>
    <w:rPr>
      <w:b/>
      <w:bCs w:val="0"/>
      <w:szCs w:val="24"/>
      <w:u w:val="single"/>
      <w:lang w:val="en-US" w:eastAsia="en-US" w:bidi="ar-SA"/>
    </w:rPr>
  </w:style>
  <w:style w:type="character" w:customStyle="1" w:styleId="volume-issue">
    <w:name w:val="volume-issue"/>
    <w:rsid w:val="00273158"/>
    <w:rPr>
      <w:rFonts w:ascii="Times New Roman" w:hAnsi="Times New Roman" w:cs="Times New Roman" w:hint="default"/>
    </w:rPr>
  </w:style>
  <w:style w:type="character" w:customStyle="1" w:styleId="boldness1">
    <w:name w:val="boldness1"/>
    <w:rsid w:val="00273158"/>
  </w:style>
  <w:style w:type="character" w:customStyle="1" w:styleId="story-author">
    <w:name w:val="story-author"/>
    <w:basedOn w:val="DefaultParagraphFont"/>
    <w:rsid w:val="00273158"/>
  </w:style>
  <w:style w:type="character" w:customStyle="1" w:styleId="Heading3CharCharCharChar">
    <w:name w:val="Heading 3 Char Char Char Char"/>
    <w:basedOn w:val="DefaultParagraphFont"/>
    <w:rsid w:val="00273158"/>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273158"/>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273158"/>
  </w:style>
  <w:style w:type="character" w:customStyle="1" w:styleId="StyleStyle4CharTimesNewRoman11ptItalic">
    <w:name w:val="Style Style4 Char + Times New Roman 11 pt Italic"/>
    <w:basedOn w:val="DefaultParagraphFont"/>
    <w:rsid w:val="00273158"/>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273158"/>
  </w:style>
  <w:style w:type="character" w:customStyle="1" w:styleId="ac">
    <w:name w:val="_"/>
    <w:basedOn w:val="DefaultParagraphFont"/>
    <w:rsid w:val="00273158"/>
  </w:style>
  <w:style w:type="character" w:customStyle="1" w:styleId="Heading3CharCharCharChar1">
    <w:name w:val="Heading 3 Char Char Char Char1"/>
    <w:rsid w:val="00273158"/>
    <w:rPr>
      <w:rFonts w:ascii="Arial" w:hAnsi="Arial" w:cs="Arial" w:hint="default"/>
      <w:bCs/>
      <w:szCs w:val="26"/>
      <w:u w:val="single"/>
      <w:lang w:val="en-US" w:eastAsia="en-US" w:bidi="ar-SA"/>
    </w:rPr>
  </w:style>
  <w:style w:type="character" w:customStyle="1" w:styleId="comment-body">
    <w:name w:val="comment-body"/>
    <w:rsid w:val="00273158"/>
  </w:style>
  <w:style w:type="character" w:customStyle="1" w:styleId="UnderlineCharCharChar1">
    <w:name w:val="Underline Char Char Char1"/>
    <w:rsid w:val="00273158"/>
    <w:rPr>
      <w:u w:val="single"/>
      <w:lang w:val="en-US" w:eastAsia="en-US" w:bidi="ar-SA"/>
    </w:rPr>
  </w:style>
  <w:style w:type="character" w:customStyle="1" w:styleId="reality">
    <w:name w:val="reality"/>
    <w:rsid w:val="00273158"/>
  </w:style>
  <w:style w:type="character" w:customStyle="1" w:styleId="UnderlineChar1Char">
    <w:name w:val="Underline Char1 Char"/>
    <w:rsid w:val="00273158"/>
    <w:rPr>
      <w:rFonts w:ascii="Calibri" w:eastAsia="MS Mincho" w:hAnsi="Calibri" w:cs="Calibri" w:hint="default"/>
      <w:szCs w:val="20"/>
      <w:u w:val="single"/>
    </w:rPr>
  </w:style>
  <w:style w:type="character" w:customStyle="1" w:styleId="StyleBoldandUnderlineCharChar29pt">
    <w:name w:val="Style Bold and Underline Char Char2 + 9 pt"/>
    <w:rsid w:val="00273158"/>
    <w:rPr>
      <w:rFonts w:ascii="Times New Roman" w:hAnsi="Times New Roman" w:cs="Times New Roman" w:hint="default"/>
      <w:b/>
      <w:bCs/>
      <w:noProof w:val="0"/>
      <w:sz w:val="20"/>
      <w:u w:val="single"/>
    </w:rPr>
  </w:style>
  <w:style w:type="character" w:customStyle="1" w:styleId="StyleUnderlineCharChar19pt">
    <w:name w:val="Style Underline Char Char1 + 9 pt"/>
    <w:rsid w:val="00273158"/>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73158"/>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273158"/>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273158"/>
    <w:rPr>
      <w:rFonts w:ascii="Times New Roman" w:hAnsi="Times New Roman" w:cs="Times New Roman" w:hint="default"/>
      <w:sz w:val="20"/>
      <w:u w:val="dottedHeavy"/>
    </w:rPr>
  </w:style>
  <w:style w:type="character" w:customStyle="1" w:styleId="article-record-publication-volume-issue">
    <w:name w:val="article-record-publication-volume-issue"/>
    <w:rsid w:val="00273158"/>
  </w:style>
  <w:style w:type="character" w:customStyle="1" w:styleId="resultbodyblack">
    <w:name w:val="resultbodyblack"/>
    <w:rsid w:val="00273158"/>
    <w:rPr>
      <w:rFonts w:ascii="Times New Roman" w:hAnsi="Times New Roman" w:cs="Times New Roman" w:hint="default"/>
    </w:rPr>
  </w:style>
  <w:style w:type="character" w:customStyle="1" w:styleId="quotechar0">
    <w:name w:val="quotechar"/>
    <w:rsid w:val="00273158"/>
  </w:style>
  <w:style w:type="character" w:customStyle="1" w:styleId="3TagCite">
    <w:name w:val="3 Tag/Cite"/>
    <w:rsid w:val="00273158"/>
    <w:rPr>
      <w:rFonts w:ascii="Times New Roman" w:hAnsi="Times New Roman" w:cs="Times New Roman" w:hint="default"/>
      <w:b/>
      <w:bCs w:val="0"/>
    </w:rPr>
  </w:style>
  <w:style w:type="character" w:customStyle="1" w:styleId="4Qualifications">
    <w:name w:val="4 Qualifications"/>
    <w:rsid w:val="00273158"/>
    <w:rPr>
      <w:rFonts w:ascii="Times New Roman" w:hAnsi="Times New Roman" w:cs="Times New Roman" w:hint="default"/>
      <w:sz w:val="19"/>
    </w:rPr>
  </w:style>
  <w:style w:type="character" w:customStyle="1" w:styleId="6Underlined">
    <w:name w:val="6 Underlined"/>
    <w:rsid w:val="00273158"/>
    <w:rPr>
      <w:rFonts w:ascii="Times New Roman" w:hAnsi="Times New Roman" w:cs="Times New Roman" w:hint="default"/>
      <w:b/>
      <w:bCs w:val="0"/>
      <w:sz w:val="21"/>
      <w:u w:val="single"/>
    </w:rPr>
  </w:style>
  <w:style w:type="character" w:customStyle="1" w:styleId="nohighlighting">
    <w:name w:val="no highlighting"/>
    <w:rsid w:val="00273158"/>
    <w:rPr>
      <w:rFonts w:ascii="Times New Roman" w:hAnsi="Times New Roman" w:cs="Times New Roman" w:hint="default"/>
      <w:color w:val="auto"/>
      <w:sz w:val="20"/>
      <w:u w:val="thick"/>
      <w:bdr w:val="none" w:sz="0" w:space="0" w:color="auto" w:frame="1"/>
    </w:rPr>
  </w:style>
  <w:style w:type="character" w:customStyle="1" w:styleId="CharChar61">
    <w:name w:val="Char Char61"/>
    <w:rsid w:val="00273158"/>
    <w:rPr>
      <w:rFonts w:ascii="Arial" w:hAnsi="Arial" w:cs="Arial" w:hint="default"/>
      <w:bCs/>
      <w:sz w:val="16"/>
      <w:szCs w:val="26"/>
      <w:lang w:val="en-US" w:eastAsia="en-US" w:bidi="ar-SA"/>
    </w:rPr>
  </w:style>
  <w:style w:type="character" w:customStyle="1" w:styleId="styledate">
    <w:name w:val="styledate"/>
    <w:rsid w:val="00273158"/>
  </w:style>
  <w:style w:type="character" w:customStyle="1" w:styleId="StyleUnderlineChar9ptChar">
    <w:name w:val="Style Underline Char + 9 pt Char"/>
    <w:rsid w:val="00273158"/>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273158"/>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273158"/>
    <w:rPr>
      <w:b/>
      <w:bCs w:val="0"/>
      <w:szCs w:val="24"/>
      <w:u w:val="single"/>
      <w:lang w:val="en-US" w:eastAsia="en-US" w:bidi="ar-SA"/>
    </w:rPr>
  </w:style>
  <w:style w:type="character" w:customStyle="1" w:styleId="BoldandUnderlineChar1Char2">
    <w:name w:val="Bold and Underline Char1 Char2"/>
    <w:rsid w:val="00273158"/>
    <w:rPr>
      <w:b/>
      <w:bCs w:val="0"/>
      <w:szCs w:val="24"/>
      <w:u w:val="single"/>
      <w:lang w:val="en-US" w:eastAsia="en-US" w:bidi="ar-SA"/>
    </w:rPr>
  </w:style>
  <w:style w:type="character" w:customStyle="1" w:styleId="BoldandUnderlineCharChar1">
    <w:name w:val="Bold and Underline Char Char1"/>
    <w:rsid w:val="00273158"/>
    <w:rPr>
      <w:b/>
      <w:bCs w:val="0"/>
      <w:szCs w:val="24"/>
      <w:u w:val="single"/>
      <w:lang w:val="en-US" w:eastAsia="en-US" w:bidi="ar-SA"/>
    </w:rPr>
  </w:style>
  <w:style w:type="character" w:customStyle="1" w:styleId="authoraffil">
    <w:name w:val="authoraffil"/>
    <w:rsid w:val="00273158"/>
  </w:style>
  <w:style w:type="character" w:customStyle="1" w:styleId="CharChar8">
    <w:name w:val="Char Char8"/>
    <w:rsid w:val="00273158"/>
    <w:rPr>
      <w:rFonts w:ascii="Georgia" w:eastAsia="Times New Roman" w:hAnsi="Georgia" w:hint="default"/>
      <w:b/>
      <w:bCs/>
      <w:sz w:val="30"/>
      <w:szCs w:val="28"/>
      <w:u w:val="single"/>
    </w:rPr>
  </w:style>
  <w:style w:type="character" w:customStyle="1" w:styleId="StyleArial6ptBold">
    <w:name w:val="Style Arial 6 pt Bold"/>
    <w:rsid w:val="00273158"/>
    <w:rPr>
      <w:rFonts w:ascii="Arial" w:hAnsi="Arial" w:cs="Arial" w:hint="default"/>
      <w:bCs/>
      <w:sz w:val="12"/>
    </w:rPr>
  </w:style>
  <w:style w:type="character" w:customStyle="1" w:styleId="Heading2Char5">
    <w:name w:val="Heading 2 Char5"/>
    <w:rsid w:val="00273158"/>
    <w:rPr>
      <w:rFonts w:ascii="Garamond" w:hAnsi="Garamond" w:cs="Arial" w:hint="default"/>
      <w:b/>
      <w:bCs/>
      <w:iCs/>
      <w:sz w:val="24"/>
      <w:szCs w:val="28"/>
      <w:lang w:val="en-US" w:eastAsia="en-US" w:bidi="ar-SA"/>
    </w:rPr>
  </w:style>
  <w:style w:type="character" w:customStyle="1" w:styleId="boldcitationChar">
    <w:name w:val="bold citation Char"/>
    <w:rsid w:val="00273158"/>
    <w:rPr>
      <w:rFonts w:ascii="Arial" w:hAnsi="Arial" w:cs="Arial" w:hint="default"/>
      <w:b/>
      <w:bCs w:val="0"/>
      <w:sz w:val="28"/>
      <w:szCs w:val="24"/>
      <w:u w:val="thick"/>
      <w:lang w:val="en-US" w:eastAsia="en-US" w:bidi="ar-SA"/>
    </w:rPr>
  </w:style>
  <w:style w:type="character" w:customStyle="1" w:styleId="BoldunderlineChar5">
    <w:name w:val="Bold/underline Char"/>
    <w:rsid w:val="00273158"/>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73158"/>
  </w:style>
  <w:style w:type="character" w:customStyle="1" w:styleId="tagCharCharChar1">
    <w:name w:val="tag Char Char Char1"/>
    <w:rsid w:val="00273158"/>
    <w:rPr>
      <w:b/>
      <w:bCs w:val="0"/>
      <w:sz w:val="24"/>
      <w:lang w:val="en-US" w:eastAsia="en-US" w:bidi="ar-SA"/>
    </w:rPr>
  </w:style>
  <w:style w:type="character" w:customStyle="1" w:styleId="bylines">
    <w:name w:val="bylines"/>
    <w:basedOn w:val="DefaultParagraphFont"/>
    <w:rsid w:val="00273158"/>
  </w:style>
  <w:style w:type="character" w:customStyle="1" w:styleId="StyleStyleBoldUnderlineUnderlineIntenseEmphasis1apple-style-2">
    <w:name w:val="Style Style Bold UnderlineUnderlineIntense Emphasis1apple-style-...2"/>
    <w:basedOn w:val="DefaultParagraphFont"/>
    <w:rsid w:val="00273158"/>
    <w:rPr>
      <w:b w:val="0"/>
      <w:bCs/>
      <w:sz w:val="22"/>
      <w:u w:val="single"/>
    </w:rPr>
  </w:style>
  <w:style w:type="character" w:customStyle="1" w:styleId="FontStyle57">
    <w:name w:val="Font Style57"/>
    <w:rsid w:val="00273158"/>
    <w:rPr>
      <w:rFonts w:ascii="Georgia" w:hAnsi="Georgia" w:cs="Georgia" w:hint="default"/>
      <w:b/>
      <w:bCs/>
      <w:sz w:val="14"/>
      <w:szCs w:val="14"/>
    </w:rPr>
  </w:style>
  <w:style w:type="character" w:customStyle="1" w:styleId="FontStyle89">
    <w:name w:val="Font Style89"/>
    <w:rsid w:val="00273158"/>
    <w:rPr>
      <w:rFonts w:ascii="Times New Roman" w:hAnsi="Times New Roman" w:cs="Times New Roman" w:hint="default"/>
      <w:b/>
      <w:bCs/>
      <w:smallCaps/>
      <w:spacing w:val="40"/>
      <w:sz w:val="16"/>
      <w:szCs w:val="16"/>
    </w:rPr>
  </w:style>
  <w:style w:type="character" w:customStyle="1" w:styleId="hvr">
    <w:name w:val="hvr"/>
    <w:basedOn w:val="DefaultParagraphFont"/>
    <w:rsid w:val="00273158"/>
  </w:style>
  <w:style w:type="character" w:customStyle="1" w:styleId="cardChar20">
    <w:name w:val="card Char2"/>
    <w:basedOn w:val="DefaultParagraphFont"/>
    <w:uiPriority w:val="6"/>
    <w:rsid w:val="00273158"/>
    <w:rPr>
      <w:rFonts w:ascii="Times New Roman" w:hAnsi="Times New Roman" w:cs="Calibri" w:hint="default"/>
      <w:szCs w:val="20"/>
    </w:rPr>
  </w:style>
  <w:style w:type="character" w:customStyle="1" w:styleId="red">
    <w:name w:val="red"/>
    <w:basedOn w:val="DefaultParagraphFont"/>
    <w:rsid w:val="00273158"/>
  </w:style>
  <w:style w:type="character" w:customStyle="1" w:styleId="viewstorydateline">
    <w:name w:val="viewstorydateline"/>
    <w:basedOn w:val="DefaultParagraphFont"/>
    <w:rsid w:val="00273158"/>
  </w:style>
  <w:style w:type="character" w:customStyle="1" w:styleId="meta-sep">
    <w:name w:val="meta-sep"/>
    <w:basedOn w:val="DefaultParagraphFont"/>
    <w:rsid w:val="00273158"/>
  </w:style>
  <w:style w:type="character" w:customStyle="1" w:styleId="A19">
    <w:name w:val="A19"/>
    <w:uiPriority w:val="99"/>
    <w:rsid w:val="00273158"/>
    <w:rPr>
      <w:rFonts w:ascii="Georgia" w:hAnsi="Georgia" w:cs="Georgia" w:hint="default"/>
      <w:color w:val="000000"/>
      <w:sz w:val="20"/>
      <w:szCs w:val="20"/>
      <w:u w:val="single"/>
    </w:rPr>
  </w:style>
  <w:style w:type="character" w:customStyle="1" w:styleId="A130">
    <w:name w:val="A13"/>
    <w:rsid w:val="00273158"/>
    <w:rPr>
      <w:rFonts w:ascii="Georgia" w:hAnsi="Georgia" w:cs="Georgia" w:hint="default"/>
      <w:color w:val="000000"/>
      <w:sz w:val="11"/>
      <w:szCs w:val="11"/>
    </w:rPr>
  </w:style>
  <w:style w:type="character" w:customStyle="1" w:styleId="ontext">
    <w:name w:val="ontext"/>
    <w:basedOn w:val="DefaultParagraphFont"/>
    <w:rsid w:val="00273158"/>
  </w:style>
  <w:style w:type="character" w:customStyle="1" w:styleId="archive-title">
    <w:name w:val="archive-title"/>
    <w:basedOn w:val="DefaultParagraphFont"/>
    <w:rsid w:val="00273158"/>
  </w:style>
  <w:style w:type="character" w:customStyle="1" w:styleId="imgleft">
    <w:name w:val="imgleft"/>
    <w:basedOn w:val="DefaultParagraphFont"/>
    <w:rsid w:val="00273158"/>
  </w:style>
  <w:style w:type="character" w:customStyle="1" w:styleId="imgcenter">
    <w:name w:val="imgcenter"/>
    <w:basedOn w:val="DefaultParagraphFont"/>
    <w:rsid w:val="00273158"/>
  </w:style>
  <w:style w:type="character" w:customStyle="1" w:styleId="A42">
    <w:name w:val="A4+2"/>
    <w:uiPriority w:val="99"/>
    <w:rsid w:val="00273158"/>
    <w:rPr>
      <w:rFonts w:ascii="Helvetica LT Std" w:hAnsi="Helvetica LT Std" w:cs="Helvetica LT Std" w:hint="default"/>
      <w:color w:val="000000"/>
      <w:sz w:val="11"/>
      <w:szCs w:val="11"/>
    </w:rPr>
  </w:style>
  <w:style w:type="character" w:customStyle="1" w:styleId="fstitle">
    <w:name w:val="fs_title"/>
    <w:basedOn w:val="DefaultParagraphFont"/>
    <w:rsid w:val="00273158"/>
  </w:style>
  <w:style w:type="character" w:customStyle="1" w:styleId="reportbody1">
    <w:name w:val="reportbody1"/>
    <w:basedOn w:val="DefaultParagraphFont"/>
    <w:rsid w:val="00273158"/>
    <w:rPr>
      <w:rFonts w:ascii="Tahoma" w:hAnsi="Tahoma" w:cs="Tahoma" w:hint="default"/>
      <w:color w:val="000000"/>
      <w:sz w:val="14"/>
      <w:szCs w:val="14"/>
    </w:rPr>
  </w:style>
  <w:style w:type="character" w:customStyle="1" w:styleId="dateday">
    <w:name w:val="date_day"/>
    <w:basedOn w:val="DefaultParagraphFont"/>
    <w:rsid w:val="00273158"/>
  </w:style>
  <w:style w:type="character" w:customStyle="1" w:styleId="datemonth">
    <w:name w:val="date_month"/>
    <w:basedOn w:val="DefaultParagraphFont"/>
    <w:rsid w:val="00273158"/>
  </w:style>
  <w:style w:type="character" w:customStyle="1" w:styleId="dateyear">
    <w:name w:val="date_year"/>
    <w:basedOn w:val="DefaultParagraphFont"/>
    <w:rsid w:val="00273158"/>
  </w:style>
  <w:style w:type="character" w:customStyle="1" w:styleId="Heading3CharCharCharCharCharChar">
    <w:name w:val="Heading 3 Char Char Char Char Char Char"/>
    <w:basedOn w:val="DefaultParagraphFont"/>
    <w:rsid w:val="00273158"/>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273158"/>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273158"/>
    <w:rPr>
      <w:sz w:val="24"/>
      <w:szCs w:val="24"/>
      <w:lang w:val="en-US" w:eastAsia="en-US" w:bidi="ar-SA"/>
    </w:rPr>
  </w:style>
  <w:style w:type="character" w:customStyle="1" w:styleId="insideitro">
    <w:name w:val="insideitro"/>
    <w:basedOn w:val="DefaultParagraphFont"/>
    <w:rsid w:val="00273158"/>
  </w:style>
  <w:style w:type="character" w:customStyle="1" w:styleId="wcfont">
    <w:name w:val="wcfont"/>
    <w:basedOn w:val="DefaultParagraphFont"/>
    <w:rsid w:val="00273158"/>
  </w:style>
  <w:style w:type="character" w:customStyle="1" w:styleId="qftext">
    <w:name w:val="qftext"/>
    <w:basedOn w:val="DefaultParagraphFont"/>
    <w:rsid w:val="00273158"/>
  </w:style>
  <w:style w:type="character" w:customStyle="1" w:styleId="leftidx">
    <w:name w:val="leftidx"/>
    <w:basedOn w:val="DefaultParagraphFont"/>
    <w:rsid w:val="00273158"/>
  </w:style>
  <w:style w:type="character" w:customStyle="1" w:styleId="eventtitle">
    <w:name w:val="eventtitle"/>
    <w:basedOn w:val="DefaultParagraphFont"/>
    <w:rsid w:val="00273158"/>
  </w:style>
  <w:style w:type="character" w:customStyle="1" w:styleId="eventsubtitle">
    <w:name w:val="eventsubtitle"/>
    <w:basedOn w:val="DefaultParagraphFont"/>
    <w:rsid w:val="00273158"/>
  </w:style>
  <w:style w:type="character" w:customStyle="1" w:styleId="eventdate">
    <w:name w:val="eventdate"/>
    <w:basedOn w:val="DefaultParagraphFont"/>
    <w:rsid w:val="00273158"/>
  </w:style>
  <w:style w:type="character" w:customStyle="1" w:styleId="legend">
    <w:name w:val="legend"/>
    <w:basedOn w:val="DefaultParagraphFont"/>
    <w:rsid w:val="00273158"/>
  </w:style>
  <w:style w:type="character" w:customStyle="1" w:styleId="slug-elocation">
    <w:name w:val="slug-elocation"/>
    <w:basedOn w:val="DefaultParagraphFont"/>
    <w:rsid w:val="00273158"/>
  </w:style>
  <w:style w:type="character" w:customStyle="1" w:styleId="fu-autorenangabe-fu-beschreibung">
    <w:name w:val="fu-autorenangabe-fu-beschreibung"/>
    <w:rsid w:val="00273158"/>
  </w:style>
  <w:style w:type="character" w:customStyle="1" w:styleId="commentscontainer">
    <w:name w:val="comments_container"/>
    <w:basedOn w:val="DefaultParagraphFont"/>
    <w:rsid w:val="00273158"/>
  </w:style>
  <w:style w:type="character" w:customStyle="1" w:styleId="hparticlefooter">
    <w:name w:val="hparticlefooter"/>
    <w:basedOn w:val="DefaultParagraphFont"/>
    <w:rsid w:val="00273158"/>
  </w:style>
  <w:style w:type="character" w:customStyle="1" w:styleId="profile-data">
    <w:name w:val="profile-data"/>
    <w:basedOn w:val="DefaultParagraphFont"/>
    <w:rsid w:val="00273158"/>
  </w:style>
  <w:style w:type="character" w:customStyle="1" w:styleId="BlockCharCharCharCharChar">
    <w:name w:val="Block Char Char Char Char Char"/>
    <w:aliases w:val="Block Char Char Char Char Char Char Char Char,Block Char Char Char Char Char Char Char1"/>
    <w:basedOn w:val="DefaultParagraphFont"/>
    <w:rsid w:val="00273158"/>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273158"/>
    <w:rPr>
      <w:rFonts w:ascii="Times New Roman" w:hAnsi="Times New Roman" w:cs="Times New Roman" w:hint="default"/>
      <w:b/>
      <w:bCs/>
      <w:sz w:val="24"/>
      <w:u w:val="single"/>
    </w:rPr>
  </w:style>
  <w:style w:type="character" w:customStyle="1" w:styleId="main">
    <w:name w:val="main"/>
    <w:basedOn w:val="DefaultParagraphFont"/>
    <w:rsid w:val="00273158"/>
  </w:style>
  <w:style w:type="character" w:customStyle="1" w:styleId="textunderlineCharChar">
    <w:name w:val="text underline Char Char"/>
    <w:basedOn w:val="DefaultParagraphFont"/>
    <w:rsid w:val="00273158"/>
    <w:rPr>
      <w:rFonts w:ascii="Garamond" w:hAnsi="Garamond" w:hint="default"/>
      <w:color w:val="000000"/>
      <w:u w:val="single"/>
    </w:rPr>
  </w:style>
  <w:style w:type="character" w:customStyle="1" w:styleId="FullCiteCharChar">
    <w:name w:val="Full Cite Char Char"/>
    <w:basedOn w:val="DefaultParagraphFont"/>
    <w:rsid w:val="00273158"/>
    <w:rPr>
      <w:rFonts w:ascii="Georgia" w:hAnsi="Georgia" w:cs="Calibri" w:hint="default"/>
      <w:color w:val="000000"/>
      <w:sz w:val="20"/>
      <w:szCs w:val="24"/>
    </w:rPr>
  </w:style>
  <w:style w:type="character" w:customStyle="1" w:styleId="submitted-wrapper">
    <w:name w:val="submitted-wrapper"/>
    <w:basedOn w:val="DefaultParagraphFont"/>
    <w:rsid w:val="00273158"/>
  </w:style>
  <w:style w:type="character" w:customStyle="1" w:styleId="the-author">
    <w:name w:val="the-author"/>
    <w:basedOn w:val="DefaultParagraphFont"/>
    <w:rsid w:val="00273158"/>
  </w:style>
  <w:style w:type="character" w:customStyle="1" w:styleId="top-publish">
    <w:name w:val="top-publish"/>
    <w:basedOn w:val="DefaultParagraphFont"/>
    <w:rsid w:val="00273158"/>
  </w:style>
  <w:style w:type="character" w:customStyle="1" w:styleId="byline-italic">
    <w:name w:val="byline-italic"/>
    <w:basedOn w:val="DefaultParagraphFont"/>
    <w:rsid w:val="00273158"/>
  </w:style>
  <w:style w:type="character" w:customStyle="1" w:styleId="CardUnderlinedCharChar0">
    <w:name w:val="Card Underlined Char Char"/>
    <w:rsid w:val="00273158"/>
    <w:rPr>
      <w:rFonts w:ascii="Arial Narrow" w:hAnsi="Arial Narrow" w:hint="default"/>
      <w:sz w:val="22"/>
      <w:szCs w:val="24"/>
      <w:u w:val="single"/>
      <w:lang w:val="en-US" w:eastAsia="en-US" w:bidi="ar-SA"/>
    </w:rPr>
  </w:style>
  <w:style w:type="character" w:customStyle="1" w:styleId="gd">
    <w:name w:val="gd"/>
    <w:basedOn w:val="DefaultParagraphFont"/>
    <w:rsid w:val="00273158"/>
  </w:style>
  <w:style w:type="character" w:customStyle="1" w:styleId="g3">
    <w:name w:val="g3"/>
    <w:basedOn w:val="DefaultParagraphFont"/>
    <w:rsid w:val="00273158"/>
  </w:style>
  <w:style w:type="character" w:customStyle="1" w:styleId="hb">
    <w:name w:val="hb"/>
    <w:basedOn w:val="DefaultParagraphFont"/>
    <w:rsid w:val="00273158"/>
  </w:style>
  <w:style w:type="character" w:customStyle="1" w:styleId="g2">
    <w:name w:val="g2"/>
    <w:basedOn w:val="DefaultParagraphFont"/>
    <w:rsid w:val="00273158"/>
  </w:style>
  <w:style w:type="character" w:customStyle="1" w:styleId="nameplatehead">
    <w:name w:val="nameplatehead"/>
    <w:basedOn w:val="DefaultParagraphFont"/>
    <w:rsid w:val="00273158"/>
  </w:style>
  <w:style w:type="character" w:customStyle="1" w:styleId="nameplatelink">
    <w:name w:val="nameplatelink"/>
    <w:basedOn w:val="DefaultParagraphFont"/>
    <w:rsid w:val="00273158"/>
  </w:style>
  <w:style w:type="character" w:customStyle="1" w:styleId="m340327140930436083gmail-styleunderline">
    <w:name w:val="m_340327140930436083gmail-styleunderline"/>
    <w:basedOn w:val="DefaultParagraphFont"/>
    <w:rsid w:val="00273158"/>
  </w:style>
  <w:style w:type="character" w:customStyle="1" w:styleId="djhat-arrow">
    <w:name w:val="djhat-arrow"/>
    <w:basedOn w:val="DefaultParagraphFont"/>
    <w:rsid w:val="00273158"/>
  </w:style>
  <w:style w:type="character" w:customStyle="1" w:styleId="mname">
    <w:name w:val="mname"/>
    <w:basedOn w:val="DefaultParagraphFont"/>
    <w:rsid w:val="00273158"/>
  </w:style>
  <w:style w:type="character" w:customStyle="1" w:styleId="mvalue">
    <w:name w:val="mvalue"/>
    <w:basedOn w:val="DefaultParagraphFont"/>
    <w:rsid w:val="00273158"/>
  </w:style>
  <w:style w:type="character" w:customStyle="1" w:styleId="mchange">
    <w:name w:val="mchange"/>
    <w:basedOn w:val="DefaultParagraphFont"/>
    <w:rsid w:val="00273158"/>
  </w:style>
  <w:style w:type="character" w:customStyle="1" w:styleId="categoryaside">
    <w:name w:val="category__aside"/>
    <w:basedOn w:val="DefaultParagraphFont"/>
    <w:rsid w:val="00273158"/>
  </w:style>
  <w:style w:type="character" w:customStyle="1" w:styleId="article-breadcrumb-wrapper">
    <w:name w:val="article-breadcrumb-wrapper"/>
    <w:basedOn w:val="DefaultParagraphFont"/>
    <w:rsid w:val="00273158"/>
  </w:style>
  <w:style w:type="character" w:customStyle="1" w:styleId="wsj-article-caption-content">
    <w:name w:val="wsj-article-caption-content"/>
    <w:basedOn w:val="DefaultParagraphFont"/>
    <w:rsid w:val="00273158"/>
  </w:style>
  <w:style w:type="character" w:customStyle="1" w:styleId="wsj-article-credit">
    <w:name w:val="wsj-article-credit"/>
    <w:basedOn w:val="DefaultParagraphFont"/>
    <w:rsid w:val="00273158"/>
  </w:style>
  <w:style w:type="character" w:customStyle="1" w:styleId="wsj-article-credit-tag">
    <w:name w:val="wsj-article-credit-tag"/>
    <w:basedOn w:val="DefaultParagraphFont"/>
    <w:rsid w:val="00273158"/>
  </w:style>
  <w:style w:type="character" w:customStyle="1" w:styleId="commentscounticon">
    <w:name w:val="comments_count_icon"/>
    <w:basedOn w:val="DefaultParagraphFont"/>
    <w:rsid w:val="00273158"/>
  </w:style>
  <w:style w:type="character" w:customStyle="1" w:styleId="comments-count-word">
    <w:name w:val="comments-count-word"/>
    <w:basedOn w:val="DefaultParagraphFont"/>
    <w:rsid w:val="00273158"/>
  </w:style>
  <w:style w:type="character" w:customStyle="1" w:styleId="company-name-type">
    <w:name w:val="company-name-type"/>
    <w:basedOn w:val="DefaultParagraphFont"/>
    <w:rsid w:val="00273158"/>
  </w:style>
  <w:style w:type="character" w:customStyle="1" w:styleId="nav-prevnext-lbl">
    <w:name w:val="nav-prevnext-lbl"/>
    <w:basedOn w:val="DefaultParagraphFont"/>
    <w:rsid w:val="00273158"/>
  </w:style>
  <w:style w:type="character" w:customStyle="1" w:styleId="nav-prevnext-hed">
    <w:name w:val="nav-prevnext-hed"/>
    <w:basedOn w:val="DefaultParagraphFont"/>
    <w:rsid w:val="00273158"/>
  </w:style>
  <w:style w:type="character" w:customStyle="1" w:styleId="readcomments">
    <w:name w:val="readcomments"/>
    <w:basedOn w:val="DefaultParagraphFont"/>
    <w:rsid w:val="00273158"/>
  </w:style>
  <w:style w:type="character" w:customStyle="1" w:styleId="selected-edition">
    <w:name w:val="selected-edition"/>
    <w:basedOn w:val="DefaultParagraphFont"/>
    <w:rsid w:val="00273158"/>
  </w:style>
  <w:style w:type="character" w:customStyle="1" w:styleId="rotate">
    <w:name w:val="rotate"/>
    <w:basedOn w:val="DefaultParagraphFont"/>
    <w:rsid w:val="00273158"/>
  </w:style>
  <w:style w:type="character" w:customStyle="1" w:styleId="m-8082899869479211226gmail-styleunderline">
    <w:name w:val="m_-8082899869479211226gmail-styleunderline"/>
    <w:basedOn w:val="DefaultParagraphFont"/>
    <w:rsid w:val="00273158"/>
  </w:style>
  <w:style w:type="character" w:customStyle="1" w:styleId="tl8wme">
    <w:name w:val="tl8wme"/>
    <w:basedOn w:val="DefaultParagraphFont"/>
    <w:rsid w:val="00273158"/>
  </w:style>
  <w:style w:type="character" w:customStyle="1" w:styleId="BriefTitleChar">
    <w:name w:val="Brief Title Char"/>
    <w:basedOn w:val="DefaultParagraphFont"/>
    <w:rsid w:val="00273158"/>
    <w:rPr>
      <w:b/>
      <w:bCs w:val="0"/>
      <w:sz w:val="24"/>
      <w:szCs w:val="24"/>
      <w:u w:val="single"/>
      <w:lang w:val="en-US" w:eastAsia="en-US" w:bidi="ar-SA"/>
    </w:rPr>
  </w:style>
  <w:style w:type="character" w:customStyle="1" w:styleId="BriefTitle2Char">
    <w:name w:val="Brief Title 2 Char"/>
    <w:basedOn w:val="BriefTitleChar"/>
    <w:rsid w:val="00273158"/>
    <w:rPr>
      <w:b/>
      <w:bCs w:val="0"/>
      <w:sz w:val="24"/>
      <w:szCs w:val="24"/>
      <w:u w:val="single"/>
      <w:lang w:val="en-US" w:eastAsia="en-US" w:bidi="ar-SA"/>
    </w:rPr>
  </w:style>
  <w:style w:type="character" w:customStyle="1" w:styleId="FontStyle477">
    <w:name w:val="Font Style477"/>
    <w:basedOn w:val="DefaultParagraphFont"/>
    <w:uiPriority w:val="99"/>
    <w:rsid w:val="00273158"/>
    <w:rPr>
      <w:rFonts w:ascii="Times New Roman" w:hAnsi="Times New Roman" w:cs="Times New Roman" w:hint="default"/>
      <w:sz w:val="18"/>
      <w:szCs w:val="18"/>
    </w:rPr>
  </w:style>
  <w:style w:type="character" w:customStyle="1" w:styleId="FontStyle514">
    <w:name w:val="Font Style514"/>
    <w:basedOn w:val="DefaultParagraphFont"/>
    <w:uiPriority w:val="99"/>
    <w:rsid w:val="00273158"/>
    <w:rPr>
      <w:rFonts w:ascii="Times New Roman" w:hAnsi="Times New Roman" w:cs="Times New Roman" w:hint="default"/>
      <w:sz w:val="14"/>
      <w:szCs w:val="14"/>
    </w:rPr>
  </w:style>
  <w:style w:type="character" w:customStyle="1" w:styleId="FontStyle500">
    <w:name w:val="Font Style500"/>
    <w:basedOn w:val="DefaultParagraphFont"/>
    <w:uiPriority w:val="99"/>
    <w:rsid w:val="00273158"/>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27315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73158"/>
    <w:rPr>
      <w:rFonts w:ascii="Times New Roman" w:hAnsi="Times New Roman" w:cs="Times New Roman" w:hint="default"/>
      <w:b/>
      <w:bCs/>
      <w:sz w:val="22"/>
      <w:szCs w:val="22"/>
    </w:rPr>
  </w:style>
  <w:style w:type="character" w:customStyle="1" w:styleId="UnderlineStyleChar7">
    <w:name w:val="Underline Style Char7"/>
    <w:rsid w:val="00273158"/>
    <w:rPr>
      <w:rFonts w:ascii="Garamond" w:hAnsi="Garamond" w:hint="default"/>
      <w:sz w:val="22"/>
      <w:szCs w:val="24"/>
      <w:u w:val="single"/>
      <w:lang w:val="en-US" w:eastAsia="en-US" w:bidi="ar-SA"/>
    </w:rPr>
  </w:style>
  <w:style w:type="character" w:customStyle="1" w:styleId="s4">
    <w:name w:val="s4"/>
    <w:rsid w:val="00273158"/>
  </w:style>
  <w:style w:type="character" w:customStyle="1" w:styleId="s5">
    <w:name w:val="s5"/>
    <w:rsid w:val="00273158"/>
  </w:style>
  <w:style w:type="character" w:customStyle="1" w:styleId="rightsnotice">
    <w:name w:val="rightsnotice"/>
    <w:rsid w:val="00273158"/>
  </w:style>
  <w:style w:type="character" w:customStyle="1" w:styleId="related-current-indicator">
    <w:name w:val="related-current-indicator"/>
    <w:rsid w:val="00273158"/>
  </w:style>
  <w:style w:type="character" w:customStyle="1" w:styleId="bylclear">
    <w:name w:val="bylclear"/>
    <w:rsid w:val="00273158"/>
  </w:style>
  <w:style w:type="character" w:customStyle="1" w:styleId="essaytext">
    <w:name w:val="essaytext"/>
    <w:rsid w:val="00273158"/>
  </w:style>
  <w:style w:type="character" w:customStyle="1" w:styleId="username">
    <w:name w:val="username"/>
    <w:rsid w:val="00273158"/>
  </w:style>
  <w:style w:type="character" w:customStyle="1" w:styleId="toplinks">
    <w:name w:val="toplinks"/>
    <w:rsid w:val="00273158"/>
  </w:style>
  <w:style w:type="character" w:customStyle="1" w:styleId="titles">
    <w:name w:val="titles"/>
    <w:rsid w:val="00273158"/>
  </w:style>
  <w:style w:type="character" w:customStyle="1" w:styleId="contentauthor">
    <w:name w:val="contentauthor"/>
    <w:rsid w:val="00273158"/>
  </w:style>
  <w:style w:type="character" w:customStyle="1" w:styleId="subarticleheader">
    <w:name w:val="subarticleheader"/>
    <w:rsid w:val="00273158"/>
  </w:style>
  <w:style w:type="character" w:customStyle="1" w:styleId="copy">
    <w:name w:val="copy"/>
    <w:rsid w:val="00273158"/>
  </w:style>
  <w:style w:type="character" w:customStyle="1" w:styleId="topheadline">
    <w:name w:val="topheadline"/>
    <w:rsid w:val="00273158"/>
  </w:style>
  <w:style w:type="character" w:customStyle="1" w:styleId="Stylereduce27pt">
    <w:name w:val="Style reduce2 + 7 pt"/>
    <w:rsid w:val="00273158"/>
    <w:rPr>
      <w:rFonts w:ascii="Times New Roman" w:hAnsi="Times New Roman" w:cs="Arial" w:hint="default"/>
      <w:color w:val="000000"/>
      <w:sz w:val="14"/>
      <w:szCs w:val="22"/>
    </w:rPr>
  </w:style>
  <w:style w:type="character" w:customStyle="1" w:styleId="srtitle">
    <w:name w:val="srtitle"/>
    <w:rsid w:val="00273158"/>
  </w:style>
  <w:style w:type="character" w:customStyle="1" w:styleId="st1">
    <w:name w:val="st1"/>
    <w:rsid w:val="00273158"/>
  </w:style>
  <w:style w:type="character" w:customStyle="1" w:styleId="StyleStyleGaramond">
    <w:name w:val="Style Style Garamond +"/>
    <w:rsid w:val="00273158"/>
    <w:rPr>
      <w:rFonts w:ascii="Garamond" w:hAnsi="Garamond" w:cs="Times New Roman" w:hint="default"/>
      <w:sz w:val="20"/>
    </w:rPr>
  </w:style>
  <w:style w:type="character" w:customStyle="1" w:styleId="boldunderline3">
    <w:name w:val="boldunderline"/>
    <w:rsid w:val="00273158"/>
  </w:style>
  <w:style w:type="character" w:customStyle="1" w:styleId="Date11">
    <w:name w:val="Date11"/>
    <w:rsid w:val="00273158"/>
  </w:style>
  <w:style w:type="character" w:customStyle="1" w:styleId="artbody1">
    <w:name w:val="art_body1"/>
    <w:rsid w:val="00273158"/>
    <w:rPr>
      <w:rFonts w:ascii="Arial" w:hAnsi="Arial" w:cs="Arial" w:hint="default"/>
    </w:rPr>
  </w:style>
  <w:style w:type="character" w:customStyle="1" w:styleId="Boxout0">
    <w:name w:val="Boxout"/>
    <w:uiPriority w:val="1"/>
    <w:qFormat/>
    <w:rsid w:val="00273158"/>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273158"/>
  </w:style>
  <w:style w:type="character" w:customStyle="1" w:styleId="preloadwrap">
    <w:name w:val="preloadwrap"/>
    <w:rsid w:val="00273158"/>
  </w:style>
  <w:style w:type="character" w:customStyle="1" w:styleId="creditwrap">
    <w:name w:val="creditwrap"/>
    <w:rsid w:val="00273158"/>
  </w:style>
  <w:style w:type="character" w:customStyle="1" w:styleId="DefaultChar1">
    <w:name w:val="Default Char1"/>
    <w:rsid w:val="00273158"/>
    <w:rPr>
      <w:noProof w:val="0"/>
      <w:color w:val="000000"/>
      <w:lang w:val="en-US" w:eastAsia="en-US" w:bidi="ar-SA"/>
    </w:rPr>
  </w:style>
  <w:style w:type="character" w:customStyle="1" w:styleId="pmterms31">
    <w:name w:val="pmterms31"/>
    <w:rsid w:val="00273158"/>
    <w:rPr>
      <w:b/>
      <w:bCs/>
      <w:i w:val="0"/>
      <w:iCs w:val="0"/>
      <w:color w:val="000000"/>
    </w:rPr>
  </w:style>
  <w:style w:type="character" w:customStyle="1" w:styleId="copyrightdescription">
    <w:name w:val="copyrightdescription"/>
    <w:rsid w:val="00273158"/>
  </w:style>
  <w:style w:type="character" w:customStyle="1" w:styleId="ft01">
    <w:name w:val="ft01"/>
    <w:rsid w:val="00273158"/>
    <w:rPr>
      <w:rFonts w:ascii="Times" w:hAnsi="Times" w:cs="Times" w:hint="default"/>
      <w:color w:val="000000"/>
      <w:sz w:val="14"/>
      <w:szCs w:val="14"/>
    </w:rPr>
  </w:style>
  <w:style w:type="character" w:customStyle="1" w:styleId="ft11">
    <w:name w:val="ft11"/>
    <w:rsid w:val="00273158"/>
    <w:rPr>
      <w:rFonts w:ascii="Times" w:hAnsi="Times" w:cs="Times" w:hint="default"/>
      <w:color w:val="000000"/>
      <w:sz w:val="17"/>
      <w:szCs w:val="17"/>
    </w:rPr>
  </w:style>
  <w:style w:type="character" w:customStyle="1" w:styleId="ft21">
    <w:name w:val="ft21"/>
    <w:rsid w:val="00273158"/>
    <w:rPr>
      <w:rFonts w:ascii="Times" w:hAnsi="Times" w:cs="Times" w:hint="default"/>
      <w:color w:val="000000"/>
      <w:sz w:val="15"/>
      <w:szCs w:val="15"/>
    </w:rPr>
  </w:style>
  <w:style w:type="character" w:customStyle="1" w:styleId="ft31">
    <w:name w:val="ft31"/>
    <w:rsid w:val="00273158"/>
    <w:rPr>
      <w:rFonts w:ascii="Times" w:hAnsi="Times" w:cs="Times" w:hint="default"/>
      <w:color w:val="000000"/>
      <w:sz w:val="15"/>
      <w:szCs w:val="15"/>
    </w:rPr>
  </w:style>
  <w:style w:type="character" w:customStyle="1" w:styleId="dquo">
    <w:name w:val="dquo"/>
    <w:rsid w:val="00273158"/>
  </w:style>
  <w:style w:type="character" w:customStyle="1" w:styleId="caps2">
    <w:name w:val="caps2"/>
    <w:rsid w:val="00273158"/>
  </w:style>
  <w:style w:type="character" w:customStyle="1" w:styleId="ccs">
    <w:name w:val="c cs"/>
    <w:rsid w:val="00273158"/>
  </w:style>
  <w:style w:type="character" w:customStyle="1" w:styleId="dropshadow">
    <w:name w:val="dropshadow"/>
    <w:rsid w:val="00273158"/>
  </w:style>
  <w:style w:type="character" w:customStyle="1" w:styleId="d05ws">
    <w:name w:val="d05ws"/>
    <w:rsid w:val="00273158"/>
  </w:style>
  <w:style w:type="character" w:customStyle="1" w:styleId="rzibod">
    <w:name w:val="rzibod"/>
    <w:rsid w:val="00273158"/>
  </w:style>
  <w:style w:type="character" w:customStyle="1" w:styleId="headertext">
    <w:name w:val="headertext"/>
    <w:rsid w:val="00273158"/>
  </w:style>
  <w:style w:type="character" w:customStyle="1" w:styleId="endnote-reference">
    <w:name w:val="endnote-reference"/>
    <w:rsid w:val="00273158"/>
  </w:style>
  <w:style w:type="character" w:customStyle="1" w:styleId="officialsname">
    <w:name w:val="official_s_name"/>
    <w:rsid w:val="00273158"/>
  </w:style>
  <w:style w:type="character" w:customStyle="1" w:styleId="audience">
    <w:name w:val="audience"/>
    <w:rsid w:val="00273158"/>
  </w:style>
  <w:style w:type="character" w:customStyle="1" w:styleId="normalchar1">
    <w:name w:val="normal__char"/>
    <w:rsid w:val="00273158"/>
  </w:style>
  <w:style w:type="character" w:customStyle="1" w:styleId="hyperlink002cheading0020100200028block0020title0029char">
    <w:name w:val="hyperlink_002cheading_00201_0020_0028block_0020title_0029__char"/>
    <w:rsid w:val="00273158"/>
  </w:style>
  <w:style w:type="character" w:customStyle="1" w:styleId="underline002cstyle0020bold0020underlinechar">
    <w:name w:val="underline_002cstyle_0020bold_0020underline__char"/>
    <w:rsid w:val="00273158"/>
  </w:style>
  <w:style w:type="character" w:customStyle="1" w:styleId="copyboldblack">
    <w:name w:val="copyboldblack"/>
    <w:rsid w:val="00273158"/>
  </w:style>
  <w:style w:type="character" w:customStyle="1" w:styleId="copybold">
    <w:name w:val="copybold"/>
    <w:rsid w:val="00273158"/>
  </w:style>
  <w:style w:type="character" w:customStyle="1" w:styleId="author-date0">
    <w:name w:val="author-date"/>
    <w:rsid w:val="00273158"/>
  </w:style>
  <w:style w:type="character" w:customStyle="1" w:styleId="articlebegin">
    <w:name w:val="articlebegin"/>
    <w:rsid w:val="00273158"/>
  </w:style>
  <w:style w:type="character" w:customStyle="1" w:styleId="mediaoverlay">
    <w:name w:val="mediaoverlay"/>
    <w:rsid w:val="00273158"/>
  </w:style>
  <w:style w:type="character" w:customStyle="1" w:styleId="blogcaption">
    <w:name w:val="blog_caption"/>
    <w:rsid w:val="00273158"/>
  </w:style>
  <w:style w:type="character" w:customStyle="1" w:styleId="commnet-abuzz">
    <w:name w:val="commnet-abuzz"/>
    <w:rsid w:val="00273158"/>
  </w:style>
  <w:style w:type="character" w:customStyle="1" w:styleId="stbuttontext">
    <w:name w:val="stbuttontext"/>
    <w:rsid w:val="00273158"/>
  </w:style>
  <w:style w:type="character" w:customStyle="1" w:styleId="grey">
    <w:name w:val="grey"/>
    <w:rsid w:val="00273158"/>
  </w:style>
  <w:style w:type="character" w:customStyle="1" w:styleId="bdx">
    <w:name w:val="bdx"/>
    <w:rsid w:val="00273158"/>
  </w:style>
  <w:style w:type="character" w:customStyle="1" w:styleId="bdl">
    <w:name w:val="bdl"/>
    <w:rsid w:val="00273158"/>
  </w:style>
  <w:style w:type="character" w:customStyle="1" w:styleId="breadcrumbitemcurrent">
    <w:name w:val="breadcrumbitemcurrent"/>
    <w:rsid w:val="00273158"/>
  </w:style>
  <w:style w:type="character" w:customStyle="1" w:styleId="bbl">
    <w:name w:val="bbl"/>
    <w:rsid w:val="00273158"/>
  </w:style>
  <w:style w:type="character" w:customStyle="1" w:styleId="itxtnewhookspan">
    <w:name w:val="itxtnewhookspan"/>
    <w:rsid w:val="00273158"/>
  </w:style>
  <w:style w:type="character" w:customStyle="1" w:styleId="gstxthlt">
    <w:name w:val="gstxt_hlt"/>
    <w:rsid w:val="00273158"/>
  </w:style>
  <w:style w:type="character" w:customStyle="1" w:styleId="StyleBoldRed">
    <w:name w:val="Style Bold Red"/>
    <w:rsid w:val="00273158"/>
    <w:rPr>
      <w:b/>
      <w:bCs/>
      <w:color w:val="auto"/>
    </w:rPr>
  </w:style>
  <w:style w:type="character" w:customStyle="1" w:styleId="StyleTimesNewRoman8pt">
    <w:name w:val="Style Times New Roman 8 pt"/>
    <w:rsid w:val="00273158"/>
    <w:rPr>
      <w:rFonts w:ascii="Georgia" w:hAnsi="Georgia" w:hint="default"/>
      <w:sz w:val="16"/>
    </w:rPr>
  </w:style>
  <w:style w:type="character" w:customStyle="1" w:styleId="goldbldtext">
    <w:name w:val="goldbldtext"/>
    <w:rsid w:val="00273158"/>
  </w:style>
  <w:style w:type="character" w:customStyle="1" w:styleId="labeltext">
    <w:name w:val="labeltext"/>
    <w:rsid w:val="00273158"/>
  </w:style>
  <w:style w:type="character" w:customStyle="1" w:styleId="viewlink">
    <w:name w:val="viewlink"/>
    <w:rsid w:val="00273158"/>
  </w:style>
  <w:style w:type="character" w:customStyle="1" w:styleId="inlinkchart">
    <w:name w:val="inlink_chart"/>
    <w:rsid w:val="00273158"/>
  </w:style>
  <w:style w:type="character" w:customStyle="1" w:styleId="fbsharecountwrapper">
    <w:name w:val="fb_share_count_wrapper"/>
    <w:rsid w:val="00273158"/>
  </w:style>
  <w:style w:type="character" w:customStyle="1" w:styleId="hw">
    <w:name w:val="hw"/>
    <w:rsid w:val="00273158"/>
  </w:style>
  <w:style w:type="character" w:customStyle="1" w:styleId="linktotop">
    <w:name w:val="linktotop"/>
    <w:rsid w:val="00273158"/>
  </w:style>
  <w:style w:type="character" w:customStyle="1" w:styleId="descriptionstyle1block">
    <w:name w:val="description style1 block"/>
    <w:rsid w:val="00273158"/>
  </w:style>
  <w:style w:type="character" w:customStyle="1" w:styleId="gutter-right-1">
    <w:name w:val="gutter-right-1"/>
    <w:basedOn w:val="DefaultParagraphFont"/>
    <w:rsid w:val="00273158"/>
  </w:style>
  <w:style w:type="character" w:customStyle="1" w:styleId="Header11">
    <w:name w:val="Header11"/>
    <w:rsid w:val="00273158"/>
  </w:style>
  <w:style w:type="character" w:customStyle="1" w:styleId="posa">
    <w:name w:val="pos(a)"/>
    <w:basedOn w:val="DefaultParagraphFont"/>
    <w:rsid w:val="00273158"/>
  </w:style>
  <w:style w:type="character" w:customStyle="1" w:styleId="u-hiddeninnarrowenv">
    <w:name w:val="u-hiddeninnarrowenv"/>
    <w:basedOn w:val="DefaultParagraphFont"/>
    <w:rsid w:val="00273158"/>
  </w:style>
  <w:style w:type="character" w:customStyle="1" w:styleId="followbutton-bird">
    <w:name w:val="followbutton-bird"/>
    <w:basedOn w:val="DefaultParagraphFont"/>
    <w:rsid w:val="00273158"/>
  </w:style>
  <w:style w:type="character" w:customStyle="1" w:styleId="tweetauthor-name">
    <w:name w:val="tweetauthor-name"/>
    <w:basedOn w:val="DefaultParagraphFont"/>
    <w:rsid w:val="00273158"/>
  </w:style>
  <w:style w:type="character" w:customStyle="1" w:styleId="tweetauthor-verifiedbadge">
    <w:name w:val="tweetauthor-verifiedbadge"/>
    <w:basedOn w:val="DefaultParagraphFont"/>
    <w:rsid w:val="00273158"/>
  </w:style>
  <w:style w:type="character" w:customStyle="1" w:styleId="tweetauthor-screenname">
    <w:name w:val="tweetauthor-screenname"/>
    <w:basedOn w:val="DefaultParagraphFont"/>
    <w:rsid w:val="00273158"/>
  </w:style>
  <w:style w:type="character" w:customStyle="1" w:styleId="u-hiddenvisually">
    <w:name w:val="u-hiddenvisually"/>
    <w:basedOn w:val="DefaultParagraphFont"/>
    <w:rsid w:val="00273158"/>
  </w:style>
  <w:style w:type="character" w:customStyle="1" w:styleId="tweetaction-stat">
    <w:name w:val="tweetaction-stat"/>
    <w:basedOn w:val="DefaultParagraphFont"/>
    <w:rsid w:val="00273158"/>
  </w:style>
  <w:style w:type="character" w:customStyle="1" w:styleId="related">
    <w:name w:val="related"/>
    <w:basedOn w:val="DefaultParagraphFont"/>
    <w:rsid w:val="00273158"/>
  </w:style>
  <w:style w:type="character" w:customStyle="1" w:styleId="related-content">
    <w:name w:val="related-content"/>
    <w:basedOn w:val="DefaultParagraphFont"/>
    <w:rsid w:val="00273158"/>
  </w:style>
  <w:style w:type="character" w:customStyle="1" w:styleId="name-of-author">
    <w:name w:val="name-of-author"/>
    <w:basedOn w:val="DefaultParagraphFont"/>
    <w:rsid w:val="00273158"/>
  </w:style>
  <w:style w:type="character" w:customStyle="1" w:styleId="first-name">
    <w:name w:val="first-name"/>
    <w:basedOn w:val="DefaultParagraphFont"/>
    <w:rsid w:val="00273158"/>
  </w:style>
  <w:style w:type="character" w:customStyle="1" w:styleId="last-name">
    <w:name w:val="last-name"/>
    <w:basedOn w:val="DefaultParagraphFont"/>
    <w:rsid w:val="00273158"/>
  </w:style>
  <w:style w:type="character" w:customStyle="1" w:styleId="recirc-text">
    <w:name w:val="&quot;recirc-text”"/>
    <w:basedOn w:val="DefaultParagraphFont"/>
    <w:rsid w:val="00273158"/>
  </w:style>
  <w:style w:type="character" w:customStyle="1" w:styleId="video-icon">
    <w:name w:val="video-icon"/>
    <w:basedOn w:val="DefaultParagraphFont"/>
    <w:rsid w:val="00273158"/>
  </w:style>
  <w:style w:type="character" w:customStyle="1" w:styleId="powa-shot-play-btn-text">
    <w:name w:val="powa-shot-play-btn-text"/>
    <w:basedOn w:val="DefaultParagraphFont"/>
    <w:rsid w:val="00273158"/>
  </w:style>
  <w:style w:type="character" w:customStyle="1" w:styleId="powa-shot-click">
    <w:name w:val="powa-shot-click"/>
    <w:basedOn w:val="DefaultParagraphFont"/>
    <w:rsid w:val="00273158"/>
  </w:style>
  <w:style w:type="character" w:customStyle="1" w:styleId="wpv-blurb">
    <w:name w:val="wpv-blurb"/>
    <w:basedOn w:val="DefaultParagraphFont"/>
    <w:rsid w:val="00273158"/>
  </w:style>
  <w:style w:type="character" w:customStyle="1" w:styleId="pb-caption">
    <w:name w:val="pb-caption"/>
    <w:basedOn w:val="DefaultParagraphFont"/>
    <w:rsid w:val="00273158"/>
  </w:style>
  <w:style w:type="character" w:customStyle="1" w:styleId="m-2745674872889869693gmail-style13ptbold">
    <w:name w:val="m_-2745674872889869693gmail-style13ptbold"/>
    <w:basedOn w:val="DefaultParagraphFont"/>
    <w:rsid w:val="00273158"/>
  </w:style>
  <w:style w:type="character" w:customStyle="1" w:styleId="m-2745674872889869693gmail-styleunderline">
    <w:name w:val="m_-2745674872889869693gmail-styleunderline"/>
    <w:basedOn w:val="DefaultParagraphFont"/>
    <w:rsid w:val="00273158"/>
  </w:style>
  <w:style w:type="character" w:customStyle="1" w:styleId="HeaderChar3">
    <w:name w:val="Header Char3"/>
    <w:basedOn w:val="DefaultParagraphFont"/>
    <w:uiPriority w:val="99"/>
    <w:semiHidden/>
    <w:rsid w:val="00273158"/>
    <w:rPr>
      <w:rFonts w:ascii="Georgia" w:hAnsi="Georgia" w:hint="default"/>
    </w:rPr>
  </w:style>
  <w:style w:type="character" w:customStyle="1" w:styleId="m-8174075135221778500gmail-styleunderline">
    <w:name w:val="m_-8174075135221778500gmail-styleunderline"/>
    <w:basedOn w:val="DefaultParagraphFont"/>
    <w:rsid w:val="00273158"/>
  </w:style>
  <w:style w:type="character" w:customStyle="1" w:styleId="UnresolvedMention31">
    <w:name w:val="Unresolved Mention31"/>
    <w:basedOn w:val="DefaultParagraphFont"/>
    <w:uiPriority w:val="99"/>
    <w:semiHidden/>
    <w:rsid w:val="00273158"/>
    <w:rPr>
      <w:color w:val="808080"/>
      <w:shd w:val="clear" w:color="auto" w:fill="E6E6E6"/>
    </w:rPr>
  </w:style>
  <w:style w:type="character" w:customStyle="1" w:styleId="publication-date">
    <w:name w:val="publication-date"/>
    <w:basedOn w:val="DefaultParagraphFont"/>
    <w:rsid w:val="00273158"/>
  </w:style>
  <w:style w:type="character" w:customStyle="1" w:styleId="m4481627234786388783gmail-style13ptbold">
    <w:name w:val="m_4481627234786388783gmail-style13ptbold"/>
    <w:basedOn w:val="DefaultParagraphFont"/>
    <w:rsid w:val="00273158"/>
  </w:style>
  <w:style w:type="character" w:customStyle="1" w:styleId="m4481627234786388783gmail-styleunderline">
    <w:name w:val="m_4481627234786388783gmail-styleunderline"/>
    <w:basedOn w:val="DefaultParagraphFont"/>
    <w:rsid w:val="00273158"/>
  </w:style>
  <w:style w:type="character" w:customStyle="1" w:styleId="m4481627234786388783gmail-apple-converted-space">
    <w:name w:val="m_4481627234786388783gmail-apple-converted-space"/>
    <w:basedOn w:val="DefaultParagraphFont"/>
    <w:rsid w:val="00273158"/>
  </w:style>
  <w:style w:type="character" w:customStyle="1" w:styleId="m4481627234786388783gmail-grame">
    <w:name w:val="m_4481627234786388783gmail-grame"/>
    <w:basedOn w:val="DefaultParagraphFont"/>
    <w:rsid w:val="00273158"/>
  </w:style>
  <w:style w:type="character" w:customStyle="1" w:styleId="m4481627234786388783gmail-underline">
    <w:name w:val="m_4481627234786388783gmail-underline"/>
    <w:basedOn w:val="DefaultParagraphFont"/>
    <w:rsid w:val="00273158"/>
  </w:style>
  <w:style w:type="character" w:customStyle="1" w:styleId="m-2671184907397832551gmail-s1">
    <w:name w:val="m_-2671184907397832551gmail-s1"/>
    <w:basedOn w:val="DefaultParagraphFont"/>
    <w:rsid w:val="00273158"/>
  </w:style>
  <w:style w:type="character" w:customStyle="1" w:styleId="m535442411518568617gmail-styleunderline">
    <w:name w:val="m_535442411518568617gmail-styleunderline"/>
    <w:basedOn w:val="DefaultParagraphFont"/>
    <w:rsid w:val="00273158"/>
  </w:style>
  <w:style w:type="character" w:customStyle="1" w:styleId="m-4364835325198423527gmail-m-487226309709519571m8778339509743264076gmail-style13ptbold">
    <w:name w:val="m_-4364835325198423527gmail-m_-487226309709519571m_8778339509743264076gmail-style13ptbold"/>
    <w:basedOn w:val="DefaultParagraphFont"/>
    <w:rsid w:val="00273158"/>
  </w:style>
  <w:style w:type="character" w:customStyle="1" w:styleId="m-4364835325198423527gmail-m-487226309709519571m8778339509743264076gmail-styleunderline">
    <w:name w:val="m_-4364835325198423527gmail-m_-487226309709519571m_8778339509743264076gmail-styleunderline"/>
    <w:basedOn w:val="DefaultParagraphFont"/>
    <w:rsid w:val="00273158"/>
  </w:style>
  <w:style w:type="character" w:customStyle="1" w:styleId="m-4886631745483256254gmail-style13ptbold">
    <w:name w:val="m_-4886631745483256254gmail-style13ptbold"/>
    <w:basedOn w:val="DefaultParagraphFont"/>
    <w:rsid w:val="00273158"/>
  </w:style>
  <w:style w:type="character" w:customStyle="1" w:styleId="m8525170829296705783gmail-style13ptbold">
    <w:name w:val="m_8525170829296705783gmail-style13ptbold"/>
    <w:basedOn w:val="DefaultParagraphFont"/>
    <w:rsid w:val="00273158"/>
  </w:style>
  <w:style w:type="character" w:customStyle="1" w:styleId="m8525170829296705783gmail-styleunderline">
    <w:name w:val="m_8525170829296705783gmail-styleunderline"/>
    <w:basedOn w:val="DefaultParagraphFont"/>
    <w:rsid w:val="00273158"/>
  </w:style>
  <w:style w:type="character" w:customStyle="1" w:styleId="m113202149284569794gmail-style13ptbold">
    <w:name w:val="m_113202149284569794gmail-style13ptbold"/>
    <w:basedOn w:val="DefaultParagraphFont"/>
    <w:rsid w:val="00273158"/>
  </w:style>
  <w:style w:type="character" w:customStyle="1" w:styleId="m113202149284569794gmail-styleunderline">
    <w:name w:val="m_113202149284569794gmail-styleunderline"/>
    <w:basedOn w:val="DefaultParagraphFont"/>
    <w:rsid w:val="00273158"/>
  </w:style>
  <w:style w:type="character" w:customStyle="1" w:styleId="m-5741597242490756161gmail-field-content">
    <w:name w:val="m_-5741597242490756161gmail-field-content"/>
    <w:basedOn w:val="DefaultParagraphFont"/>
    <w:rsid w:val="00273158"/>
  </w:style>
  <w:style w:type="character" w:customStyle="1" w:styleId="UnderlineCharChar2">
    <w:name w:val="Underline Char Char"/>
    <w:basedOn w:val="DefaultParagraphFont"/>
    <w:locked/>
    <w:rsid w:val="00273158"/>
    <w:rPr>
      <w:rFonts w:ascii="Arial Narrow" w:hAnsi="Arial Narrow" w:hint="default"/>
      <w:szCs w:val="24"/>
      <w:u w:val="single"/>
    </w:rPr>
  </w:style>
  <w:style w:type="character" w:customStyle="1" w:styleId="hyperlink60">
    <w:name w:val="hyperlink6"/>
    <w:basedOn w:val="DefaultParagraphFont"/>
    <w:rsid w:val="00273158"/>
  </w:style>
  <w:style w:type="character" w:customStyle="1" w:styleId="heading2char2charchar">
    <w:name w:val="heading2char2charchar"/>
    <w:basedOn w:val="DefaultParagraphFont"/>
    <w:rsid w:val="00273158"/>
  </w:style>
  <w:style w:type="character" w:customStyle="1" w:styleId="heading2char10">
    <w:name w:val="heading2char1"/>
    <w:basedOn w:val="DefaultParagraphFont"/>
    <w:rsid w:val="00273158"/>
  </w:style>
  <w:style w:type="character" w:customStyle="1" w:styleId="CiteChar2">
    <w:name w:val="Cite Char"/>
    <w:basedOn w:val="DefaultParagraphFont"/>
    <w:rsid w:val="00273158"/>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273158"/>
    <w:rPr>
      <w:rFonts w:ascii="Garamond" w:hAnsi="Garamond" w:hint="default"/>
      <w:b/>
      <w:bCs/>
      <w:color w:val="000000"/>
      <w:sz w:val="22"/>
      <w:szCs w:val="22"/>
    </w:rPr>
  </w:style>
  <w:style w:type="character" w:customStyle="1" w:styleId="bnp-articles-title1">
    <w:name w:val="bnp-articles-title1"/>
    <w:basedOn w:val="DefaultParagraphFont"/>
    <w:rsid w:val="00273158"/>
    <w:rPr>
      <w:rFonts w:ascii="Verdana" w:hAnsi="Verdana" w:hint="default"/>
      <w:b/>
      <w:bCs/>
      <w:color w:val="545454"/>
      <w:sz w:val="12"/>
      <w:szCs w:val="12"/>
    </w:rPr>
  </w:style>
  <w:style w:type="character" w:customStyle="1" w:styleId="featuretext">
    <w:name w:val="featuretext"/>
    <w:basedOn w:val="DefaultParagraphFont"/>
    <w:rsid w:val="00273158"/>
  </w:style>
  <w:style w:type="character" w:customStyle="1" w:styleId="relatedtext">
    <w:name w:val="related_text"/>
    <w:basedOn w:val="DefaultParagraphFont"/>
    <w:rsid w:val="00273158"/>
  </w:style>
  <w:style w:type="character" w:customStyle="1" w:styleId="fullpost">
    <w:name w:val="fullpost"/>
    <w:basedOn w:val="DefaultParagraphFont"/>
    <w:rsid w:val="00273158"/>
  </w:style>
  <w:style w:type="character" w:customStyle="1" w:styleId="bcktital">
    <w:name w:val="bcktital"/>
    <w:basedOn w:val="DefaultParagraphFont"/>
    <w:rsid w:val="00273158"/>
  </w:style>
  <w:style w:type="character" w:customStyle="1" w:styleId="bcktital0">
    <w:name w:val="bckt_ital"/>
    <w:basedOn w:val="DefaultParagraphFont"/>
    <w:rsid w:val="00273158"/>
  </w:style>
  <w:style w:type="character" w:customStyle="1" w:styleId="fwanimclass">
    <w:name w:val="fwanim_class"/>
    <w:basedOn w:val="DefaultParagraphFont"/>
    <w:rsid w:val="00273158"/>
  </w:style>
  <w:style w:type="character" w:customStyle="1" w:styleId="DebateUnderlineChar">
    <w:name w:val="DebateUnderline Char"/>
    <w:basedOn w:val="DebateNormalChar"/>
    <w:rsid w:val="00273158"/>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273158"/>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273158"/>
    <w:rPr>
      <w:b/>
      <w:bCs/>
      <w:sz w:val="36"/>
      <w:szCs w:val="36"/>
      <w:u w:val="single"/>
      <w:lang w:val="en-US" w:eastAsia="en-US" w:bidi="ar-SA"/>
    </w:rPr>
  </w:style>
  <w:style w:type="character" w:customStyle="1" w:styleId="FooterChar2">
    <w:name w:val="Footer Char2"/>
    <w:basedOn w:val="DefaultParagraphFont"/>
    <w:rsid w:val="00273158"/>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273158"/>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273158"/>
    <w:rPr>
      <w:rFonts w:ascii="Cambria" w:hAnsi="Cambria" w:hint="default"/>
      <w:sz w:val="24"/>
      <w:lang w:val="en-US" w:eastAsia="en-US" w:bidi="ar-SA"/>
    </w:rPr>
  </w:style>
  <w:style w:type="character" w:customStyle="1" w:styleId="NormalspacingChar">
    <w:name w:val="Normal + spacing Char"/>
    <w:basedOn w:val="StyleLinespacingDoubleChar"/>
    <w:rsid w:val="00273158"/>
    <w:rPr>
      <w:rFonts w:ascii="Cambria" w:hAnsi="Cambria" w:hint="default"/>
      <w:sz w:val="24"/>
      <w:lang w:val="en-US" w:eastAsia="en-US" w:bidi="ar-SA"/>
    </w:rPr>
  </w:style>
  <w:style w:type="character" w:customStyle="1" w:styleId="textbold0">
    <w:name w:val="textbold"/>
    <w:basedOn w:val="DefaultParagraphFont"/>
    <w:rsid w:val="00273158"/>
  </w:style>
  <w:style w:type="character" w:customStyle="1" w:styleId="textitalics">
    <w:name w:val="textitalics"/>
    <w:basedOn w:val="DefaultParagraphFont"/>
    <w:rsid w:val="00273158"/>
  </w:style>
  <w:style w:type="character" w:customStyle="1" w:styleId="CharacterStyle8">
    <w:name w:val="Character Style 8"/>
    <w:rsid w:val="00273158"/>
    <w:rPr>
      <w:sz w:val="22"/>
      <w:szCs w:val="22"/>
    </w:rPr>
  </w:style>
  <w:style w:type="character" w:customStyle="1" w:styleId="CardText1CharChar">
    <w:name w:val="Card Text 1 Char Char"/>
    <w:basedOn w:val="DefaultParagraphFont"/>
    <w:rsid w:val="00273158"/>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273158"/>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273158"/>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273158"/>
    <w:rPr>
      <w:sz w:val="18"/>
      <w:szCs w:val="24"/>
      <w:lang w:val="en-US" w:eastAsia="en-US" w:bidi="ar-SA"/>
    </w:rPr>
  </w:style>
  <w:style w:type="character" w:customStyle="1" w:styleId="text1CharChar">
    <w:name w:val="text1 Char Char"/>
    <w:basedOn w:val="DefaultParagraphFont"/>
    <w:rsid w:val="00273158"/>
    <w:rPr>
      <w:lang w:val="en-US" w:eastAsia="en-US" w:bidi="ar-SA"/>
    </w:rPr>
  </w:style>
  <w:style w:type="character" w:customStyle="1" w:styleId="textCharChar">
    <w:name w:val="text Char Char"/>
    <w:basedOn w:val="DefaultParagraphFont"/>
    <w:rsid w:val="00273158"/>
    <w:rPr>
      <w:sz w:val="18"/>
      <w:szCs w:val="24"/>
      <w:lang w:val="en-US" w:eastAsia="en-US" w:bidi="ar-SA"/>
    </w:rPr>
  </w:style>
  <w:style w:type="character" w:customStyle="1" w:styleId="normalloose1">
    <w:name w:val="normalloose1"/>
    <w:basedOn w:val="DefaultParagraphFont"/>
    <w:rsid w:val="00273158"/>
    <w:rPr>
      <w:sz w:val="20"/>
      <w:szCs w:val="20"/>
    </w:rPr>
  </w:style>
  <w:style w:type="character" w:customStyle="1" w:styleId="sponsoredadtext">
    <w:name w:val="sponsoredadtext"/>
    <w:basedOn w:val="DefaultParagraphFont"/>
    <w:rsid w:val="00273158"/>
  </w:style>
  <w:style w:type="character" w:customStyle="1" w:styleId="georgia">
    <w:name w:val="georgia"/>
    <w:basedOn w:val="DefaultParagraphFont"/>
    <w:rsid w:val="00273158"/>
  </w:style>
  <w:style w:type="character" w:customStyle="1" w:styleId="isdefault">
    <w:name w:val="isdefault"/>
    <w:basedOn w:val="DefaultParagraphFont"/>
    <w:rsid w:val="00273158"/>
  </w:style>
  <w:style w:type="character" w:customStyle="1" w:styleId="arial">
    <w:name w:val="arial"/>
    <w:basedOn w:val="DefaultParagraphFont"/>
    <w:rsid w:val="00273158"/>
  </w:style>
  <w:style w:type="character" w:customStyle="1" w:styleId="pipe">
    <w:name w:val="pipe"/>
    <w:basedOn w:val="DefaultParagraphFont"/>
    <w:rsid w:val="00273158"/>
  </w:style>
  <w:style w:type="character" w:customStyle="1" w:styleId="writername">
    <w:name w:val="writername"/>
    <w:basedOn w:val="DefaultParagraphFont"/>
    <w:rsid w:val="00273158"/>
  </w:style>
  <w:style w:type="character" w:customStyle="1" w:styleId="CharChar18">
    <w:name w:val="Char Char18"/>
    <w:basedOn w:val="DefaultParagraphFont"/>
    <w:rsid w:val="00273158"/>
    <w:rPr>
      <w:sz w:val="16"/>
      <w:szCs w:val="24"/>
      <w:lang w:val="en-US" w:eastAsia="en-US" w:bidi="ar-SA"/>
    </w:rPr>
  </w:style>
  <w:style w:type="character" w:customStyle="1" w:styleId="CharChar24">
    <w:name w:val="Char Char24"/>
    <w:basedOn w:val="DefaultParagraphFont"/>
    <w:rsid w:val="00273158"/>
    <w:rPr>
      <w:b/>
      <w:bCs/>
      <w:sz w:val="28"/>
      <w:szCs w:val="28"/>
      <w:lang w:val="en-US" w:eastAsia="en-US" w:bidi="ar-SA"/>
    </w:rPr>
  </w:style>
  <w:style w:type="character" w:customStyle="1" w:styleId="ln2">
    <w:name w:val="ln2"/>
    <w:basedOn w:val="DefaultParagraphFont"/>
    <w:rsid w:val="00273158"/>
  </w:style>
  <w:style w:type="character" w:customStyle="1" w:styleId="StyleStyle1Char">
    <w:name w:val="Style Style1 + Char"/>
    <w:basedOn w:val="Style1Char"/>
    <w:rsid w:val="00273158"/>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273158"/>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273158"/>
  </w:style>
  <w:style w:type="character" w:customStyle="1" w:styleId="CharChar16">
    <w:name w:val="Char Char16"/>
    <w:basedOn w:val="DefaultParagraphFont"/>
    <w:rsid w:val="00273158"/>
    <w:rPr>
      <w:rFonts w:ascii="Cambria" w:hAnsi="Cambria" w:hint="default"/>
      <w:lang w:val="en-US" w:eastAsia="en-US" w:bidi="ar-SA"/>
    </w:rPr>
  </w:style>
  <w:style w:type="character" w:customStyle="1" w:styleId="CharChar15">
    <w:name w:val="Char Char15"/>
    <w:basedOn w:val="CharChar16"/>
    <w:rsid w:val="00273158"/>
    <w:rPr>
      <w:rFonts w:ascii="Cambria" w:hAnsi="Cambria" w:hint="default"/>
      <w:b/>
      <w:bCs/>
      <w:lang w:val="en-US" w:eastAsia="en-US" w:bidi="ar-SA"/>
    </w:rPr>
  </w:style>
  <w:style w:type="character" w:customStyle="1" w:styleId="CharChar14">
    <w:name w:val="Char Char14"/>
    <w:basedOn w:val="DefaultParagraphFont"/>
    <w:rsid w:val="00273158"/>
    <w:rPr>
      <w:rFonts w:ascii="Tahoma" w:hAnsi="Tahoma" w:cs="Tahoma" w:hint="default"/>
      <w:sz w:val="16"/>
      <w:szCs w:val="16"/>
      <w:lang w:val="en-US" w:eastAsia="en-US" w:bidi="ar-SA"/>
    </w:rPr>
  </w:style>
  <w:style w:type="character" w:customStyle="1" w:styleId="CharChar13">
    <w:name w:val="Char Char13"/>
    <w:basedOn w:val="DefaultParagraphFont"/>
    <w:rsid w:val="00273158"/>
    <w:rPr>
      <w:rFonts w:ascii="Cambria" w:hAnsi="Cambria" w:hint="default"/>
      <w:lang w:val="en-US" w:eastAsia="en-US" w:bidi="ar-SA"/>
    </w:rPr>
  </w:style>
  <w:style w:type="character" w:customStyle="1" w:styleId="cardtextsmallCharChar">
    <w:name w:val="card text small Char Char"/>
    <w:basedOn w:val="DefaultParagraphFont"/>
    <w:rsid w:val="00273158"/>
    <w:rPr>
      <w:rFonts w:ascii="Arial Narrow" w:hAnsi="Arial Narrow" w:cs="Times New Roman" w:hint="default"/>
      <w:sz w:val="16"/>
    </w:rPr>
  </w:style>
  <w:style w:type="character" w:customStyle="1" w:styleId="TagChar4">
    <w:name w:val="Tag Char4"/>
    <w:basedOn w:val="DefaultParagraphFont"/>
    <w:rsid w:val="00273158"/>
    <w:rPr>
      <w:b/>
      <w:bCs w:val="0"/>
      <w:sz w:val="26"/>
      <w:szCs w:val="24"/>
      <w:lang w:val="en-US" w:eastAsia="en-US" w:bidi="ar-SA"/>
    </w:rPr>
  </w:style>
  <w:style w:type="character" w:customStyle="1" w:styleId="TaglinesChar">
    <w:name w:val="Taglines Char"/>
    <w:basedOn w:val="DefaultParagraphFont"/>
    <w:rsid w:val="00273158"/>
    <w:rPr>
      <w:rFonts w:ascii="Arial" w:hAnsi="Arial" w:cs="Arial" w:hint="default"/>
      <w:bCs/>
      <w:iCs/>
      <w:szCs w:val="22"/>
      <w:lang w:val="en-US" w:eastAsia="en-US" w:bidi="ar-SA"/>
    </w:rPr>
  </w:style>
  <w:style w:type="character" w:customStyle="1" w:styleId="WW8Num2z0">
    <w:name w:val="WW8Num2z0"/>
    <w:rsid w:val="00273158"/>
    <w:rPr>
      <w:rFonts w:ascii="Garamond" w:hAnsi="Garamond" w:hint="default"/>
    </w:rPr>
  </w:style>
  <w:style w:type="character" w:customStyle="1" w:styleId="WW8Num3z0">
    <w:name w:val="WW8Num3z0"/>
    <w:rsid w:val="00273158"/>
    <w:rPr>
      <w:rFonts w:ascii="Garamond" w:hAnsi="Garamond" w:hint="default"/>
    </w:rPr>
  </w:style>
  <w:style w:type="character" w:customStyle="1" w:styleId="WW8Num4z1">
    <w:name w:val="WW8Num4z1"/>
    <w:rsid w:val="00273158"/>
    <w:rPr>
      <w:rFonts w:ascii="Garamond" w:hAnsi="Garamond" w:hint="default"/>
    </w:rPr>
  </w:style>
  <w:style w:type="character" w:customStyle="1" w:styleId="WW8Num5z0">
    <w:name w:val="WW8Num5z0"/>
    <w:rsid w:val="00273158"/>
    <w:rPr>
      <w:rFonts w:ascii="Garamond" w:hAnsi="Garamond" w:hint="default"/>
    </w:rPr>
  </w:style>
  <w:style w:type="character" w:customStyle="1" w:styleId="WW8Num6z0">
    <w:name w:val="WW8Num6z0"/>
    <w:rsid w:val="00273158"/>
    <w:rPr>
      <w:rFonts w:ascii="Symbol" w:hAnsi="Symbol" w:hint="default"/>
    </w:rPr>
  </w:style>
  <w:style w:type="character" w:customStyle="1" w:styleId="WW8Num7z0">
    <w:name w:val="WW8Num7z0"/>
    <w:rsid w:val="00273158"/>
    <w:rPr>
      <w:rFonts w:ascii="Symbol" w:hAnsi="Symbol" w:hint="default"/>
    </w:rPr>
  </w:style>
  <w:style w:type="character" w:customStyle="1" w:styleId="WW8Num8z0">
    <w:name w:val="WW8Num8z0"/>
    <w:rsid w:val="00273158"/>
    <w:rPr>
      <w:rFonts w:ascii="Symbol" w:hAnsi="Symbol" w:hint="default"/>
    </w:rPr>
  </w:style>
  <w:style w:type="character" w:customStyle="1" w:styleId="WW8Num9z0">
    <w:name w:val="WW8Num9z0"/>
    <w:rsid w:val="00273158"/>
    <w:rPr>
      <w:rFonts w:ascii="Symbol" w:hAnsi="Symbol" w:hint="default"/>
    </w:rPr>
  </w:style>
  <w:style w:type="character" w:customStyle="1" w:styleId="WW8Num10z0">
    <w:name w:val="WW8Num10z0"/>
    <w:rsid w:val="00273158"/>
    <w:rPr>
      <w:rFonts w:ascii="Garamond" w:hAnsi="Garamond" w:hint="default"/>
    </w:rPr>
  </w:style>
  <w:style w:type="character" w:customStyle="1" w:styleId="WW8Num11z1">
    <w:name w:val="WW8Num11z1"/>
    <w:rsid w:val="00273158"/>
    <w:rPr>
      <w:rFonts w:ascii="Garamond" w:hAnsi="Garamond" w:hint="default"/>
    </w:rPr>
  </w:style>
  <w:style w:type="character" w:customStyle="1" w:styleId="Absatz-Standardschriftart">
    <w:name w:val="Absatz-Standardschriftart"/>
    <w:rsid w:val="00273158"/>
  </w:style>
  <w:style w:type="character" w:customStyle="1" w:styleId="WW-Absatz-Standardschriftart">
    <w:name w:val="WW-Absatz-Standardschriftart"/>
    <w:rsid w:val="00273158"/>
  </w:style>
  <w:style w:type="character" w:customStyle="1" w:styleId="WW-Absatz-Standardschriftart1">
    <w:name w:val="WW-Absatz-Standardschriftart1"/>
    <w:rsid w:val="00273158"/>
  </w:style>
  <w:style w:type="character" w:customStyle="1" w:styleId="EndnoteCharacters">
    <w:name w:val="Endnote Characters"/>
    <w:basedOn w:val="DefaultParagraphFont"/>
    <w:rsid w:val="00273158"/>
    <w:rPr>
      <w:position w:val="0"/>
      <w:sz w:val="24"/>
      <w:vertAlign w:val="baseline"/>
    </w:rPr>
  </w:style>
  <w:style w:type="character" w:customStyle="1" w:styleId="WW8Num1z0">
    <w:name w:val="WW8Num1z0"/>
    <w:rsid w:val="00273158"/>
    <w:rPr>
      <w:rFonts w:ascii="Symbol" w:hAnsi="Symbol" w:hint="default"/>
    </w:rPr>
  </w:style>
  <w:style w:type="character" w:customStyle="1" w:styleId="WW8Num1z2">
    <w:name w:val="WW8Num1z2"/>
    <w:rsid w:val="00273158"/>
    <w:rPr>
      <w:rFonts w:ascii="Courier New" w:hAnsi="Courier New" w:cs="Courier New" w:hint="default"/>
    </w:rPr>
  </w:style>
  <w:style w:type="character" w:customStyle="1" w:styleId="WW8Num1z3">
    <w:name w:val="WW8Num1z3"/>
    <w:rsid w:val="00273158"/>
    <w:rPr>
      <w:rFonts w:ascii="Wingdings" w:hAnsi="Wingdings" w:hint="default"/>
    </w:rPr>
  </w:style>
  <w:style w:type="character" w:customStyle="1" w:styleId="WW8Num11z0">
    <w:name w:val="WW8Num11z0"/>
    <w:rsid w:val="00273158"/>
    <w:rPr>
      <w:rFonts w:ascii="Symbol" w:hAnsi="Symbol" w:hint="default"/>
    </w:rPr>
  </w:style>
  <w:style w:type="character" w:customStyle="1" w:styleId="WW8Num83z0">
    <w:name w:val="WW8Num83z0"/>
    <w:rsid w:val="00273158"/>
    <w:rPr>
      <w:rFonts w:ascii="Symbol" w:hAnsi="Symbol" w:hint="default"/>
    </w:rPr>
  </w:style>
  <w:style w:type="character" w:customStyle="1" w:styleId="WW8Num83z1">
    <w:name w:val="WW8Num83z1"/>
    <w:rsid w:val="00273158"/>
    <w:rPr>
      <w:rFonts w:ascii="Courier New" w:hAnsi="Courier New" w:cs="Courier New" w:hint="default"/>
    </w:rPr>
  </w:style>
  <w:style w:type="character" w:customStyle="1" w:styleId="WW8Num83z2">
    <w:name w:val="WW8Num83z2"/>
    <w:rsid w:val="00273158"/>
    <w:rPr>
      <w:rFonts w:ascii="Wingdings" w:hAnsi="Wingdings" w:hint="default"/>
    </w:rPr>
  </w:style>
  <w:style w:type="character" w:customStyle="1" w:styleId="WW8Num89z0">
    <w:name w:val="WW8Num89z0"/>
    <w:rsid w:val="00273158"/>
    <w:rPr>
      <w:rFonts w:ascii="Symbol" w:hAnsi="Symbol" w:hint="default"/>
      <w:sz w:val="20"/>
    </w:rPr>
  </w:style>
  <w:style w:type="character" w:customStyle="1" w:styleId="WW8Num90z0">
    <w:name w:val="WW8Num90z0"/>
    <w:rsid w:val="00273158"/>
    <w:rPr>
      <w:rFonts w:ascii="Times New Roman" w:eastAsia="Times New Roman" w:hAnsi="Times New Roman" w:cs="Times New Roman" w:hint="default"/>
    </w:rPr>
  </w:style>
  <w:style w:type="character" w:customStyle="1" w:styleId="WW8Num92z0">
    <w:name w:val="WW8Num92z0"/>
    <w:rsid w:val="00273158"/>
    <w:rPr>
      <w:rFonts w:ascii="Symbol" w:eastAsia="Times New Roman" w:hAnsi="Symbol" w:hint="default"/>
    </w:rPr>
  </w:style>
  <w:style w:type="character" w:customStyle="1" w:styleId="WW8Num92z1">
    <w:name w:val="WW8Num92z1"/>
    <w:rsid w:val="00273158"/>
    <w:rPr>
      <w:rFonts w:ascii="Courier New" w:hAnsi="Courier New" w:cs="Courier New" w:hint="default"/>
    </w:rPr>
  </w:style>
  <w:style w:type="character" w:customStyle="1" w:styleId="WW8Num92z2">
    <w:name w:val="WW8Num92z2"/>
    <w:rsid w:val="00273158"/>
    <w:rPr>
      <w:rFonts w:ascii="Wingdings" w:hAnsi="Wingdings" w:hint="default"/>
    </w:rPr>
  </w:style>
  <w:style w:type="character" w:customStyle="1" w:styleId="WW8Num92z3">
    <w:name w:val="WW8Num92z3"/>
    <w:rsid w:val="00273158"/>
    <w:rPr>
      <w:rFonts w:ascii="Symbol" w:hAnsi="Symbol" w:hint="default"/>
    </w:rPr>
  </w:style>
  <w:style w:type="character" w:customStyle="1" w:styleId="WW8Num96z0">
    <w:name w:val="WW8Num96z0"/>
    <w:rsid w:val="00273158"/>
    <w:rPr>
      <w:rFonts w:ascii="Symbol" w:hAnsi="Symbol" w:hint="default"/>
      <w:sz w:val="20"/>
    </w:rPr>
  </w:style>
  <w:style w:type="character" w:customStyle="1" w:styleId="WW8Num96z1">
    <w:name w:val="WW8Num96z1"/>
    <w:rsid w:val="00273158"/>
    <w:rPr>
      <w:rFonts w:ascii="Courier New" w:hAnsi="Courier New" w:cs="Courier New" w:hint="default"/>
      <w:sz w:val="20"/>
    </w:rPr>
  </w:style>
  <w:style w:type="character" w:customStyle="1" w:styleId="WW8Num96z2">
    <w:name w:val="WW8Num96z2"/>
    <w:rsid w:val="00273158"/>
    <w:rPr>
      <w:rFonts w:ascii="Wingdings" w:hAnsi="Wingdings" w:hint="default"/>
      <w:sz w:val="20"/>
    </w:rPr>
  </w:style>
  <w:style w:type="character" w:customStyle="1" w:styleId="WW8Num103z0">
    <w:name w:val="WW8Num103z0"/>
    <w:rsid w:val="00273158"/>
    <w:rPr>
      <w:rFonts w:ascii="Symbol" w:hAnsi="Symbol" w:hint="default"/>
      <w:sz w:val="20"/>
    </w:rPr>
  </w:style>
  <w:style w:type="character" w:customStyle="1" w:styleId="WW8Num103z1">
    <w:name w:val="WW8Num103z1"/>
    <w:rsid w:val="00273158"/>
    <w:rPr>
      <w:rFonts w:ascii="Courier New" w:hAnsi="Courier New" w:cs="Courier New" w:hint="default"/>
      <w:sz w:val="20"/>
    </w:rPr>
  </w:style>
  <w:style w:type="character" w:customStyle="1" w:styleId="WW8Num103z2">
    <w:name w:val="WW8Num103z2"/>
    <w:rsid w:val="00273158"/>
    <w:rPr>
      <w:rFonts w:ascii="Wingdings" w:hAnsi="Wingdings" w:hint="default"/>
      <w:sz w:val="20"/>
    </w:rPr>
  </w:style>
  <w:style w:type="character" w:customStyle="1" w:styleId="WW8Num108z0">
    <w:name w:val="WW8Num108z0"/>
    <w:rsid w:val="00273158"/>
    <w:rPr>
      <w:rFonts w:ascii="Symbol" w:hAnsi="Symbol" w:hint="default"/>
      <w:sz w:val="20"/>
    </w:rPr>
  </w:style>
  <w:style w:type="character" w:customStyle="1" w:styleId="WW8Num108z1">
    <w:name w:val="WW8Num108z1"/>
    <w:rsid w:val="00273158"/>
    <w:rPr>
      <w:rFonts w:ascii="Courier New" w:hAnsi="Courier New" w:cs="Courier New" w:hint="default"/>
      <w:sz w:val="20"/>
    </w:rPr>
  </w:style>
  <w:style w:type="character" w:customStyle="1" w:styleId="WW8Num108z2">
    <w:name w:val="WW8Num108z2"/>
    <w:rsid w:val="00273158"/>
    <w:rPr>
      <w:rFonts w:ascii="Wingdings" w:hAnsi="Wingdings" w:hint="default"/>
      <w:sz w:val="20"/>
    </w:rPr>
  </w:style>
  <w:style w:type="character" w:customStyle="1" w:styleId="WW8Num109z0">
    <w:name w:val="WW8Num109z0"/>
    <w:rsid w:val="00273158"/>
    <w:rPr>
      <w:rFonts w:ascii="Symbol" w:eastAsia="Times New Roman" w:hAnsi="Symbol" w:hint="default"/>
    </w:rPr>
  </w:style>
  <w:style w:type="character" w:customStyle="1" w:styleId="WW8Num109z1">
    <w:name w:val="WW8Num109z1"/>
    <w:rsid w:val="00273158"/>
    <w:rPr>
      <w:rFonts w:ascii="Courier New" w:hAnsi="Courier New" w:cs="Courier New" w:hint="default"/>
    </w:rPr>
  </w:style>
  <w:style w:type="character" w:customStyle="1" w:styleId="WW8Num109z2">
    <w:name w:val="WW8Num109z2"/>
    <w:rsid w:val="00273158"/>
    <w:rPr>
      <w:rFonts w:ascii="Wingdings" w:hAnsi="Wingdings" w:hint="default"/>
    </w:rPr>
  </w:style>
  <w:style w:type="character" w:customStyle="1" w:styleId="WW8Num109z3">
    <w:name w:val="WW8Num109z3"/>
    <w:rsid w:val="00273158"/>
    <w:rPr>
      <w:rFonts w:ascii="Symbol" w:hAnsi="Symbol" w:hint="default"/>
    </w:rPr>
  </w:style>
  <w:style w:type="character" w:customStyle="1" w:styleId="WW8Num111z0">
    <w:name w:val="WW8Num111z0"/>
    <w:rsid w:val="00273158"/>
    <w:rPr>
      <w:rFonts w:ascii="Symbol" w:hAnsi="Symbol" w:hint="default"/>
      <w:sz w:val="20"/>
    </w:rPr>
  </w:style>
  <w:style w:type="character" w:customStyle="1" w:styleId="WW8Num111z1">
    <w:name w:val="WW8Num111z1"/>
    <w:rsid w:val="00273158"/>
    <w:rPr>
      <w:rFonts w:ascii="Courier New" w:hAnsi="Courier New" w:cs="Courier New" w:hint="default"/>
      <w:sz w:val="20"/>
    </w:rPr>
  </w:style>
  <w:style w:type="character" w:customStyle="1" w:styleId="WW8Num111z2">
    <w:name w:val="WW8Num111z2"/>
    <w:rsid w:val="00273158"/>
    <w:rPr>
      <w:rFonts w:ascii="Wingdings" w:hAnsi="Wingdings" w:hint="default"/>
      <w:sz w:val="20"/>
    </w:rPr>
  </w:style>
  <w:style w:type="character" w:customStyle="1" w:styleId="WW8Num117z0">
    <w:name w:val="WW8Num117z0"/>
    <w:rsid w:val="00273158"/>
    <w:rPr>
      <w:rFonts w:ascii="Symbol" w:eastAsia="Times New Roman" w:hAnsi="Symbol" w:hint="default"/>
    </w:rPr>
  </w:style>
  <w:style w:type="character" w:customStyle="1" w:styleId="WW8Num117z1">
    <w:name w:val="WW8Num117z1"/>
    <w:rsid w:val="00273158"/>
    <w:rPr>
      <w:rFonts w:ascii="Courier New" w:hAnsi="Courier New" w:cs="Courier New" w:hint="default"/>
    </w:rPr>
  </w:style>
  <w:style w:type="character" w:customStyle="1" w:styleId="WW8Num117z2">
    <w:name w:val="WW8Num117z2"/>
    <w:rsid w:val="00273158"/>
    <w:rPr>
      <w:rFonts w:ascii="Wingdings" w:hAnsi="Wingdings" w:hint="default"/>
    </w:rPr>
  </w:style>
  <w:style w:type="character" w:customStyle="1" w:styleId="WW8Num117z3">
    <w:name w:val="WW8Num117z3"/>
    <w:rsid w:val="00273158"/>
    <w:rPr>
      <w:rFonts w:ascii="Symbol" w:hAnsi="Symbol" w:hint="default"/>
    </w:rPr>
  </w:style>
  <w:style w:type="character" w:customStyle="1" w:styleId="WW8Num126z0">
    <w:name w:val="WW8Num126z0"/>
    <w:rsid w:val="00273158"/>
    <w:rPr>
      <w:rFonts w:ascii="Symbol" w:eastAsia="SimSun" w:hAnsi="Symbol" w:hint="default"/>
    </w:rPr>
  </w:style>
  <w:style w:type="character" w:customStyle="1" w:styleId="WW8Num126z1">
    <w:name w:val="WW8Num126z1"/>
    <w:rsid w:val="00273158"/>
    <w:rPr>
      <w:rFonts w:ascii="Courier New" w:hAnsi="Courier New" w:cs="Courier New" w:hint="default"/>
    </w:rPr>
  </w:style>
  <w:style w:type="character" w:customStyle="1" w:styleId="WW8Num126z2">
    <w:name w:val="WW8Num126z2"/>
    <w:rsid w:val="00273158"/>
    <w:rPr>
      <w:rFonts w:ascii="Wingdings" w:hAnsi="Wingdings" w:hint="default"/>
    </w:rPr>
  </w:style>
  <w:style w:type="character" w:customStyle="1" w:styleId="WW8Num126z3">
    <w:name w:val="WW8Num126z3"/>
    <w:rsid w:val="00273158"/>
    <w:rPr>
      <w:rFonts w:ascii="Symbol" w:hAnsi="Symbol" w:hint="default"/>
    </w:rPr>
  </w:style>
  <w:style w:type="character" w:customStyle="1" w:styleId="WW8Num128z0">
    <w:name w:val="WW8Num128z0"/>
    <w:rsid w:val="00273158"/>
    <w:rPr>
      <w:rFonts w:ascii="Symbol" w:eastAsia="Times New Roman" w:hAnsi="Symbol" w:hint="default"/>
    </w:rPr>
  </w:style>
  <w:style w:type="character" w:customStyle="1" w:styleId="WW8Num128z1">
    <w:name w:val="WW8Num128z1"/>
    <w:rsid w:val="00273158"/>
    <w:rPr>
      <w:rFonts w:ascii="Courier New" w:hAnsi="Courier New" w:cs="Courier New" w:hint="default"/>
    </w:rPr>
  </w:style>
  <w:style w:type="character" w:customStyle="1" w:styleId="WW8Num128z2">
    <w:name w:val="WW8Num128z2"/>
    <w:rsid w:val="00273158"/>
    <w:rPr>
      <w:rFonts w:ascii="Wingdings" w:hAnsi="Wingdings" w:hint="default"/>
    </w:rPr>
  </w:style>
  <w:style w:type="character" w:customStyle="1" w:styleId="WW8Num128z3">
    <w:name w:val="WW8Num128z3"/>
    <w:rsid w:val="00273158"/>
    <w:rPr>
      <w:rFonts w:ascii="Symbol" w:hAnsi="Symbol" w:hint="default"/>
    </w:rPr>
  </w:style>
  <w:style w:type="character" w:customStyle="1" w:styleId="WW8Num138z0">
    <w:name w:val="WW8Num138z0"/>
    <w:rsid w:val="00273158"/>
    <w:rPr>
      <w:rFonts w:ascii="Times-Italic" w:eastAsia="Times New Roman" w:hAnsi="Times-Italic" w:hint="default"/>
    </w:rPr>
  </w:style>
  <w:style w:type="character" w:customStyle="1" w:styleId="WW8Num138z1">
    <w:name w:val="WW8Num138z1"/>
    <w:rsid w:val="00273158"/>
    <w:rPr>
      <w:rFonts w:ascii="Courier New" w:hAnsi="Courier New" w:cs="Courier New" w:hint="default"/>
    </w:rPr>
  </w:style>
  <w:style w:type="character" w:customStyle="1" w:styleId="WW8Num138z2">
    <w:name w:val="WW8Num138z2"/>
    <w:rsid w:val="00273158"/>
    <w:rPr>
      <w:rFonts w:ascii="Wingdings" w:hAnsi="Wingdings" w:hint="default"/>
    </w:rPr>
  </w:style>
  <w:style w:type="character" w:customStyle="1" w:styleId="WW8Num138z3">
    <w:name w:val="WW8Num138z3"/>
    <w:rsid w:val="00273158"/>
    <w:rPr>
      <w:rFonts w:ascii="Symbol" w:hAnsi="Symbol" w:hint="default"/>
    </w:rPr>
  </w:style>
  <w:style w:type="character" w:customStyle="1" w:styleId="WW8Num143z0">
    <w:name w:val="WW8Num143z0"/>
    <w:rsid w:val="00273158"/>
    <w:rPr>
      <w:rFonts w:ascii="Times New Roman" w:eastAsia="Times New Roman" w:hAnsi="Times New Roman" w:cs="Times New Roman" w:hint="default"/>
    </w:rPr>
  </w:style>
  <w:style w:type="character" w:customStyle="1" w:styleId="WW8Num148z0">
    <w:name w:val="WW8Num148z0"/>
    <w:rsid w:val="00273158"/>
    <w:rPr>
      <w:rFonts w:ascii="Symbol" w:hAnsi="Symbol" w:hint="default"/>
      <w:sz w:val="20"/>
    </w:rPr>
  </w:style>
  <w:style w:type="character" w:customStyle="1" w:styleId="WW8Num148z1">
    <w:name w:val="WW8Num148z1"/>
    <w:rsid w:val="00273158"/>
    <w:rPr>
      <w:rFonts w:ascii="Courier New" w:hAnsi="Courier New" w:cs="Courier New" w:hint="default"/>
      <w:sz w:val="20"/>
    </w:rPr>
  </w:style>
  <w:style w:type="character" w:customStyle="1" w:styleId="WW8Num148z2">
    <w:name w:val="WW8Num148z2"/>
    <w:rsid w:val="00273158"/>
    <w:rPr>
      <w:rFonts w:ascii="Wingdings" w:hAnsi="Wingdings" w:hint="default"/>
      <w:sz w:val="20"/>
    </w:rPr>
  </w:style>
  <w:style w:type="character" w:customStyle="1" w:styleId="WW8Num151z0">
    <w:name w:val="WW8Num151z0"/>
    <w:rsid w:val="00273158"/>
    <w:rPr>
      <w:rFonts w:ascii="Times New Roman" w:eastAsia="Times New Roman" w:hAnsi="Times New Roman" w:cs="Times New Roman" w:hint="default"/>
    </w:rPr>
  </w:style>
  <w:style w:type="character" w:customStyle="1" w:styleId="WW8Num152z0">
    <w:name w:val="WW8Num152z0"/>
    <w:rsid w:val="00273158"/>
    <w:rPr>
      <w:rFonts w:ascii="Symbol" w:hAnsi="Symbol" w:hint="default"/>
      <w:sz w:val="20"/>
    </w:rPr>
  </w:style>
  <w:style w:type="character" w:customStyle="1" w:styleId="WW8Num152z1">
    <w:name w:val="WW8Num152z1"/>
    <w:rsid w:val="00273158"/>
    <w:rPr>
      <w:rFonts w:ascii="Courier New" w:hAnsi="Courier New" w:cs="Courier New" w:hint="default"/>
      <w:sz w:val="20"/>
    </w:rPr>
  </w:style>
  <w:style w:type="character" w:customStyle="1" w:styleId="WW8Num152z2">
    <w:name w:val="WW8Num152z2"/>
    <w:rsid w:val="00273158"/>
    <w:rPr>
      <w:rFonts w:ascii="Wingdings" w:hAnsi="Wingdings" w:hint="default"/>
      <w:sz w:val="20"/>
    </w:rPr>
  </w:style>
  <w:style w:type="character" w:customStyle="1" w:styleId="WW8Num153z0">
    <w:name w:val="WW8Num153z0"/>
    <w:rsid w:val="00273158"/>
    <w:rPr>
      <w:sz w:val="24"/>
    </w:rPr>
  </w:style>
  <w:style w:type="character" w:customStyle="1" w:styleId="WW8Num155z0">
    <w:name w:val="WW8Num155z0"/>
    <w:rsid w:val="00273158"/>
    <w:rPr>
      <w:rFonts w:ascii="Times New Roman" w:eastAsia="Times New Roman" w:hAnsi="Times New Roman" w:cs="Times New Roman" w:hint="default"/>
    </w:rPr>
  </w:style>
  <w:style w:type="character" w:customStyle="1" w:styleId="WW8Num157z0">
    <w:name w:val="WW8Num157z0"/>
    <w:rsid w:val="00273158"/>
    <w:rPr>
      <w:rFonts w:ascii="Symbol" w:hAnsi="Symbol" w:hint="default"/>
      <w:sz w:val="20"/>
    </w:rPr>
  </w:style>
  <w:style w:type="character" w:customStyle="1" w:styleId="WW8Num157z1">
    <w:name w:val="WW8Num157z1"/>
    <w:rsid w:val="00273158"/>
    <w:rPr>
      <w:rFonts w:ascii="Courier New" w:hAnsi="Courier New" w:cs="Courier New" w:hint="default"/>
      <w:sz w:val="20"/>
    </w:rPr>
  </w:style>
  <w:style w:type="character" w:customStyle="1" w:styleId="WW8Num157z2">
    <w:name w:val="WW8Num157z2"/>
    <w:rsid w:val="00273158"/>
    <w:rPr>
      <w:rFonts w:ascii="Wingdings" w:hAnsi="Wingdings" w:hint="default"/>
      <w:sz w:val="20"/>
    </w:rPr>
  </w:style>
  <w:style w:type="character" w:customStyle="1" w:styleId="WW8Num163z0">
    <w:name w:val="WW8Num163z0"/>
    <w:rsid w:val="00273158"/>
    <w:rPr>
      <w:rFonts w:ascii="Symbol" w:hAnsi="Symbol" w:hint="default"/>
      <w:sz w:val="20"/>
    </w:rPr>
  </w:style>
  <w:style w:type="character" w:customStyle="1" w:styleId="WW8Num163z1">
    <w:name w:val="WW8Num163z1"/>
    <w:rsid w:val="00273158"/>
    <w:rPr>
      <w:rFonts w:ascii="Courier New" w:hAnsi="Courier New" w:cs="Courier New" w:hint="default"/>
      <w:sz w:val="20"/>
    </w:rPr>
  </w:style>
  <w:style w:type="character" w:customStyle="1" w:styleId="WW8Num163z2">
    <w:name w:val="WW8Num163z2"/>
    <w:rsid w:val="00273158"/>
    <w:rPr>
      <w:rFonts w:ascii="Wingdings" w:hAnsi="Wingdings" w:hint="default"/>
      <w:sz w:val="20"/>
    </w:rPr>
  </w:style>
  <w:style w:type="character" w:customStyle="1" w:styleId="WW8Num170z0">
    <w:name w:val="WW8Num170z0"/>
    <w:rsid w:val="00273158"/>
    <w:rPr>
      <w:rFonts w:ascii="Symbol" w:eastAsia="Times New Roman" w:hAnsi="Symbol" w:hint="default"/>
    </w:rPr>
  </w:style>
  <w:style w:type="character" w:customStyle="1" w:styleId="WW8Num170z1">
    <w:name w:val="WW8Num170z1"/>
    <w:rsid w:val="00273158"/>
    <w:rPr>
      <w:rFonts w:ascii="Courier New" w:hAnsi="Courier New" w:cs="Courier New" w:hint="default"/>
    </w:rPr>
  </w:style>
  <w:style w:type="character" w:customStyle="1" w:styleId="WW8Num170z2">
    <w:name w:val="WW8Num170z2"/>
    <w:rsid w:val="00273158"/>
    <w:rPr>
      <w:rFonts w:ascii="Wingdings" w:hAnsi="Wingdings" w:hint="default"/>
    </w:rPr>
  </w:style>
  <w:style w:type="character" w:customStyle="1" w:styleId="WW8Num170z3">
    <w:name w:val="WW8Num170z3"/>
    <w:rsid w:val="00273158"/>
    <w:rPr>
      <w:rFonts w:ascii="Symbol" w:hAnsi="Symbol" w:hint="default"/>
    </w:rPr>
  </w:style>
  <w:style w:type="character" w:customStyle="1" w:styleId="WW8Num177z0">
    <w:name w:val="WW8Num177z0"/>
    <w:rsid w:val="00273158"/>
    <w:rPr>
      <w:rFonts w:ascii="Symbol" w:hAnsi="Symbol" w:hint="default"/>
      <w:sz w:val="20"/>
    </w:rPr>
  </w:style>
  <w:style w:type="character" w:customStyle="1" w:styleId="WW8Num177z1">
    <w:name w:val="WW8Num177z1"/>
    <w:rsid w:val="00273158"/>
    <w:rPr>
      <w:rFonts w:ascii="Courier New" w:hAnsi="Courier New" w:cs="Courier New" w:hint="default"/>
      <w:sz w:val="20"/>
    </w:rPr>
  </w:style>
  <w:style w:type="character" w:customStyle="1" w:styleId="WW8Num177z2">
    <w:name w:val="WW8Num177z2"/>
    <w:rsid w:val="00273158"/>
    <w:rPr>
      <w:rFonts w:ascii="Wingdings" w:hAnsi="Wingdings" w:hint="default"/>
      <w:sz w:val="20"/>
    </w:rPr>
  </w:style>
  <w:style w:type="character" w:customStyle="1" w:styleId="WW8Num181z0">
    <w:name w:val="WW8Num181z0"/>
    <w:rsid w:val="00273158"/>
    <w:rPr>
      <w:rFonts w:ascii="Symbol" w:eastAsia="Times New Roman" w:hAnsi="Symbol" w:hint="default"/>
    </w:rPr>
  </w:style>
  <w:style w:type="character" w:customStyle="1" w:styleId="WW8Num181z1">
    <w:name w:val="WW8Num181z1"/>
    <w:rsid w:val="00273158"/>
    <w:rPr>
      <w:rFonts w:ascii="Courier New" w:hAnsi="Courier New" w:cs="Courier New" w:hint="default"/>
    </w:rPr>
  </w:style>
  <w:style w:type="character" w:customStyle="1" w:styleId="WW8Num181z2">
    <w:name w:val="WW8Num181z2"/>
    <w:rsid w:val="00273158"/>
    <w:rPr>
      <w:rFonts w:ascii="Wingdings" w:hAnsi="Wingdings" w:hint="default"/>
    </w:rPr>
  </w:style>
  <w:style w:type="character" w:customStyle="1" w:styleId="WW8Num181z3">
    <w:name w:val="WW8Num181z3"/>
    <w:rsid w:val="00273158"/>
    <w:rPr>
      <w:rFonts w:ascii="Symbol" w:hAnsi="Symbol" w:hint="default"/>
    </w:rPr>
  </w:style>
  <w:style w:type="character" w:customStyle="1" w:styleId="WW8Num185z0">
    <w:name w:val="WW8Num185z0"/>
    <w:rsid w:val="00273158"/>
    <w:rPr>
      <w:rFonts w:ascii="Symbol" w:eastAsia="Times New Roman" w:hAnsi="Symbol" w:hint="default"/>
    </w:rPr>
  </w:style>
  <w:style w:type="character" w:customStyle="1" w:styleId="WW8Num185z1">
    <w:name w:val="WW8Num185z1"/>
    <w:rsid w:val="00273158"/>
    <w:rPr>
      <w:rFonts w:ascii="Courier New" w:hAnsi="Courier New" w:cs="Courier New" w:hint="default"/>
    </w:rPr>
  </w:style>
  <w:style w:type="character" w:customStyle="1" w:styleId="WW8Num185z2">
    <w:name w:val="WW8Num185z2"/>
    <w:rsid w:val="00273158"/>
    <w:rPr>
      <w:rFonts w:ascii="Wingdings" w:hAnsi="Wingdings" w:hint="default"/>
    </w:rPr>
  </w:style>
  <w:style w:type="character" w:customStyle="1" w:styleId="WW8Num185z3">
    <w:name w:val="WW8Num185z3"/>
    <w:rsid w:val="00273158"/>
    <w:rPr>
      <w:rFonts w:ascii="Symbol" w:hAnsi="Symbol" w:hint="default"/>
    </w:rPr>
  </w:style>
  <w:style w:type="character" w:customStyle="1" w:styleId="WW8Num186z0">
    <w:name w:val="WW8Num186z0"/>
    <w:rsid w:val="00273158"/>
    <w:rPr>
      <w:rFonts w:ascii="Symbol" w:hAnsi="Symbol" w:hint="default"/>
      <w:sz w:val="20"/>
    </w:rPr>
  </w:style>
  <w:style w:type="character" w:customStyle="1" w:styleId="WW8Num186z1">
    <w:name w:val="WW8Num186z1"/>
    <w:rsid w:val="00273158"/>
    <w:rPr>
      <w:rFonts w:ascii="Courier New" w:hAnsi="Courier New" w:cs="Courier New" w:hint="default"/>
      <w:sz w:val="20"/>
    </w:rPr>
  </w:style>
  <w:style w:type="character" w:customStyle="1" w:styleId="WW8Num186z2">
    <w:name w:val="WW8Num186z2"/>
    <w:rsid w:val="00273158"/>
    <w:rPr>
      <w:rFonts w:ascii="Wingdings" w:hAnsi="Wingdings" w:hint="default"/>
      <w:sz w:val="20"/>
    </w:rPr>
  </w:style>
  <w:style w:type="character" w:customStyle="1" w:styleId="WW8Num192z0">
    <w:name w:val="WW8Num192z0"/>
    <w:rsid w:val="00273158"/>
    <w:rPr>
      <w:rFonts w:ascii="Symbol" w:hAnsi="Symbol" w:hint="default"/>
    </w:rPr>
  </w:style>
  <w:style w:type="character" w:customStyle="1" w:styleId="WW8Num192z1">
    <w:name w:val="WW8Num192z1"/>
    <w:rsid w:val="00273158"/>
    <w:rPr>
      <w:rFonts w:ascii="Courier New" w:hAnsi="Courier New" w:cs="Courier New" w:hint="default"/>
    </w:rPr>
  </w:style>
  <w:style w:type="character" w:customStyle="1" w:styleId="WW8Num192z2">
    <w:name w:val="WW8Num192z2"/>
    <w:rsid w:val="00273158"/>
    <w:rPr>
      <w:rFonts w:ascii="Wingdings" w:hAnsi="Wingdings" w:hint="default"/>
    </w:rPr>
  </w:style>
  <w:style w:type="character" w:customStyle="1" w:styleId="WW8Num194z0">
    <w:name w:val="WW8Num194z0"/>
    <w:rsid w:val="00273158"/>
    <w:rPr>
      <w:rFonts w:ascii="Times-Roman" w:eastAsia="Times New Roman" w:hAnsi="Times-Roman" w:cs="Times-Roman" w:hint="cs"/>
      <w:i w:val="0"/>
      <w:iCs w:val="0"/>
    </w:rPr>
  </w:style>
  <w:style w:type="character" w:customStyle="1" w:styleId="WW8Num194z1">
    <w:name w:val="WW8Num194z1"/>
    <w:rsid w:val="00273158"/>
    <w:rPr>
      <w:rFonts w:ascii="Courier New" w:hAnsi="Courier New" w:cs="Courier New" w:hint="default"/>
    </w:rPr>
  </w:style>
  <w:style w:type="character" w:customStyle="1" w:styleId="WW8Num194z2">
    <w:name w:val="WW8Num194z2"/>
    <w:rsid w:val="00273158"/>
    <w:rPr>
      <w:rFonts w:ascii="Wingdings" w:hAnsi="Wingdings" w:hint="default"/>
    </w:rPr>
  </w:style>
  <w:style w:type="character" w:customStyle="1" w:styleId="WW8Num194z3">
    <w:name w:val="WW8Num194z3"/>
    <w:rsid w:val="00273158"/>
    <w:rPr>
      <w:rFonts w:ascii="Symbol" w:hAnsi="Symbol" w:hint="default"/>
    </w:rPr>
  </w:style>
  <w:style w:type="character" w:customStyle="1" w:styleId="WW8Num203z0">
    <w:name w:val="WW8Num203z0"/>
    <w:rsid w:val="00273158"/>
    <w:rPr>
      <w:rFonts w:ascii="Wingdings" w:eastAsia="Times New Roman" w:hAnsi="Wingdings" w:hint="default"/>
    </w:rPr>
  </w:style>
  <w:style w:type="character" w:customStyle="1" w:styleId="WW8Num203z1">
    <w:name w:val="WW8Num203z1"/>
    <w:rsid w:val="00273158"/>
    <w:rPr>
      <w:rFonts w:ascii="Courier New" w:hAnsi="Courier New" w:cs="Courier New" w:hint="default"/>
    </w:rPr>
  </w:style>
  <w:style w:type="character" w:customStyle="1" w:styleId="WW8Num203z2">
    <w:name w:val="WW8Num203z2"/>
    <w:rsid w:val="00273158"/>
    <w:rPr>
      <w:rFonts w:ascii="Wingdings" w:hAnsi="Wingdings" w:hint="default"/>
    </w:rPr>
  </w:style>
  <w:style w:type="character" w:customStyle="1" w:styleId="WW8Num203z3">
    <w:name w:val="WW8Num203z3"/>
    <w:rsid w:val="00273158"/>
    <w:rPr>
      <w:rFonts w:ascii="Symbol" w:hAnsi="Symbol" w:hint="default"/>
    </w:rPr>
  </w:style>
  <w:style w:type="character" w:customStyle="1" w:styleId="WW8Num204z1">
    <w:name w:val="WW8Num204z1"/>
    <w:rsid w:val="00273158"/>
    <w:rPr>
      <w:b/>
      <w:bCs w:val="0"/>
    </w:rPr>
  </w:style>
  <w:style w:type="character" w:customStyle="1" w:styleId="WW8Num206z0">
    <w:name w:val="WW8Num206z0"/>
    <w:rsid w:val="00273158"/>
    <w:rPr>
      <w:rFonts w:ascii="Symbol" w:eastAsia="Times New Roman" w:hAnsi="Symbol" w:hint="default"/>
    </w:rPr>
  </w:style>
  <w:style w:type="character" w:customStyle="1" w:styleId="WW8Num206z1">
    <w:name w:val="WW8Num206z1"/>
    <w:rsid w:val="00273158"/>
    <w:rPr>
      <w:rFonts w:ascii="Courier New" w:hAnsi="Courier New" w:cs="Courier New" w:hint="default"/>
    </w:rPr>
  </w:style>
  <w:style w:type="character" w:customStyle="1" w:styleId="WW8Num206z2">
    <w:name w:val="WW8Num206z2"/>
    <w:rsid w:val="00273158"/>
    <w:rPr>
      <w:rFonts w:ascii="Wingdings" w:hAnsi="Wingdings" w:hint="default"/>
    </w:rPr>
  </w:style>
  <w:style w:type="character" w:customStyle="1" w:styleId="WW8Num206z3">
    <w:name w:val="WW8Num206z3"/>
    <w:rsid w:val="00273158"/>
    <w:rPr>
      <w:rFonts w:ascii="Symbol" w:hAnsi="Symbol" w:hint="default"/>
    </w:rPr>
  </w:style>
  <w:style w:type="character" w:customStyle="1" w:styleId="WW8Num207z0">
    <w:name w:val="WW8Num207z0"/>
    <w:rsid w:val="00273158"/>
    <w:rPr>
      <w:rFonts w:ascii="Symbol" w:hAnsi="Symbol" w:hint="default"/>
      <w:sz w:val="20"/>
    </w:rPr>
  </w:style>
  <w:style w:type="character" w:customStyle="1" w:styleId="WW8Num213z0">
    <w:name w:val="WW8Num213z0"/>
    <w:rsid w:val="00273158"/>
    <w:rPr>
      <w:rFonts w:ascii="Symbol" w:hAnsi="Symbol" w:hint="default"/>
      <w:sz w:val="20"/>
    </w:rPr>
  </w:style>
  <w:style w:type="character" w:customStyle="1" w:styleId="WW8Num214z0">
    <w:name w:val="WW8Num214z0"/>
    <w:rsid w:val="00273158"/>
    <w:rPr>
      <w:rFonts w:ascii="Symbol" w:hAnsi="Symbol" w:hint="default"/>
    </w:rPr>
  </w:style>
  <w:style w:type="character" w:customStyle="1" w:styleId="WW8Num214z1">
    <w:name w:val="WW8Num214z1"/>
    <w:rsid w:val="00273158"/>
    <w:rPr>
      <w:rFonts w:ascii="Courier New" w:hAnsi="Courier New" w:cs="Courier New" w:hint="default"/>
    </w:rPr>
  </w:style>
  <w:style w:type="character" w:customStyle="1" w:styleId="WW8Num220z0">
    <w:name w:val="WW8Num220z0"/>
    <w:rsid w:val="00273158"/>
    <w:rPr>
      <w:u w:val="single"/>
    </w:rPr>
  </w:style>
  <w:style w:type="character" w:customStyle="1" w:styleId="WW8Num228z0">
    <w:name w:val="WW8Num228z0"/>
    <w:rsid w:val="00273158"/>
    <w:rPr>
      <w:rFonts w:ascii="Symbol" w:hAnsi="Symbol" w:hint="default"/>
      <w:sz w:val="20"/>
    </w:rPr>
  </w:style>
  <w:style w:type="character" w:customStyle="1" w:styleId="WW8Num228z1">
    <w:name w:val="WW8Num228z1"/>
    <w:rsid w:val="00273158"/>
    <w:rPr>
      <w:rFonts w:ascii="Courier New" w:hAnsi="Courier New" w:cs="Courier New" w:hint="default"/>
      <w:sz w:val="20"/>
    </w:rPr>
  </w:style>
  <w:style w:type="character" w:customStyle="1" w:styleId="WW8Num228z2">
    <w:name w:val="WW8Num228z2"/>
    <w:rsid w:val="00273158"/>
    <w:rPr>
      <w:rFonts w:ascii="Wingdings" w:hAnsi="Wingdings" w:hint="default"/>
      <w:sz w:val="20"/>
    </w:rPr>
  </w:style>
  <w:style w:type="character" w:customStyle="1" w:styleId="WW8Num236z0">
    <w:name w:val="WW8Num236z0"/>
    <w:rsid w:val="00273158"/>
    <w:rPr>
      <w:rFonts w:ascii="Symbol" w:eastAsia="Times New Roman" w:hAnsi="Symbol" w:hint="default"/>
    </w:rPr>
  </w:style>
  <w:style w:type="character" w:customStyle="1" w:styleId="WW8Num236z1">
    <w:name w:val="WW8Num236z1"/>
    <w:rsid w:val="00273158"/>
    <w:rPr>
      <w:rFonts w:ascii="Courier New" w:hAnsi="Courier New" w:cs="Courier New" w:hint="default"/>
    </w:rPr>
  </w:style>
  <w:style w:type="character" w:customStyle="1" w:styleId="WW8Num236z2">
    <w:name w:val="WW8Num236z2"/>
    <w:rsid w:val="00273158"/>
    <w:rPr>
      <w:rFonts w:ascii="Wingdings" w:hAnsi="Wingdings" w:hint="default"/>
    </w:rPr>
  </w:style>
  <w:style w:type="character" w:customStyle="1" w:styleId="WW8Num236z3">
    <w:name w:val="WW8Num236z3"/>
    <w:rsid w:val="00273158"/>
    <w:rPr>
      <w:rFonts w:ascii="Symbol" w:hAnsi="Symbol" w:hint="default"/>
    </w:rPr>
  </w:style>
  <w:style w:type="character" w:customStyle="1" w:styleId="WW8Num239z0">
    <w:name w:val="WW8Num239z0"/>
    <w:rsid w:val="00273158"/>
    <w:rPr>
      <w:rFonts w:ascii="Times New Roman" w:eastAsia="Times New Roman" w:hAnsi="Times New Roman" w:cs="Times New Roman" w:hint="default"/>
    </w:rPr>
  </w:style>
  <w:style w:type="character" w:customStyle="1" w:styleId="WW8Num239z1">
    <w:name w:val="WW8Num239z1"/>
    <w:rsid w:val="00273158"/>
    <w:rPr>
      <w:rFonts w:ascii="Courier New" w:hAnsi="Courier New" w:cs="Courier New" w:hint="default"/>
    </w:rPr>
  </w:style>
  <w:style w:type="character" w:customStyle="1" w:styleId="WW8Num239z2">
    <w:name w:val="WW8Num239z2"/>
    <w:rsid w:val="00273158"/>
    <w:rPr>
      <w:rFonts w:ascii="Wingdings" w:hAnsi="Wingdings" w:hint="default"/>
    </w:rPr>
  </w:style>
  <w:style w:type="character" w:customStyle="1" w:styleId="WW8Num239z3">
    <w:name w:val="WW8Num239z3"/>
    <w:rsid w:val="00273158"/>
    <w:rPr>
      <w:rFonts w:ascii="Symbol" w:hAnsi="Symbol" w:hint="default"/>
    </w:rPr>
  </w:style>
  <w:style w:type="character" w:customStyle="1" w:styleId="NumberingSymbols">
    <w:name w:val="Numbering Symbols"/>
    <w:rsid w:val="00273158"/>
    <w:rPr>
      <w:rFonts w:ascii="Garamond" w:hAnsi="Garamond" w:hint="default"/>
    </w:rPr>
  </w:style>
  <w:style w:type="character" w:customStyle="1" w:styleId="Bullets">
    <w:name w:val="Bullets"/>
    <w:rsid w:val="00273158"/>
    <w:rPr>
      <w:rFonts w:ascii="StarSymbol" w:eastAsia="StarSymbol" w:hAnsi="StarSymbol" w:cs="StarSymbol" w:hint="default"/>
      <w:sz w:val="18"/>
      <w:szCs w:val="18"/>
    </w:rPr>
  </w:style>
  <w:style w:type="character" w:customStyle="1" w:styleId="lqqtgroup">
    <w:name w:val="lqqtgroup"/>
    <w:basedOn w:val="DefaultParagraphFont"/>
    <w:rsid w:val="00273158"/>
  </w:style>
  <w:style w:type="character" w:customStyle="1" w:styleId="quotedtooltip">
    <w:name w:val="quotedtooltip"/>
    <w:basedOn w:val="DefaultParagraphFont"/>
    <w:rsid w:val="00273158"/>
  </w:style>
  <w:style w:type="character" w:customStyle="1" w:styleId="quotedtooltipbox">
    <w:name w:val="quotedtooltipbox"/>
    <w:basedOn w:val="DefaultParagraphFont"/>
    <w:rsid w:val="00273158"/>
  </w:style>
  <w:style w:type="character" w:customStyle="1" w:styleId="mwlivequotes">
    <w:name w:val="mwlivequotes"/>
    <w:basedOn w:val="DefaultParagraphFont"/>
    <w:rsid w:val="00273158"/>
  </w:style>
  <w:style w:type="character" w:customStyle="1" w:styleId="lastlabel">
    <w:name w:val="lastlabel"/>
    <w:basedOn w:val="DefaultParagraphFont"/>
    <w:rsid w:val="00273158"/>
  </w:style>
  <w:style w:type="character" w:customStyle="1" w:styleId="lb07">
    <w:name w:val="lb07"/>
    <w:basedOn w:val="DefaultParagraphFont"/>
    <w:rsid w:val="00273158"/>
  </w:style>
  <w:style w:type="character" w:customStyle="1" w:styleId="qted">
    <w:name w:val="qted"/>
    <w:basedOn w:val="DefaultParagraphFont"/>
    <w:rsid w:val="00273158"/>
  </w:style>
  <w:style w:type="character" w:customStyle="1" w:styleId="t14">
    <w:name w:val="t14"/>
    <w:basedOn w:val="DefaultParagraphFont"/>
    <w:rsid w:val="00273158"/>
  </w:style>
  <w:style w:type="character" w:customStyle="1" w:styleId="nfakpe">
    <w:name w:val="nfakpe"/>
    <w:basedOn w:val="DefaultParagraphFont"/>
    <w:rsid w:val="00273158"/>
  </w:style>
  <w:style w:type="character" w:customStyle="1" w:styleId="DebateBlockCharChar">
    <w:name w:val="Debate Block Char Char"/>
    <w:basedOn w:val="DefaultParagraphFont"/>
    <w:rsid w:val="00273158"/>
    <w:rPr>
      <w:rFonts w:ascii="Arial" w:hAnsi="Arial" w:cs="Arial" w:hint="default"/>
      <w:b/>
      <w:bCs/>
      <w:kern w:val="32"/>
      <w:sz w:val="36"/>
      <w:szCs w:val="32"/>
      <w:u w:val="single"/>
    </w:rPr>
  </w:style>
  <w:style w:type="character" w:customStyle="1" w:styleId="citsource">
    <w:name w:val="citsource"/>
    <w:basedOn w:val="DefaultParagraphFont"/>
    <w:rsid w:val="00273158"/>
  </w:style>
  <w:style w:type="character" w:customStyle="1" w:styleId="sc">
    <w:name w:val="sc"/>
    <w:basedOn w:val="DefaultParagraphFont"/>
    <w:rsid w:val="00273158"/>
  </w:style>
  <w:style w:type="character" w:customStyle="1" w:styleId="atime">
    <w:name w:val="atime"/>
    <w:basedOn w:val="DefaultParagraphFont"/>
    <w:rsid w:val="00273158"/>
  </w:style>
  <w:style w:type="character" w:customStyle="1" w:styleId="unreadChar">
    <w:name w:val="unread Char"/>
    <w:basedOn w:val="DefaultParagraphFont"/>
    <w:rsid w:val="00273158"/>
    <w:rPr>
      <w:szCs w:val="24"/>
      <w:lang w:val="en-US" w:eastAsia="en-US" w:bidi="ar-SA"/>
    </w:rPr>
  </w:style>
  <w:style w:type="character" w:customStyle="1" w:styleId="Internetlink1">
    <w:name w:val="Internet link1"/>
    <w:rsid w:val="00273158"/>
    <w:rPr>
      <w:color w:val="000080"/>
      <w:u w:val="single"/>
    </w:rPr>
  </w:style>
  <w:style w:type="character" w:customStyle="1" w:styleId="underliningChar3">
    <w:name w:val="underlining Char"/>
    <w:basedOn w:val="DefaultParagraphFont"/>
    <w:rsid w:val="00273158"/>
    <w:rPr>
      <w:b/>
      <w:bCs w:val="0"/>
      <w:szCs w:val="24"/>
      <w:u w:val="single"/>
      <w:lang w:val="en-US" w:eastAsia="en-US" w:bidi="ar-SA"/>
    </w:rPr>
  </w:style>
  <w:style w:type="character" w:customStyle="1" w:styleId="notreadChar">
    <w:name w:val="not read Char"/>
    <w:basedOn w:val="DefaultParagraphFont"/>
    <w:rsid w:val="00273158"/>
    <w:rPr>
      <w:sz w:val="18"/>
      <w:szCs w:val="24"/>
      <w:lang w:val="en-US" w:eastAsia="en-US" w:bidi="ar-SA"/>
    </w:rPr>
  </w:style>
  <w:style w:type="character" w:customStyle="1" w:styleId="journalname">
    <w:name w:val="journalname"/>
    <w:basedOn w:val="DefaultParagraphFont"/>
    <w:rsid w:val="00273158"/>
  </w:style>
  <w:style w:type="character" w:customStyle="1" w:styleId="insideheadline">
    <w:name w:val="insideheadline"/>
    <w:basedOn w:val="DefaultParagraphFont"/>
    <w:rsid w:val="00273158"/>
  </w:style>
  <w:style w:type="character" w:customStyle="1" w:styleId="mwlivequotesupdelayed">
    <w:name w:val="mwlivequotes up delayed"/>
    <w:basedOn w:val="DefaultParagraphFont"/>
    <w:rsid w:val="00273158"/>
  </w:style>
  <w:style w:type="character" w:customStyle="1" w:styleId="mwlivequotesdowndelayed">
    <w:name w:val="mwlivequotes down delayed"/>
    <w:basedOn w:val="DefaultParagraphFont"/>
    <w:rsid w:val="00273158"/>
  </w:style>
  <w:style w:type="character" w:customStyle="1" w:styleId="shirttail">
    <w:name w:val="shirttail"/>
    <w:basedOn w:val="DefaultParagraphFont"/>
    <w:rsid w:val="00273158"/>
  </w:style>
  <w:style w:type="character" w:customStyle="1" w:styleId="definition">
    <w:name w:val="definition"/>
    <w:basedOn w:val="DefaultParagraphFont"/>
    <w:rsid w:val="00273158"/>
  </w:style>
  <w:style w:type="character" w:customStyle="1" w:styleId="CardTextCharCharChar">
    <w:name w:val="Card Text Char Char Char"/>
    <w:basedOn w:val="DefaultParagraphFont"/>
    <w:rsid w:val="00273158"/>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273158"/>
    <w:rPr>
      <w:rFonts w:ascii="Arial Narrow" w:hAnsi="Arial Narrow" w:hint="default"/>
      <w:sz w:val="18"/>
      <w:u w:val="single"/>
    </w:rPr>
  </w:style>
  <w:style w:type="character" w:customStyle="1" w:styleId="UnderlineStyleCharCharChar">
    <w:name w:val="Underline Style Char Char Char"/>
    <w:basedOn w:val="DefaultParagraphFont"/>
    <w:rsid w:val="00273158"/>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273158"/>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273158"/>
    <w:rPr>
      <w:rFonts w:ascii="Arial" w:hAnsi="Arial" w:cs="Arial" w:hint="default"/>
      <w:b/>
      <w:bCs/>
      <w:color w:val="990000"/>
      <w:sz w:val="26"/>
      <w:szCs w:val="26"/>
    </w:rPr>
  </w:style>
  <w:style w:type="character" w:customStyle="1" w:styleId="bodytitle1">
    <w:name w:val="bodytitle1"/>
    <w:basedOn w:val="DefaultParagraphFont"/>
    <w:rsid w:val="00273158"/>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273158"/>
  </w:style>
  <w:style w:type="character" w:customStyle="1" w:styleId="style114style118">
    <w:name w:val="style114 style118"/>
    <w:basedOn w:val="DefaultParagraphFont"/>
    <w:rsid w:val="00273158"/>
  </w:style>
  <w:style w:type="character" w:customStyle="1" w:styleId="hint">
    <w:name w:val="hint"/>
    <w:basedOn w:val="DefaultParagraphFont"/>
    <w:rsid w:val="00273158"/>
  </w:style>
  <w:style w:type="character" w:customStyle="1" w:styleId="flw">
    <w:name w:val="flw"/>
    <w:basedOn w:val="DefaultParagraphFont"/>
    <w:rsid w:val="00273158"/>
  </w:style>
  <w:style w:type="character" w:customStyle="1" w:styleId="illustration">
    <w:name w:val="illustration"/>
    <w:basedOn w:val="DefaultParagraphFont"/>
    <w:rsid w:val="00273158"/>
  </w:style>
  <w:style w:type="character" w:customStyle="1" w:styleId="StyleArialNarrowBoldThickunderline">
    <w:name w:val="Style Arial Narrow Bold Thick underline"/>
    <w:basedOn w:val="DefaultParagraphFont"/>
    <w:rsid w:val="00273158"/>
    <w:rPr>
      <w:rFonts w:ascii="Arial Narrow" w:hAnsi="Arial Narrow" w:hint="default"/>
      <w:b/>
      <w:bCs/>
      <w:u w:val="thick"/>
    </w:rPr>
  </w:style>
  <w:style w:type="character" w:customStyle="1" w:styleId="subtitlesarticles1">
    <w:name w:val="subtitles_articles1"/>
    <w:basedOn w:val="DefaultParagraphFont"/>
    <w:rsid w:val="00273158"/>
    <w:rPr>
      <w:rFonts w:ascii="Verdana" w:hAnsi="Verdana" w:cs="Times New Roman" w:hint="default"/>
      <w:b/>
      <w:bCs/>
      <w:color w:val="000000"/>
      <w:sz w:val="20"/>
      <w:szCs w:val="20"/>
    </w:rPr>
  </w:style>
  <w:style w:type="character" w:customStyle="1" w:styleId="fulstoryreporter">
    <w:name w:val="ful_storyreporter"/>
    <w:basedOn w:val="DefaultParagraphFont"/>
    <w:rsid w:val="00273158"/>
  </w:style>
  <w:style w:type="character" w:customStyle="1" w:styleId="editsection">
    <w:name w:val="editsection"/>
    <w:basedOn w:val="DefaultParagraphFont"/>
    <w:rsid w:val="00273158"/>
  </w:style>
  <w:style w:type="character" w:customStyle="1" w:styleId="StyleArial12ptBlack">
    <w:name w:val="Style Arial 12 pt Black"/>
    <w:basedOn w:val="DefaultParagraphFont"/>
    <w:rsid w:val="00273158"/>
    <w:rPr>
      <w:rFonts w:ascii="Garamond" w:hAnsi="Garamond" w:hint="default"/>
      <w:color w:val="000000"/>
      <w:sz w:val="20"/>
      <w:u w:val="single"/>
    </w:rPr>
  </w:style>
  <w:style w:type="character" w:customStyle="1" w:styleId="StyleArialBlack">
    <w:name w:val="Style Arial Black"/>
    <w:basedOn w:val="DefaultParagraphFont"/>
    <w:rsid w:val="00273158"/>
    <w:rPr>
      <w:rFonts w:ascii="Garamond" w:hAnsi="Garamond" w:hint="default"/>
      <w:color w:val="000000"/>
      <w:sz w:val="14"/>
    </w:rPr>
  </w:style>
  <w:style w:type="character" w:customStyle="1" w:styleId="Style11ptBorderSinglesolidlineAuto05ptLinewidth">
    <w:name w:val="Style 11 pt Border: : (Single solid line Auto  0.5 pt Line width)"/>
    <w:rsid w:val="00273158"/>
    <w:rPr>
      <w:sz w:val="20"/>
      <w:bdr w:val="single" w:sz="4" w:space="0" w:color="auto" w:frame="1"/>
    </w:rPr>
  </w:style>
  <w:style w:type="character" w:customStyle="1" w:styleId="StyleUnderlineChar6CharCharCharCharCharCharCharChar11">
    <w:name w:val="Style Underline Char6 Char Char Char Char Char Char Char Char + 11 ..."/>
    <w:rsid w:val="0027315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7315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7315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73158"/>
    <w:rPr>
      <w:sz w:val="20"/>
      <w:szCs w:val="24"/>
      <w:u w:val="single"/>
      <w:bdr w:val="single" w:sz="4" w:space="0" w:color="auto" w:frame="1"/>
      <w:lang w:val="en-US" w:eastAsia="en-US" w:bidi="ar-SA"/>
    </w:rPr>
  </w:style>
  <w:style w:type="character" w:customStyle="1" w:styleId="StyleLatinGaramondUnderline">
    <w:name w:val="Style (Latin) Garamond Underline"/>
    <w:rsid w:val="00273158"/>
    <w:rPr>
      <w:rFonts w:ascii="Times New Roman" w:hAnsi="Times New Roman" w:cs="Times New Roman" w:hint="default"/>
      <w:sz w:val="20"/>
      <w:u w:val="single"/>
    </w:rPr>
  </w:style>
  <w:style w:type="character" w:customStyle="1" w:styleId="StyleLatinGaramond">
    <w:name w:val="Style (Latin) Garamond"/>
    <w:rsid w:val="00273158"/>
    <w:rPr>
      <w:rFonts w:ascii="Times New Roman" w:hAnsi="Times New Roman" w:cs="Times New Roman" w:hint="default"/>
      <w:sz w:val="20"/>
    </w:rPr>
  </w:style>
  <w:style w:type="character" w:customStyle="1" w:styleId="CardChar21">
    <w:name w:val="Card Char2"/>
    <w:basedOn w:val="DefaultParagraphFont"/>
    <w:rsid w:val="00273158"/>
    <w:rPr>
      <w:rFonts w:ascii="Times New Roman" w:eastAsia="Times New Roman" w:hAnsi="Times New Roman" w:cs="Times New Roman" w:hint="default"/>
      <w:bCs/>
      <w:color w:val="000000"/>
      <w:sz w:val="20"/>
      <w:szCs w:val="20"/>
    </w:rPr>
  </w:style>
  <w:style w:type="character" w:customStyle="1" w:styleId="A17">
    <w:name w:val="A17"/>
    <w:rsid w:val="00273158"/>
    <w:rPr>
      <w:rFonts w:ascii="Baskerville" w:hAnsi="Baskerville" w:cs="Baskerville" w:hint="default"/>
      <w:color w:val="000000"/>
      <w:sz w:val="12"/>
      <w:szCs w:val="12"/>
    </w:rPr>
  </w:style>
  <w:style w:type="character" w:customStyle="1" w:styleId="A14">
    <w:name w:val="A14"/>
    <w:rsid w:val="00273158"/>
    <w:rPr>
      <w:rFonts w:ascii="Frutiger 45 Light" w:hAnsi="Frutiger 45 Light" w:cs="Frutiger 45 Light" w:hint="default"/>
      <w:b/>
      <w:bCs/>
      <w:i/>
      <w:iCs/>
      <w:color w:val="000000"/>
      <w:sz w:val="36"/>
      <w:szCs w:val="36"/>
    </w:rPr>
  </w:style>
  <w:style w:type="character" w:customStyle="1" w:styleId="A20">
    <w:name w:val="A20"/>
    <w:rsid w:val="00273158"/>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273158"/>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273158"/>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273158"/>
    <w:rPr>
      <w:rFonts w:ascii="Arial" w:hAnsi="Arial" w:cs="Arial" w:hint="default"/>
      <w:b/>
      <w:bCs/>
      <w:sz w:val="24"/>
      <w:szCs w:val="26"/>
      <w:lang w:val="en-US" w:eastAsia="en-US" w:bidi="ar-SA"/>
    </w:rPr>
  </w:style>
  <w:style w:type="character" w:customStyle="1" w:styleId="brief-smalltext0">
    <w:name w:val="brief-smalltext"/>
    <w:basedOn w:val="DefaultParagraphFont"/>
    <w:rsid w:val="00273158"/>
  </w:style>
  <w:style w:type="character" w:customStyle="1" w:styleId="style53">
    <w:name w:val="style5"/>
    <w:basedOn w:val="DefaultParagraphFont"/>
    <w:rsid w:val="00273158"/>
  </w:style>
  <w:style w:type="character" w:customStyle="1" w:styleId="TagCharCharCharCharCharChar">
    <w:name w:val="Tag Char Char Char Char Char Char"/>
    <w:rsid w:val="00273158"/>
    <w:rPr>
      <w:rFonts w:ascii="Arial" w:hAnsi="Arial" w:cs="Arial" w:hint="default"/>
      <w:b/>
      <w:bCs/>
      <w:sz w:val="24"/>
      <w:szCs w:val="26"/>
      <w:lang w:val="en-US" w:eastAsia="en-US" w:bidi="ar-SA"/>
    </w:rPr>
  </w:style>
  <w:style w:type="character" w:customStyle="1" w:styleId="pmterms3">
    <w:name w:val="pmterms3"/>
    <w:basedOn w:val="DefaultParagraphFont"/>
    <w:rsid w:val="00273158"/>
  </w:style>
  <w:style w:type="character" w:customStyle="1" w:styleId="interiorheadline">
    <w:name w:val="interiorheadline"/>
    <w:basedOn w:val="DefaultParagraphFont"/>
    <w:rsid w:val="00273158"/>
  </w:style>
  <w:style w:type="character" w:customStyle="1" w:styleId="Heading31CharCharCharChar1">
    <w:name w:val="Heading 31 Char Char Char Char1"/>
    <w:rsid w:val="00273158"/>
    <w:rPr>
      <w:rFonts w:ascii="Arial" w:hAnsi="Arial" w:cs="Arial" w:hint="default"/>
      <w:b/>
      <w:bCs/>
      <w:sz w:val="24"/>
      <w:szCs w:val="26"/>
      <w:lang w:val="en-US" w:eastAsia="en-US" w:bidi="ar-SA"/>
    </w:rPr>
  </w:style>
  <w:style w:type="character" w:customStyle="1" w:styleId="Heading31CharCharChar">
    <w:name w:val="Heading 31 Char Char Char"/>
    <w:rsid w:val="00273158"/>
    <w:rPr>
      <w:rFonts w:ascii="Arial" w:hAnsi="Arial" w:cs="Arial" w:hint="default"/>
      <w:b/>
      <w:bCs/>
      <w:sz w:val="24"/>
      <w:szCs w:val="26"/>
      <w:lang w:val="en-US" w:eastAsia="en-US" w:bidi="ar-SA"/>
    </w:rPr>
  </w:style>
  <w:style w:type="character" w:customStyle="1" w:styleId="author-bio-box">
    <w:name w:val="author-bio-box"/>
    <w:basedOn w:val="DefaultParagraphFont"/>
    <w:rsid w:val="00273158"/>
  </w:style>
  <w:style w:type="character" w:customStyle="1" w:styleId="SubtitleChar2">
    <w:name w:val="Subtitle Char2"/>
    <w:basedOn w:val="DefaultParagraphFont"/>
    <w:uiPriority w:val="11"/>
    <w:rsid w:val="00273158"/>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273158"/>
  </w:style>
  <w:style w:type="character" w:customStyle="1" w:styleId="cit-first-element">
    <w:name w:val="cit-first-element"/>
    <w:basedOn w:val="DefaultParagraphFont"/>
    <w:rsid w:val="00273158"/>
  </w:style>
  <w:style w:type="character" w:customStyle="1" w:styleId="StyleThickunderline1">
    <w:name w:val="Style Thick underline1"/>
    <w:basedOn w:val="DefaultParagraphFont"/>
    <w:rsid w:val="00273158"/>
    <w:rPr>
      <w:u w:val="single"/>
    </w:rPr>
  </w:style>
  <w:style w:type="character" w:customStyle="1" w:styleId="UnderlineChar6">
    <w:name w:val="UnderlineChar"/>
    <w:rsid w:val="00273158"/>
    <w:rPr>
      <w:sz w:val="24"/>
      <w:u w:val="single"/>
    </w:rPr>
  </w:style>
  <w:style w:type="character" w:customStyle="1" w:styleId="Bodytext10NotItalic">
    <w:name w:val="Body text (10) + Not Italic"/>
    <w:basedOn w:val="Bodytext10"/>
    <w:uiPriority w:val="99"/>
    <w:rsid w:val="00273158"/>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273158"/>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273158"/>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273158"/>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273158"/>
    <w:rPr>
      <w:rFonts w:ascii="Times New Roman" w:hAnsi="Times New Roman" w:cs="Times New Roman"/>
      <w:b/>
      <w:bCs/>
      <w:sz w:val="20"/>
      <w:szCs w:val="20"/>
      <w:shd w:val="clear" w:color="auto" w:fill="FFFFFF"/>
    </w:rPr>
  </w:style>
  <w:style w:type="character" w:customStyle="1" w:styleId="debatenormal0">
    <w:name w:val="debatenormal"/>
    <w:rsid w:val="00273158"/>
  </w:style>
  <w:style w:type="character" w:customStyle="1" w:styleId="m-3509721146805615350gmail-styleunderline">
    <w:name w:val="m_-3509721146805615350gmail-styleunderline"/>
    <w:basedOn w:val="DefaultParagraphFont"/>
    <w:rsid w:val="00273158"/>
  </w:style>
  <w:style w:type="character" w:customStyle="1" w:styleId="m5776082503052064917gmail-style13ptbold">
    <w:name w:val="m_5776082503052064917gmail-style13ptbold"/>
    <w:basedOn w:val="DefaultParagraphFont"/>
    <w:rsid w:val="00273158"/>
  </w:style>
  <w:style w:type="character" w:customStyle="1" w:styleId="m5776082503052064917gmail-styleunderline">
    <w:name w:val="m_5776082503052064917gmail-styleunderline"/>
    <w:basedOn w:val="DefaultParagraphFont"/>
    <w:rsid w:val="00273158"/>
  </w:style>
  <w:style w:type="character" w:customStyle="1" w:styleId="TagsChar1">
    <w:name w:val="Tags Char1"/>
    <w:aliases w:val="Super Script Char1,TagStyle Char1"/>
    <w:basedOn w:val="DefaultParagraphFont"/>
    <w:rsid w:val="00273158"/>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273158"/>
    <w:rPr>
      <w:color w:val="2B579A"/>
      <w:shd w:val="clear" w:color="auto" w:fill="E6E6E6"/>
    </w:rPr>
  </w:style>
  <w:style w:type="character" w:customStyle="1" w:styleId="m6370699461968006786gmail-styleunderline">
    <w:name w:val="m_6370699461968006786gmail-styleunderline"/>
    <w:basedOn w:val="DefaultParagraphFont"/>
    <w:rsid w:val="00273158"/>
  </w:style>
  <w:style w:type="character" w:customStyle="1" w:styleId="Mention2">
    <w:name w:val="Mention2"/>
    <w:basedOn w:val="DefaultParagraphFont"/>
    <w:uiPriority w:val="99"/>
    <w:semiHidden/>
    <w:rsid w:val="00273158"/>
    <w:rPr>
      <w:color w:val="2B579A"/>
      <w:shd w:val="clear" w:color="auto" w:fill="E6E6E6"/>
    </w:rPr>
  </w:style>
  <w:style w:type="character" w:customStyle="1" w:styleId="m-8793234324905335251gmail-style13ptbold">
    <w:name w:val="m_-8793234324905335251gmail-style13ptbold"/>
    <w:basedOn w:val="DefaultParagraphFont"/>
    <w:rsid w:val="00273158"/>
  </w:style>
  <w:style w:type="character" w:customStyle="1" w:styleId="m3965771245576658108gmail-styleunderline">
    <w:name w:val="m_3965771245576658108gmail-styleunderline"/>
    <w:basedOn w:val="DefaultParagraphFont"/>
    <w:rsid w:val="00273158"/>
  </w:style>
  <w:style w:type="character" w:customStyle="1" w:styleId="BodytextItalic">
    <w:name w:val="Body text + Italic"/>
    <w:aliases w:val="Body text + CordiaUPC,12 pt,Body text + 9 pt"/>
    <w:uiPriority w:val="99"/>
    <w:rsid w:val="0027315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27315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273158"/>
    <w:rPr>
      <w:rFonts w:ascii="Candara" w:hAnsi="Candara" w:cs="Candara" w:hint="default"/>
      <w:i/>
      <w:iCs/>
      <w:sz w:val="18"/>
      <w:szCs w:val="18"/>
    </w:rPr>
  </w:style>
  <w:style w:type="character" w:customStyle="1" w:styleId="FontStyle290">
    <w:name w:val="Font Style290"/>
    <w:basedOn w:val="DefaultParagraphFont"/>
    <w:uiPriority w:val="99"/>
    <w:rsid w:val="0027315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73158"/>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273158"/>
  </w:style>
  <w:style w:type="character" w:customStyle="1" w:styleId="overlay">
    <w:name w:val="overlay"/>
    <w:basedOn w:val="DefaultParagraphFont"/>
    <w:rsid w:val="00273158"/>
  </w:style>
  <w:style w:type="character" w:customStyle="1" w:styleId="adtext0">
    <w:name w:val="adtext"/>
    <w:basedOn w:val="DefaultParagraphFont"/>
    <w:rsid w:val="00273158"/>
  </w:style>
  <w:style w:type="character" w:customStyle="1" w:styleId="qu730rj69h">
    <w:name w:val="qu730rj69h"/>
    <w:basedOn w:val="DefaultParagraphFont"/>
    <w:rsid w:val="00273158"/>
  </w:style>
  <w:style w:type="character" w:customStyle="1" w:styleId="lmy74qr12z">
    <w:name w:val="lmy74qr12z"/>
    <w:basedOn w:val="DefaultParagraphFont"/>
    <w:rsid w:val="00273158"/>
  </w:style>
  <w:style w:type="character" w:customStyle="1" w:styleId="icr880">
    <w:name w:val="icr880"/>
    <w:basedOn w:val="DefaultParagraphFont"/>
    <w:rsid w:val="00273158"/>
  </w:style>
  <w:style w:type="character" w:customStyle="1" w:styleId="hx23q54">
    <w:name w:val="hx23q54"/>
    <w:basedOn w:val="DefaultParagraphFont"/>
    <w:rsid w:val="00273158"/>
  </w:style>
  <w:style w:type="character" w:customStyle="1" w:styleId="m-5348258726587825636gmail-style13ptbold">
    <w:name w:val="m_-5348258726587825636gmail-style13ptbold"/>
    <w:basedOn w:val="DefaultParagraphFont"/>
    <w:rsid w:val="00273158"/>
  </w:style>
  <w:style w:type="character" w:customStyle="1" w:styleId="m-5348258726587825636gmail-styleunderline">
    <w:name w:val="m_-5348258726587825636gmail-styleunderline"/>
    <w:basedOn w:val="DefaultParagraphFont"/>
    <w:rsid w:val="00273158"/>
  </w:style>
  <w:style w:type="character" w:customStyle="1" w:styleId="Char1">
    <w:name w:val="Char1"/>
    <w:basedOn w:val="DefaultParagraphFont"/>
    <w:rsid w:val="00273158"/>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273158"/>
  </w:style>
  <w:style w:type="character" w:customStyle="1" w:styleId="m489902567989944824gmail-styleunderline">
    <w:name w:val="m_489902567989944824gmail-styleunderline"/>
    <w:basedOn w:val="DefaultParagraphFont"/>
    <w:rsid w:val="00273158"/>
  </w:style>
  <w:style w:type="character" w:customStyle="1" w:styleId="Mention3">
    <w:name w:val="Mention3"/>
    <w:basedOn w:val="DefaultParagraphFont"/>
    <w:uiPriority w:val="99"/>
    <w:semiHidden/>
    <w:rsid w:val="00273158"/>
    <w:rPr>
      <w:color w:val="2B579A"/>
      <w:shd w:val="clear" w:color="auto" w:fill="E6E6E6"/>
    </w:rPr>
  </w:style>
  <w:style w:type="character" w:customStyle="1" w:styleId="m-5251091010484660064gmail-style13ptbold">
    <w:name w:val="m_-5251091010484660064gmail-style13ptbold"/>
    <w:basedOn w:val="DefaultParagraphFont"/>
    <w:rsid w:val="00273158"/>
  </w:style>
  <w:style w:type="character" w:customStyle="1" w:styleId="m-5251091010484660064gmail-styleunderline">
    <w:name w:val="m_-5251091010484660064gmail-styleunderline"/>
    <w:basedOn w:val="DefaultParagraphFont"/>
    <w:rsid w:val="00273158"/>
  </w:style>
  <w:style w:type="character" w:customStyle="1" w:styleId="tablecaption1">
    <w:name w:val="tablecaption"/>
    <w:basedOn w:val="DefaultParagraphFont"/>
    <w:rsid w:val="00273158"/>
  </w:style>
  <w:style w:type="character" w:customStyle="1" w:styleId="StyleLatinHelvetica105ptBlack">
    <w:name w:val="Style (Latin) Helvetica 10.5 pt Black"/>
    <w:basedOn w:val="DefaultParagraphFont"/>
    <w:rsid w:val="00273158"/>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273158"/>
  </w:style>
  <w:style w:type="character" w:customStyle="1" w:styleId="m-413333960618644972gmail-styleunderline">
    <w:name w:val="m_-413333960618644972gmail-styleunderline"/>
    <w:basedOn w:val="DefaultParagraphFont"/>
    <w:rsid w:val="00273158"/>
  </w:style>
  <w:style w:type="character" w:customStyle="1" w:styleId="m8314098763611656848gmail-stylestylebold12pt">
    <w:name w:val="m_8314098763611656848gmail-stylestylebold12pt"/>
    <w:basedOn w:val="DefaultParagraphFont"/>
    <w:rsid w:val="00273158"/>
  </w:style>
  <w:style w:type="character" w:customStyle="1" w:styleId="m8314098763611656848gmail-styleboldunderline">
    <w:name w:val="m_8314098763611656848gmail-styleboldunderline"/>
    <w:basedOn w:val="DefaultParagraphFont"/>
    <w:rsid w:val="00273158"/>
  </w:style>
  <w:style w:type="character" w:customStyle="1" w:styleId="tChar">
    <w:name w:val="t Char"/>
    <w:rsid w:val="00273158"/>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273158"/>
    <w:rPr>
      <w:color w:val="2B579A"/>
      <w:shd w:val="clear" w:color="auto" w:fill="E6E6E6"/>
    </w:rPr>
  </w:style>
  <w:style w:type="character" w:customStyle="1" w:styleId="m-895152127622952443gmail-style13ptbold">
    <w:name w:val="m_-895152127622952443gmail-style13ptbold"/>
    <w:basedOn w:val="DefaultParagraphFont"/>
    <w:rsid w:val="00273158"/>
  </w:style>
  <w:style w:type="character" w:customStyle="1" w:styleId="m4133802843404377303gmail-style13ptbold">
    <w:name w:val="m_4133802843404377303gmail-style13ptbold"/>
    <w:basedOn w:val="DefaultParagraphFont"/>
    <w:rsid w:val="00273158"/>
  </w:style>
  <w:style w:type="character" w:customStyle="1" w:styleId="m4133802843404377303gmail-styleunderline">
    <w:name w:val="m_4133802843404377303gmail-styleunderline"/>
    <w:basedOn w:val="DefaultParagraphFont"/>
    <w:rsid w:val="00273158"/>
  </w:style>
  <w:style w:type="character" w:customStyle="1" w:styleId="m1864609289044096952gmail-style13ptbold">
    <w:name w:val="m_1864609289044096952gmail-style13ptbold"/>
    <w:basedOn w:val="DefaultParagraphFont"/>
    <w:rsid w:val="00273158"/>
  </w:style>
  <w:style w:type="character" w:customStyle="1" w:styleId="m-2434640214339110092gmail-style13ptbold">
    <w:name w:val="m_-2434640214339110092gmail-style13ptbold"/>
    <w:basedOn w:val="DefaultParagraphFont"/>
    <w:rsid w:val="00273158"/>
  </w:style>
  <w:style w:type="character" w:customStyle="1" w:styleId="m-2434640214339110092gmail-styleunderline">
    <w:name w:val="m_-2434640214339110092gmail-styleunderline"/>
    <w:basedOn w:val="DefaultParagraphFont"/>
    <w:rsid w:val="00273158"/>
  </w:style>
  <w:style w:type="character" w:customStyle="1" w:styleId="m-3350902899047358468gmail-styleunderline">
    <w:name w:val="m_-3350902899047358468gmail-styleunderline"/>
    <w:basedOn w:val="DefaultParagraphFont"/>
    <w:rsid w:val="00273158"/>
  </w:style>
  <w:style w:type="character" w:customStyle="1" w:styleId="m462447500549623171gmail-style13ptbold">
    <w:name w:val="m_462447500549623171gmail-style13ptbold"/>
    <w:basedOn w:val="DefaultParagraphFont"/>
    <w:rsid w:val="00273158"/>
  </w:style>
  <w:style w:type="character" w:customStyle="1" w:styleId="m462447500549623171gmail-styleunderline">
    <w:name w:val="m_462447500549623171gmail-styleunderline"/>
    <w:basedOn w:val="DefaultParagraphFont"/>
    <w:rsid w:val="00273158"/>
  </w:style>
  <w:style w:type="character" w:customStyle="1" w:styleId="arttitle">
    <w:name w:val="art_title"/>
    <w:basedOn w:val="DefaultParagraphFont"/>
    <w:rsid w:val="00273158"/>
  </w:style>
  <w:style w:type="character" w:customStyle="1" w:styleId="serialtitle">
    <w:name w:val="serial_title"/>
    <w:basedOn w:val="DefaultParagraphFont"/>
    <w:rsid w:val="00273158"/>
  </w:style>
  <w:style w:type="character" w:customStyle="1" w:styleId="volumeissue">
    <w:name w:val="volume_issue"/>
    <w:basedOn w:val="DefaultParagraphFont"/>
    <w:rsid w:val="00273158"/>
  </w:style>
  <w:style w:type="character" w:customStyle="1" w:styleId="pagerange">
    <w:name w:val="page_range"/>
    <w:basedOn w:val="DefaultParagraphFont"/>
    <w:rsid w:val="00273158"/>
  </w:style>
  <w:style w:type="character" w:customStyle="1" w:styleId="doilink">
    <w:name w:val="doi_link"/>
    <w:basedOn w:val="DefaultParagraphFont"/>
    <w:rsid w:val="00273158"/>
  </w:style>
  <w:style w:type="character" w:customStyle="1" w:styleId="headingnumber">
    <w:name w:val="headingnumber"/>
    <w:basedOn w:val="DefaultParagraphFont"/>
    <w:rsid w:val="00273158"/>
  </w:style>
  <w:style w:type="character" w:customStyle="1" w:styleId="internalref">
    <w:name w:val="internalref"/>
    <w:basedOn w:val="DefaultParagraphFont"/>
    <w:rsid w:val="00273158"/>
  </w:style>
  <w:style w:type="character" w:customStyle="1" w:styleId="articlepage-articlebody-firstletter">
    <w:name w:val="articlepage-articlebody-firstletter"/>
    <w:basedOn w:val="DefaultParagraphFont"/>
    <w:rsid w:val="00273158"/>
  </w:style>
  <w:style w:type="character" w:customStyle="1" w:styleId="hubidentifier">
    <w:name w:val="hub_identifier"/>
    <w:basedOn w:val="DefaultParagraphFont"/>
    <w:rsid w:val="00273158"/>
  </w:style>
  <w:style w:type="character" w:customStyle="1" w:styleId="auszeichnungkursiv">
    <w:name w:val="auszeichnungkursiv"/>
    <w:basedOn w:val="DefaultParagraphFont"/>
    <w:rsid w:val="00273158"/>
  </w:style>
  <w:style w:type="character" w:customStyle="1" w:styleId="tabgrafikformalbezeichnungnr">
    <w:name w:val="tabgrafikformalbezeichnungnr"/>
    <w:basedOn w:val="DefaultParagraphFont"/>
    <w:rsid w:val="00273158"/>
  </w:style>
  <w:style w:type="character" w:customStyle="1" w:styleId="m-268162420547309261gmail-stylestylebold12pt">
    <w:name w:val="m_-268162420547309261gmail-stylestylebold12pt"/>
    <w:basedOn w:val="DefaultParagraphFont"/>
    <w:rsid w:val="00273158"/>
  </w:style>
  <w:style w:type="character" w:customStyle="1" w:styleId="m-268162420547309261gmail-styleboldunderline">
    <w:name w:val="m_-268162420547309261gmail-styleboldunderline"/>
    <w:basedOn w:val="DefaultParagraphFont"/>
    <w:rsid w:val="00273158"/>
  </w:style>
  <w:style w:type="character" w:customStyle="1" w:styleId="m-5621139387307470627gmail-style13ptbold">
    <w:name w:val="m_-5621139387307470627gmail-style13ptbold"/>
    <w:basedOn w:val="DefaultParagraphFont"/>
    <w:rsid w:val="00273158"/>
  </w:style>
  <w:style w:type="character" w:customStyle="1" w:styleId="m-5621139387307470627gmail-styleunderline">
    <w:name w:val="m_-5621139387307470627gmail-styleunderline"/>
    <w:basedOn w:val="DefaultParagraphFont"/>
    <w:rsid w:val="00273158"/>
  </w:style>
  <w:style w:type="character" w:customStyle="1" w:styleId="m-4930835733434609408gmail-style13ptbold">
    <w:name w:val="m_-4930835733434609408gmail-style13ptbold"/>
    <w:basedOn w:val="DefaultParagraphFont"/>
    <w:rsid w:val="00273158"/>
  </w:style>
  <w:style w:type="character" w:customStyle="1" w:styleId="m-4930835733434609408gmail-styleunderline">
    <w:name w:val="m_-4930835733434609408gmail-styleunderline"/>
    <w:basedOn w:val="DefaultParagraphFont"/>
    <w:rsid w:val="00273158"/>
  </w:style>
  <w:style w:type="character" w:customStyle="1" w:styleId="m-2456650549122369157gmail-style13ptbold">
    <w:name w:val="m_-2456650549122369157gmail-style13ptbold"/>
    <w:basedOn w:val="DefaultParagraphFont"/>
    <w:rsid w:val="00273158"/>
  </w:style>
  <w:style w:type="character" w:customStyle="1" w:styleId="m-2456650549122369157gmail-styleunderline">
    <w:name w:val="m_-2456650549122369157gmail-styleunderline"/>
    <w:basedOn w:val="DefaultParagraphFont"/>
    <w:rsid w:val="00273158"/>
  </w:style>
  <w:style w:type="character" w:customStyle="1" w:styleId="mdash">
    <w:name w:val="mdash"/>
    <w:basedOn w:val="DefaultParagraphFont"/>
    <w:rsid w:val="00273158"/>
  </w:style>
  <w:style w:type="character" w:customStyle="1" w:styleId="untext">
    <w:name w:val="untext"/>
    <w:basedOn w:val="DefaultParagraphFont"/>
    <w:rsid w:val="00273158"/>
  </w:style>
  <w:style w:type="character" w:customStyle="1" w:styleId="css-1ly73wi">
    <w:name w:val="css-1ly73wi"/>
    <w:basedOn w:val="DefaultParagraphFont"/>
    <w:rsid w:val="00273158"/>
  </w:style>
  <w:style w:type="character" w:customStyle="1" w:styleId="e-navigation-primary-itemlink-text">
    <w:name w:val="e-navigation-primary-item__link-text"/>
    <w:basedOn w:val="DefaultParagraphFont"/>
    <w:rsid w:val="00273158"/>
  </w:style>
  <w:style w:type="character" w:customStyle="1" w:styleId="e-site-header-buttonlink-text">
    <w:name w:val="e-site-header-button__link-text"/>
    <w:basedOn w:val="DefaultParagraphFont"/>
    <w:rsid w:val="00273158"/>
  </w:style>
  <w:style w:type="character" w:customStyle="1" w:styleId="bylineauthor-name">
    <w:name w:val="byline__author-name"/>
    <w:basedOn w:val="DefaultParagraphFont"/>
    <w:rsid w:val="00273158"/>
  </w:style>
  <w:style w:type="character" w:customStyle="1" w:styleId="component-content">
    <w:name w:val="component-content"/>
    <w:basedOn w:val="DefaultParagraphFont"/>
    <w:rsid w:val="00273158"/>
  </w:style>
  <w:style w:type="character" w:customStyle="1" w:styleId="comment-countnumber">
    <w:name w:val="comment-count__number"/>
    <w:basedOn w:val="DefaultParagraphFont"/>
    <w:rsid w:val="00273158"/>
  </w:style>
  <w:style w:type="character" w:customStyle="1" w:styleId="lead-asset-caption">
    <w:name w:val="lead-asset-caption"/>
    <w:basedOn w:val="DefaultParagraphFont"/>
    <w:rsid w:val="00273158"/>
  </w:style>
  <w:style w:type="character" w:customStyle="1" w:styleId="lead-asset-copyright">
    <w:name w:val="lead-asset-copyright"/>
    <w:basedOn w:val="DefaultParagraphFont"/>
    <w:rsid w:val="00273158"/>
  </w:style>
  <w:style w:type="character" w:customStyle="1" w:styleId="lead-asset-copyright-label">
    <w:name w:val="lead-asset-copyright-label"/>
    <w:basedOn w:val="DefaultParagraphFont"/>
    <w:rsid w:val="00273158"/>
  </w:style>
  <w:style w:type="character" w:customStyle="1" w:styleId="mfirst-letter">
    <w:name w:val="m_first-letter"/>
    <w:basedOn w:val="DefaultParagraphFont"/>
    <w:rsid w:val="00273158"/>
  </w:style>
  <w:style w:type="character" w:customStyle="1" w:styleId="block-headinglabel">
    <w:name w:val="block-heading__label"/>
    <w:basedOn w:val="DefaultParagraphFont"/>
    <w:rsid w:val="00273158"/>
  </w:style>
  <w:style w:type="character" w:customStyle="1" w:styleId="social-followlabel">
    <w:name w:val="social-follow__label"/>
    <w:basedOn w:val="DefaultParagraphFont"/>
    <w:rsid w:val="00273158"/>
  </w:style>
  <w:style w:type="character" w:customStyle="1" w:styleId="mmeta-property">
    <w:name w:val="m_meta-property"/>
    <w:basedOn w:val="DefaultParagraphFont"/>
    <w:rsid w:val="00273158"/>
  </w:style>
  <w:style w:type="character" w:customStyle="1" w:styleId="mmeta-propertydate-date">
    <w:name w:val="m_meta-property__date-date"/>
    <w:basedOn w:val="DefaultParagraphFont"/>
    <w:rsid w:val="00273158"/>
  </w:style>
  <w:style w:type="character" w:customStyle="1" w:styleId="mmeta-propertydate-separator">
    <w:name w:val="m_meta-property__date-separator"/>
    <w:basedOn w:val="DefaultParagraphFont"/>
    <w:rsid w:val="00273158"/>
  </w:style>
  <w:style w:type="character" w:customStyle="1" w:styleId="mmeta-propertydate-time">
    <w:name w:val="m_meta-property__date-time"/>
    <w:basedOn w:val="DefaultParagraphFont"/>
    <w:rsid w:val="00273158"/>
  </w:style>
  <w:style w:type="character" w:customStyle="1" w:styleId="live-indicatortext">
    <w:name w:val="live-indicator__text"/>
    <w:basedOn w:val="DefaultParagraphFont"/>
    <w:rsid w:val="00273158"/>
  </w:style>
  <w:style w:type="character" w:customStyle="1" w:styleId="sr-only">
    <w:name w:val="sr-only"/>
    <w:basedOn w:val="DefaultParagraphFont"/>
    <w:rsid w:val="00273158"/>
  </w:style>
  <w:style w:type="character" w:customStyle="1" w:styleId="site-footerback-to-top-text">
    <w:name w:val="site-footer__back-to-top-text"/>
    <w:basedOn w:val="DefaultParagraphFont"/>
    <w:rsid w:val="00273158"/>
  </w:style>
  <w:style w:type="character" w:customStyle="1" w:styleId="site-footersocial-description">
    <w:name w:val="site-footer__social-description"/>
    <w:basedOn w:val="DefaultParagraphFont"/>
    <w:rsid w:val="00273158"/>
  </w:style>
  <w:style w:type="character" w:customStyle="1" w:styleId="hgkelc">
    <w:name w:val="hgkelc"/>
    <w:basedOn w:val="DefaultParagraphFont"/>
    <w:rsid w:val="00273158"/>
  </w:style>
  <w:style w:type="character" w:customStyle="1" w:styleId="hi">
    <w:name w:val="hi"/>
    <w:basedOn w:val="DefaultParagraphFont"/>
    <w:rsid w:val="00273158"/>
  </w:style>
  <w:style w:type="character" w:customStyle="1" w:styleId="Heading3Char10">
    <w:name w:val="Heading 3 Char1"/>
    <w:aliases w:val="Block Char2"/>
    <w:basedOn w:val="DefaultParagraphFont"/>
    <w:uiPriority w:val="2"/>
    <w:semiHidden/>
    <w:rsid w:val="00273158"/>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273158"/>
  </w:style>
  <w:style w:type="character" w:customStyle="1" w:styleId="username-1a8oiy">
    <w:name w:val="username-1a8oiy"/>
    <w:basedOn w:val="DefaultParagraphFont"/>
    <w:rsid w:val="00273158"/>
  </w:style>
  <w:style w:type="character" w:customStyle="1" w:styleId="timestamp-3zcmnb">
    <w:name w:val="timestamp-3zcmnb"/>
    <w:basedOn w:val="DefaultParagraphFont"/>
    <w:rsid w:val="00273158"/>
  </w:style>
  <w:style w:type="character" w:customStyle="1" w:styleId="position-relative">
    <w:name w:val="position-relative"/>
    <w:basedOn w:val="DefaultParagraphFont"/>
    <w:rsid w:val="00273158"/>
  </w:style>
  <w:style w:type="character" w:customStyle="1" w:styleId="uabb-heading-text">
    <w:name w:val="uabb-heading-text"/>
    <w:basedOn w:val="DefaultParagraphFont"/>
    <w:rsid w:val="00273158"/>
  </w:style>
  <w:style w:type="character" w:customStyle="1" w:styleId="css-4w91ra">
    <w:name w:val="css-4w91ra"/>
    <w:basedOn w:val="DefaultParagraphFont"/>
    <w:rsid w:val="00273158"/>
  </w:style>
  <w:style w:type="character" w:customStyle="1" w:styleId="css-0">
    <w:name w:val="css-0"/>
    <w:basedOn w:val="DefaultParagraphFont"/>
    <w:rsid w:val="00273158"/>
  </w:style>
  <w:style w:type="character" w:customStyle="1" w:styleId="css-19ln2d8">
    <w:name w:val="css-19ln2d8"/>
    <w:basedOn w:val="DefaultParagraphFont"/>
    <w:rsid w:val="00273158"/>
  </w:style>
  <w:style w:type="character" w:customStyle="1" w:styleId="dk-covertitle">
    <w:name w:val="dk-cover__title"/>
    <w:basedOn w:val="DefaultParagraphFont"/>
    <w:rsid w:val="00273158"/>
  </w:style>
  <w:style w:type="character" w:customStyle="1" w:styleId="dpvwyc">
    <w:name w:val="dpvwyc"/>
    <w:basedOn w:val="DefaultParagraphFont"/>
    <w:rsid w:val="00273158"/>
  </w:style>
  <w:style w:type="character" w:customStyle="1" w:styleId="edited-3sfazf">
    <w:name w:val="edited-3sfazf"/>
    <w:basedOn w:val="DefaultParagraphFont"/>
    <w:rsid w:val="00273158"/>
  </w:style>
  <w:style w:type="table" w:styleId="TableClassic1">
    <w:name w:val="Table Classic 1"/>
    <w:basedOn w:val="TableNormal"/>
    <w:unhideWhenUsed/>
    <w:rsid w:val="00273158"/>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273158"/>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273158"/>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273158"/>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273158"/>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273158"/>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273158"/>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273158"/>
    <w:pPr>
      <w:spacing w:after="200" w:line="276" w:lineRule="auto"/>
    </w:pPr>
    <w:tblPr>
      <w:tblInd w:w="0" w:type="nil"/>
    </w:tblPr>
  </w:style>
  <w:style w:type="table" w:customStyle="1" w:styleId="MediumGrid22">
    <w:name w:val="Medium Grid 22"/>
    <w:basedOn w:val="TableNormal"/>
    <w:uiPriority w:val="68"/>
    <w:rsid w:val="00273158"/>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27315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273158"/>
    <w:pPr>
      <w:spacing w:after="200" w:line="276" w:lineRule="auto"/>
      <w:ind w:left="400" w:hanging="200"/>
    </w:pPr>
    <w:rPr>
      <w:bCs/>
    </w:rPr>
  </w:style>
  <w:style w:type="paragraph" w:styleId="Index3">
    <w:name w:val="index 3"/>
    <w:basedOn w:val="Normal"/>
    <w:next w:val="Normal"/>
    <w:autoRedefine/>
    <w:unhideWhenUsed/>
    <w:rsid w:val="00273158"/>
    <w:pPr>
      <w:spacing w:after="200" w:line="276" w:lineRule="auto"/>
      <w:ind w:left="600" w:hanging="200"/>
    </w:pPr>
    <w:rPr>
      <w:bCs/>
    </w:rPr>
  </w:style>
  <w:style w:type="paragraph" w:styleId="Index4">
    <w:name w:val="index 4"/>
    <w:basedOn w:val="Normal"/>
    <w:next w:val="Normal"/>
    <w:autoRedefine/>
    <w:unhideWhenUsed/>
    <w:rsid w:val="00273158"/>
    <w:pPr>
      <w:spacing w:after="200" w:line="276" w:lineRule="auto"/>
      <w:ind w:left="800" w:hanging="200"/>
    </w:pPr>
    <w:rPr>
      <w:bCs/>
    </w:rPr>
  </w:style>
  <w:style w:type="paragraph" w:styleId="Index5">
    <w:name w:val="index 5"/>
    <w:basedOn w:val="Normal"/>
    <w:next w:val="Normal"/>
    <w:autoRedefine/>
    <w:unhideWhenUsed/>
    <w:rsid w:val="00273158"/>
    <w:pPr>
      <w:spacing w:after="200" w:line="276" w:lineRule="auto"/>
      <w:ind w:left="1000" w:hanging="200"/>
    </w:pPr>
    <w:rPr>
      <w:bCs/>
    </w:rPr>
  </w:style>
  <w:style w:type="paragraph" w:styleId="Index6">
    <w:name w:val="index 6"/>
    <w:basedOn w:val="Normal"/>
    <w:next w:val="Normal"/>
    <w:autoRedefine/>
    <w:unhideWhenUsed/>
    <w:rsid w:val="00273158"/>
    <w:pPr>
      <w:spacing w:after="200" w:line="276" w:lineRule="auto"/>
      <w:ind w:left="1200" w:hanging="200"/>
    </w:pPr>
    <w:rPr>
      <w:bCs/>
    </w:rPr>
  </w:style>
  <w:style w:type="paragraph" w:styleId="Index7">
    <w:name w:val="index 7"/>
    <w:basedOn w:val="Normal"/>
    <w:next w:val="Normal"/>
    <w:autoRedefine/>
    <w:unhideWhenUsed/>
    <w:rsid w:val="00273158"/>
    <w:pPr>
      <w:spacing w:after="200" w:line="276" w:lineRule="auto"/>
      <w:ind w:left="1400" w:hanging="200"/>
    </w:pPr>
    <w:rPr>
      <w:bCs/>
    </w:rPr>
  </w:style>
  <w:style w:type="paragraph" w:styleId="Index8">
    <w:name w:val="index 8"/>
    <w:basedOn w:val="Normal"/>
    <w:next w:val="Normal"/>
    <w:autoRedefine/>
    <w:unhideWhenUsed/>
    <w:rsid w:val="00273158"/>
    <w:pPr>
      <w:spacing w:after="200" w:line="276" w:lineRule="auto"/>
      <w:ind w:left="1600" w:hanging="200"/>
    </w:pPr>
    <w:rPr>
      <w:bCs/>
    </w:rPr>
  </w:style>
  <w:style w:type="paragraph" w:styleId="Index9">
    <w:name w:val="index 9"/>
    <w:basedOn w:val="Normal"/>
    <w:next w:val="Normal"/>
    <w:autoRedefine/>
    <w:unhideWhenUsed/>
    <w:rsid w:val="00273158"/>
    <w:pPr>
      <w:spacing w:after="200" w:line="276" w:lineRule="auto"/>
      <w:ind w:left="1800" w:hanging="200"/>
    </w:pPr>
    <w:rPr>
      <w:bCs/>
    </w:rPr>
  </w:style>
  <w:style w:type="paragraph" w:styleId="TOC2">
    <w:name w:val="toc 2"/>
    <w:basedOn w:val="Normal"/>
    <w:next w:val="Normal"/>
    <w:autoRedefine/>
    <w:unhideWhenUsed/>
    <w:rsid w:val="00273158"/>
    <w:pPr>
      <w:spacing w:after="0" w:line="240" w:lineRule="auto"/>
      <w:ind w:left="200"/>
    </w:pPr>
    <w:rPr>
      <w:rFonts w:eastAsia="Calibri"/>
      <w:color w:val="000000"/>
    </w:rPr>
  </w:style>
  <w:style w:type="paragraph" w:styleId="TOC3">
    <w:name w:val="toc 3"/>
    <w:basedOn w:val="Normal"/>
    <w:next w:val="Normal"/>
    <w:autoRedefine/>
    <w:unhideWhenUsed/>
    <w:rsid w:val="00273158"/>
    <w:pPr>
      <w:spacing w:after="0" w:line="240" w:lineRule="auto"/>
      <w:ind w:left="400"/>
    </w:pPr>
    <w:rPr>
      <w:rFonts w:eastAsia="Calibri"/>
      <w:color w:val="000000"/>
    </w:rPr>
  </w:style>
  <w:style w:type="paragraph" w:styleId="TOC4">
    <w:name w:val="toc 4"/>
    <w:basedOn w:val="Normal"/>
    <w:next w:val="Normal"/>
    <w:autoRedefine/>
    <w:unhideWhenUsed/>
    <w:rsid w:val="00273158"/>
    <w:pPr>
      <w:spacing w:before="240" w:after="0" w:line="240" w:lineRule="auto"/>
    </w:pPr>
    <w:rPr>
      <w:b/>
      <w:u w:val="single"/>
    </w:rPr>
  </w:style>
  <w:style w:type="paragraph" w:styleId="TOC5">
    <w:name w:val="toc 5"/>
    <w:basedOn w:val="Normal"/>
    <w:next w:val="Normal"/>
    <w:autoRedefine/>
    <w:unhideWhenUsed/>
    <w:rsid w:val="00273158"/>
    <w:pPr>
      <w:spacing w:after="0" w:line="240" w:lineRule="auto"/>
      <w:ind w:left="800"/>
    </w:pPr>
    <w:rPr>
      <w:rFonts w:eastAsia="Calibri"/>
      <w:color w:val="000000"/>
    </w:rPr>
  </w:style>
  <w:style w:type="paragraph" w:styleId="TOC6">
    <w:name w:val="toc 6"/>
    <w:basedOn w:val="Normal"/>
    <w:next w:val="Normal"/>
    <w:autoRedefine/>
    <w:unhideWhenUsed/>
    <w:rsid w:val="00273158"/>
    <w:pPr>
      <w:spacing w:after="0" w:line="240" w:lineRule="auto"/>
      <w:ind w:left="1000"/>
    </w:pPr>
    <w:rPr>
      <w:rFonts w:eastAsia="Calibri"/>
      <w:color w:val="000000"/>
    </w:rPr>
  </w:style>
  <w:style w:type="paragraph" w:styleId="TOC7">
    <w:name w:val="toc 7"/>
    <w:basedOn w:val="Normal"/>
    <w:next w:val="Normal"/>
    <w:autoRedefine/>
    <w:unhideWhenUsed/>
    <w:rsid w:val="00273158"/>
    <w:pPr>
      <w:spacing w:after="0" w:line="240" w:lineRule="auto"/>
      <w:ind w:left="1200"/>
    </w:pPr>
    <w:rPr>
      <w:rFonts w:eastAsia="Calibri"/>
      <w:color w:val="000000"/>
    </w:rPr>
  </w:style>
  <w:style w:type="paragraph" w:styleId="TOC8">
    <w:name w:val="toc 8"/>
    <w:basedOn w:val="Normal"/>
    <w:next w:val="Normal"/>
    <w:autoRedefine/>
    <w:unhideWhenUsed/>
    <w:rsid w:val="00273158"/>
    <w:pPr>
      <w:spacing w:after="0" w:line="240" w:lineRule="auto"/>
      <w:ind w:left="1400"/>
    </w:pPr>
    <w:rPr>
      <w:rFonts w:eastAsia="Calibri"/>
      <w:color w:val="000000"/>
    </w:rPr>
  </w:style>
  <w:style w:type="paragraph" w:styleId="TOC9">
    <w:name w:val="toc 9"/>
    <w:basedOn w:val="Normal"/>
    <w:next w:val="Normal"/>
    <w:autoRedefine/>
    <w:unhideWhenUsed/>
    <w:rsid w:val="00273158"/>
    <w:pPr>
      <w:spacing w:after="0" w:line="240" w:lineRule="auto"/>
      <w:ind w:left="1600"/>
    </w:pPr>
    <w:rPr>
      <w:rFonts w:eastAsia="Calibri"/>
      <w:color w:val="000000"/>
    </w:rPr>
  </w:style>
  <w:style w:type="paragraph" w:styleId="NormalIndent">
    <w:name w:val="Normal Indent"/>
    <w:basedOn w:val="Normal"/>
    <w:unhideWhenUsed/>
    <w:rsid w:val="00273158"/>
    <w:pPr>
      <w:spacing w:after="0" w:line="240" w:lineRule="auto"/>
      <w:ind w:left="720"/>
    </w:pPr>
  </w:style>
  <w:style w:type="paragraph" w:styleId="IndexHeading">
    <w:name w:val="index heading"/>
    <w:basedOn w:val="Normal"/>
    <w:next w:val="Index1"/>
    <w:unhideWhenUsed/>
    <w:rsid w:val="00273158"/>
    <w:pPr>
      <w:spacing w:after="200" w:line="276" w:lineRule="auto"/>
    </w:pPr>
    <w:rPr>
      <w:bCs/>
    </w:rPr>
  </w:style>
  <w:style w:type="paragraph" w:styleId="EnvelopeAddress">
    <w:name w:val="envelope address"/>
    <w:basedOn w:val="Normal"/>
    <w:unhideWhenUsed/>
    <w:rsid w:val="00273158"/>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273158"/>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273158"/>
    <w:pPr>
      <w:spacing w:before="120" w:line="256" w:lineRule="auto"/>
    </w:pPr>
    <w:rPr>
      <w:rFonts w:ascii="Times New Roman" w:eastAsia="Calibri" w:hAnsi="Times New Roman" w:cs="Times New Roman"/>
    </w:rPr>
  </w:style>
  <w:style w:type="paragraph" w:styleId="List">
    <w:name w:val="List"/>
    <w:basedOn w:val="BodyText"/>
    <w:uiPriority w:val="99"/>
    <w:unhideWhenUsed/>
    <w:rsid w:val="00273158"/>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273158"/>
    <w:rPr>
      <w:rFonts w:eastAsia="Times New Roman"/>
      <w:color w:val="auto"/>
    </w:rPr>
  </w:style>
  <w:style w:type="paragraph" w:styleId="ListBullet2">
    <w:name w:val="List Bullet 2"/>
    <w:basedOn w:val="Normal"/>
    <w:unhideWhenUsed/>
    <w:rsid w:val="00273158"/>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273158"/>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273158"/>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273158"/>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273158"/>
  </w:style>
  <w:style w:type="paragraph" w:customStyle="1" w:styleId="norma">
    <w:name w:val="norma"/>
    <w:basedOn w:val="Normal"/>
    <w:uiPriority w:val="99"/>
    <w:qFormat/>
    <w:rsid w:val="00273158"/>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273158"/>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273158"/>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273158"/>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273158"/>
  </w:style>
  <w:style w:type="character" w:customStyle="1" w:styleId="Bodytext2NotBold">
    <w:name w:val="Body text (2) + Not Bold"/>
    <w:basedOn w:val="Bodytext33"/>
    <w:rsid w:val="00273158"/>
  </w:style>
  <w:style w:type="character" w:customStyle="1" w:styleId="Bodytext23">
    <w:name w:val="Body text (2)"/>
    <w:basedOn w:val="Bodytext33"/>
    <w:rsid w:val="00273158"/>
  </w:style>
  <w:style w:type="character" w:customStyle="1" w:styleId="Bodytext301">
    <w:name w:val="Body text (30)"/>
    <w:basedOn w:val="Bodytext3TimesNewRoman"/>
    <w:rsid w:val="00273158"/>
  </w:style>
  <w:style w:type="character" w:customStyle="1" w:styleId="Tableofcontents150">
    <w:name w:val="Table of contents (15)"/>
    <w:basedOn w:val="StyleBox12pt"/>
    <w:rsid w:val="00273158"/>
  </w:style>
  <w:style w:type="character" w:customStyle="1" w:styleId="Bodytext1150">
    <w:name w:val="Body text (115)"/>
    <w:basedOn w:val="Picturecaption2Spacing0ptExact"/>
    <w:rsid w:val="00273158"/>
  </w:style>
  <w:style w:type="character" w:customStyle="1" w:styleId="Bodytext680">
    <w:name w:val="Body text (68)"/>
    <w:basedOn w:val="Heading162SmallCaps"/>
    <w:rsid w:val="00273158"/>
  </w:style>
  <w:style w:type="character" w:customStyle="1" w:styleId="Picturecaption190">
    <w:name w:val="Picture caption (19)"/>
    <w:basedOn w:val="Picturecaption27Spacing0pt"/>
    <w:rsid w:val="00273158"/>
  </w:style>
  <w:style w:type="character" w:customStyle="1" w:styleId="Bodytext350">
    <w:name w:val="Body text (35)"/>
    <w:basedOn w:val="Picturecaption190"/>
    <w:rsid w:val="00273158"/>
  </w:style>
  <w:style w:type="character" w:customStyle="1" w:styleId="Bodytext1570">
    <w:name w:val="Body text (157)"/>
    <w:basedOn w:val="Bodytext39"/>
    <w:rsid w:val="00273158"/>
  </w:style>
  <w:style w:type="character" w:customStyle="1" w:styleId="Bodytext157Spacing0pt">
    <w:name w:val="Body text (157) + Spacing 0 pt"/>
    <w:basedOn w:val="Bodytext39"/>
    <w:rsid w:val="00273158"/>
  </w:style>
  <w:style w:type="paragraph" w:customStyle="1" w:styleId="StyleHeading4TagNotBold">
    <w:name w:val="Style Heading 4Tag + Not Bold"/>
    <w:basedOn w:val="Normal"/>
    <w:rsid w:val="00273158"/>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273158"/>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273158"/>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273158"/>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273158"/>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273158"/>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273158"/>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273158"/>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273158"/>
  </w:style>
  <w:style w:type="numbering" w:customStyle="1" w:styleId="1ai1">
    <w:name w:val="1 / a / i1"/>
    <w:rsid w:val="00273158"/>
    <w:pPr>
      <w:numPr>
        <w:numId w:val="15"/>
      </w:numPr>
    </w:pPr>
  </w:style>
  <w:style w:type="numbering" w:styleId="1ai">
    <w:name w:val="Outline List 1"/>
    <w:basedOn w:val="NoList"/>
    <w:unhideWhenUsed/>
    <w:rsid w:val="00273158"/>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273158"/>
    <w:rPr>
      <w:b/>
      <w:bCs/>
    </w:rPr>
  </w:style>
  <w:style w:type="character" w:styleId="FootnoteReference">
    <w:name w:val="footnote reference"/>
    <w:aliases w:val="FN Ref,footnote reference,fr,o,FR,(NECG) Footnote Reference"/>
    <w:basedOn w:val="DefaultParagraphFont"/>
    <w:uiPriority w:val="99"/>
    <w:unhideWhenUsed/>
    <w:qFormat/>
    <w:rsid w:val="00273158"/>
  </w:style>
  <w:style w:type="character" w:styleId="PageNumber">
    <w:name w:val="page number"/>
    <w:aliases w:val="card ununderlined"/>
    <w:basedOn w:val="DefaultParagraphFont"/>
    <w:uiPriority w:val="99"/>
    <w:unhideWhenUsed/>
    <w:rsid w:val="00273158"/>
  </w:style>
  <w:style w:type="character" w:styleId="HTMLCite">
    <w:name w:val="HTML Cite"/>
    <w:basedOn w:val="DefaultParagraphFont"/>
    <w:unhideWhenUsed/>
    <w:rsid w:val="00273158"/>
    <w:rPr>
      <w:i/>
      <w:iCs/>
    </w:rPr>
  </w:style>
  <w:style w:type="numbering" w:customStyle="1" w:styleId="NoList1">
    <w:name w:val="No List1"/>
    <w:next w:val="NoList"/>
    <w:uiPriority w:val="99"/>
    <w:semiHidden/>
    <w:unhideWhenUsed/>
    <w:rsid w:val="00273158"/>
  </w:style>
  <w:style w:type="numbering" w:customStyle="1" w:styleId="NoList2">
    <w:name w:val="No List2"/>
    <w:next w:val="NoList"/>
    <w:uiPriority w:val="99"/>
    <w:semiHidden/>
    <w:unhideWhenUsed/>
    <w:rsid w:val="00273158"/>
  </w:style>
  <w:style w:type="numbering" w:customStyle="1" w:styleId="NoList11">
    <w:name w:val="No List11"/>
    <w:next w:val="NoList"/>
    <w:uiPriority w:val="99"/>
    <w:semiHidden/>
    <w:unhideWhenUsed/>
    <w:rsid w:val="00273158"/>
  </w:style>
  <w:style w:type="numbering" w:customStyle="1" w:styleId="NoList3">
    <w:name w:val="No List3"/>
    <w:next w:val="NoList"/>
    <w:semiHidden/>
    <w:unhideWhenUsed/>
    <w:rsid w:val="00273158"/>
  </w:style>
  <w:style w:type="numbering" w:customStyle="1" w:styleId="NoList12">
    <w:name w:val="No List12"/>
    <w:next w:val="NoList"/>
    <w:semiHidden/>
    <w:unhideWhenUsed/>
    <w:rsid w:val="00273158"/>
  </w:style>
  <w:style w:type="numbering" w:customStyle="1" w:styleId="NoList21">
    <w:name w:val="No List21"/>
    <w:next w:val="NoList"/>
    <w:semiHidden/>
    <w:unhideWhenUsed/>
    <w:rsid w:val="00273158"/>
  </w:style>
  <w:style w:type="numbering" w:customStyle="1" w:styleId="NoList111">
    <w:name w:val="No List111"/>
    <w:next w:val="NoList"/>
    <w:uiPriority w:val="99"/>
    <w:semiHidden/>
    <w:unhideWhenUsed/>
    <w:rsid w:val="00273158"/>
  </w:style>
  <w:style w:type="numbering" w:customStyle="1" w:styleId="NoList211">
    <w:name w:val="No List211"/>
    <w:next w:val="NoList"/>
    <w:uiPriority w:val="99"/>
    <w:semiHidden/>
    <w:unhideWhenUsed/>
    <w:rsid w:val="00273158"/>
  </w:style>
  <w:style w:type="numbering" w:customStyle="1" w:styleId="NoList1111">
    <w:name w:val="No List1111"/>
    <w:next w:val="NoList"/>
    <w:uiPriority w:val="99"/>
    <w:semiHidden/>
    <w:unhideWhenUsed/>
    <w:rsid w:val="00273158"/>
  </w:style>
  <w:style w:type="numbering" w:customStyle="1" w:styleId="NoList4">
    <w:name w:val="No List4"/>
    <w:next w:val="NoList"/>
    <w:semiHidden/>
    <w:unhideWhenUsed/>
    <w:rsid w:val="00273158"/>
  </w:style>
  <w:style w:type="numbering" w:customStyle="1" w:styleId="NoList5">
    <w:name w:val="No List5"/>
    <w:next w:val="NoList"/>
    <w:semiHidden/>
    <w:unhideWhenUsed/>
    <w:rsid w:val="00273158"/>
  </w:style>
  <w:style w:type="character" w:customStyle="1" w:styleId="Tableofcontents110">
    <w:name w:val="Table of contents (11)"/>
    <w:basedOn w:val="article-quote-right"/>
    <w:rsid w:val="00273158"/>
  </w:style>
  <w:style w:type="character" w:styleId="HTMLAcronym">
    <w:name w:val="HTML Acronym"/>
    <w:basedOn w:val="DefaultParagraphFont"/>
    <w:unhideWhenUsed/>
    <w:rsid w:val="00273158"/>
  </w:style>
  <w:style w:type="numbering" w:customStyle="1" w:styleId="NoList6">
    <w:name w:val="No List6"/>
    <w:next w:val="NoList"/>
    <w:uiPriority w:val="99"/>
    <w:semiHidden/>
    <w:unhideWhenUsed/>
    <w:rsid w:val="00273158"/>
  </w:style>
  <w:style w:type="numbering" w:customStyle="1" w:styleId="NoList7">
    <w:name w:val="No List7"/>
    <w:next w:val="NoList"/>
    <w:semiHidden/>
    <w:unhideWhenUsed/>
    <w:rsid w:val="00273158"/>
  </w:style>
  <w:style w:type="numbering" w:customStyle="1" w:styleId="NoList8">
    <w:name w:val="No List8"/>
    <w:next w:val="NoList"/>
    <w:semiHidden/>
    <w:unhideWhenUsed/>
    <w:rsid w:val="00273158"/>
  </w:style>
  <w:style w:type="numbering" w:customStyle="1" w:styleId="NoList9">
    <w:name w:val="No List9"/>
    <w:next w:val="NoList"/>
    <w:semiHidden/>
    <w:unhideWhenUsed/>
    <w:rsid w:val="00273158"/>
  </w:style>
  <w:style w:type="numbering" w:customStyle="1" w:styleId="NoList10">
    <w:name w:val="No List10"/>
    <w:next w:val="NoList"/>
    <w:semiHidden/>
    <w:unhideWhenUsed/>
    <w:rsid w:val="00273158"/>
  </w:style>
  <w:style w:type="numbering" w:customStyle="1" w:styleId="NoList13">
    <w:name w:val="No List13"/>
    <w:next w:val="NoList"/>
    <w:semiHidden/>
    <w:unhideWhenUsed/>
    <w:rsid w:val="00273158"/>
  </w:style>
  <w:style w:type="numbering" w:customStyle="1" w:styleId="NoList14">
    <w:name w:val="No List14"/>
    <w:next w:val="NoList"/>
    <w:semiHidden/>
    <w:unhideWhenUsed/>
    <w:rsid w:val="00273158"/>
  </w:style>
  <w:style w:type="numbering" w:customStyle="1" w:styleId="NoList15">
    <w:name w:val="No List15"/>
    <w:next w:val="NoList"/>
    <w:uiPriority w:val="99"/>
    <w:semiHidden/>
    <w:unhideWhenUsed/>
    <w:rsid w:val="00273158"/>
  </w:style>
  <w:style w:type="numbering" w:customStyle="1" w:styleId="NoList16">
    <w:name w:val="No List16"/>
    <w:next w:val="NoList"/>
    <w:uiPriority w:val="99"/>
    <w:semiHidden/>
    <w:unhideWhenUsed/>
    <w:rsid w:val="00273158"/>
  </w:style>
  <w:style w:type="numbering" w:customStyle="1" w:styleId="NoList17">
    <w:name w:val="No List17"/>
    <w:next w:val="NoList"/>
    <w:semiHidden/>
    <w:unhideWhenUsed/>
    <w:rsid w:val="00273158"/>
  </w:style>
  <w:style w:type="numbering" w:customStyle="1" w:styleId="NoList18">
    <w:name w:val="No List18"/>
    <w:next w:val="NoList"/>
    <w:uiPriority w:val="99"/>
    <w:semiHidden/>
    <w:unhideWhenUsed/>
    <w:rsid w:val="00273158"/>
  </w:style>
  <w:style w:type="numbering" w:customStyle="1" w:styleId="NoList19">
    <w:name w:val="No List19"/>
    <w:next w:val="NoList"/>
    <w:uiPriority w:val="99"/>
    <w:semiHidden/>
    <w:unhideWhenUsed/>
    <w:rsid w:val="00273158"/>
  </w:style>
  <w:style w:type="numbering" w:customStyle="1" w:styleId="NoList20">
    <w:name w:val="No List20"/>
    <w:next w:val="NoList"/>
    <w:semiHidden/>
    <w:unhideWhenUsed/>
    <w:rsid w:val="00273158"/>
  </w:style>
  <w:style w:type="numbering" w:customStyle="1" w:styleId="NoList31">
    <w:name w:val="No List31"/>
    <w:next w:val="NoList"/>
    <w:semiHidden/>
    <w:unhideWhenUsed/>
    <w:rsid w:val="00273158"/>
  </w:style>
  <w:style w:type="numbering" w:customStyle="1" w:styleId="NoList41">
    <w:name w:val="No List41"/>
    <w:next w:val="NoList"/>
    <w:semiHidden/>
    <w:unhideWhenUsed/>
    <w:rsid w:val="00273158"/>
  </w:style>
  <w:style w:type="numbering" w:customStyle="1" w:styleId="NoList51">
    <w:name w:val="No List51"/>
    <w:next w:val="NoList"/>
    <w:semiHidden/>
    <w:unhideWhenUsed/>
    <w:rsid w:val="00273158"/>
  </w:style>
  <w:style w:type="numbering" w:customStyle="1" w:styleId="NoList61">
    <w:name w:val="No List61"/>
    <w:next w:val="NoList"/>
    <w:semiHidden/>
    <w:unhideWhenUsed/>
    <w:rsid w:val="00273158"/>
  </w:style>
  <w:style w:type="numbering" w:customStyle="1" w:styleId="NoList71">
    <w:name w:val="No List71"/>
    <w:next w:val="NoList"/>
    <w:semiHidden/>
    <w:unhideWhenUsed/>
    <w:rsid w:val="00273158"/>
  </w:style>
  <w:style w:type="numbering" w:customStyle="1" w:styleId="NoList81">
    <w:name w:val="No List81"/>
    <w:next w:val="NoList"/>
    <w:semiHidden/>
    <w:unhideWhenUsed/>
    <w:rsid w:val="00273158"/>
  </w:style>
  <w:style w:type="numbering" w:customStyle="1" w:styleId="NoList91">
    <w:name w:val="No List91"/>
    <w:next w:val="NoList"/>
    <w:semiHidden/>
    <w:unhideWhenUsed/>
    <w:rsid w:val="00273158"/>
  </w:style>
  <w:style w:type="numbering" w:customStyle="1" w:styleId="NoList101">
    <w:name w:val="No List101"/>
    <w:next w:val="NoList"/>
    <w:uiPriority w:val="99"/>
    <w:semiHidden/>
    <w:unhideWhenUsed/>
    <w:rsid w:val="00273158"/>
  </w:style>
  <w:style w:type="numbering" w:customStyle="1" w:styleId="NoList121">
    <w:name w:val="No List121"/>
    <w:next w:val="NoList"/>
    <w:semiHidden/>
    <w:unhideWhenUsed/>
    <w:rsid w:val="00273158"/>
  </w:style>
  <w:style w:type="numbering" w:customStyle="1" w:styleId="NoList131">
    <w:name w:val="No List131"/>
    <w:next w:val="NoList"/>
    <w:semiHidden/>
    <w:unhideWhenUsed/>
    <w:rsid w:val="00273158"/>
  </w:style>
  <w:style w:type="numbering" w:customStyle="1" w:styleId="NoList141">
    <w:name w:val="No List141"/>
    <w:next w:val="NoList"/>
    <w:semiHidden/>
    <w:unhideWhenUsed/>
    <w:rsid w:val="00273158"/>
  </w:style>
  <w:style w:type="numbering" w:customStyle="1" w:styleId="NoList22">
    <w:name w:val="No List22"/>
    <w:next w:val="NoList"/>
    <w:semiHidden/>
    <w:unhideWhenUsed/>
    <w:rsid w:val="00273158"/>
  </w:style>
  <w:style w:type="numbering" w:customStyle="1" w:styleId="NoList23">
    <w:name w:val="No List23"/>
    <w:next w:val="NoList"/>
    <w:semiHidden/>
    <w:unhideWhenUsed/>
    <w:rsid w:val="00273158"/>
  </w:style>
  <w:style w:type="numbering" w:customStyle="1" w:styleId="NoList24">
    <w:name w:val="No List24"/>
    <w:next w:val="NoList"/>
    <w:semiHidden/>
    <w:unhideWhenUsed/>
    <w:rsid w:val="00273158"/>
  </w:style>
  <w:style w:type="numbering" w:customStyle="1" w:styleId="NoList25">
    <w:name w:val="No List25"/>
    <w:next w:val="NoList"/>
    <w:semiHidden/>
    <w:unhideWhenUsed/>
    <w:rsid w:val="00273158"/>
  </w:style>
  <w:style w:type="numbering" w:customStyle="1" w:styleId="NoList11111">
    <w:name w:val="No List11111"/>
    <w:next w:val="NoList"/>
    <w:uiPriority w:val="99"/>
    <w:semiHidden/>
    <w:unhideWhenUsed/>
    <w:rsid w:val="00273158"/>
  </w:style>
  <w:style w:type="numbering" w:customStyle="1" w:styleId="NoList111111">
    <w:name w:val="No List111111"/>
    <w:next w:val="NoList"/>
    <w:uiPriority w:val="99"/>
    <w:semiHidden/>
    <w:unhideWhenUsed/>
    <w:rsid w:val="00273158"/>
  </w:style>
  <w:style w:type="numbering" w:customStyle="1" w:styleId="NoList1111111">
    <w:name w:val="No List1111111"/>
    <w:next w:val="NoList"/>
    <w:uiPriority w:val="99"/>
    <w:semiHidden/>
    <w:unhideWhenUsed/>
    <w:rsid w:val="00273158"/>
  </w:style>
  <w:style w:type="numbering" w:customStyle="1" w:styleId="NoList11111111">
    <w:name w:val="No List11111111"/>
    <w:next w:val="NoList"/>
    <w:uiPriority w:val="99"/>
    <w:semiHidden/>
    <w:unhideWhenUsed/>
    <w:rsid w:val="00273158"/>
  </w:style>
  <w:style w:type="numbering" w:customStyle="1" w:styleId="NoList111111111">
    <w:name w:val="No List111111111"/>
    <w:next w:val="NoList"/>
    <w:uiPriority w:val="99"/>
    <w:semiHidden/>
    <w:unhideWhenUsed/>
    <w:rsid w:val="00273158"/>
  </w:style>
  <w:style w:type="numbering" w:customStyle="1" w:styleId="NoList1111111111">
    <w:name w:val="No List1111111111"/>
    <w:next w:val="NoList"/>
    <w:uiPriority w:val="99"/>
    <w:semiHidden/>
    <w:unhideWhenUsed/>
    <w:rsid w:val="00273158"/>
  </w:style>
  <w:style w:type="numbering" w:customStyle="1" w:styleId="NoList11111111111">
    <w:name w:val="No List11111111111"/>
    <w:next w:val="NoList"/>
    <w:uiPriority w:val="99"/>
    <w:semiHidden/>
    <w:unhideWhenUsed/>
    <w:rsid w:val="00273158"/>
  </w:style>
  <w:style w:type="numbering" w:customStyle="1" w:styleId="NoList111111111111">
    <w:name w:val="No List111111111111"/>
    <w:next w:val="NoList"/>
    <w:uiPriority w:val="99"/>
    <w:semiHidden/>
    <w:unhideWhenUsed/>
    <w:rsid w:val="00273158"/>
  </w:style>
  <w:style w:type="numbering" w:customStyle="1" w:styleId="NoList1111111111111">
    <w:name w:val="No List1111111111111"/>
    <w:next w:val="NoList"/>
    <w:uiPriority w:val="99"/>
    <w:semiHidden/>
    <w:unhideWhenUsed/>
    <w:rsid w:val="00273158"/>
  </w:style>
  <w:style w:type="numbering" w:customStyle="1" w:styleId="NoList11111111111111">
    <w:name w:val="No List11111111111111"/>
    <w:next w:val="NoList"/>
    <w:uiPriority w:val="99"/>
    <w:semiHidden/>
    <w:unhideWhenUsed/>
    <w:rsid w:val="00273158"/>
  </w:style>
  <w:style w:type="numbering" w:customStyle="1" w:styleId="NoList111111111111111">
    <w:name w:val="No List111111111111111"/>
    <w:next w:val="NoList"/>
    <w:uiPriority w:val="99"/>
    <w:semiHidden/>
    <w:unhideWhenUsed/>
    <w:rsid w:val="00273158"/>
  </w:style>
  <w:style w:type="numbering" w:customStyle="1" w:styleId="NoList1111111111111111">
    <w:name w:val="No List1111111111111111"/>
    <w:next w:val="NoList"/>
    <w:uiPriority w:val="99"/>
    <w:semiHidden/>
    <w:unhideWhenUsed/>
    <w:rsid w:val="00273158"/>
  </w:style>
  <w:style w:type="numbering" w:customStyle="1" w:styleId="NoList11111111111111111">
    <w:name w:val="No List11111111111111111"/>
    <w:next w:val="NoList"/>
    <w:uiPriority w:val="99"/>
    <w:semiHidden/>
    <w:unhideWhenUsed/>
    <w:rsid w:val="00273158"/>
  </w:style>
  <w:style w:type="paragraph" w:customStyle="1" w:styleId="after-p">
    <w:name w:val="after-p"/>
    <w:basedOn w:val="Normal"/>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273158"/>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273158"/>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273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mass-extinction-events-that-shaped-Earth.html" TargetMode="External"/><Relationship Id="rId18" Type="http://schemas.openxmlformats.org/officeDocument/2006/relationships/hyperlink" Target="https://www.livescience.com/28036-neanderthals-facts-about-our-extinct-human-relatives.html" TargetMode="External"/><Relationship Id="rId26" Type="http://schemas.openxmlformats.org/officeDocument/2006/relationships/hyperlink" Target="https://www.foreignaffairs.com/articles/world/2021-09-06/world-isnt-ready-next-outbreak" TargetMode="External"/><Relationship Id="rId3" Type="http://schemas.openxmlformats.org/officeDocument/2006/relationships/styles" Target="styles.xml"/><Relationship Id="rId21" Type="http://schemas.openxmlformats.org/officeDocument/2006/relationships/hyperlink" Target="https://www.livescience.com/38893-drought-caused-ancient-mediterranean-collapse.html" TargetMode="External"/><Relationship Id="rId34" Type="http://schemas.openxmlformats.org/officeDocument/2006/relationships/fontTable" Target="fontTable.xml"/><Relationship Id="rId7" Type="http://schemas.openxmlformats.org/officeDocument/2006/relationships/hyperlink" Target="https://www.forbes.com/sites/lorenzomontanari/2021/05/12/bidens-undermining-of-us-intellectual-property-rights-is-dangerous-and-will-hurt-pandemic-response/?sh=4a74c5004890" TargetMode="External"/><Relationship Id="rId12" Type="http://schemas.openxmlformats.org/officeDocument/2006/relationships/hyperlink" Target="https://www.livescience.com/65927-has-earth-been-this-hot-before.html" TargetMode="External"/><Relationship Id="rId17" Type="http://schemas.openxmlformats.org/officeDocument/2006/relationships/hyperlink" Target="https://www.livescience.com/homo-sapiens.html" TargetMode="External"/><Relationship Id="rId25" Type="http://schemas.openxmlformats.org/officeDocument/2006/relationships/hyperlink" Target="https://advances.sciencemag.org/content/5/10/eaay5478" TargetMode="External"/><Relationship Id="rId33" Type="http://schemas.openxmlformats.org/officeDocument/2006/relationships/hyperlink" Target="https://archive.is/vsNXv" TargetMode="External"/><Relationship Id="rId2" Type="http://schemas.openxmlformats.org/officeDocument/2006/relationships/numbering" Target="numbering.xml"/><Relationship Id="rId16" Type="http://schemas.openxmlformats.org/officeDocument/2006/relationships/hyperlink" Target="https://www.livescience.com/28739-jurassic-period.html" TargetMode="External"/><Relationship Id="rId20" Type="http://schemas.openxmlformats.org/officeDocument/2006/relationships/hyperlink" Target="https://www.livescience.com/65594-neanderthal-fertility-led-to-extinction.html" TargetMode="External"/><Relationship Id="rId29" Type="http://schemas.openxmlformats.org/officeDocument/2006/relationships/hyperlink" Target="https://archive.is/OgDcA" TargetMode="External"/><Relationship Id="rId1" Type="http://schemas.openxmlformats.org/officeDocument/2006/relationships/customXml" Target="../customXml/item1.xml"/><Relationship Id="rId6" Type="http://schemas.openxmlformats.org/officeDocument/2006/relationships/hyperlink" Target="https://www.bloomberg.com/news/articles/2021-09-02/manchin-tells-democrats-to-pause-on-biden-s-3-5-trillion-plan" TargetMode="External"/><Relationship Id="rId11"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24" Type="http://schemas.openxmlformats.org/officeDocument/2006/relationships/hyperlink" Target="https://www.mdpi.com/2071-1050/13/15/8161/htm" TargetMode="External"/><Relationship Id="rId32"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hyperlink" Target="https://www.livescience.com/43295-triassic-period.html" TargetMode="External"/><Relationship Id="rId23" Type="http://schemas.openxmlformats.org/officeDocument/2006/relationships/hyperlink" Target="https://www.livescience.com/58891-why-2-degrees-celsius-increase-matters.html" TargetMode="External"/><Relationship Id="rId28" Type="http://schemas.openxmlformats.org/officeDocument/2006/relationships/hyperlink" Target="https://www.eastasiaforum.org/2021/04/29/why-chinas-vaccine-diplomacy-is-winning/" TargetMode="External"/><Relationship Id="rId10" Type="http://schemas.openxmlformats.org/officeDocument/2006/relationships/hyperlink" Target="https://www.livescience.com/58891-why-2-degrees-celsius-increase-matters.html" TargetMode="External"/><Relationship Id="rId19" Type="http://schemas.openxmlformats.org/officeDocument/2006/relationships/hyperlink" Target="https://www.nhm.ac.uk/discover/who-were-the-neanderthals.html" TargetMode="External"/><Relationship Id="rId31" Type="http://schemas.openxmlformats.org/officeDocument/2006/relationships/hyperlink" Target="https://www.uspto.gov/ip-policy/ipr-toolkits" TargetMode="External"/><Relationship Id="rId4" Type="http://schemas.openxmlformats.org/officeDocument/2006/relationships/settings" Target="settings.xml"/><Relationship Id="rId9" Type="http://schemas.openxmlformats.org/officeDocument/2006/relationships/hyperlink" Target="https://www.livescience.com/climate-change-humans-extinct.html%20August%2030" TargetMode="External"/><Relationship Id="rId14" Type="http://schemas.openxmlformats.org/officeDocument/2006/relationships/hyperlink" Target="https://www.livescience.com/43514-silurian-period.html" TargetMode="External"/><Relationship Id="rId22" Type="http://schemas.openxmlformats.org/officeDocument/2006/relationships/hyperlink" Target="https://humanorigins.si.edu/research/climate-and-human-evolution/climate-effects-human-evolution" TargetMode="External"/><Relationship Id="rId27" Type="http://schemas.openxmlformats.org/officeDocument/2006/relationships/hyperlink" Target="https://www.nature.com/articles/d41586-021-01545-3" TargetMode="External"/><Relationship Id="rId30" Type="http://schemas.openxmlformats.org/officeDocument/2006/relationships/hyperlink" Target="http://www.caifc.org.cn/en/content.aspx?id=4491" TargetMode="External"/><Relationship Id="rId35" Type="http://schemas.openxmlformats.org/officeDocument/2006/relationships/theme" Target="theme/theme1.xml"/><Relationship Id="rId8" Type="http://schemas.openxmlformats.org/officeDocument/2006/relationships/hyperlink" Target="https://www.usatoday.com/story/opinion/todaysdebate/2021/07/20/climate-change-biden-infrastructure-bill-good-start/7877118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11677</Words>
  <Characters>66561</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2</cp:revision>
  <dcterms:created xsi:type="dcterms:W3CDTF">2021-10-09T05:22:00Z</dcterms:created>
  <dcterms:modified xsi:type="dcterms:W3CDTF">2021-10-09T05:41:00Z</dcterms:modified>
</cp:coreProperties>
</file>