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C9526" w14:textId="77777777" w:rsidR="00462182" w:rsidRDefault="00462182" w:rsidP="00462182">
      <w:pPr>
        <w:pStyle w:val="Heading1"/>
      </w:pPr>
      <w:r>
        <w:t>Valley Semis Neg vs MSJ SS</w:t>
      </w:r>
    </w:p>
    <w:p w14:paraId="3842BBB5" w14:textId="77777777" w:rsidR="00462182" w:rsidRDefault="00462182" w:rsidP="00462182">
      <w:pPr>
        <w:pStyle w:val="Heading1"/>
      </w:pPr>
      <w:r>
        <w:t>1NC</w:t>
      </w:r>
    </w:p>
    <w:p w14:paraId="7327CD9E" w14:textId="77777777" w:rsidR="00462182" w:rsidRPr="0092026C" w:rsidRDefault="00462182" w:rsidP="00462182">
      <w:pPr>
        <w:pStyle w:val="Heading3"/>
        <w:rPr>
          <w:rFonts w:cs="Calibri"/>
        </w:rPr>
      </w:pPr>
      <w:r>
        <w:rPr>
          <w:rFonts w:cs="Calibri"/>
        </w:rPr>
        <w:t>1</w:t>
      </w:r>
    </w:p>
    <w:p w14:paraId="59080F72" w14:textId="77777777" w:rsidR="00462182" w:rsidRPr="0092026C" w:rsidRDefault="00462182" w:rsidP="00462182">
      <w:pPr>
        <w:pStyle w:val="Heading4"/>
        <w:rPr>
          <w:rStyle w:val="Style13ptBold"/>
          <w:rFonts w:cs="Calibri"/>
          <w:b/>
          <w:bCs w:val="0"/>
        </w:rPr>
      </w:pPr>
      <w:proofErr w:type="spellStart"/>
      <w:r w:rsidRPr="0092026C">
        <w:rPr>
          <w:rStyle w:val="Style13ptBold"/>
          <w:rFonts w:cs="Calibri"/>
          <w:b/>
        </w:rPr>
        <w:t>Interp</w:t>
      </w:r>
      <w:proofErr w:type="spellEnd"/>
      <w:r w:rsidRPr="0092026C">
        <w:rPr>
          <w:rStyle w:val="Style13ptBold"/>
          <w:rFonts w:cs="Calibri"/>
          <w:b/>
        </w:rPr>
        <w:t xml:space="preserve"> – “medicines” treat or cure, whereas vaccines prevent </w:t>
      </w:r>
      <w:r w:rsidRPr="0092026C">
        <w:rPr>
          <w:rStyle w:val="Style13ptBold"/>
          <w:rFonts w:cs="Calibri"/>
          <w:b/>
          <w:color w:val="FF0000"/>
        </w:rPr>
        <w:t>– o/w on specificity since it’s about the COVID vaccine</w:t>
      </w:r>
    </w:p>
    <w:p w14:paraId="25457BBB" w14:textId="77777777" w:rsidR="00462182" w:rsidRPr="0092026C" w:rsidRDefault="00462182" w:rsidP="00462182">
      <w:r w:rsidRPr="0092026C">
        <w:rPr>
          <w:rStyle w:val="Style13ptBold"/>
        </w:rPr>
        <w:t>Vecchio 7/22</w:t>
      </w:r>
      <w:r w:rsidRPr="0092026C">
        <w:t xml:space="preserve"> (Christopher Vecchio, [CFA, Senior Strategist,], 7-22-2021, “Delta Variant Concerns Won't Cripple Markets, US </w:t>
      </w:r>
      <w:proofErr w:type="gramStart"/>
      <w:r w:rsidRPr="0092026C">
        <w:t>Economy“</w:t>
      </w:r>
      <w:proofErr w:type="gramEnd"/>
      <w:r w:rsidRPr="0092026C">
        <w:t xml:space="preserve">, </w:t>
      </w:r>
      <w:proofErr w:type="spellStart"/>
      <w:r w:rsidRPr="0092026C">
        <w:t>DailyFX</w:t>
      </w:r>
      <w:proofErr w:type="spellEnd"/>
      <w:r w:rsidRPr="0092026C">
        <w:t xml:space="preserve">, accessed: 8-9-2021, https://www.dailyfx.com/forex/video/daily_news_report/2021/07/22/market-minutes-delta-variant-concerns-wont-cripple-markets-us-economy.html)  </w:t>
      </w:r>
      <w:proofErr w:type="spellStart"/>
      <w:r w:rsidRPr="0092026C">
        <w:t>ajs</w:t>
      </w:r>
      <w:proofErr w:type="spellEnd"/>
    </w:p>
    <w:p w14:paraId="75A87D50" w14:textId="77777777" w:rsidR="00462182" w:rsidRPr="0092026C" w:rsidRDefault="00462182" w:rsidP="00462182">
      <w:r w:rsidRPr="0092026C">
        <w:t xml:space="preserve">Let’s stick to the facts. </w:t>
      </w:r>
      <w:r w:rsidRPr="0092026C">
        <w:rPr>
          <w:rStyle w:val="StyleUnderline"/>
        </w:rPr>
        <w:t xml:space="preserve">The COVID-19 </w:t>
      </w:r>
      <w:r w:rsidRPr="00DD25D9">
        <w:rPr>
          <w:rStyle w:val="StyleUnderline"/>
          <w:highlight w:val="green"/>
        </w:rPr>
        <w:t>vaccines are not medicines, which by definition “treat or cure diseases.” Vaccines “help prevent diseases,”</w:t>
      </w:r>
      <w:r w:rsidRPr="0092026C">
        <w:rPr>
          <w:rStyle w:val="StyleUnderline"/>
        </w:rPr>
        <w:t xml:space="preserve"> an important distinction</w:t>
      </w:r>
      <w:r w:rsidRPr="0092026C">
        <w:t>. Why does this matter? Because data coming out of some of the world’s developed economies with high adult vaccination rates suggest that the vaccines are working as intended: tail-risks have been reduced, with hospitalizations and deaths falling relative to the recent spike in infections (which have been occurring primarily among the unvaccinated at this point). Put another way, vaccines are like a Kevlar vest for the immune system; while they don’t make you bulletproof, they dramatically increase the odds of surviving an adverse event.</w:t>
      </w:r>
    </w:p>
    <w:p w14:paraId="5BDC51BC" w14:textId="77777777" w:rsidR="00462182" w:rsidRPr="0092026C" w:rsidRDefault="00462182" w:rsidP="00462182">
      <w:pPr>
        <w:pStyle w:val="Heading4"/>
        <w:rPr>
          <w:rFonts w:cs="Calibri"/>
        </w:rPr>
      </w:pPr>
      <w:r w:rsidRPr="0092026C">
        <w:rPr>
          <w:rFonts w:cs="Calibri"/>
        </w:rPr>
        <w:t>Vaccines are medical interventions – not medicines</w:t>
      </w:r>
    </w:p>
    <w:p w14:paraId="2E3873E3" w14:textId="77777777" w:rsidR="00462182" w:rsidRPr="0092026C" w:rsidRDefault="00462182" w:rsidP="00462182">
      <w:r w:rsidRPr="0092026C">
        <w:rPr>
          <w:rStyle w:val="Style13ptBold"/>
        </w:rPr>
        <w:t>Elbe 10</w:t>
      </w:r>
      <w:r w:rsidRPr="0092026C">
        <w:t xml:space="preserve"> (Stefan Elbe, [director of the Centre for Global Health Policy and a professor of international relations at the University of Sussex. He is the author of Strategic Implications of HIV/</w:t>
      </w:r>
      <w:proofErr w:type="gramStart"/>
      <w:r w:rsidRPr="0092026C">
        <w:t>AIDS,  Security</w:t>
      </w:r>
      <w:proofErr w:type="gramEnd"/>
      <w:r w:rsidRPr="0092026C">
        <w:t xml:space="preserve"> and Global Health, and Virus Alert: Security, Governmentality, and the AIDS Pandemic.], 5-3-2010, “Security and Global Health” Polity Press, accessed: 8-9-2021, https://books.google.com/books?id=PKMoMJrSsksC)  </w:t>
      </w:r>
      <w:proofErr w:type="spellStart"/>
      <w:r w:rsidRPr="0092026C">
        <w:t>ajs</w:t>
      </w:r>
      <w:proofErr w:type="spellEnd"/>
    </w:p>
    <w:p w14:paraId="46C29618" w14:textId="77777777" w:rsidR="00462182" w:rsidRPr="0092026C" w:rsidRDefault="00462182" w:rsidP="00462182">
      <w:r w:rsidRPr="0092026C">
        <w:t xml:space="preserve">Yet here too we must be careful not to overlook other types of medical intervention simultaneously pursued by the 'social' arm of modern medicine at the population level. Vaccines </w:t>
      </w:r>
      <w:proofErr w:type="gramStart"/>
      <w:r w:rsidRPr="0092026C">
        <w:t>in particular continue</w:t>
      </w:r>
      <w:proofErr w:type="gramEnd"/>
      <w:r w:rsidRPr="0092026C">
        <w:t xml:space="preserve"> to be particularly important medical interventions that repeatedly surface in a variety of different health security </w:t>
      </w:r>
      <w:proofErr w:type="spellStart"/>
      <w:r w:rsidRPr="0092026C">
        <w:t>delib</w:t>
      </w:r>
      <w:proofErr w:type="spellEnd"/>
      <w:r w:rsidRPr="0092026C">
        <w:t xml:space="preserve">- </w:t>
      </w:r>
      <w:proofErr w:type="spellStart"/>
      <w:r w:rsidRPr="0092026C">
        <w:t>erations</w:t>
      </w:r>
      <w:proofErr w:type="spellEnd"/>
      <w:r w:rsidRPr="0092026C">
        <w:t xml:space="preserve">. </w:t>
      </w:r>
      <w:r w:rsidRPr="0092026C">
        <w:rPr>
          <w:rStyle w:val="StyleUnderline"/>
        </w:rPr>
        <w:t xml:space="preserve">Strictly speaking, </w:t>
      </w:r>
      <w:r w:rsidRPr="00DD25D9">
        <w:rPr>
          <w:rStyle w:val="StyleUnderline"/>
          <w:highlight w:val="green"/>
        </w:rPr>
        <w:t>vaccines are not medicines because they consist of</w:t>
      </w:r>
      <w:r w:rsidRPr="0092026C">
        <w:rPr>
          <w:rStyle w:val="StyleUnderline"/>
        </w:rPr>
        <w:t xml:space="preserve"> small concentrations of </w:t>
      </w:r>
      <w:r w:rsidRPr="00DD25D9">
        <w:rPr>
          <w:rStyle w:val="StyleUnderline"/>
          <w:highlight w:val="green"/>
        </w:rPr>
        <w:t>disease-causing microbes</w:t>
      </w:r>
      <w:r w:rsidRPr="0092026C">
        <w:rPr>
          <w:rStyle w:val="StyleUnderline"/>
        </w:rPr>
        <w:t xml:space="preserve"> (or their derivatives) </w:t>
      </w:r>
      <w:r w:rsidRPr="00DD25D9">
        <w:rPr>
          <w:rStyle w:val="StyleUnderline"/>
          <w:highlight w:val="green"/>
        </w:rPr>
        <w:t>used to enhance</w:t>
      </w:r>
      <w:r w:rsidRPr="0092026C">
        <w:rPr>
          <w:rStyle w:val="StyleUnderline"/>
        </w:rPr>
        <w:t xml:space="preserve"> a person's </w:t>
      </w:r>
      <w:r w:rsidRPr="00DD25D9">
        <w:rPr>
          <w:rStyle w:val="StyleUnderline"/>
          <w:highlight w:val="green"/>
        </w:rPr>
        <w:t>immuno-response</w:t>
      </w:r>
      <w:r w:rsidRPr="0092026C">
        <w:rPr>
          <w:rStyle w:val="StyleUnderline"/>
        </w:rPr>
        <w:t xml:space="preserve"> to a future infection.</w:t>
      </w:r>
      <w:r w:rsidRPr="0092026C">
        <w:t xml:space="preserve"> As a public health measure, vaccines have therefore also been largely sidelined in the existing medicalization literature. Yet</w:t>
      </w:r>
      <w:proofErr w:type="gramStart"/>
      <w:r w:rsidRPr="0092026C">
        <w:t xml:space="preserve">, generally speaking, </w:t>
      </w:r>
      <w:r w:rsidRPr="0092026C">
        <w:rPr>
          <w:rStyle w:val="StyleUnderline"/>
        </w:rPr>
        <w:t>vaccines</w:t>
      </w:r>
      <w:proofErr w:type="gramEnd"/>
      <w:r w:rsidRPr="0092026C">
        <w:rPr>
          <w:rStyle w:val="StyleUnderline"/>
        </w:rPr>
        <w:t xml:space="preserve"> too can be considered as medical inter- </w:t>
      </w:r>
      <w:proofErr w:type="spellStart"/>
      <w:r w:rsidRPr="0092026C">
        <w:rPr>
          <w:rStyle w:val="StyleUnderline"/>
        </w:rPr>
        <w:t>ventions</w:t>
      </w:r>
      <w:proofErr w:type="spellEnd"/>
      <w:r w:rsidRPr="0092026C">
        <w:rPr>
          <w:rStyle w:val="StyleUnderline"/>
        </w:rPr>
        <w:t xml:space="preserve">. That is certainly how the </w:t>
      </w:r>
      <w:r w:rsidRPr="00DD25D9">
        <w:rPr>
          <w:rStyle w:val="StyleUnderline"/>
          <w:highlight w:val="green"/>
        </w:rPr>
        <w:t>W</w:t>
      </w:r>
      <w:r w:rsidRPr="0092026C">
        <w:rPr>
          <w:rStyle w:val="StyleUnderline"/>
        </w:rPr>
        <w:t xml:space="preserve">orld </w:t>
      </w:r>
      <w:r w:rsidRPr="00DD25D9">
        <w:rPr>
          <w:rStyle w:val="StyleUnderline"/>
          <w:highlight w:val="green"/>
        </w:rPr>
        <w:t>H</w:t>
      </w:r>
      <w:r w:rsidRPr="0092026C">
        <w:rPr>
          <w:rStyle w:val="StyleUnderline"/>
        </w:rPr>
        <w:t xml:space="preserve">ealth </w:t>
      </w:r>
      <w:r w:rsidRPr="00DD25D9">
        <w:rPr>
          <w:rStyle w:val="StyleUnderline"/>
          <w:highlight w:val="green"/>
        </w:rPr>
        <w:t>O</w:t>
      </w:r>
      <w:r w:rsidRPr="0092026C">
        <w:rPr>
          <w:rStyle w:val="StyleUnderline"/>
        </w:rPr>
        <w:t xml:space="preserve">rganization </w:t>
      </w:r>
      <w:r w:rsidRPr="00DD25D9">
        <w:rPr>
          <w:rStyle w:val="StyleUnderline"/>
          <w:highlight w:val="green"/>
        </w:rPr>
        <w:t>views</w:t>
      </w:r>
      <w:r w:rsidRPr="0092026C">
        <w:rPr>
          <w:rStyle w:val="StyleUnderline"/>
        </w:rPr>
        <w:t xml:space="preserve"> them, pointing out that </w:t>
      </w:r>
      <w:r w:rsidRPr="00DD25D9">
        <w:rPr>
          <w:rStyle w:val="StyleUnderline"/>
          <w:highlight w:val="green"/>
        </w:rPr>
        <w:t>'vaccines are</w:t>
      </w:r>
      <w:r w:rsidRPr="0092026C">
        <w:t xml:space="preserve"> among the most important </w:t>
      </w:r>
      <w:r w:rsidRPr="00DD25D9">
        <w:rPr>
          <w:rStyle w:val="StyleUnderline"/>
          <w:highlight w:val="green"/>
        </w:rPr>
        <w:t>medical interventions</w:t>
      </w:r>
      <w:r w:rsidRPr="0092026C">
        <w:t xml:space="preserve"> for reducing illness and deaths' available today (WHO 2009a). Whereas </w:t>
      </w:r>
      <w:r w:rsidRPr="00DD25D9">
        <w:rPr>
          <w:rStyle w:val="StyleUnderline"/>
          <w:highlight w:val="green"/>
        </w:rPr>
        <w:t>pills and</w:t>
      </w:r>
      <w:r w:rsidRPr="0092026C">
        <w:rPr>
          <w:rStyle w:val="StyleUnderline"/>
        </w:rPr>
        <w:t xml:space="preserve"> other </w:t>
      </w:r>
      <w:r w:rsidRPr="00DD25D9">
        <w:rPr>
          <w:rStyle w:val="StyleUnderline"/>
          <w:highlight w:val="green"/>
        </w:rPr>
        <w:t>therapies mark</w:t>
      </w:r>
      <w:r w:rsidRPr="0092026C">
        <w:rPr>
          <w:rStyle w:val="StyleUnderline"/>
        </w:rPr>
        <w:t xml:space="preserve"> the tools of clinical </w:t>
      </w:r>
      <w:r w:rsidRPr="00DD25D9">
        <w:rPr>
          <w:rStyle w:val="StyleUnderline"/>
          <w:highlight w:val="green"/>
        </w:rPr>
        <w:t>medicine</w:t>
      </w:r>
      <w:r w:rsidRPr="0092026C">
        <w:t xml:space="preserve">, vaccines play a crucial part in the arsenal of 'social' medicine and public health. Developing and rolling out of new vaccines against a range of current (and future) diseases therefore represents further evidence of how the rise of health security is also encouraging security to be </w:t>
      </w:r>
      <w:proofErr w:type="spellStart"/>
      <w:r w:rsidRPr="0092026C">
        <w:t>practised</w:t>
      </w:r>
      <w:proofErr w:type="spellEnd"/>
      <w:r w:rsidRPr="0092026C">
        <w:t xml:space="preserve"> through the introduction of new medical interventions in society.</w:t>
      </w:r>
    </w:p>
    <w:p w14:paraId="3204ED43" w14:textId="77777777" w:rsidR="00462182" w:rsidRPr="00D55E4E" w:rsidRDefault="00462182" w:rsidP="00462182">
      <w:pPr>
        <w:pStyle w:val="Heading4"/>
        <w:rPr>
          <w:rFonts w:cs="Calibri"/>
        </w:rPr>
      </w:pPr>
      <w:r w:rsidRPr="0092026C">
        <w:rPr>
          <w:rFonts w:cs="Calibri"/>
        </w:rPr>
        <w:t xml:space="preserve">Violation – </w:t>
      </w:r>
      <w:r>
        <w:rPr>
          <w:rFonts w:cs="Calibri"/>
        </w:rPr>
        <w:t xml:space="preserve">double bind – either they defend </w:t>
      </w:r>
      <w:proofErr w:type="gramStart"/>
      <w:r>
        <w:rPr>
          <w:rFonts w:cs="Calibri"/>
        </w:rPr>
        <w:t>vaccines</w:t>
      </w:r>
      <w:proofErr w:type="gramEnd"/>
      <w:r>
        <w:rPr>
          <w:rFonts w:cs="Calibri"/>
        </w:rPr>
        <w:t xml:space="preserve"> and they violate and they don’t and the </w:t>
      </w:r>
      <w:proofErr w:type="spellStart"/>
      <w:r>
        <w:rPr>
          <w:rFonts w:cs="Calibri"/>
        </w:rPr>
        <w:t>aff</w:t>
      </w:r>
      <w:proofErr w:type="spellEnd"/>
      <w:r>
        <w:rPr>
          <w:rFonts w:cs="Calibri"/>
        </w:rPr>
        <w:t xml:space="preserve"> goes to 0 </w:t>
      </w:r>
      <w:proofErr w:type="spellStart"/>
      <w:r>
        <w:rPr>
          <w:rFonts w:cs="Calibri"/>
        </w:rPr>
        <w:t>bc</w:t>
      </w:r>
      <w:proofErr w:type="spellEnd"/>
      <w:r>
        <w:rPr>
          <w:rFonts w:cs="Calibri"/>
        </w:rPr>
        <w:t xml:space="preserve"> all their </w:t>
      </w:r>
      <w:proofErr w:type="spellStart"/>
      <w:r>
        <w:rPr>
          <w:rFonts w:cs="Calibri"/>
        </w:rPr>
        <w:t>ev</w:t>
      </w:r>
      <w:proofErr w:type="spellEnd"/>
      <w:r>
        <w:rPr>
          <w:rFonts w:cs="Calibri"/>
        </w:rPr>
        <w:t xml:space="preserve"> is ab vaccines</w:t>
      </w:r>
    </w:p>
    <w:p w14:paraId="020EF551" w14:textId="77777777" w:rsidR="00462182" w:rsidRPr="0092026C" w:rsidRDefault="00462182" w:rsidP="00462182">
      <w:pPr>
        <w:pStyle w:val="Heading4"/>
        <w:rPr>
          <w:rFonts w:cs="Calibri"/>
        </w:rPr>
      </w:pPr>
      <w:r w:rsidRPr="0092026C">
        <w:rPr>
          <w:rFonts w:cs="Calibri"/>
        </w:rPr>
        <w:t xml:space="preserve">Negate – </w:t>
      </w:r>
    </w:p>
    <w:p w14:paraId="12E5CCF7" w14:textId="77777777" w:rsidR="00462182" w:rsidRPr="0092026C" w:rsidRDefault="00462182" w:rsidP="00462182">
      <w:pPr>
        <w:pStyle w:val="Heading4"/>
        <w:rPr>
          <w:rFonts w:cs="Calibri"/>
        </w:rPr>
      </w:pPr>
      <w:r w:rsidRPr="0092026C">
        <w:rPr>
          <w:rFonts w:cs="Calibri"/>
        </w:rPr>
        <w:t xml:space="preserve">1] Limits – expanding the topic to preventative treatment or medical interventions allows anything from surgery to medical devices to education strategies or mosquito repellent to prevent malaria. Destroys core generics like innovation which are exclusive to disease curing – core of the topic is about proprietary information. A big case list with no unifying generics </w:t>
      </w:r>
      <w:proofErr w:type="gramStart"/>
      <w:r w:rsidRPr="0092026C">
        <w:rPr>
          <w:rFonts w:cs="Calibri"/>
        </w:rPr>
        <w:t>destroy</w:t>
      </w:r>
      <w:proofErr w:type="gramEnd"/>
      <w:r w:rsidRPr="0092026C">
        <w:rPr>
          <w:rFonts w:cs="Calibri"/>
        </w:rPr>
        <w:t xml:space="preserve"> neg prep – disincentivizes in depth topic research and leaves the neg behind.</w:t>
      </w:r>
    </w:p>
    <w:p w14:paraId="14F4DD7A" w14:textId="77777777" w:rsidR="00462182" w:rsidRPr="0092026C" w:rsidRDefault="00462182" w:rsidP="00462182">
      <w:pPr>
        <w:pStyle w:val="Heading4"/>
        <w:rPr>
          <w:rFonts w:cs="Calibri"/>
        </w:rPr>
      </w:pPr>
      <w:r w:rsidRPr="0092026C">
        <w:rPr>
          <w:rFonts w:cs="Calibri"/>
        </w:rPr>
        <w:t>2] Precision – WHO definitively outweighs on common usage and quals and views vaccines as medical interventions which proves we’re right and consistent with topic lit – debates should mirror international medical consensus.</w:t>
      </w:r>
    </w:p>
    <w:p w14:paraId="10E14F37" w14:textId="77777777" w:rsidR="00462182" w:rsidRDefault="00462182" w:rsidP="00462182">
      <w:r>
        <w:t>Bating</w:t>
      </w:r>
    </w:p>
    <w:p w14:paraId="2EA8A5CE" w14:textId="77777777" w:rsidR="00462182" w:rsidRDefault="00462182" w:rsidP="00462182">
      <w:r>
        <w:t>Norming</w:t>
      </w:r>
    </w:p>
    <w:p w14:paraId="16EDABDA" w14:textId="77777777" w:rsidR="00462182" w:rsidRPr="0092026C" w:rsidRDefault="00462182" w:rsidP="00462182">
      <w:r>
        <w:t>illogical</w:t>
      </w:r>
    </w:p>
    <w:p w14:paraId="36E67FC5" w14:textId="77777777" w:rsidR="00462182" w:rsidRPr="0092026C" w:rsidRDefault="00462182" w:rsidP="00462182">
      <w:pPr>
        <w:pStyle w:val="Heading3"/>
        <w:rPr>
          <w:rFonts w:cs="Calibri"/>
        </w:rPr>
      </w:pPr>
      <w:r>
        <w:rPr>
          <w:rFonts w:cs="Calibri"/>
        </w:rPr>
        <w:t>2</w:t>
      </w:r>
    </w:p>
    <w:p w14:paraId="43C07D89" w14:textId="77777777" w:rsidR="00462182" w:rsidRPr="0092026C" w:rsidRDefault="00462182" w:rsidP="00462182">
      <w:pPr>
        <w:pStyle w:val="Heading4"/>
        <w:rPr>
          <w:rFonts w:cs="Calibri"/>
        </w:rPr>
      </w:pPr>
      <w:r w:rsidRPr="0092026C">
        <w:rPr>
          <w:rFonts w:cs="Calibri"/>
        </w:rPr>
        <w:t xml:space="preserve">CP: </w:t>
      </w:r>
      <w:r>
        <w:rPr>
          <w:rFonts w:cs="Calibri"/>
        </w:rPr>
        <w:t xml:space="preserve">Member nations of the WTO with rising Covid 19 case rates </w:t>
      </w:r>
      <w:r w:rsidRPr="0092026C">
        <w:rPr>
          <w:rFonts w:cs="Calibri"/>
        </w:rPr>
        <w:t xml:space="preserve">should declare </w:t>
      </w:r>
      <w:r>
        <w:rPr>
          <w:rFonts w:cs="Calibri"/>
        </w:rPr>
        <w:t>Covid 19</w:t>
      </w:r>
      <w:r w:rsidRPr="0092026C">
        <w:rPr>
          <w:rFonts w:cs="Calibri"/>
        </w:rPr>
        <w:t xml:space="preserve"> a national emergency </w:t>
      </w:r>
      <w:proofErr w:type="gramStart"/>
      <w:r w:rsidRPr="0092026C">
        <w:rPr>
          <w:rFonts w:cs="Calibri"/>
        </w:rPr>
        <w:t>on the basis of</w:t>
      </w:r>
      <w:proofErr w:type="gramEnd"/>
      <w:r w:rsidRPr="0092026C">
        <w:rPr>
          <w:rFonts w:cs="Calibri"/>
        </w:rPr>
        <w:t xml:space="preserve"> </w:t>
      </w:r>
      <w:r>
        <w:rPr>
          <w:rFonts w:cs="Calibri"/>
        </w:rPr>
        <w:t>public health</w:t>
      </w:r>
      <w:r w:rsidRPr="0092026C">
        <w:rPr>
          <w:rFonts w:cs="Calibri"/>
        </w:rPr>
        <w:t xml:space="preserve"> and issue compulsory licenses for relevant medicines. Member nations should offer regulatory and legal assistance to nations filing a compulsory license.</w:t>
      </w:r>
    </w:p>
    <w:p w14:paraId="4A9CC9DC" w14:textId="77777777" w:rsidR="00462182" w:rsidRPr="0092026C" w:rsidRDefault="00462182" w:rsidP="00462182">
      <w:r w:rsidRPr="0092026C">
        <w:t>The national emergency declaration matters because normally invocation of compulsory licenses requires an attempt to negotiate a voluntary license first. Invoking national emergency bypasses this</w:t>
      </w:r>
    </w:p>
    <w:p w14:paraId="7BF8D5A2" w14:textId="77777777" w:rsidR="00462182" w:rsidRPr="0092026C" w:rsidRDefault="00462182" w:rsidP="00462182">
      <w:pPr>
        <w:pStyle w:val="ListParagraph"/>
        <w:numPr>
          <w:ilvl w:val="0"/>
          <w:numId w:val="31"/>
        </w:numPr>
        <w:spacing w:line="259" w:lineRule="auto"/>
      </w:pPr>
      <w:r w:rsidRPr="0092026C">
        <w:t>The last plank is because a big criticism is that these countries (</w:t>
      </w:r>
      <w:proofErr w:type="gramStart"/>
      <w:r w:rsidRPr="0092026C">
        <w:t>e.g.</w:t>
      </w:r>
      <w:proofErr w:type="gramEnd"/>
      <w:r w:rsidRPr="0092026C">
        <w:t xml:space="preserve"> Rwanda) haven’t used CL as much because they lack the experience to invoke it.</w:t>
      </w:r>
    </w:p>
    <w:p w14:paraId="1428AA74" w14:textId="77777777" w:rsidR="00462182" w:rsidRPr="0092026C" w:rsidRDefault="00462182" w:rsidP="00462182">
      <w:pPr>
        <w:pStyle w:val="ListParagraph"/>
        <w:numPr>
          <w:ilvl w:val="0"/>
          <w:numId w:val="31"/>
        </w:numPr>
        <w:spacing w:line="259" w:lineRule="auto"/>
      </w:pPr>
      <w:r w:rsidRPr="0092026C">
        <w:t>If countries can’t manufacture the medicine, they can import it from others who have CL. Means multiple actors is key</w:t>
      </w:r>
    </w:p>
    <w:p w14:paraId="771FEEB1" w14:textId="77777777" w:rsidR="00462182" w:rsidRPr="0092026C" w:rsidRDefault="00462182" w:rsidP="00462182">
      <w:pPr>
        <w:pStyle w:val="Heading4"/>
        <w:rPr>
          <w:rFonts w:cs="Calibri"/>
          <w:u w:val="single"/>
        </w:rPr>
      </w:pPr>
      <w:r w:rsidRPr="0092026C">
        <w:rPr>
          <w:rFonts w:cs="Calibri"/>
        </w:rPr>
        <w:t xml:space="preserve">Compulsory licensing solves access- </w:t>
      </w:r>
      <w:r w:rsidRPr="0092026C">
        <w:rPr>
          <w:rFonts w:cs="Calibri"/>
          <w:u w:val="single"/>
        </w:rPr>
        <w:t>empirics</w:t>
      </w:r>
      <w:r w:rsidRPr="0092026C">
        <w:rPr>
          <w:rFonts w:cs="Calibri"/>
        </w:rPr>
        <w:t xml:space="preserve"> and past precedent</w:t>
      </w:r>
    </w:p>
    <w:p w14:paraId="1F14F23E" w14:textId="77777777" w:rsidR="00462182" w:rsidRPr="0092026C" w:rsidRDefault="00462182" w:rsidP="00462182">
      <w:pPr>
        <w:pStyle w:val="ListParagraph"/>
        <w:numPr>
          <w:ilvl w:val="0"/>
          <w:numId w:val="32"/>
        </w:numPr>
        <w:spacing w:line="259" w:lineRule="auto"/>
      </w:pPr>
      <w:r w:rsidRPr="0092026C">
        <w:t>AT: Can’t manufacture—can import from foreign firms</w:t>
      </w:r>
    </w:p>
    <w:p w14:paraId="019DE468" w14:textId="77777777" w:rsidR="00462182" w:rsidRPr="0092026C" w:rsidRDefault="00462182" w:rsidP="00462182">
      <w:pPr>
        <w:pStyle w:val="ListParagraph"/>
        <w:numPr>
          <w:ilvl w:val="0"/>
          <w:numId w:val="32"/>
        </w:numPr>
        <w:spacing w:line="259" w:lineRule="auto"/>
      </w:pPr>
      <w:r w:rsidRPr="0092026C">
        <w:t>AT: Prices still high—MNC’s lower price to avoid CL</w:t>
      </w:r>
    </w:p>
    <w:p w14:paraId="21501FE2" w14:textId="77777777" w:rsidR="00462182" w:rsidRPr="0092026C" w:rsidRDefault="00462182" w:rsidP="00462182">
      <w:pPr>
        <w:rPr>
          <w:sz w:val="18"/>
          <w:szCs w:val="18"/>
        </w:rPr>
      </w:pPr>
      <w:r w:rsidRPr="0092026C">
        <w:rPr>
          <w:b/>
          <w:bCs/>
          <w:sz w:val="26"/>
          <w:szCs w:val="26"/>
        </w:rPr>
        <w:t>Zhuang 2017</w:t>
      </w:r>
      <w:r w:rsidRPr="0092026C">
        <w:t xml:space="preserve"> </w:t>
      </w:r>
      <w:r w:rsidRPr="0092026C">
        <w:rPr>
          <w:sz w:val="18"/>
          <w:szCs w:val="18"/>
        </w:rPr>
        <w:t>(Wei, PhD from the University of Geneva, is currently an associate in the Geneva Office of Van Bael &amp; Bellis. She assists governments in WTO dispute settlement proceedings and advises companies and governments in trade remedy investigations. Prior to joining Van Bael &amp; Bellis, Wei worked in the Legal Affairs Division of the WTO as part of a Secretariat Team on a trade remedy dispute from beginning to end. In addition, she assisted the WTO Secretariat Team in an IP-related dispute, including by contributing to the preliminary rulings. Wei has also gained practical experience as a legal consultant at the United Nations (2010 – 2011), as a legal intern at the International Tribunal for the Law of the Sea (2009) and as an associate judicial officer at the Commission for Discipline Inspection (</w:t>
      </w:r>
      <w:proofErr w:type="spellStart"/>
      <w:r w:rsidRPr="0092026C">
        <w:rPr>
          <w:sz w:val="18"/>
          <w:szCs w:val="18"/>
        </w:rPr>
        <w:t>Muchuan</w:t>
      </w:r>
      <w:proofErr w:type="spellEnd"/>
      <w:r w:rsidRPr="0092026C">
        <w:rPr>
          <w:sz w:val="18"/>
          <w:szCs w:val="18"/>
        </w:rPr>
        <w:t xml:space="preserve"> Branch) in China. Wei was also a Marie Curie Fellow with the DISSETTLE (Dispute Settlement in Trade: Training in Law and Economics) </w:t>
      </w:r>
      <w:proofErr w:type="spellStart"/>
      <w:r w:rsidRPr="0092026C">
        <w:rPr>
          <w:sz w:val="18"/>
          <w:szCs w:val="18"/>
        </w:rPr>
        <w:t>Programme</w:t>
      </w:r>
      <w:proofErr w:type="spellEnd"/>
      <w:r w:rsidRPr="0092026C">
        <w:rPr>
          <w:sz w:val="18"/>
          <w:szCs w:val="18"/>
        </w:rPr>
        <w:t xml:space="preserve">; a Visiting Fellow at the </w:t>
      </w:r>
      <w:proofErr w:type="spellStart"/>
      <w:r w:rsidRPr="0092026C">
        <w:rPr>
          <w:sz w:val="18"/>
          <w:szCs w:val="18"/>
        </w:rPr>
        <w:t>Lauterpacht</w:t>
      </w:r>
      <w:proofErr w:type="spellEnd"/>
      <w:r w:rsidRPr="0092026C">
        <w:rPr>
          <w:sz w:val="18"/>
          <w:szCs w:val="18"/>
        </w:rPr>
        <w:t xml:space="preserve"> Centre for International Law, University of Cambridge, and a Research Fellow at the Max Planck Institute for IP and Competition Law. Interpreting Patent-Related Flexibilities in the TRIIPS Agreement for Facilitating Innovation and Transfer of ESTs, chapter 6 of </w:t>
      </w:r>
      <w:r w:rsidRPr="0092026C">
        <w:rPr>
          <w:i/>
          <w:iCs/>
          <w:sz w:val="18"/>
          <w:szCs w:val="18"/>
        </w:rPr>
        <w:t xml:space="preserve">Intellectual Property Rights and Climate Change </w:t>
      </w:r>
      <w:r w:rsidRPr="0092026C">
        <w:rPr>
          <w:sz w:val="18"/>
          <w:szCs w:val="18"/>
        </w:rPr>
        <w:t>Cambridge University Press Pg. 298-</w:t>
      </w:r>
      <w:proofErr w:type="gramStart"/>
      <w:r w:rsidRPr="0092026C">
        <w:rPr>
          <w:sz w:val="18"/>
          <w:szCs w:val="18"/>
        </w:rPr>
        <w:t>304)DR</w:t>
      </w:r>
      <w:proofErr w:type="gramEnd"/>
      <w:r w:rsidRPr="0092026C">
        <w:rPr>
          <w:sz w:val="18"/>
          <w:szCs w:val="18"/>
        </w:rPr>
        <w:t xml:space="preserve"> 21</w:t>
      </w:r>
    </w:p>
    <w:p w14:paraId="19E3DA20" w14:textId="77777777" w:rsidR="00462182" w:rsidRPr="0092026C" w:rsidRDefault="00462182" w:rsidP="00462182">
      <w:pPr>
        <w:rPr>
          <w:sz w:val="18"/>
          <w:szCs w:val="18"/>
        </w:rPr>
      </w:pPr>
      <w:r w:rsidRPr="0092026C">
        <w:rPr>
          <w:sz w:val="18"/>
          <w:szCs w:val="18"/>
        </w:rPr>
        <w:t>***Note: EST= Environmentally Sound Technologies***</w:t>
      </w:r>
    </w:p>
    <w:p w14:paraId="5533C55E" w14:textId="77777777" w:rsidR="00462182" w:rsidRPr="0092026C" w:rsidRDefault="00462182" w:rsidP="00462182">
      <w:r w:rsidRPr="0092026C">
        <w:t xml:space="preserve">Even though there are limits to their effectiveness, compulsory </w:t>
      </w:r>
      <w:proofErr w:type="spellStart"/>
      <w:r w:rsidRPr="0092026C">
        <w:t>licences</w:t>
      </w:r>
      <w:proofErr w:type="spellEnd"/>
      <w:r w:rsidRPr="0092026C">
        <w:t xml:space="preserve"> are considered a valuable tool for governments to facilitate access to medicines through the prevention of patent abuses as well as the “encouragement of domestic capacities for manufacturing pharmaceuticals”. 289 According to the UNDP Human Development Report (2001), </w:t>
      </w:r>
      <w:r w:rsidRPr="00DD25D9">
        <w:rPr>
          <w:highlight w:val="green"/>
          <w:u w:val="single"/>
        </w:rPr>
        <w:t>after</w:t>
      </w:r>
      <w:r w:rsidRPr="0092026C">
        <w:rPr>
          <w:u w:val="single"/>
        </w:rPr>
        <w:t xml:space="preserve"> the adoption of the </w:t>
      </w:r>
      <w:r w:rsidRPr="00DD25D9">
        <w:rPr>
          <w:highlight w:val="green"/>
          <w:u w:val="single"/>
        </w:rPr>
        <w:t>TRIPS</w:t>
      </w:r>
      <w:r w:rsidRPr="0092026C">
        <w:rPr>
          <w:u w:val="single"/>
        </w:rPr>
        <w:t xml:space="preserve"> Agreement, </w:t>
      </w:r>
      <w:r w:rsidRPr="00DD25D9">
        <w:rPr>
          <w:rStyle w:val="Emphasis"/>
          <w:highlight w:val="green"/>
        </w:rPr>
        <w:t xml:space="preserve">compulsory </w:t>
      </w:r>
      <w:proofErr w:type="spellStart"/>
      <w:r w:rsidRPr="00DD25D9">
        <w:rPr>
          <w:rStyle w:val="Emphasis"/>
          <w:highlight w:val="green"/>
        </w:rPr>
        <w:t>licences</w:t>
      </w:r>
      <w:proofErr w:type="spellEnd"/>
      <w:r w:rsidRPr="00DD25D9">
        <w:rPr>
          <w:rStyle w:val="Emphasis"/>
          <w:highlight w:val="green"/>
        </w:rPr>
        <w:t xml:space="preserve"> were</w:t>
      </w:r>
      <w:r w:rsidRPr="0092026C">
        <w:rPr>
          <w:u w:val="single"/>
        </w:rPr>
        <w:t xml:space="preserve"> initially mainly </w:t>
      </w:r>
      <w:r w:rsidRPr="00DD25D9">
        <w:rPr>
          <w:highlight w:val="green"/>
          <w:u w:val="single"/>
        </w:rPr>
        <w:t>used in Canada</w:t>
      </w:r>
      <w:r w:rsidRPr="0092026C">
        <w:rPr>
          <w:u w:val="single"/>
        </w:rPr>
        <w:t xml:space="preserve">, Japan, the UK </w:t>
      </w:r>
      <w:r w:rsidRPr="00DD25D9">
        <w:rPr>
          <w:highlight w:val="green"/>
          <w:u w:val="single"/>
        </w:rPr>
        <w:t>and the U</w:t>
      </w:r>
      <w:r w:rsidRPr="0092026C">
        <w:rPr>
          <w:u w:val="single"/>
        </w:rPr>
        <w:t xml:space="preserve">nited </w:t>
      </w:r>
      <w:r w:rsidRPr="00DD25D9">
        <w:rPr>
          <w:highlight w:val="green"/>
          <w:u w:val="single"/>
        </w:rPr>
        <w:t>S</w:t>
      </w:r>
      <w:r w:rsidRPr="0092026C">
        <w:rPr>
          <w:u w:val="single"/>
        </w:rPr>
        <w:t>tates for products such as pharmaceuticals</w:t>
      </w:r>
      <w:r w:rsidRPr="0092026C">
        <w:t xml:space="preserve"> – particularly as a remedy to address anti-competitive practices and prevent higher prices – </w:t>
      </w:r>
      <w:r w:rsidRPr="0092026C">
        <w:rPr>
          <w:u w:val="single"/>
        </w:rPr>
        <w:t xml:space="preserve">while </w:t>
      </w:r>
      <w:r w:rsidRPr="00DD25D9">
        <w:rPr>
          <w:rStyle w:val="Emphasis"/>
          <w:highlight w:val="green"/>
        </w:rPr>
        <w:t xml:space="preserve">no compulsory </w:t>
      </w:r>
      <w:proofErr w:type="spellStart"/>
      <w:r w:rsidRPr="00DD25D9">
        <w:rPr>
          <w:rStyle w:val="Emphasis"/>
          <w:highlight w:val="green"/>
        </w:rPr>
        <w:t>licence</w:t>
      </w:r>
      <w:proofErr w:type="spellEnd"/>
      <w:r w:rsidRPr="00DD25D9">
        <w:rPr>
          <w:rStyle w:val="Emphasis"/>
          <w:highlight w:val="green"/>
        </w:rPr>
        <w:t xml:space="preserve"> was issued</w:t>
      </w:r>
      <w:r w:rsidRPr="0092026C">
        <w:rPr>
          <w:u w:val="single"/>
        </w:rPr>
        <w:t xml:space="preserve"> then </w:t>
      </w:r>
      <w:r w:rsidRPr="00DD25D9">
        <w:rPr>
          <w:highlight w:val="green"/>
          <w:u w:val="single"/>
        </w:rPr>
        <w:t xml:space="preserve">in </w:t>
      </w:r>
      <w:r w:rsidRPr="00DD25D9">
        <w:rPr>
          <w:rStyle w:val="Emphasis"/>
          <w:highlight w:val="green"/>
        </w:rPr>
        <w:t>developing countries</w:t>
      </w:r>
      <w:r w:rsidRPr="0092026C">
        <w:rPr>
          <w:u w:val="single"/>
        </w:rPr>
        <w:t xml:space="preserve"> largely </w:t>
      </w:r>
      <w:r w:rsidRPr="00DD25D9">
        <w:rPr>
          <w:rStyle w:val="Emphasis"/>
          <w:highlight w:val="green"/>
        </w:rPr>
        <w:t>due to pressure from</w:t>
      </w:r>
      <w:r w:rsidRPr="00DD25D9">
        <w:rPr>
          <w:highlight w:val="green"/>
          <w:u w:val="single"/>
        </w:rPr>
        <w:t xml:space="preserve"> </w:t>
      </w:r>
      <w:r w:rsidRPr="00DD25D9">
        <w:rPr>
          <w:rStyle w:val="Emphasis"/>
          <w:highlight w:val="green"/>
        </w:rPr>
        <w:t>Europe</w:t>
      </w:r>
      <w:r w:rsidRPr="00DD25D9">
        <w:rPr>
          <w:highlight w:val="green"/>
          <w:u w:val="single"/>
        </w:rPr>
        <w:t xml:space="preserve"> and </w:t>
      </w:r>
      <w:r w:rsidRPr="00DD25D9">
        <w:rPr>
          <w:rStyle w:val="Emphasis"/>
          <w:highlight w:val="green"/>
        </w:rPr>
        <w:t>the U</w:t>
      </w:r>
      <w:r w:rsidRPr="0092026C">
        <w:rPr>
          <w:rStyle w:val="Emphasis"/>
        </w:rPr>
        <w:t xml:space="preserve">nited </w:t>
      </w:r>
      <w:r w:rsidRPr="00DD25D9">
        <w:rPr>
          <w:rStyle w:val="Emphasis"/>
          <w:highlight w:val="green"/>
        </w:rPr>
        <w:t>S</w:t>
      </w:r>
      <w:r w:rsidRPr="0092026C">
        <w:rPr>
          <w:rStyle w:val="Emphasis"/>
        </w:rPr>
        <w:t>tates</w:t>
      </w:r>
      <w:r w:rsidRPr="0092026C">
        <w:t xml:space="preserve"> and the fear of long and expensive litigation against the pharmaceutical industry.290 As demonstrated in Section 5.4.1.2, in order to address developing countries’ concern, </w:t>
      </w:r>
      <w:r w:rsidRPr="0092026C">
        <w:rPr>
          <w:u w:val="single"/>
        </w:rPr>
        <w:t xml:space="preserve">the 2001 Doha Declaration explicitly reaffirmed the right of countries to issue compulsory </w:t>
      </w:r>
      <w:proofErr w:type="spellStart"/>
      <w:r w:rsidRPr="0092026C">
        <w:rPr>
          <w:u w:val="single"/>
        </w:rPr>
        <w:t>licences</w:t>
      </w:r>
      <w:proofErr w:type="spellEnd"/>
      <w:r w:rsidRPr="0092026C">
        <w:t xml:space="preserve"> where necessary, in the interests of public health.</w:t>
      </w:r>
    </w:p>
    <w:p w14:paraId="3E279123" w14:textId="77777777" w:rsidR="00462182" w:rsidRPr="0092026C" w:rsidRDefault="00462182" w:rsidP="00462182">
      <w:pPr>
        <w:ind w:firstLine="720"/>
      </w:pPr>
      <w:r w:rsidRPr="0092026C">
        <w:rPr>
          <w:u w:val="single"/>
        </w:rPr>
        <w:t>In order to enable countries with insufficient manufacturing capacity</w:t>
      </w:r>
      <w:r w:rsidRPr="0092026C">
        <w:t xml:space="preserve"> in the pharmaceutical sector to benefit from the compulsory licensing system, </w:t>
      </w:r>
      <w:r w:rsidRPr="0092026C">
        <w:rPr>
          <w:u w:val="single"/>
        </w:rPr>
        <w:t xml:space="preserve">the WTO General Council adopted the </w:t>
      </w:r>
      <w:r w:rsidRPr="0092026C">
        <w:t>Decision of 30 August 2003 on the implementation of paragraph 6 of the Doha Declaration on the TRIPS Agreement and public health (the so-called</w:t>
      </w:r>
      <w:r w:rsidRPr="0092026C">
        <w:rPr>
          <w:u w:val="single"/>
        </w:rPr>
        <w:t xml:space="preserve"> paragraph 6 system</w:t>
      </w:r>
      <w:r w:rsidRPr="0092026C">
        <w:t xml:space="preserve">).291 This decision essentially expanded the TRIPS flexibilities, involving two waivers: (1) with respect to the exporting country, a “waiver” of obligations to use the </w:t>
      </w:r>
      <w:proofErr w:type="spellStart"/>
      <w:r w:rsidRPr="0092026C">
        <w:t>authorised</w:t>
      </w:r>
      <w:proofErr w:type="spellEnd"/>
      <w:r w:rsidRPr="0092026C">
        <w:t xml:space="preserve"> compulsory </w:t>
      </w:r>
      <w:proofErr w:type="spellStart"/>
      <w:r w:rsidRPr="0092026C">
        <w:t>licence</w:t>
      </w:r>
      <w:proofErr w:type="spellEnd"/>
      <w:r w:rsidRPr="0092026C">
        <w:t xml:space="preserve"> predominantly for the supply of the domestic market under Article 31(f); and (2) with regard to the importing country, a waiver of the adequate remuneration requirement under Article 31(h) when remuneration is paid in the exporting Member. “Where a compulsory </w:t>
      </w:r>
      <w:proofErr w:type="spellStart"/>
      <w:r w:rsidRPr="0092026C">
        <w:t>licence</w:t>
      </w:r>
      <w:proofErr w:type="spellEnd"/>
      <w:r w:rsidRPr="0092026C">
        <w:t xml:space="preserve"> is granted by an exporting Member under the system set out in this Decision, adequate remuneration pursuant to Article 31(h) of the TRIPS Agreement shall be paid in that Member taking into account the economic value to the importing Member of the use that has been </w:t>
      </w:r>
      <w:proofErr w:type="spellStart"/>
      <w:r w:rsidRPr="0092026C">
        <w:t>authorised</w:t>
      </w:r>
      <w:proofErr w:type="spellEnd"/>
      <w:r w:rsidRPr="0092026C">
        <w:t xml:space="preserve"> in the exporting Member”. 292</w:t>
      </w:r>
    </w:p>
    <w:p w14:paraId="0EF7AFC1" w14:textId="77777777" w:rsidR="00462182" w:rsidRPr="0092026C" w:rsidRDefault="00462182" w:rsidP="00462182">
      <w:pPr>
        <w:ind w:firstLine="720"/>
      </w:pPr>
      <w:r w:rsidRPr="0092026C">
        <w:rPr>
          <w:u w:val="single"/>
        </w:rPr>
        <w:t>In 2005, WTO Members agreed to make the waivers permanent by amending the TRIPS Agreement.</w:t>
      </w:r>
      <w:r w:rsidRPr="0092026C">
        <w:t xml:space="preserve">293 </w:t>
      </w:r>
      <w:r w:rsidRPr="0092026C">
        <w:rPr>
          <w:u w:val="single"/>
        </w:rPr>
        <w:t>With the approval of two-thirds of the WTO Members, the amendment entered into force on 23 January 2017.</w:t>
      </w:r>
      <w:r w:rsidRPr="0092026C">
        <w:t xml:space="preserve"> As the very first legal amendment to a WTO multilateral agreement, it was said to have shown that “[M]embers are determined to ensure the WTO’s trading system contributes to humanitarian and development goals”. 294 Likewise, </w:t>
      </w:r>
      <w:r w:rsidRPr="0092026C">
        <w:rPr>
          <w:u w:val="single"/>
        </w:rPr>
        <w:t xml:space="preserve">such amendment could be extended to address other global concerns such as climate change in accordance with the WTO’s sustainable development objective </w:t>
      </w:r>
      <w:r w:rsidRPr="0092026C">
        <w:t>and Articles 7 and 8 of the TRIPS Agreement.</w:t>
      </w:r>
    </w:p>
    <w:p w14:paraId="4F1E2FE4" w14:textId="77777777" w:rsidR="00462182" w:rsidRPr="0092026C" w:rsidRDefault="00462182" w:rsidP="00462182">
      <w:pPr>
        <w:ind w:firstLine="720"/>
      </w:pPr>
      <w:r w:rsidRPr="0092026C">
        <w:t xml:space="preserve">In effect, </w:t>
      </w:r>
      <w:r w:rsidRPr="0092026C">
        <w:rPr>
          <w:u w:val="single"/>
        </w:rPr>
        <w:t xml:space="preserve">the </w:t>
      </w:r>
      <w:r w:rsidRPr="0092026C">
        <w:rPr>
          <w:rStyle w:val="Emphasis"/>
        </w:rPr>
        <w:t>compulsory licensing system</w:t>
      </w:r>
      <w:r w:rsidRPr="0092026C">
        <w:rPr>
          <w:u w:val="single"/>
        </w:rPr>
        <w:t xml:space="preserve"> established within the WTO framework is not a panacea, but rather a legal guarantee of rights and ability to make effective use of compulsory </w:t>
      </w:r>
      <w:proofErr w:type="spellStart"/>
      <w:r w:rsidRPr="0092026C">
        <w:rPr>
          <w:u w:val="single"/>
        </w:rPr>
        <w:t>licences</w:t>
      </w:r>
      <w:proofErr w:type="spellEnd"/>
      <w:r w:rsidRPr="0092026C">
        <w:rPr>
          <w:u w:val="single"/>
        </w:rPr>
        <w:t xml:space="preserve">. </w:t>
      </w:r>
      <w:r w:rsidRPr="00DD25D9">
        <w:rPr>
          <w:highlight w:val="green"/>
          <w:u w:val="single"/>
        </w:rPr>
        <w:t>Since</w:t>
      </w:r>
      <w:r w:rsidRPr="0092026C">
        <w:rPr>
          <w:u w:val="single"/>
        </w:rPr>
        <w:t xml:space="preserve"> the adoption of the </w:t>
      </w:r>
      <w:r w:rsidRPr="00DD25D9">
        <w:rPr>
          <w:rStyle w:val="Emphasis"/>
          <w:highlight w:val="green"/>
        </w:rPr>
        <w:t>Doha</w:t>
      </w:r>
      <w:r w:rsidRPr="0092026C">
        <w:rPr>
          <w:u w:val="single"/>
        </w:rPr>
        <w:t xml:space="preserve"> Declaration, </w:t>
      </w:r>
      <w:r w:rsidRPr="0092026C">
        <w:rPr>
          <w:rStyle w:val="Emphasis"/>
        </w:rPr>
        <w:t xml:space="preserve">a number of </w:t>
      </w:r>
      <w:r w:rsidRPr="00DD25D9">
        <w:rPr>
          <w:rStyle w:val="Emphasis"/>
          <w:highlight w:val="green"/>
        </w:rPr>
        <w:t>developing countries</w:t>
      </w:r>
      <w:r w:rsidRPr="0092026C">
        <w:rPr>
          <w:u w:val="single"/>
        </w:rPr>
        <w:t xml:space="preserve"> (e.g., </w:t>
      </w:r>
      <w:r w:rsidRPr="0092026C">
        <w:rPr>
          <w:rStyle w:val="Emphasis"/>
        </w:rPr>
        <w:t>Thailand</w:t>
      </w:r>
      <w:r w:rsidRPr="0092026C">
        <w:rPr>
          <w:u w:val="single"/>
        </w:rPr>
        <w:t xml:space="preserve">, </w:t>
      </w:r>
      <w:r w:rsidRPr="0092026C">
        <w:rPr>
          <w:rStyle w:val="Emphasis"/>
        </w:rPr>
        <w:t>Brazil</w:t>
      </w:r>
      <w:r w:rsidRPr="0092026C">
        <w:rPr>
          <w:u w:val="single"/>
        </w:rPr>
        <w:t xml:space="preserve">, </w:t>
      </w:r>
      <w:r w:rsidRPr="0092026C">
        <w:rPr>
          <w:rStyle w:val="Emphasis"/>
        </w:rPr>
        <w:t>Ecuador</w:t>
      </w:r>
      <w:r w:rsidRPr="0092026C">
        <w:rPr>
          <w:u w:val="single"/>
        </w:rPr>
        <w:t xml:space="preserve">, </w:t>
      </w:r>
      <w:r w:rsidRPr="0092026C">
        <w:rPr>
          <w:rStyle w:val="Emphasis"/>
        </w:rPr>
        <w:t>India</w:t>
      </w:r>
      <w:r w:rsidRPr="0092026C">
        <w:rPr>
          <w:u w:val="single"/>
        </w:rPr>
        <w:t xml:space="preserve"> and </w:t>
      </w:r>
      <w:r w:rsidRPr="0092026C">
        <w:rPr>
          <w:rStyle w:val="Emphasis"/>
        </w:rPr>
        <w:t>Indonesia</w:t>
      </w:r>
      <w:r w:rsidRPr="0092026C">
        <w:rPr>
          <w:u w:val="single"/>
        </w:rPr>
        <w:t xml:space="preserve">) have </w:t>
      </w:r>
      <w:r w:rsidRPr="00DD25D9">
        <w:rPr>
          <w:highlight w:val="green"/>
          <w:u w:val="single"/>
        </w:rPr>
        <w:t xml:space="preserve">issued </w:t>
      </w:r>
      <w:r w:rsidRPr="00DD25D9">
        <w:rPr>
          <w:rStyle w:val="Emphasis"/>
          <w:highlight w:val="green"/>
        </w:rPr>
        <w:t xml:space="preserve">compulsory </w:t>
      </w:r>
      <w:proofErr w:type="spellStart"/>
      <w:r w:rsidRPr="00DD25D9">
        <w:rPr>
          <w:rStyle w:val="Emphasis"/>
          <w:highlight w:val="green"/>
        </w:rPr>
        <w:t>licences</w:t>
      </w:r>
      <w:proofErr w:type="spellEnd"/>
      <w:r w:rsidRPr="00DD25D9">
        <w:rPr>
          <w:rStyle w:val="Emphasis"/>
          <w:highlight w:val="green"/>
        </w:rPr>
        <w:t xml:space="preserve"> to lower the price of</w:t>
      </w:r>
      <w:r w:rsidRPr="0092026C">
        <w:rPr>
          <w:rStyle w:val="Emphasis"/>
        </w:rPr>
        <w:t xml:space="preserve"> patented medicines</w:t>
      </w:r>
      <w:r w:rsidRPr="0092026C">
        <w:rPr>
          <w:u w:val="single"/>
        </w:rPr>
        <w:t xml:space="preserve"> such as </w:t>
      </w:r>
      <w:r w:rsidRPr="00DD25D9">
        <w:rPr>
          <w:rStyle w:val="Emphasis"/>
          <w:highlight w:val="green"/>
        </w:rPr>
        <w:t>HIV</w:t>
      </w:r>
      <w:r w:rsidRPr="0092026C">
        <w:rPr>
          <w:rStyle w:val="Emphasis"/>
        </w:rPr>
        <w:t xml:space="preserve">/AIDS </w:t>
      </w:r>
      <w:r w:rsidRPr="00DD25D9">
        <w:rPr>
          <w:rStyle w:val="Emphasis"/>
          <w:highlight w:val="green"/>
        </w:rPr>
        <w:t>drugs</w:t>
      </w:r>
      <w:r w:rsidRPr="0092026C">
        <w:t xml:space="preserve">.295 Additionally, </w:t>
      </w:r>
      <w:r w:rsidRPr="0092026C">
        <w:rPr>
          <w:u w:val="single"/>
        </w:rPr>
        <w:t xml:space="preserve">in 2007, </w:t>
      </w:r>
      <w:r w:rsidRPr="00DD25D9">
        <w:rPr>
          <w:rStyle w:val="Emphasis"/>
          <w:highlight w:val="green"/>
        </w:rPr>
        <w:t>Rwanda</w:t>
      </w:r>
      <w:r w:rsidRPr="0092026C">
        <w:rPr>
          <w:u w:val="single"/>
        </w:rPr>
        <w:t xml:space="preserve"> became </w:t>
      </w:r>
      <w:r w:rsidRPr="0092026C">
        <w:rPr>
          <w:rStyle w:val="Emphasis"/>
        </w:rPr>
        <w:t xml:space="preserve">the </w:t>
      </w:r>
      <w:r w:rsidRPr="00DD25D9">
        <w:rPr>
          <w:rStyle w:val="Emphasis"/>
          <w:highlight w:val="green"/>
        </w:rPr>
        <w:t>first country without</w:t>
      </w:r>
      <w:r w:rsidRPr="0092026C">
        <w:rPr>
          <w:rStyle w:val="Emphasis"/>
        </w:rPr>
        <w:t xml:space="preserve"> sufficient </w:t>
      </w:r>
      <w:r w:rsidRPr="00DD25D9">
        <w:rPr>
          <w:rStyle w:val="Emphasis"/>
          <w:highlight w:val="green"/>
        </w:rPr>
        <w:t>manufacturing</w:t>
      </w:r>
      <w:r w:rsidRPr="0092026C">
        <w:rPr>
          <w:rStyle w:val="Emphasis"/>
        </w:rPr>
        <w:t xml:space="preserve"> capacities</w:t>
      </w:r>
      <w:r w:rsidRPr="0092026C">
        <w:rPr>
          <w:u w:val="single"/>
        </w:rPr>
        <w:t xml:space="preserve"> </w:t>
      </w:r>
      <w:r w:rsidRPr="00DD25D9">
        <w:rPr>
          <w:highlight w:val="green"/>
          <w:u w:val="single"/>
        </w:rPr>
        <w:t>to</w:t>
      </w:r>
      <w:r w:rsidRPr="0092026C">
        <w:rPr>
          <w:u w:val="single"/>
        </w:rPr>
        <w:t xml:space="preserve"> </w:t>
      </w:r>
      <w:r w:rsidRPr="00DD25D9">
        <w:rPr>
          <w:highlight w:val="green"/>
          <w:u w:val="single"/>
        </w:rPr>
        <w:t>use</w:t>
      </w:r>
      <w:r w:rsidRPr="0092026C">
        <w:rPr>
          <w:u w:val="single"/>
        </w:rPr>
        <w:t xml:space="preserve"> the WTO “</w:t>
      </w:r>
      <w:r w:rsidRPr="00DD25D9">
        <w:rPr>
          <w:highlight w:val="green"/>
          <w:u w:val="single"/>
        </w:rPr>
        <w:t>paragraph 6</w:t>
      </w:r>
      <w:r w:rsidRPr="0092026C">
        <w:rPr>
          <w:u w:val="single"/>
        </w:rPr>
        <w:t xml:space="preserve"> system” </w:t>
      </w:r>
      <w:r w:rsidRPr="00DD25D9">
        <w:rPr>
          <w:highlight w:val="green"/>
          <w:u w:val="single"/>
        </w:rPr>
        <w:t xml:space="preserve">to </w:t>
      </w:r>
      <w:r w:rsidRPr="00DD25D9">
        <w:rPr>
          <w:rStyle w:val="Emphasis"/>
          <w:highlight w:val="green"/>
        </w:rPr>
        <w:t>import</w:t>
      </w:r>
      <w:r w:rsidRPr="0092026C">
        <w:rPr>
          <w:rStyle w:val="Emphasis"/>
        </w:rPr>
        <w:t xml:space="preserve"> Apo-</w:t>
      </w:r>
      <w:proofErr w:type="spellStart"/>
      <w:r w:rsidRPr="0092026C">
        <w:rPr>
          <w:rStyle w:val="Emphasis"/>
        </w:rPr>
        <w:t>TriAvir</w:t>
      </w:r>
      <w:proofErr w:type="spellEnd"/>
      <w:r w:rsidRPr="0092026C">
        <w:rPr>
          <w:u w:val="single"/>
        </w:rPr>
        <w:t xml:space="preserve"> </w:t>
      </w:r>
      <w:r w:rsidRPr="00DD25D9">
        <w:rPr>
          <w:highlight w:val="green"/>
          <w:u w:val="single"/>
        </w:rPr>
        <w:t>from</w:t>
      </w:r>
      <w:r w:rsidRPr="0092026C">
        <w:rPr>
          <w:u w:val="single"/>
        </w:rPr>
        <w:t xml:space="preserve"> </w:t>
      </w:r>
      <w:proofErr w:type="spellStart"/>
      <w:r w:rsidRPr="0092026C">
        <w:rPr>
          <w:rStyle w:val="Emphasis"/>
        </w:rPr>
        <w:t>Apotex</w:t>
      </w:r>
      <w:proofErr w:type="spellEnd"/>
      <w:r w:rsidRPr="0092026C">
        <w:rPr>
          <w:u w:val="single"/>
        </w:rPr>
        <w:t xml:space="preserve">, </w:t>
      </w:r>
      <w:r w:rsidRPr="00DD25D9">
        <w:rPr>
          <w:rStyle w:val="Emphasis"/>
          <w:highlight w:val="green"/>
        </w:rPr>
        <w:t>a Canadian firm</w:t>
      </w:r>
      <w:r w:rsidRPr="0092026C">
        <w:t xml:space="preserve">.296 Commentators note that </w:t>
      </w:r>
      <w:r w:rsidRPr="0092026C">
        <w:rPr>
          <w:u w:val="single"/>
        </w:rPr>
        <w:t>since the Doha Declaration was adopted in 2001,</w:t>
      </w:r>
      <w:r w:rsidRPr="0092026C">
        <w:rPr>
          <w:rStyle w:val="Emphasis"/>
        </w:rPr>
        <w:t xml:space="preserve"> the </w:t>
      </w:r>
      <w:r w:rsidRPr="00DD25D9">
        <w:rPr>
          <w:rStyle w:val="Emphasis"/>
          <w:highlight w:val="green"/>
        </w:rPr>
        <w:t xml:space="preserve">threat of compulsory </w:t>
      </w:r>
      <w:proofErr w:type="spellStart"/>
      <w:r w:rsidRPr="00DD25D9">
        <w:rPr>
          <w:rStyle w:val="Emphasis"/>
          <w:highlight w:val="green"/>
        </w:rPr>
        <w:t>licences</w:t>
      </w:r>
      <w:proofErr w:type="spellEnd"/>
      <w:r w:rsidRPr="00DD25D9">
        <w:rPr>
          <w:b/>
          <w:bCs/>
          <w:highlight w:val="green"/>
          <w:u w:val="single"/>
        </w:rPr>
        <w:t xml:space="preserve"> </w:t>
      </w:r>
      <w:r w:rsidRPr="0092026C">
        <w:rPr>
          <w:rStyle w:val="Emphasis"/>
        </w:rPr>
        <w:t xml:space="preserve">has </w:t>
      </w:r>
      <w:r w:rsidRPr="00DD25D9">
        <w:rPr>
          <w:rStyle w:val="Emphasis"/>
          <w:highlight w:val="green"/>
        </w:rPr>
        <w:t>motivated</w:t>
      </w:r>
      <w:r w:rsidRPr="0092026C">
        <w:rPr>
          <w:rStyle w:val="Emphasis"/>
        </w:rPr>
        <w:t xml:space="preserve"> multinational </w:t>
      </w:r>
      <w:r w:rsidRPr="00DD25D9">
        <w:rPr>
          <w:rStyle w:val="Emphasis"/>
          <w:highlight w:val="green"/>
        </w:rPr>
        <w:t>companies</w:t>
      </w:r>
      <w:r w:rsidRPr="00DD25D9">
        <w:rPr>
          <w:highlight w:val="green"/>
          <w:u w:val="single"/>
        </w:rPr>
        <w:t xml:space="preserve"> to</w:t>
      </w:r>
      <w:r w:rsidRPr="0092026C">
        <w:rPr>
          <w:u w:val="single"/>
        </w:rPr>
        <w:t xml:space="preserve"> “</w:t>
      </w:r>
      <w:r w:rsidRPr="0092026C">
        <w:rPr>
          <w:rStyle w:val="Emphasis"/>
        </w:rPr>
        <w:t xml:space="preserve">voluntarily </w:t>
      </w:r>
      <w:r w:rsidRPr="00DD25D9">
        <w:rPr>
          <w:rStyle w:val="Emphasis"/>
          <w:highlight w:val="green"/>
        </w:rPr>
        <w:t>make</w:t>
      </w:r>
      <w:r w:rsidRPr="0092026C">
        <w:rPr>
          <w:u w:val="single"/>
        </w:rPr>
        <w:t xml:space="preserve"> proactive efforts to realistically make </w:t>
      </w:r>
      <w:r w:rsidRPr="00DD25D9">
        <w:rPr>
          <w:rStyle w:val="Emphasis"/>
          <w:highlight w:val="green"/>
        </w:rPr>
        <w:t>their drugs accessible</w:t>
      </w:r>
      <w:r w:rsidRPr="0092026C">
        <w:rPr>
          <w:b/>
          <w:bCs/>
          <w:u w:val="single"/>
        </w:rPr>
        <w:t xml:space="preserve">” </w:t>
      </w:r>
      <w:r w:rsidRPr="0092026C">
        <w:rPr>
          <w:u w:val="single"/>
        </w:rPr>
        <w:t xml:space="preserve">either through </w:t>
      </w:r>
      <w:r w:rsidRPr="00DD25D9">
        <w:rPr>
          <w:rStyle w:val="Emphasis"/>
          <w:highlight w:val="green"/>
        </w:rPr>
        <w:t>dramatically lowering the price</w:t>
      </w:r>
      <w:r w:rsidRPr="0092026C">
        <w:rPr>
          <w:u w:val="single"/>
        </w:rPr>
        <w:t xml:space="preserve"> or by offering voluntary </w:t>
      </w:r>
      <w:proofErr w:type="spellStart"/>
      <w:r w:rsidRPr="0092026C">
        <w:rPr>
          <w:u w:val="single"/>
        </w:rPr>
        <w:t>licences</w:t>
      </w:r>
      <w:proofErr w:type="spellEnd"/>
      <w:r w:rsidRPr="0092026C">
        <w:rPr>
          <w:u w:val="single"/>
        </w:rPr>
        <w:t xml:space="preserve"> on </w:t>
      </w:r>
      <w:proofErr w:type="spellStart"/>
      <w:r w:rsidRPr="0092026C">
        <w:rPr>
          <w:u w:val="single"/>
        </w:rPr>
        <w:t>favourable</w:t>
      </w:r>
      <w:proofErr w:type="spellEnd"/>
      <w:r w:rsidRPr="0092026C">
        <w:rPr>
          <w:u w:val="single"/>
        </w:rPr>
        <w:t xml:space="preserve"> terms.</w:t>
      </w:r>
      <w:r w:rsidRPr="0092026C">
        <w:t xml:space="preserve">297 Meanwhile, </w:t>
      </w:r>
      <w:r w:rsidRPr="0092026C">
        <w:rPr>
          <w:u w:val="single"/>
        </w:rPr>
        <w:t xml:space="preserve">many </w:t>
      </w:r>
      <w:r w:rsidRPr="0092026C">
        <w:rPr>
          <w:rStyle w:val="Emphasis"/>
        </w:rPr>
        <w:t>countries</w:t>
      </w:r>
      <w:r w:rsidRPr="0092026C">
        <w:rPr>
          <w:u w:val="single"/>
        </w:rPr>
        <w:t xml:space="preserve"> have successfully used</w:t>
      </w:r>
      <w:r w:rsidRPr="0092026C">
        <w:rPr>
          <w:rStyle w:val="Emphasis"/>
        </w:rPr>
        <w:t xml:space="preserve"> the threat of compulsory </w:t>
      </w:r>
      <w:proofErr w:type="spellStart"/>
      <w:r w:rsidRPr="0092026C">
        <w:rPr>
          <w:rStyle w:val="Emphasis"/>
        </w:rPr>
        <w:t>licences</w:t>
      </w:r>
      <w:proofErr w:type="spellEnd"/>
      <w:r w:rsidRPr="0092026C">
        <w:rPr>
          <w:rStyle w:val="Emphasis"/>
        </w:rPr>
        <w:t xml:space="preserve"> as leverage in drug price negotiations</w:t>
      </w:r>
      <w:r w:rsidRPr="0092026C">
        <w:rPr>
          <w:u w:val="single"/>
        </w:rPr>
        <w:t xml:space="preserve"> with pharmaceutical companies.</w:t>
      </w:r>
      <w:r w:rsidRPr="0092026C">
        <w:t>298</w:t>
      </w:r>
    </w:p>
    <w:p w14:paraId="5420212F" w14:textId="77777777" w:rsidR="00462182" w:rsidRPr="0092026C" w:rsidRDefault="00462182" w:rsidP="00462182">
      <w:pPr>
        <w:pStyle w:val="ListParagraph"/>
        <w:numPr>
          <w:ilvl w:val="0"/>
          <w:numId w:val="31"/>
        </w:numPr>
        <w:spacing w:line="259" w:lineRule="auto"/>
      </w:pPr>
    </w:p>
    <w:p w14:paraId="6FA5DC5E" w14:textId="77777777" w:rsidR="00462182" w:rsidRDefault="00462182" w:rsidP="00462182">
      <w:pPr>
        <w:pStyle w:val="Heading4"/>
        <w:rPr>
          <w:rFonts w:cs="Calibri"/>
          <w:u w:val="single"/>
        </w:rPr>
      </w:pPr>
      <w:r w:rsidRPr="0092026C">
        <w:rPr>
          <w:rFonts w:cs="Calibri"/>
        </w:rPr>
        <w:t xml:space="preserve">It’s goldilocks - </w:t>
      </w:r>
      <w:r w:rsidRPr="0092026C">
        <w:rPr>
          <w:rFonts w:cs="Calibri"/>
          <w:u w:val="single"/>
        </w:rPr>
        <w:t>protects</w:t>
      </w:r>
      <w:r w:rsidRPr="0092026C">
        <w:rPr>
          <w:rFonts w:cs="Calibri"/>
        </w:rPr>
        <w:t xml:space="preserve"> patents while </w:t>
      </w:r>
      <w:r w:rsidRPr="0092026C">
        <w:rPr>
          <w:rFonts w:cs="Calibri"/>
          <w:u w:val="single"/>
        </w:rPr>
        <w:t>allowing urgent access</w:t>
      </w:r>
      <w:r w:rsidRPr="0092026C">
        <w:rPr>
          <w:rFonts w:cs="Calibri"/>
        </w:rPr>
        <w:t xml:space="preserve"> – the perm or the </w:t>
      </w:r>
      <w:proofErr w:type="spellStart"/>
      <w:r w:rsidRPr="0092026C">
        <w:rPr>
          <w:rFonts w:cs="Calibri"/>
        </w:rPr>
        <w:t>aff</w:t>
      </w:r>
      <w:proofErr w:type="spellEnd"/>
      <w:r w:rsidRPr="0092026C">
        <w:rPr>
          <w:rFonts w:cs="Calibri"/>
        </w:rPr>
        <w:t xml:space="preserve"> shatters </w:t>
      </w:r>
      <w:r w:rsidRPr="0092026C">
        <w:rPr>
          <w:rFonts w:cs="Calibri"/>
          <w:u w:val="single"/>
        </w:rPr>
        <w:t>IP protections</w:t>
      </w:r>
      <w:r w:rsidRPr="0092026C">
        <w:rPr>
          <w:rFonts w:cs="Calibri"/>
        </w:rPr>
        <w:t xml:space="preserve"> which crushes innovation while the CP </w:t>
      </w:r>
      <w:r w:rsidRPr="0092026C">
        <w:rPr>
          <w:rFonts w:cs="Calibri"/>
          <w:u w:val="single"/>
        </w:rPr>
        <w:t>strikes</w:t>
      </w:r>
      <w:r w:rsidRPr="0092026C">
        <w:rPr>
          <w:rFonts w:cs="Calibri"/>
        </w:rPr>
        <w:t xml:space="preserve"> an </w:t>
      </w:r>
      <w:r w:rsidRPr="0092026C">
        <w:rPr>
          <w:rFonts w:cs="Calibri"/>
          <w:u w:val="single"/>
        </w:rPr>
        <w:t>accepted balance</w:t>
      </w:r>
      <w:r>
        <w:rPr>
          <w:rFonts w:cs="Calibri"/>
          <w:u w:val="single"/>
        </w:rPr>
        <w:t xml:space="preserve"> – </w:t>
      </w:r>
      <w:proofErr w:type="spellStart"/>
      <w:r>
        <w:rPr>
          <w:rFonts w:cs="Calibri"/>
          <w:u w:val="single"/>
        </w:rPr>
        <w:t>ev</w:t>
      </w:r>
      <w:proofErr w:type="spellEnd"/>
      <w:r>
        <w:rPr>
          <w:rFonts w:cs="Calibri"/>
          <w:u w:val="single"/>
        </w:rPr>
        <w:t xml:space="preserve"> is specifically ab waivers which answers their innovation preempt</w:t>
      </w:r>
    </w:p>
    <w:p w14:paraId="4903E940" w14:textId="77777777" w:rsidR="00462182" w:rsidRDefault="00462182" w:rsidP="00462182">
      <w:pPr>
        <w:pStyle w:val="ListParagraph"/>
        <w:numPr>
          <w:ilvl w:val="0"/>
          <w:numId w:val="31"/>
        </w:numPr>
      </w:pPr>
      <w:r>
        <w:t>Predictable and built into trips</w:t>
      </w:r>
    </w:p>
    <w:p w14:paraId="361813B1" w14:textId="77777777" w:rsidR="00462182" w:rsidRDefault="00462182" w:rsidP="00462182">
      <w:pPr>
        <w:pStyle w:val="ListParagraph"/>
        <w:numPr>
          <w:ilvl w:val="0"/>
          <w:numId w:val="31"/>
        </w:numPr>
      </w:pPr>
      <w:r>
        <w:t>Provides companies with royalties</w:t>
      </w:r>
    </w:p>
    <w:p w14:paraId="54B8462A" w14:textId="77777777" w:rsidR="00462182" w:rsidRPr="00634DF4" w:rsidRDefault="00462182" w:rsidP="00462182">
      <w:pPr>
        <w:pStyle w:val="ListParagraph"/>
        <w:numPr>
          <w:ilvl w:val="0"/>
          <w:numId w:val="31"/>
        </w:numPr>
      </w:pPr>
      <w:r>
        <w:t>Applies selectively which doesn’t benefit competitors</w:t>
      </w:r>
    </w:p>
    <w:p w14:paraId="3C68A36F" w14:textId="77777777" w:rsidR="00462182" w:rsidRPr="0092026C" w:rsidRDefault="00462182" w:rsidP="00462182">
      <w:r w:rsidRPr="0092026C">
        <w:rPr>
          <w:b/>
          <w:bCs/>
          <w:sz w:val="26"/>
          <w:szCs w:val="26"/>
        </w:rPr>
        <w:t>Bacchus 2020</w:t>
      </w:r>
      <w:r w:rsidRPr="0092026C">
        <w:rPr>
          <w:sz w:val="18"/>
          <w:szCs w:val="18"/>
        </w:rPr>
        <w:t xml:space="preserve"> (James, Adjunct Fellow, Cato Institute, former U.S. Representative (D-FL), and former Chairman, World Trade Organization’s Appellate Body. “An Unnecessary Proposal: A WTO Waiver of Intellectual Property Rights for COVID-19 Vaccines,” </w:t>
      </w:r>
      <w:r w:rsidRPr="0092026C">
        <w:rPr>
          <w:i/>
          <w:iCs/>
          <w:sz w:val="18"/>
          <w:szCs w:val="18"/>
        </w:rPr>
        <w:t xml:space="preserve">Cato </w:t>
      </w:r>
      <w:hyperlink r:id="rId6" w:anchor="balancing-ip-rights-access-medicines-not-new-wto" w:history="1">
        <w:r w:rsidRPr="0092026C">
          <w:rPr>
            <w:rStyle w:val="Hyperlink"/>
            <w:sz w:val="18"/>
            <w:szCs w:val="18"/>
          </w:rPr>
          <w:t>https://www.cato.org/free-trade-bulletin/unnecessary-proposal-wto-waiver-intellectual-property-rights-covid-19-vaccines#balancing-ip-rights-access-medicines-not-new-wto</w:t>
        </w:r>
      </w:hyperlink>
      <w:r w:rsidRPr="0092026C">
        <w:rPr>
          <w:sz w:val="18"/>
          <w:szCs w:val="18"/>
        </w:rPr>
        <w:t xml:space="preserve"> December 16, 2020)DR 21</w:t>
      </w:r>
    </w:p>
    <w:p w14:paraId="15529B90" w14:textId="77777777" w:rsidR="00462182" w:rsidRPr="0092026C" w:rsidRDefault="00462182" w:rsidP="00462182">
      <w:r w:rsidRPr="0092026C">
        <w:t xml:space="preserve">As Jennifer Hillman of the Council on Foreign Relations observed, ordinarily </w:t>
      </w:r>
      <w:r w:rsidRPr="0092026C">
        <w:rPr>
          <w:u w:val="single"/>
        </w:rPr>
        <w:t>the</w:t>
      </w:r>
      <w:r w:rsidRPr="0092026C">
        <w:t xml:space="preserv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w:t>
      </w:r>
      <w:hyperlink r:id="rId7" w:anchor="_ednref7" w:history="1">
        <w:r w:rsidRPr="0092026C">
          <w:rPr>
            <w:rStyle w:val="Hyperlink"/>
          </w:rPr>
          <w:t>7</w:t>
        </w:r>
      </w:hyperlink>
      <w:r w:rsidRPr="0092026C">
        <w:t xml:space="preserve"> But, </w:t>
      </w:r>
      <w:r w:rsidRPr="00DD25D9">
        <w:rPr>
          <w:rStyle w:val="Emphasis"/>
          <w:highlight w:val="green"/>
        </w:rPr>
        <w:t>in public health emergencies</w:t>
      </w:r>
      <w:r w:rsidRPr="0092026C">
        <w:rPr>
          <w:u w:val="single"/>
        </w:rPr>
        <w:t>, it may be impossible to obtain a license</w:t>
      </w:r>
      <w:r w:rsidRPr="0092026C">
        <w:t xml:space="preserve">. </w:t>
      </w:r>
      <w:r w:rsidRPr="0092026C">
        <w:rPr>
          <w:u w:val="single"/>
        </w:rPr>
        <w:t xml:space="preserve">In such cases, </w:t>
      </w:r>
      <w:r w:rsidRPr="00DD25D9">
        <w:rPr>
          <w:rStyle w:val="Emphasis"/>
          <w:highlight w:val="green"/>
        </w:rPr>
        <w:t>“compulsory licenses</w:t>
      </w:r>
      <w:r w:rsidRPr="00DD25D9">
        <w:rPr>
          <w:highlight w:val="green"/>
          <w:u w:val="single"/>
        </w:rPr>
        <w:t>” can be issued</w:t>
      </w:r>
      <w:r w:rsidRPr="0092026C">
        <w:t xml:space="preserve"> to local manufacturers, </w:t>
      </w:r>
      <w:r w:rsidRPr="0092026C">
        <w:rPr>
          <w:u w:val="single"/>
        </w:rPr>
        <w:t>authorizing them to make patented products or use patented processes even though they do not have the permission of the patent holders</w:t>
      </w:r>
      <w:r w:rsidRPr="0092026C">
        <w:t>.</w:t>
      </w:r>
      <w:hyperlink r:id="rId8" w:anchor="_ednref8" w:history="1">
        <w:r w:rsidRPr="0092026C">
          <w:rPr>
            <w:rStyle w:val="Hyperlink"/>
          </w:rPr>
          <w:t>8</w:t>
        </w:r>
      </w:hyperlink>
    </w:p>
    <w:p w14:paraId="1D26ACAB" w14:textId="77777777" w:rsidR="00462182" w:rsidRPr="0092026C" w:rsidRDefault="00462182" w:rsidP="00462182">
      <w:r w:rsidRPr="0092026C">
        <w:t xml:space="preserve">After years of debate, </w:t>
      </w:r>
      <w:r w:rsidRPr="0092026C">
        <w:rPr>
          <w:u w:val="single"/>
        </w:rPr>
        <w:t xml:space="preserve">WTO members clarified in the Doha Ministerial Declaration in November 2001 that each WTO member “has the right to grant compulsory licenses </w:t>
      </w:r>
      <w:r w:rsidRPr="0092026C">
        <w:t>and the freedom to determine the grounds upon which such licenses are granted.”</w:t>
      </w:r>
      <w:hyperlink r:id="rId9" w:anchor="_ednref9" w:history="1">
        <w:r w:rsidRPr="0092026C">
          <w:rPr>
            <w:rStyle w:val="Hyperlink"/>
          </w:rPr>
          <w:t>9</w:t>
        </w:r>
      </w:hyperlink>
      <w:r w:rsidRPr="0092026C">
        <w:t> I</w:t>
      </w:r>
      <w:r w:rsidRPr="0092026C">
        <w:rPr>
          <w:u w:val="single"/>
        </w:rPr>
        <w:t>n August 2003, WTO members followed up on the 2001 declaration by adopting a waiver that allows poorer countries that do not have the capacity to make pharmaceutical products—and thus cannot benefit from compulsory licensing—to import cheaper generic drugs from countries where those drugs are protected by patent</w:t>
      </w:r>
      <w:r w:rsidRPr="0092026C">
        <w:t>.</w:t>
      </w:r>
      <w:hyperlink r:id="rId10" w:anchor="_ednref10" w:history="1">
        <w:r w:rsidRPr="0092026C">
          <w:rPr>
            <w:rStyle w:val="Hyperlink"/>
          </w:rPr>
          <w:t>10</w:t>
        </w:r>
      </w:hyperlink>
      <w:r w:rsidRPr="0092026C">
        <w:t> In such a case, both the importing and exporting countries are excused from what would otherwise be their obligations under the TRIPS Agreement. This waiver was transformed into an amendment in the WTO IP rules in 2017.</w:t>
      </w:r>
      <w:hyperlink r:id="rId11" w:anchor="_ednref11" w:history="1">
        <w:r w:rsidRPr="0092026C">
          <w:rPr>
            <w:rStyle w:val="Hyperlink"/>
          </w:rPr>
          <w:t>11</w:t>
        </w:r>
      </w:hyperlink>
    </w:p>
    <w:p w14:paraId="6FBAEF4A" w14:textId="77777777" w:rsidR="00462182" w:rsidRPr="0092026C" w:rsidRDefault="00462182" w:rsidP="00462182">
      <w:r w:rsidRPr="0092026C">
        <w:rPr>
          <w:u w:val="single"/>
        </w:rPr>
        <w:t xml:space="preserve">Compulsory licensing of medicines is not popular with private drug manufacturers because it is a derogation from the customary workings of market‐​based capitalism. </w:t>
      </w:r>
      <w:r w:rsidRPr="0092026C">
        <w:rPr>
          <w:rStyle w:val="Emphasis"/>
        </w:rPr>
        <w:t>However</w:t>
      </w:r>
      <w:r w:rsidRPr="0092026C">
        <w:rPr>
          <w:u w:val="single"/>
        </w:rPr>
        <w:t xml:space="preserve">, as these actions by WTO members in 2001, 2003, and 2017 illustrate, </w:t>
      </w:r>
      <w:r w:rsidRPr="00DD25D9">
        <w:rPr>
          <w:rStyle w:val="Emphasis"/>
          <w:highlight w:val="green"/>
        </w:rPr>
        <w:t xml:space="preserve">compulsory licensing is not a derogation from </w:t>
      </w:r>
      <w:r w:rsidRPr="0092026C">
        <w:rPr>
          <w:rStyle w:val="Emphasis"/>
        </w:rPr>
        <w:t>the balance</w:t>
      </w:r>
      <w:r w:rsidRPr="0092026C">
        <w:rPr>
          <w:u w:val="single"/>
        </w:rPr>
        <w:t xml:space="preserve"> </w:t>
      </w:r>
      <w:r w:rsidRPr="0092026C">
        <w:rPr>
          <w:b/>
          <w:bCs/>
          <w:u w:val="single"/>
        </w:rPr>
        <w:t xml:space="preserve">struck by the members of the WTO </w:t>
      </w:r>
      <w:r w:rsidRPr="0092026C">
        <w:rPr>
          <w:rStyle w:val="Emphasis"/>
        </w:rPr>
        <w:t xml:space="preserve">between </w:t>
      </w:r>
      <w:r w:rsidRPr="00DD25D9">
        <w:rPr>
          <w:rStyle w:val="Emphasis"/>
          <w:highlight w:val="green"/>
        </w:rPr>
        <w:t>protecting IP</w:t>
      </w:r>
      <w:r w:rsidRPr="0092026C">
        <w:rPr>
          <w:rStyle w:val="Emphasis"/>
        </w:rPr>
        <w:t xml:space="preserve"> rights and ensuring access</w:t>
      </w:r>
      <w:r w:rsidRPr="0092026C">
        <w:rPr>
          <w:u w:val="single"/>
        </w:rPr>
        <w:t xml:space="preserve"> to essential </w:t>
      </w:r>
      <w:r w:rsidRPr="0092026C">
        <w:rPr>
          <w:rStyle w:val="Emphasis"/>
        </w:rPr>
        <w:t>medicines</w:t>
      </w:r>
      <w:r w:rsidRPr="0092026C">
        <w:rPr>
          <w:u w:val="single"/>
        </w:rPr>
        <w:t xml:space="preserve">. </w:t>
      </w:r>
      <w:r w:rsidRPr="0092026C">
        <w:t>Rather,</w:t>
      </w:r>
      <w:r w:rsidRPr="0092026C">
        <w:rPr>
          <w:rStyle w:val="Emphasis"/>
        </w:rPr>
        <w:t xml:space="preserve"> it is a crucial part of that balance.</w:t>
      </w:r>
      <w:r w:rsidRPr="0092026C">
        <w:t xml:space="preserve"> The balance struck in the WTO treaty includes the option of compulsory licensing during health emergencies.</w:t>
      </w:r>
    </w:p>
    <w:p w14:paraId="717ADB8C" w14:textId="77777777" w:rsidR="00462182" w:rsidRPr="0092026C" w:rsidRDefault="00462182" w:rsidP="00462182">
      <w:pPr>
        <w:rPr>
          <w:sz w:val="12"/>
          <w:szCs w:val="12"/>
        </w:rPr>
      </w:pPr>
      <w:r w:rsidRPr="0092026C">
        <w:rPr>
          <w:sz w:val="12"/>
          <w:szCs w:val="12"/>
        </w:rPr>
        <w:t>Does a Novel Virus Present Novel Issues?</w:t>
      </w:r>
    </w:p>
    <w:p w14:paraId="114578D5" w14:textId="77777777" w:rsidR="00462182" w:rsidRPr="0092026C" w:rsidRDefault="00462182" w:rsidP="00462182">
      <w:pPr>
        <w:rPr>
          <w:sz w:val="12"/>
          <w:szCs w:val="12"/>
        </w:rPr>
      </w:pPr>
      <w:r w:rsidRPr="0092026C">
        <w:rPr>
          <w:sz w:val="12"/>
          <w:szCs w:val="12"/>
        </w:rPr>
        <w:t>Now comes the COVID-19 crisis. In the debate over the proposed COVID-19 waiver, mostly we have heard the usual arguments, all of them reminiscent of the HIV/AIDS debate. The pharmaceutical companies in the global vaccine chase have been quick to express their opposition to the proposed waiver of IP rights for the pandemic’s duration. They have warned that allowing their COVID-19 vaccines to be copied without their permission through recourse to compulsory licensing “would undermine innovation and raise the risk of unsafe viruses.”</w:t>
      </w:r>
      <w:hyperlink r:id="rId12" w:anchor="_ednref12" w:history="1">
        <w:r w:rsidRPr="0092026C">
          <w:rPr>
            <w:rStyle w:val="Hyperlink"/>
            <w:sz w:val="12"/>
            <w:szCs w:val="12"/>
          </w:rPr>
          <w:t>12</w:t>
        </w:r>
      </w:hyperlink>
    </w:p>
    <w:p w14:paraId="3139374E" w14:textId="77777777" w:rsidR="00462182" w:rsidRPr="0092026C" w:rsidRDefault="00462182" w:rsidP="00462182">
      <w:pPr>
        <w:rPr>
          <w:sz w:val="12"/>
          <w:szCs w:val="12"/>
        </w:rPr>
      </w:pPr>
      <w:r w:rsidRPr="0092026C">
        <w:rPr>
          <w:sz w:val="12"/>
          <w:szCs w:val="12"/>
        </w:rPr>
        <w:t>The reaction of most nongovernmental health organizations and other global advocacy groups to these arguments is summed up in the Access Campaign’s response: “Since the start of the pandemic, pharmaceutical companies have continued with their ‘business‐​as‐​usual’ approaches either by maintaining rigid control over their proprietary IP rights or by pursuing secretive and monopolistic commercial deals and excluding countries affected by COVID-19.”</w:t>
      </w:r>
      <w:hyperlink r:id="rId13" w:anchor="_ednref13" w:history="1">
        <w:r w:rsidRPr="0092026C">
          <w:rPr>
            <w:rStyle w:val="Hyperlink"/>
            <w:sz w:val="12"/>
            <w:szCs w:val="12"/>
          </w:rPr>
          <w:t>13</w:t>
        </w:r>
      </w:hyperlink>
    </w:p>
    <w:p w14:paraId="7B0B8074" w14:textId="77777777" w:rsidR="00462182" w:rsidRPr="0092026C" w:rsidRDefault="00462182" w:rsidP="00462182">
      <w:pPr>
        <w:rPr>
          <w:rStyle w:val="Emphasis"/>
        </w:rPr>
      </w:pPr>
      <w:r w:rsidRPr="0092026C">
        <w:rPr>
          <w:u w:val="single"/>
        </w:rPr>
        <w:t xml:space="preserve">What </w:t>
      </w:r>
      <w:r w:rsidRPr="0092026C">
        <w:rPr>
          <w:rStyle w:val="Emphasis"/>
        </w:rPr>
        <w:t>we have not heard</w:t>
      </w:r>
      <w:r w:rsidRPr="0092026C">
        <w:rPr>
          <w:u w:val="single"/>
        </w:rPr>
        <w:t xml:space="preserve"> in the waiver debate is </w:t>
      </w:r>
      <w:r w:rsidRPr="0092026C">
        <w:rPr>
          <w:rStyle w:val="Emphasis"/>
        </w:rPr>
        <w:t>any clear explanation from waiver advocates</w:t>
      </w:r>
      <w:r w:rsidRPr="0092026C">
        <w:rPr>
          <w:u w:val="single"/>
        </w:rPr>
        <w:t xml:space="preserve"> of </w:t>
      </w:r>
      <w:r w:rsidRPr="0092026C">
        <w:rPr>
          <w:rStyle w:val="Emphasis"/>
        </w:rPr>
        <w:t>why</w:t>
      </w:r>
      <w:r w:rsidRPr="0092026C">
        <w:rPr>
          <w:u w:val="single"/>
        </w:rPr>
        <w:t xml:space="preserve"> they believe that </w:t>
      </w:r>
      <w:r w:rsidRPr="0092026C">
        <w:rPr>
          <w:rStyle w:val="Emphasis"/>
        </w:rPr>
        <w:t>the right to compulsory licensing that they already possess</w:t>
      </w:r>
      <w:r w:rsidRPr="0092026C">
        <w:rPr>
          <w:u w:val="single"/>
        </w:rPr>
        <w:t xml:space="preserve"> </w:t>
      </w:r>
      <w:r w:rsidRPr="0092026C">
        <w:rPr>
          <w:rStyle w:val="Emphasis"/>
        </w:rPr>
        <w:t>will prove insufficient</w:t>
      </w:r>
      <w:r w:rsidRPr="0092026C">
        <w:rPr>
          <w:u w:val="single"/>
        </w:rPr>
        <w:t xml:space="preserve"> to </w:t>
      </w:r>
      <w:r w:rsidRPr="0092026C">
        <w:rPr>
          <w:rStyle w:val="Emphasis"/>
        </w:rPr>
        <w:t>ensuring access</w:t>
      </w:r>
      <w:r w:rsidRPr="0092026C">
        <w:rPr>
          <w:u w:val="single"/>
        </w:rPr>
        <w:t xml:space="preserve"> to </w:t>
      </w:r>
      <w:r w:rsidRPr="0092026C">
        <w:rPr>
          <w:rStyle w:val="Emphasis"/>
        </w:rPr>
        <w:t>COVID-19 vaccines.</w:t>
      </w:r>
    </w:p>
    <w:p w14:paraId="034BC92C" w14:textId="77777777" w:rsidR="00462182" w:rsidRPr="0092026C" w:rsidRDefault="00462182" w:rsidP="00462182">
      <w:pPr>
        <w:rPr>
          <w:sz w:val="12"/>
          <w:szCs w:val="12"/>
        </w:rPr>
      </w:pPr>
      <w:r w:rsidRPr="0092026C">
        <w:rPr>
          <w:sz w:val="12"/>
          <w:szCs w:val="12"/>
        </w:rPr>
        <w:t>In requesting a broad waiver of IP rights to COVID-19 vaccines, India and South Africa maintained that “many countries especially developing countries may face institutional and legal difficulties when using flexibilities available” under existing WTO rules. They also noted that a “particular concern for countries with insufficient or no manufacturing capacity” is that the 2017 amendment that permits countries that produce generic medicines under compulsory license to export all of those medicines to least‐​developed countries that lack their own manufacturing capabilities will lead to a “cumbersome and lengthy process.”</w:t>
      </w:r>
      <w:hyperlink r:id="rId14" w:anchor="_ednref14" w:history="1">
        <w:r w:rsidRPr="0092026C">
          <w:rPr>
            <w:rStyle w:val="Hyperlink"/>
            <w:sz w:val="12"/>
            <w:szCs w:val="12"/>
          </w:rPr>
          <w:t>14</w:t>
        </w:r>
      </w:hyperlink>
    </w:p>
    <w:p w14:paraId="0D71472C" w14:textId="77777777" w:rsidR="00462182" w:rsidRPr="0092026C" w:rsidRDefault="00462182" w:rsidP="00462182">
      <w:pPr>
        <w:rPr>
          <w:sz w:val="12"/>
          <w:szCs w:val="12"/>
        </w:rPr>
      </w:pPr>
      <w:r w:rsidRPr="0092026C">
        <w:rPr>
          <w:sz w:val="12"/>
          <w:szCs w:val="12"/>
        </w:rPr>
        <w:t xml:space="preserve">India and South Africa did not offer any further explanation or any evidence to support these assertions. In an effort at an explanation, two Canadian university professors contended, “The TRIPS flexibilities are important </w:t>
      </w:r>
      <w:proofErr w:type="gramStart"/>
      <w:r w:rsidRPr="0092026C">
        <w:rPr>
          <w:sz w:val="12"/>
          <w:szCs w:val="12"/>
        </w:rPr>
        <w:t>policies</w:t>
      </w:r>
      <w:proofErr w:type="gramEnd"/>
      <w:r w:rsidRPr="0092026C">
        <w:rPr>
          <w:sz w:val="12"/>
          <w:szCs w:val="12"/>
        </w:rPr>
        <w:t xml:space="preserve"> but they are not perfect. Rules allowing compulsory licensing </w:t>
      </w:r>
      <w:proofErr w:type="gramStart"/>
      <w:r w:rsidRPr="0092026C">
        <w:rPr>
          <w:sz w:val="12"/>
          <w:szCs w:val="12"/>
        </w:rPr>
        <w:t>apply</w:t>
      </w:r>
      <w:proofErr w:type="gramEnd"/>
      <w:r w:rsidRPr="0092026C">
        <w:rPr>
          <w:sz w:val="12"/>
          <w:szCs w:val="12"/>
        </w:rPr>
        <w:t xml:space="preserve"> only on a case‐​by‐​case and product‐​by‐​product basis. This slows down the ability of countries to scale up production of needed COVID-19 products.”</w:t>
      </w:r>
      <w:hyperlink r:id="rId15" w:anchor="_ednref15" w:history="1">
        <w:r w:rsidRPr="0092026C">
          <w:rPr>
            <w:rStyle w:val="Hyperlink"/>
            <w:sz w:val="12"/>
            <w:szCs w:val="12"/>
          </w:rPr>
          <w:t>15</w:t>
        </w:r>
      </w:hyperlink>
      <w:r w:rsidRPr="0092026C">
        <w:rPr>
          <w:sz w:val="12"/>
          <w:szCs w:val="12"/>
        </w:rPr>
        <w:t> But this is advocacy, not evidence. At the time, this point was purely prospective; it was a prejudgment before any COVID-19 vaccine had been given final approval or reached the market.</w:t>
      </w:r>
    </w:p>
    <w:p w14:paraId="4DC42094" w14:textId="77777777" w:rsidR="00462182" w:rsidRPr="0092026C" w:rsidRDefault="00462182" w:rsidP="00462182">
      <w:r w:rsidRPr="00DD25D9">
        <w:rPr>
          <w:highlight w:val="green"/>
          <w:u w:val="single"/>
        </w:rPr>
        <w:t>Before</w:t>
      </w:r>
      <w:r w:rsidRPr="0092026C">
        <w:rPr>
          <w:u w:val="single"/>
        </w:rPr>
        <w:t xml:space="preserve"> such </w:t>
      </w:r>
      <w:r w:rsidRPr="00DD25D9">
        <w:rPr>
          <w:highlight w:val="green"/>
          <w:u w:val="single"/>
        </w:rPr>
        <w:t>a sweeping waiver of IP rights</w:t>
      </w:r>
      <w:r w:rsidRPr="0092026C">
        <w:rPr>
          <w:u w:val="single"/>
        </w:rPr>
        <w:t xml:space="preserve"> is taken up, </w:t>
      </w:r>
      <w:r w:rsidRPr="00DD25D9">
        <w:rPr>
          <w:highlight w:val="green"/>
          <w:u w:val="single"/>
        </w:rPr>
        <w:t>it should</w:t>
      </w:r>
      <w:r w:rsidRPr="0092026C">
        <w:rPr>
          <w:u w:val="single"/>
        </w:rPr>
        <w:t xml:space="preserve"> first </w:t>
      </w:r>
      <w:r w:rsidRPr="00DD25D9">
        <w:rPr>
          <w:highlight w:val="green"/>
          <w:u w:val="single"/>
        </w:rPr>
        <w:t>be demonstrated tha</w:t>
      </w:r>
      <w:r w:rsidRPr="0092026C">
        <w:rPr>
          <w:u w:val="single"/>
        </w:rPr>
        <w:t xml:space="preserve">t the option of </w:t>
      </w:r>
      <w:r w:rsidRPr="00DD25D9">
        <w:rPr>
          <w:rStyle w:val="Emphasis"/>
          <w:highlight w:val="green"/>
        </w:rPr>
        <w:t>compulsory licensing</w:t>
      </w:r>
      <w:r w:rsidRPr="0092026C">
        <w:rPr>
          <w:u w:val="single"/>
        </w:rPr>
        <w:t xml:space="preserve"> and other flexibilities </w:t>
      </w:r>
      <w:r w:rsidRPr="00DD25D9">
        <w:rPr>
          <w:highlight w:val="green"/>
          <w:u w:val="single"/>
        </w:rPr>
        <w:t>under</w:t>
      </w:r>
      <w:r w:rsidRPr="0092026C">
        <w:rPr>
          <w:u w:val="single"/>
        </w:rPr>
        <w:t xml:space="preserve"> the </w:t>
      </w:r>
      <w:r w:rsidRPr="00DD25D9">
        <w:rPr>
          <w:rStyle w:val="Emphasis"/>
          <w:highlight w:val="green"/>
        </w:rPr>
        <w:t xml:space="preserve">current </w:t>
      </w:r>
      <w:r w:rsidRPr="0092026C">
        <w:rPr>
          <w:rStyle w:val="Emphasis"/>
        </w:rPr>
        <w:t xml:space="preserve">trade </w:t>
      </w:r>
      <w:r w:rsidRPr="00DD25D9">
        <w:rPr>
          <w:rStyle w:val="Emphasis"/>
          <w:highlight w:val="green"/>
        </w:rPr>
        <w:t>rules</w:t>
      </w:r>
      <w:r w:rsidRPr="00DD25D9">
        <w:rPr>
          <w:highlight w:val="green"/>
          <w:u w:val="single"/>
        </w:rPr>
        <w:t xml:space="preserve"> will not suffice</w:t>
      </w:r>
      <w:r w:rsidRPr="0092026C">
        <w:rPr>
          <w:u w:val="single"/>
        </w:rPr>
        <w:t xml:space="preserve">. </w:t>
      </w:r>
      <w:r w:rsidRPr="0092026C">
        <w:t xml:space="preserve">At this point, the developed countries that have opposed the waiver are correct. </w:t>
      </w:r>
      <w:r w:rsidRPr="00DD25D9">
        <w:rPr>
          <w:rStyle w:val="Emphasis"/>
          <w:highlight w:val="green"/>
        </w:rPr>
        <w:t xml:space="preserve">There is no evidence </w:t>
      </w:r>
      <w:r w:rsidRPr="0092026C">
        <w:rPr>
          <w:rStyle w:val="Emphasis"/>
        </w:rPr>
        <w:t>of the need for such a waiver.</w:t>
      </w:r>
      <w:r w:rsidRPr="0092026C">
        <w:t xml:space="preserve"> Action by the WTO should be contemplated only if, and when, the current flexibilities in WTO rules prove to be inadequate. Should that happen, any such action should be no broader than necessary to address the global medical need.</w:t>
      </w:r>
    </w:p>
    <w:p w14:paraId="7822A414" w14:textId="77777777" w:rsidR="00462182" w:rsidRPr="0092026C" w:rsidRDefault="00462182" w:rsidP="00462182">
      <w:r w:rsidRPr="0092026C">
        <w:rPr>
          <w:u w:val="single"/>
        </w:rPr>
        <w:t xml:space="preserve">At the heart of this emerging trade debate is a belief by many people worldwide that all medicines should be “global public goods.” There is little room in such a belief for consideration of any rights to IP. </w:t>
      </w:r>
      <w:r w:rsidRPr="0092026C">
        <w:t>As one group of United Nations human rights experts expressed: “There is no room for … profitability in decision‐​making about access to vaccines, essential tests and treatments, and all other medical goods, services and supplies that are at the heart of the right to the highest attainable standard of health for all.”</w:t>
      </w:r>
      <w:hyperlink r:id="rId16" w:anchor="_ednref16" w:history="1">
        <w:r w:rsidRPr="0092026C">
          <w:rPr>
            <w:rStyle w:val="Hyperlink"/>
          </w:rPr>
          <w:t>16</w:t>
        </w:r>
      </w:hyperlink>
    </w:p>
    <w:p w14:paraId="63FD9D0F" w14:textId="77777777" w:rsidR="00462182" w:rsidRPr="0092026C" w:rsidRDefault="00462182" w:rsidP="00462182">
      <w:r w:rsidRPr="0092026C">
        <w:rPr>
          <w:u w:val="single"/>
        </w:rPr>
        <w:t xml:space="preserve">This view is myopic. </w:t>
      </w:r>
      <w:r w:rsidRPr="00DD25D9">
        <w:rPr>
          <w:b/>
          <w:bCs/>
          <w:highlight w:val="green"/>
          <w:u w:val="single"/>
        </w:rPr>
        <w:t xml:space="preserve">Subordinating IP rights </w:t>
      </w:r>
      <w:r w:rsidRPr="0092026C">
        <w:rPr>
          <w:b/>
          <w:bCs/>
          <w:u w:val="single"/>
        </w:rPr>
        <w:t>temporarily</w:t>
      </w:r>
      <w:r w:rsidRPr="0092026C">
        <w:rPr>
          <w:u w:val="single"/>
        </w:rPr>
        <w:t xml:space="preserve"> </w:t>
      </w:r>
      <w:r w:rsidRPr="00DD25D9">
        <w:rPr>
          <w:highlight w:val="green"/>
          <w:u w:val="single"/>
        </w:rPr>
        <w:t>to pressing public need</w:t>
      </w:r>
      <w:r w:rsidRPr="0092026C">
        <w:rPr>
          <w:u w:val="single"/>
        </w:rPr>
        <w:t xml:space="preserve">s during a pandemic or other global health emergency </w:t>
      </w:r>
      <w:r w:rsidRPr="00DD25D9">
        <w:rPr>
          <w:highlight w:val="green"/>
          <w:u w:val="single"/>
        </w:rPr>
        <w:t>is one thing</w:t>
      </w:r>
      <w:r w:rsidRPr="0092026C">
        <w:rPr>
          <w:u w:val="single"/>
        </w:rPr>
        <w:t xml:space="preserve">. </w:t>
      </w:r>
      <w:r w:rsidRPr="00DD25D9">
        <w:rPr>
          <w:rStyle w:val="Emphasis"/>
          <w:highlight w:val="green"/>
        </w:rPr>
        <w:t>Eliminating</w:t>
      </w:r>
      <w:r w:rsidRPr="0092026C">
        <w:rPr>
          <w:rStyle w:val="Emphasis"/>
        </w:rPr>
        <w:t xml:space="preserve"> any consideration of “</w:t>
      </w:r>
      <w:r w:rsidRPr="00DD25D9">
        <w:rPr>
          <w:rStyle w:val="Emphasis"/>
          <w:highlight w:val="green"/>
        </w:rPr>
        <w:t>profitability</w:t>
      </w:r>
      <w:r w:rsidRPr="0092026C">
        <w:rPr>
          <w:rStyle w:val="Emphasis"/>
        </w:rPr>
        <w:t>”</w:t>
      </w:r>
      <w:r w:rsidRPr="0092026C">
        <w:rPr>
          <w:u w:val="single"/>
        </w:rPr>
        <w:t xml:space="preserve"> in all policymaking </w:t>
      </w:r>
      <w:r w:rsidRPr="00DD25D9">
        <w:rPr>
          <w:rStyle w:val="Emphasis"/>
          <w:highlight w:val="green"/>
        </w:rPr>
        <w:t>relating to “access</w:t>
      </w:r>
      <w:r w:rsidRPr="0092026C">
        <w:rPr>
          <w:u w:val="single"/>
        </w:rPr>
        <w:t xml:space="preserve"> to vaccines, essential tests and treatments, and all other medical goods, services and supplies” </w:t>
      </w:r>
      <w:r w:rsidRPr="00DD25D9">
        <w:rPr>
          <w:rStyle w:val="Emphasis"/>
          <w:highlight w:val="green"/>
        </w:rPr>
        <w:t>is</w:t>
      </w:r>
      <w:r w:rsidRPr="0092026C">
        <w:rPr>
          <w:u w:val="single"/>
        </w:rPr>
        <w:t xml:space="preserve"> quite </w:t>
      </w:r>
      <w:r w:rsidRPr="00DD25D9">
        <w:rPr>
          <w:rStyle w:val="Emphasis"/>
          <w:highlight w:val="green"/>
        </w:rPr>
        <w:t>another</w:t>
      </w:r>
      <w:r w:rsidRPr="0092026C">
        <w:rPr>
          <w:u w:val="single"/>
        </w:rPr>
        <w:t>.</w:t>
      </w:r>
      <w:hyperlink r:id="rId17" w:anchor="_ednref17" w:history="1">
        <w:r w:rsidRPr="0092026C">
          <w:rPr>
            <w:rStyle w:val="Hyperlink"/>
          </w:rPr>
          <w:t>17</w:t>
        </w:r>
      </w:hyperlink>
      <w:r w:rsidRPr="0092026C">
        <w:t> To be sure, there is a superficial moral appeal in such a view. But does this moral appeal hold up if such a “human rights” approach does not result in meeting those urgent public needs?</w:t>
      </w:r>
    </w:p>
    <w:p w14:paraId="137F23CA" w14:textId="77777777" w:rsidR="00462182" w:rsidRPr="0092026C" w:rsidRDefault="00462182" w:rsidP="00462182">
      <w:r w:rsidRPr="0092026C">
        <w:rPr>
          <w:u w:val="single"/>
        </w:rPr>
        <w:t>With the belief that medicines should be “public goods,” there is literally no support in some quarters for the application of the WTO TRIPS Agreement to IP rights in medicines.</w:t>
      </w:r>
      <w:r w:rsidRPr="0092026C">
        <w:t xml:space="preserve"> </w:t>
      </w:r>
      <w:r w:rsidRPr="0092026C">
        <w:rPr>
          <w:u w:val="single"/>
        </w:rPr>
        <w:t xml:space="preserve">Any protection of the IP rights in such goods is viewed as a violation of human rights and of the overall public interest. </w:t>
      </w:r>
      <w:r w:rsidRPr="0092026C">
        <w:t xml:space="preserve">This view, though, does not reflect the practical reality of a world in which </w:t>
      </w:r>
      <w:r w:rsidRPr="00DD25D9">
        <w:rPr>
          <w:rStyle w:val="Emphasis"/>
          <w:highlight w:val="green"/>
        </w:rPr>
        <w:t>many medicines would</w:t>
      </w:r>
      <w:r w:rsidRPr="0092026C">
        <w:rPr>
          <w:rStyle w:val="Emphasis"/>
        </w:rPr>
        <w:t xml:space="preserve"> simply </w:t>
      </w:r>
      <w:r w:rsidRPr="00DD25D9">
        <w:rPr>
          <w:rStyle w:val="Emphasis"/>
          <w:highlight w:val="green"/>
        </w:rPr>
        <w:t>not exist if it were not for</w:t>
      </w:r>
      <w:r w:rsidRPr="0092026C">
        <w:rPr>
          <w:rStyle w:val="Emphasis"/>
        </w:rPr>
        <w:t xml:space="preserve"> the existence of </w:t>
      </w:r>
      <w:r w:rsidRPr="00DD25D9">
        <w:rPr>
          <w:rStyle w:val="Emphasis"/>
          <w:highlight w:val="green"/>
        </w:rPr>
        <w:t>IP rights</w:t>
      </w:r>
      <w:r w:rsidRPr="0092026C">
        <w:rPr>
          <w:u w:val="single"/>
        </w:rPr>
        <w:t xml:space="preserve"> and the protections they are afforded.</w:t>
      </w:r>
    </w:p>
    <w:p w14:paraId="0F8CBFF9" w14:textId="77777777" w:rsidR="00462182" w:rsidRPr="0092026C" w:rsidRDefault="00462182" w:rsidP="00462182">
      <w:pPr>
        <w:rPr>
          <w:sz w:val="12"/>
          <w:szCs w:val="12"/>
        </w:rPr>
      </w:pPr>
      <w:r w:rsidRPr="0092026C">
        <w:rPr>
          <w:sz w:val="12"/>
          <w:szCs w:val="12"/>
        </w:rPr>
        <w:t>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w:t>
      </w:r>
    </w:p>
    <w:p w14:paraId="25AD60CA" w14:textId="77777777" w:rsidR="00462182" w:rsidRPr="0092026C" w:rsidRDefault="00462182" w:rsidP="00462182">
      <w:pPr>
        <w:rPr>
          <w:u w:val="single"/>
        </w:rPr>
      </w:pPr>
      <w:r w:rsidRPr="0092026C">
        <w:rPr>
          <w:u w:val="single"/>
        </w:rPr>
        <w:t xml:space="preserve">The primary justification for granting and </w:t>
      </w:r>
      <w:r w:rsidRPr="0092026C">
        <w:rPr>
          <w:rStyle w:val="Emphasis"/>
        </w:rPr>
        <w:t xml:space="preserve">protecting </w:t>
      </w:r>
      <w:r w:rsidRPr="00DD25D9">
        <w:rPr>
          <w:rStyle w:val="Emphasis"/>
          <w:highlight w:val="green"/>
        </w:rPr>
        <w:t>IP rights</w:t>
      </w:r>
      <w:r w:rsidRPr="0092026C">
        <w:rPr>
          <w:u w:val="single"/>
        </w:rPr>
        <w:t xml:space="preserve"> is that they </w:t>
      </w:r>
      <w:r w:rsidRPr="00DD25D9">
        <w:rPr>
          <w:highlight w:val="green"/>
          <w:u w:val="single"/>
        </w:rPr>
        <w:t>are</w:t>
      </w:r>
      <w:r w:rsidRPr="0092026C">
        <w:rPr>
          <w:u w:val="single"/>
        </w:rPr>
        <w:t xml:space="preserve"> </w:t>
      </w:r>
      <w:r w:rsidRPr="00DD25D9">
        <w:rPr>
          <w:rStyle w:val="Emphasis"/>
          <w:highlight w:val="green"/>
        </w:rPr>
        <w:t>incentives for innovation</w:t>
      </w:r>
      <w:r w:rsidRPr="0092026C">
        <w:rPr>
          <w:u w:val="single"/>
        </w:rPr>
        <w:t xml:space="preserve">, which is </w:t>
      </w:r>
      <w:r w:rsidRPr="00DD25D9">
        <w:rPr>
          <w:highlight w:val="green"/>
          <w:u w:val="single"/>
        </w:rPr>
        <w:t xml:space="preserve">the main source for </w:t>
      </w:r>
      <w:r w:rsidRPr="00DD25D9">
        <w:rPr>
          <w:rStyle w:val="Emphasis"/>
          <w:highlight w:val="green"/>
        </w:rPr>
        <w:t>long‐​term economic growth</w:t>
      </w:r>
      <w:r w:rsidRPr="0092026C">
        <w:rPr>
          <w:u w:val="single"/>
        </w:rPr>
        <w:t xml:space="preserve"> and enhancements in the quality of human life</w:t>
      </w:r>
      <w:r w:rsidRPr="0092026C">
        <w:t xml:space="preserve">. </w:t>
      </w:r>
      <w:r w:rsidRPr="0092026C">
        <w:rPr>
          <w:rStyle w:val="Emphasis"/>
        </w:rPr>
        <w:t>IP rights spark innovation</w:t>
      </w:r>
      <w:r w:rsidRPr="0092026C">
        <w:rPr>
          <w:u w:val="single"/>
        </w:rPr>
        <w:t xml:space="preserve"> by </w:t>
      </w:r>
      <w:r w:rsidRPr="0092026C">
        <w:rPr>
          <w:rStyle w:val="Emphasis"/>
        </w:rPr>
        <w:t>“</w:t>
      </w:r>
      <w:r w:rsidRPr="00DD25D9">
        <w:rPr>
          <w:rStyle w:val="Emphasis"/>
          <w:highlight w:val="green"/>
        </w:rPr>
        <w:t>enabl</w:t>
      </w:r>
      <w:r w:rsidRPr="0092026C">
        <w:rPr>
          <w:rStyle w:val="Emphasis"/>
        </w:rPr>
        <w:t xml:space="preserve">ing </w:t>
      </w:r>
      <w:r w:rsidRPr="00DD25D9">
        <w:rPr>
          <w:rStyle w:val="Emphasis"/>
          <w:highlight w:val="green"/>
        </w:rPr>
        <w:t>innovators to capture enough</w:t>
      </w:r>
      <w:r w:rsidRPr="0092026C">
        <w:rPr>
          <w:u w:val="single"/>
        </w:rPr>
        <w:t xml:space="preserve"> of the </w:t>
      </w:r>
      <w:r w:rsidRPr="00DD25D9">
        <w:rPr>
          <w:rStyle w:val="Emphasis"/>
          <w:highlight w:val="green"/>
        </w:rPr>
        <w:t>benefits</w:t>
      </w:r>
      <w:r w:rsidRPr="0092026C">
        <w:rPr>
          <w:u w:val="single"/>
        </w:rPr>
        <w:t xml:space="preserve"> of their own innovative activity </w:t>
      </w:r>
      <w:r w:rsidRPr="00DD25D9">
        <w:rPr>
          <w:rStyle w:val="Emphasis"/>
          <w:highlight w:val="green"/>
        </w:rPr>
        <w:t>to justify taking</w:t>
      </w:r>
      <w:r w:rsidRPr="0092026C">
        <w:rPr>
          <w:rStyle w:val="Emphasis"/>
        </w:rPr>
        <w:t xml:space="preserve"> considerable </w:t>
      </w:r>
      <w:r w:rsidRPr="00DD25D9">
        <w:rPr>
          <w:rStyle w:val="Emphasis"/>
          <w:highlight w:val="green"/>
        </w:rPr>
        <w:t>risks</w:t>
      </w:r>
      <w:r w:rsidRPr="0092026C">
        <w:rPr>
          <w:rStyle w:val="Emphasis"/>
        </w:rPr>
        <w:t>.</w:t>
      </w:r>
      <w:r w:rsidRPr="0092026C">
        <w:rPr>
          <w:u w:val="single"/>
        </w:rPr>
        <w:t>”</w:t>
      </w:r>
      <w:hyperlink r:id="rId18" w:anchor="_ednref18" w:history="1">
        <w:r w:rsidRPr="0092026C">
          <w:rPr>
            <w:rStyle w:val="Hyperlink"/>
          </w:rPr>
          <w:t>18</w:t>
        </w:r>
      </w:hyperlink>
      <w:r w:rsidRPr="0092026C">
        <w:t> </w:t>
      </w:r>
      <w:r w:rsidRPr="0092026C">
        <w:rPr>
          <w:u w:val="single"/>
        </w:rPr>
        <w:t xml:space="preserve">The knowledge from innovations inspired by IP rights spills over to inspire other innovations. The </w:t>
      </w:r>
      <w:r w:rsidRPr="00DD25D9">
        <w:rPr>
          <w:highlight w:val="green"/>
          <w:u w:val="single"/>
        </w:rPr>
        <w:t xml:space="preserve">protection of </w:t>
      </w:r>
      <w:r w:rsidRPr="00DD25D9">
        <w:rPr>
          <w:rStyle w:val="Emphasis"/>
          <w:highlight w:val="green"/>
        </w:rPr>
        <w:t>IP rights promotes</w:t>
      </w:r>
      <w:r w:rsidRPr="0092026C">
        <w:rPr>
          <w:u w:val="single"/>
        </w:rPr>
        <w:t xml:space="preserve"> the </w:t>
      </w:r>
      <w:r w:rsidRPr="00DD25D9">
        <w:rPr>
          <w:rStyle w:val="Emphasis"/>
          <w:highlight w:val="green"/>
        </w:rPr>
        <w:t>diffusion</w:t>
      </w:r>
      <w:r w:rsidRPr="0092026C">
        <w:rPr>
          <w:u w:val="single"/>
        </w:rPr>
        <w:t xml:space="preserve">, domestically and internationally, </w:t>
      </w:r>
      <w:r w:rsidRPr="00DD25D9">
        <w:rPr>
          <w:rStyle w:val="Emphasis"/>
          <w:highlight w:val="green"/>
        </w:rPr>
        <w:t>of innovative tech</w:t>
      </w:r>
      <w:r w:rsidRPr="0092026C">
        <w:rPr>
          <w:rStyle w:val="Emphasis"/>
        </w:rPr>
        <w:t>nologies</w:t>
      </w:r>
      <w:r w:rsidRPr="0092026C">
        <w:rPr>
          <w:u w:val="single"/>
        </w:rPr>
        <w:t xml:space="preserve"> and new know‐​how. Historically, the principal factors of production have been land, labor, and capital. In the new pandemic world, perhaps an even more vital factor is the creation of knowledge, which adds enormously to “the wealth of nations.” </w:t>
      </w:r>
      <w:r w:rsidRPr="0092026C">
        <w:rPr>
          <w:rStyle w:val="Emphasis"/>
        </w:rPr>
        <w:t>Digital</w:t>
      </w:r>
      <w:r w:rsidRPr="0092026C">
        <w:rPr>
          <w:u w:val="single"/>
        </w:rPr>
        <w:t xml:space="preserve"> and other </w:t>
      </w:r>
      <w:r w:rsidRPr="00DD25D9">
        <w:rPr>
          <w:rStyle w:val="Emphasis"/>
          <w:highlight w:val="green"/>
        </w:rPr>
        <w:t>economic growth</w:t>
      </w:r>
      <w:r w:rsidRPr="00DD25D9">
        <w:rPr>
          <w:highlight w:val="green"/>
          <w:u w:val="single"/>
        </w:rPr>
        <w:t xml:space="preserve"> </w:t>
      </w:r>
      <w:r w:rsidRPr="0092026C">
        <w:rPr>
          <w:b/>
          <w:bCs/>
          <w:u w:val="single"/>
        </w:rPr>
        <w:t xml:space="preserve">in the 21st century </w:t>
      </w:r>
      <w:r w:rsidRPr="00DD25D9">
        <w:rPr>
          <w:b/>
          <w:bCs/>
          <w:highlight w:val="green"/>
          <w:u w:val="single"/>
        </w:rPr>
        <w:t>is</w:t>
      </w:r>
      <w:r w:rsidRPr="0092026C">
        <w:rPr>
          <w:b/>
          <w:bCs/>
          <w:u w:val="single"/>
        </w:rPr>
        <w:t xml:space="preserve"> increasingly</w:t>
      </w:r>
      <w:r w:rsidRPr="0092026C">
        <w:rPr>
          <w:u w:val="single"/>
        </w:rPr>
        <w:t xml:space="preserve"> </w:t>
      </w:r>
      <w:r w:rsidRPr="00DD25D9">
        <w:rPr>
          <w:rStyle w:val="Emphasis"/>
          <w:highlight w:val="green"/>
        </w:rPr>
        <w:t>ideas‐​based</w:t>
      </w:r>
      <w:r w:rsidRPr="0092026C">
        <w:rPr>
          <w:u w:val="single"/>
        </w:rPr>
        <w:t xml:space="preserve"> and knowledge intensive. </w:t>
      </w:r>
      <w:r w:rsidRPr="0092026C">
        <w:rPr>
          <w:rStyle w:val="Emphasis"/>
        </w:rPr>
        <w:t>Without IP rights as incentives</w:t>
      </w:r>
      <w:r w:rsidRPr="0092026C">
        <w:rPr>
          <w:u w:val="single"/>
        </w:rPr>
        <w:t xml:space="preserve">, there would be </w:t>
      </w:r>
      <w:r w:rsidRPr="0092026C">
        <w:rPr>
          <w:rStyle w:val="Emphasis"/>
        </w:rPr>
        <w:t>less new knowledge</w:t>
      </w:r>
      <w:r w:rsidRPr="0092026C">
        <w:rPr>
          <w:u w:val="single"/>
        </w:rPr>
        <w:t xml:space="preserve"> and thus </w:t>
      </w:r>
      <w:r w:rsidRPr="0092026C">
        <w:rPr>
          <w:rStyle w:val="Emphasis"/>
        </w:rPr>
        <w:t>less innovation.</w:t>
      </w:r>
    </w:p>
    <w:p w14:paraId="0766FB1B" w14:textId="77777777" w:rsidR="00462182" w:rsidRPr="0092026C" w:rsidRDefault="00462182" w:rsidP="00462182">
      <w:r w:rsidRPr="0092026C">
        <w:rPr>
          <w:u w:val="single"/>
        </w:rPr>
        <w:t xml:space="preserve">In the short term, undermining private IP rights may accelerate distribution of goods and services—where the novel knowledge that went into making them already exists. But in the long term, </w:t>
      </w:r>
      <w:r w:rsidRPr="0092026C">
        <w:rPr>
          <w:rStyle w:val="Emphasis"/>
        </w:rPr>
        <w:t>undermining private IP rights would eliminate the incentives that inspire innovation</w:t>
      </w:r>
      <w:r w:rsidRPr="0092026C">
        <w:rPr>
          <w:u w:val="single"/>
        </w:rPr>
        <w:t xml:space="preserve">, thus </w:t>
      </w:r>
      <w:r w:rsidRPr="0092026C">
        <w:rPr>
          <w:b/>
          <w:bCs/>
          <w:u w:val="single"/>
        </w:rPr>
        <w:t>preventing</w:t>
      </w:r>
      <w:r w:rsidRPr="0092026C">
        <w:rPr>
          <w:u w:val="single"/>
        </w:rPr>
        <w:t xml:space="preserve"> the </w:t>
      </w:r>
      <w:r w:rsidRPr="0092026C">
        <w:rPr>
          <w:rStyle w:val="Emphasis"/>
        </w:rPr>
        <w:t>discovery and development of knowledge for new goods</w:t>
      </w:r>
      <w:r w:rsidRPr="0092026C">
        <w:rPr>
          <w:u w:val="single"/>
        </w:rPr>
        <w:t xml:space="preserve"> and services that the world needs. </w:t>
      </w:r>
      <w:r w:rsidRPr="0092026C">
        <w:t>This widespread dismissal of the link between private IP rights and innovation is perhaps best reflected in the fact that although the United Nations Sustainable Development Goals for 2030 aspire to “foster innovation,” they make no mention of IP rights.</w:t>
      </w:r>
      <w:hyperlink r:id="rId19" w:anchor="_ednref19" w:history="1">
        <w:r w:rsidRPr="0092026C">
          <w:rPr>
            <w:rStyle w:val="Hyperlink"/>
          </w:rPr>
          <w:t>19</w:t>
        </w:r>
      </w:hyperlink>
    </w:p>
    <w:p w14:paraId="14BBE67F" w14:textId="77777777" w:rsidR="00462182" w:rsidRPr="0092026C" w:rsidRDefault="00462182" w:rsidP="00462182">
      <w:r w:rsidRPr="0092026C">
        <w:t xml:space="preserve">As Stephen Ezell and Nigel Cory of the Information Technology and Innovation Foundation wrote, </w:t>
      </w:r>
      <w:r w:rsidRPr="0092026C">
        <w:rPr>
          <w:u w:val="single"/>
        </w:rPr>
        <w:t>“A fundamental fault line in the debate over intellectual property pertains to the need to achieve a reasoned balance between access and exclusive rights.</w:t>
      </w:r>
      <w:r w:rsidRPr="0092026C">
        <w:t>”</w:t>
      </w:r>
      <w:hyperlink r:id="rId20" w:anchor="_ednref20" w:history="1">
        <w:r w:rsidRPr="0092026C">
          <w:rPr>
            <w:rStyle w:val="Hyperlink"/>
          </w:rPr>
          <w:t>20</w:t>
        </w:r>
      </w:hyperlink>
      <w:r w:rsidRPr="0092026C">
        <w:t xml:space="preserve"> This fault line is much on display in the </w:t>
      </w:r>
      <w:r w:rsidRPr="0092026C">
        <w:rPr>
          <w:rStyle w:val="Emphasis"/>
        </w:rPr>
        <w:t>WTO rules on IP rights</w:t>
      </w:r>
      <w:r w:rsidRPr="0092026C">
        <w:t xml:space="preserve">. These rules </w:t>
      </w:r>
      <w:r w:rsidRPr="0092026C">
        <w:rPr>
          <w:b/>
          <w:bCs/>
          <w:u w:val="single"/>
        </w:rPr>
        <w:t>recognize that “intellectual property rights are private rights”</w:t>
      </w:r>
      <w:r w:rsidRPr="0092026C">
        <w:rPr>
          <w:u w:val="single"/>
        </w:rPr>
        <w:t xml:space="preserve"> and that rules and disciplines are necessary for “the provision of effective and appropriate means for the enforcement of trade‐​related intellectual property rights.”</w:t>
      </w:r>
      <w:hyperlink r:id="rId21" w:anchor="_ednref21" w:history="1">
        <w:r w:rsidRPr="0092026C">
          <w:rPr>
            <w:rStyle w:val="Hyperlink"/>
            <w:u w:val="single"/>
          </w:rPr>
          <w:t>21</w:t>
        </w:r>
      </w:hyperlink>
      <w:r w:rsidRPr="0092026C">
        <w:rPr>
          <w:u w:val="single"/>
        </w:rPr>
        <w:t> </w:t>
      </w:r>
      <w:r w:rsidRPr="0092026C">
        <w:rPr>
          <w:rStyle w:val="Emphasis"/>
        </w:rPr>
        <w:t>Yet</w:t>
      </w:r>
      <w:r w:rsidRPr="0092026C">
        <w:t xml:space="preserve">, </w:t>
      </w:r>
      <w:r w:rsidRPr="0092026C">
        <w:rPr>
          <w:u w:val="single"/>
        </w:rPr>
        <w:t xml:space="preserve">where social and economic welfare is at stake, </w:t>
      </w:r>
      <w:r w:rsidRPr="0092026C">
        <w:rPr>
          <w:rStyle w:val="Emphasis"/>
        </w:rPr>
        <w:t>WTO members have sought to strike a balance</w:t>
      </w:r>
      <w:r w:rsidRPr="0092026C">
        <w:rPr>
          <w:u w:val="single"/>
        </w:rPr>
        <w:t xml:space="preserve"> in these rules </w:t>
      </w:r>
      <w:r w:rsidRPr="0092026C">
        <w:rPr>
          <w:rStyle w:val="Emphasis"/>
        </w:rPr>
        <w:t>between upholding IP rights and fulfilling immediate</w:t>
      </w:r>
      <w:r w:rsidRPr="0092026C">
        <w:rPr>
          <w:u w:val="single"/>
        </w:rPr>
        <w:t xml:space="preserve"> </w:t>
      </w:r>
      <w:r w:rsidRPr="0092026C">
        <w:t>domestic</w:t>
      </w:r>
      <w:r w:rsidRPr="0092026C">
        <w:rPr>
          <w:u w:val="single"/>
        </w:rPr>
        <w:t xml:space="preserve"> </w:t>
      </w:r>
      <w:r w:rsidRPr="0092026C">
        <w:rPr>
          <w:rStyle w:val="Emphasis"/>
        </w:rPr>
        <w:t>needs</w:t>
      </w:r>
      <w:r w:rsidRPr="0092026C">
        <w:t>.</w:t>
      </w:r>
    </w:p>
    <w:p w14:paraId="078645A5" w14:textId="77777777" w:rsidR="00462182" w:rsidRPr="0092026C" w:rsidRDefault="00462182" w:rsidP="00462182"/>
    <w:p w14:paraId="452A8490" w14:textId="77777777" w:rsidR="00462182" w:rsidRPr="0092026C" w:rsidRDefault="00462182" w:rsidP="00462182">
      <w:pPr>
        <w:pStyle w:val="Heading4"/>
        <w:rPr>
          <w:rFonts w:cs="Calibri"/>
        </w:rPr>
      </w:pPr>
      <w:r w:rsidRPr="0092026C">
        <w:rPr>
          <w:rFonts w:cs="Calibri"/>
        </w:rPr>
        <w:t xml:space="preserve">Biotech industry strong now – </w:t>
      </w:r>
      <w:proofErr w:type="gramStart"/>
      <w:r w:rsidRPr="0092026C">
        <w:rPr>
          <w:rFonts w:cs="Calibri"/>
        </w:rPr>
        <w:t>new innovation</w:t>
      </w:r>
      <w:proofErr w:type="gramEnd"/>
      <w:r w:rsidRPr="0092026C">
        <w:rPr>
          <w:rFonts w:cs="Calibri"/>
        </w:rPr>
        <w:t xml:space="preserve"> and R&amp;D coming</w:t>
      </w:r>
    </w:p>
    <w:p w14:paraId="0B2C55F1" w14:textId="77777777" w:rsidR="00462182" w:rsidRPr="0092026C" w:rsidRDefault="00462182" w:rsidP="00462182">
      <w:proofErr w:type="spellStart"/>
      <w:r w:rsidRPr="0092026C">
        <w:rPr>
          <w:rStyle w:val="Style13ptBold"/>
        </w:rPr>
        <w:t>Cancherini</w:t>
      </w:r>
      <w:proofErr w:type="spellEnd"/>
      <w:r w:rsidRPr="0092026C">
        <w:rPr>
          <w:rStyle w:val="Style13ptBold"/>
        </w:rPr>
        <w:t xml:space="preserve"> et al. 4/30</w:t>
      </w:r>
      <w:r w:rsidRPr="0092026C">
        <w:t xml:space="preserve"> [Laura, Engagement Manager @ McKinsey &amp; Company, Joseph Lydon, Associate Partner @ McKinsey &amp; Company, Jorge Santos Da Silva, Senior Partner at McKinsey &amp; Company, and Alexandra </w:t>
      </w:r>
      <w:proofErr w:type="spellStart"/>
      <w:r w:rsidRPr="0092026C">
        <w:t>Zemp</w:t>
      </w:r>
      <w:proofErr w:type="spellEnd"/>
      <w:r w:rsidRPr="0092026C">
        <w:t xml:space="preserve">, Partner at McKinsey &amp; Company] “What’s ahead for biotech: Another wave or low tide?“,  McKinsey &amp; Company, 4-30-2021, </w:t>
      </w:r>
      <w:hyperlink r:id="rId22" w:history="1">
        <w:r w:rsidRPr="0092026C">
          <w:rPr>
            <w:rStyle w:val="Hyperlink"/>
          </w:rPr>
          <w:t>https://www.mckinsey.com/industries/pharmaceuticals-and-medical-products/our-insights/whats-ahead-for-biotech-another-wave-or-low-tide</w:t>
        </w:r>
      </w:hyperlink>
      <w:r w:rsidRPr="0092026C">
        <w:t xml:space="preserve"> //</w:t>
      </w:r>
      <w:proofErr w:type="spellStart"/>
      <w:r w:rsidRPr="0092026C">
        <w:t>ajs</w:t>
      </w:r>
      <w:proofErr w:type="spellEnd"/>
      <w:r w:rsidRPr="0092026C">
        <w:t xml:space="preserve">  </w:t>
      </w:r>
    </w:p>
    <w:p w14:paraId="3EE9B8EC" w14:textId="77777777" w:rsidR="00462182" w:rsidRPr="0092026C" w:rsidRDefault="00462182" w:rsidP="00462182">
      <w:r w:rsidRPr="0092026C">
        <w:t xml:space="preserve">As the pandemic spread across the globe in early 2020, biotech leaders were initially pessimistic, reassessing their cash position and financing constraints. When McKinsey and </w:t>
      </w:r>
      <w:proofErr w:type="spellStart"/>
      <w:r w:rsidRPr="0092026C">
        <w:t>BioCentury</w:t>
      </w:r>
      <w:proofErr w:type="spellEnd"/>
      <w:r w:rsidRPr="0092026C">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2767FC52" w14:textId="77777777" w:rsidR="00462182" w:rsidRPr="0092026C" w:rsidRDefault="00462182" w:rsidP="00462182">
      <w:r w:rsidRPr="0092026C">
        <w:t xml:space="preserve">Belying this downbeat mood, </w:t>
      </w:r>
      <w:r w:rsidRPr="00DD25D9">
        <w:rPr>
          <w:rStyle w:val="StyleUnderline"/>
          <w:highlight w:val="green"/>
        </w:rPr>
        <w:t>biotech</w:t>
      </w:r>
      <w:r w:rsidRPr="0092026C">
        <w:rPr>
          <w:rStyle w:val="StyleUnderline"/>
        </w:rPr>
        <w:t xml:space="preserve"> has in fact had one of its best years so far. By</w:t>
      </w:r>
      <w:r w:rsidRPr="0092026C">
        <w:t xml:space="preserve"> January </w:t>
      </w:r>
      <w:r w:rsidRPr="0092026C">
        <w:rPr>
          <w:rStyle w:val="StyleUnderline"/>
        </w:rPr>
        <w:t xml:space="preserve">2021, </w:t>
      </w:r>
      <w:r w:rsidRPr="00DD25D9">
        <w:rPr>
          <w:rStyle w:val="StyleUnderline"/>
          <w:highlight w:val="green"/>
        </w:rPr>
        <w:t>venture capitalists</w:t>
      </w:r>
      <w:r w:rsidRPr="0092026C">
        <w:rPr>
          <w:rStyle w:val="StyleUnderline"/>
        </w:rPr>
        <w:t xml:space="preserve"> had </w:t>
      </w:r>
      <w:r w:rsidRPr="00DD25D9">
        <w:rPr>
          <w:rStyle w:val="StyleUnderline"/>
          <w:highlight w:val="green"/>
        </w:rPr>
        <w:t>invested</w:t>
      </w:r>
      <w:r w:rsidRPr="0092026C">
        <w:rPr>
          <w:rStyle w:val="StyleUnderline"/>
        </w:rPr>
        <w:t xml:space="preserve"> some </w:t>
      </w:r>
      <w:r w:rsidRPr="00DD25D9">
        <w:rPr>
          <w:rStyle w:val="StyleUnderline"/>
          <w:highlight w:val="green"/>
        </w:rPr>
        <w:t>60 percent more</w:t>
      </w:r>
      <w:r w:rsidRPr="0092026C">
        <w:rPr>
          <w:rStyle w:val="StyleUnderline"/>
        </w:rPr>
        <w:t xml:space="preserve"> than</w:t>
      </w:r>
      <w:r w:rsidRPr="0092026C">
        <w:t xml:space="preserve"> they had in January </w:t>
      </w:r>
      <w:r w:rsidRPr="0092026C">
        <w:rPr>
          <w:rStyle w:val="StyleUnderline"/>
        </w:rPr>
        <w:t>2020</w:t>
      </w:r>
      <w:r w:rsidRPr="0092026C">
        <w:t xml:space="preserve">, with more than </w:t>
      </w:r>
      <w:r w:rsidRPr="00DD25D9">
        <w:rPr>
          <w:rStyle w:val="StyleUnderline"/>
          <w:highlight w:val="green"/>
        </w:rPr>
        <w:t>$3 billion invested</w:t>
      </w:r>
      <w:r w:rsidRPr="0092026C">
        <w:rPr>
          <w:rStyle w:val="StyleUnderline"/>
        </w:rPr>
        <w:t xml:space="preserve"> worldwide </w:t>
      </w:r>
      <w:r w:rsidRPr="00DD25D9">
        <w:rPr>
          <w:rStyle w:val="StyleUnderline"/>
          <w:highlight w:val="green"/>
        </w:rPr>
        <w:t>in January 2021</w:t>
      </w:r>
      <w:r w:rsidRPr="0092026C">
        <w:rPr>
          <w:rStyle w:val="StyleUnderline"/>
        </w:rPr>
        <w:t xml:space="preserve"> alone.5 IPO activity grew strongly: there were 19 more closures than in the same period in 2020, with an average of $150 million per raise, 17 percent more than in 2020</w:t>
      </w:r>
      <w:r w:rsidRPr="0092026C">
        <w:t xml:space="preserve">. Other deals have also had a bumper start to 2021, with </w:t>
      </w:r>
      <w:r w:rsidRPr="0092026C">
        <w:rPr>
          <w:rStyle w:val="StyleUnderline"/>
        </w:rPr>
        <w:t xml:space="preserve">the </w:t>
      </w:r>
      <w:r w:rsidRPr="00DD25D9">
        <w:rPr>
          <w:rStyle w:val="StyleUnderline"/>
          <w:highlight w:val="green"/>
        </w:rPr>
        <w:t>average deal size</w:t>
      </w:r>
      <w:r w:rsidRPr="0092026C">
        <w:rPr>
          <w:rStyle w:val="StyleUnderline"/>
        </w:rPr>
        <w:t xml:space="preserve"> reaching more than $500 million, </w:t>
      </w:r>
      <w:r w:rsidRPr="00DD25D9">
        <w:rPr>
          <w:rStyle w:val="StyleUnderline"/>
          <w:highlight w:val="green"/>
        </w:rPr>
        <w:t>up</w:t>
      </w:r>
      <w:r w:rsidRPr="0092026C">
        <w:rPr>
          <w:rStyle w:val="StyleUnderline"/>
        </w:rPr>
        <w:t xml:space="preserve"> by more than </w:t>
      </w:r>
      <w:r w:rsidRPr="00DD25D9">
        <w:rPr>
          <w:rStyle w:val="StyleUnderline"/>
          <w:highlight w:val="green"/>
        </w:rPr>
        <w:t>66 percent</w:t>
      </w:r>
      <w:r w:rsidRPr="0092026C">
        <w:rPr>
          <w:rStyle w:val="StyleUnderline"/>
        </w:rPr>
        <w:t xml:space="preserve"> on the 2020 average</w:t>
      </w:r>
      <w:r w:rsidRPr="0092026C">
        <w:t xml:space="preserve"> (Exhibit 3).6</w:t>
      </w:r>
    </w:p>
    <w:p w14:paraId="5B478D4F" w14:textId="77777777" w:rsidR="00462182" w:rsidRPr="0092026C" w:rsidRDefault="00462182" w:rsidP="00462182">
      <w:r w:rsidRPr="0092026C">
        <w:t>What about SPACs?</w:t>
      </w:r>
    </w:p>
    <w:p w14:paraId="63050064" w14:textId="77777777" w:rsidR="00462182" w:rsidRPr="0092026C" w:rsidRDefault="00462182" w:rsidP="00462182">
      <w:r w:rsidRPr="0092026C">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92026C">
        <w:t>biotechs</w:t>
      </w:r>
      <w:proofErr w:type="spellEnd"/>
      <w:r w:rsidRPr="0092026C">
        <w:t xml:space="preserve"> may be part of their story.</w:t>
      </w:r>
    </w:p>
    <w:p w14:paraId="51ECDD5C" w14:textId="77777777" w:rsidR="00462182" w:rsidRPr="0092026C" w:rsidRDefault="00462182" w:rsidP="00462182">
      <w:r w:rsidRPr="0092026C">
        <w:t>Fundamentals continue strong</w:t>
      </w:r>
    </w:p>
    <w:p w14:paraId="06F4F4E2" w14:textId="77777777" w:rsidR="00462182" w:rsidRPr="0092026C" w:rsidRDefault="00462182" w:rsidP="00462182">
      <w:pPr>
        <w:rPr>
          <w:rStyle w:val="StyleUnderline"/>
        </w:rPr>
      </w:pPr>
      <w:r w:rsidRPr="0092026C">
        <w:t xml:space="preserve">When we asked executives and investors why </w:t>
      </w:r>
      <w:r w:rsidRPr="0092026C">
        <w:rPr>
          <w:rStyle w:val="StyleUnderline"/>
        </w:rPr>
        <w:t xml:space="preserve">the biotech sector had stayed so resilient </w:t>
      </w:r>
      <w:r w:rsidRPr="0092026C">
        <w:t xml:space="preserve">during the worst economic crisis in decades, they cited </w:t>
      </w:r>
      <w:r w:rsidRPr="0092026C">
        <w:rPr>
          <w:rStyle w:val="StyleUnderline"/>
        </w:rPr>
        <w:t>innovation</w:t>
      </w:r>
      <w:r w:rsidRPr="0092026C">
        <w:t xml:space="preserve"> as the main reason. The number of assets transitioning to clinical phases is still rising, and </w:t>
      </w:r>
      <w:r w:rsidRPr="0092026C">
        <w:rPr>
          <w:rStyle w:val="StyleUnderline"/>
        </w:rPr>
        <w:t xml:space="preserve">further waves of </w:t>
      </w:r>
      <w:r w:rsidRPr="00DD25D9">
        <w:rPr>
          <w:rStyle w:val="StyleUnderline"/>
          <w:highlight w:val="green"/>
        </w:rPr>
        <w:t>innovation</w:t>
      </w:r>
      <w:r w:rsidRPr="0092026C">
        <w:rPr>
          <w:rStyle w:val="StyleUnderline"/>
        </w:rPr>
        <w:t xml:space="preserve"> are </w:t>
      </w:r>
      <w:r w:rsidRPr="00DD25D9">
        <w:rPr>
          <w:rStyle w:val="StyleUnderline"/>
          <w:highlight w:val="green"/>
        </w:rPr>
        <w:t>on the horizon</w:t>
      </w:r>
      <w:r w:rsidRPr="0092026C">
        <w:rPr>
          <w:rStyle w:val="StyleUnderline"/>
        </w:rPr>
        <w:t>, driven by the convergence of biological and technological advances.</w:t>
      </w:r>
    </w:p>
    <w:p w14:paraId="7E632923" w14:textId="77777777" w:rsidR="00462182" w:rsidRPr="0092026C" w:rsidRDefault="00462182" w:rsidP="00462182">
      <w:pPr>
        <w:rPr>
          <w:rStyle w:val="StyleUnderline"/>
        </w:rPr>
      </w:pPr>
      <w:r w:rsidRPr="0092026C">
        <w:t xml:space="preserve">In the present day, many </w:t>
      </w:r>
      <w:proofErr w:type="spellStart"/>
      <w:r w:rsidRPr="0092026C">
        <w:t>biotechs</w:t>
      </w:r>
      <w:proofErr w:type="spellEnd"/>
      <w:r w:rsidRPr="0092026C">
        <w:t xml:space="preserve">, along with the wider pharmaceutical industry, are taking steps to address the COVID-19 pandemic. Together, </w:t>
      </w:r>
      <w:proofErr w:type="spellStart"/>
      <w:r w:rsidRPr="0092026C">
        <w:t>biotechs</w:t>
      </w:r>
      <w:proofErr w:type="spellEnd"/>
      <w:r w:rsidRPr="0092026C">
        <w:t xml:space="preserve"> and pharma companies have </w:t>
      </w:r>
      <w:hyperlink r:id="rId23" w:history="1">
        <w:r w:rsidRPr="0092026C">
          <w:rPr>
            <w:rStyle w:val="Hyperlink"/>
          </w:rPr>
          <w:t>more than 250 vaccine candidates in their pipelines</w:t>
        </w:r>
      </w:hyperlink>
      <w:r w:rsidRPr="0092026C">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92026C">
        <w:rPr>
          <w:rStyle w:val="StyleUnderline"/>
        </w:rPr>
        <w:t xml:space="preserve">the world has been living through a time of </w:t>
      </w:r>
      <w:r w:rsidRPr="00DD25D9">
        <w:rPr>
          <w:rStyle w:val="StyleUnderline"/>
          <w:highlight w:val="green"/>
        </w:rPr>
        <w:t>mass</w:t>
      </w:r>
      <w:r w:rsidRPr="0092026C">
        <w:rPr>
          <w:rStyle w:val="StyleUnderline"/>
        </w:rPr>
        <w:t xml:space="preserve"> education in </w:t>
      </w:r>
      <w:r w:rsidRPr="00DD25D9">
        <w:rPr>
          <w:rStyle w:val="StyleUnderline"/>
          <w:highlight w:val="green"/>
        </w:rPr>
        <w:t>science r</w:t>
      </w:r>
      <w:r w:rsidRPr="0092026C">
        <w:rPr>
          <w:rStyle w:val="StyleUnderline"/>
        </w:rPr>
        <w:t xml:space="preserve">esearch </w:t>
      </w:r>
      <w:r w:rsidRPr="00DD25D9">
        <w:rPr>
          <w:rStyle w:val="StyleUnderline"/>
          <w:highlight w:val="green"/>
        </w:rPr>
        <w:t>and d</w:t>
      </w:r>
      <w:r w:rsidRPr="0092026C">
        <w:rPr>
          <w:rStyle w:val="StyleUnderline"/>
        </w:rPr>
        <w:t>evelopment.</w:t>
      </w:r>
    </w:p>
    <w:p w14:paraId="3D2E15E8" w14:textId="77777777" w:rsidR="00462182" w:rsidRPr="0092026C" w:rsidRDefault="00462182" w:rsidP="00462182">
      <w:r w:rsidRPr="00DD25D9">
        <w:rPr>
          <w:rStyle w:val="StyleUnderline"/>
          <w:highlight w:val="green"/>
        </w:rPr>
        <w:t>Biotech</w:t>
      </w:r>
      <w:r w:rsidRPr="0092026C">
        <w:rPr>
          <w:rStyle w:val="StyleUnderline"/>
        </w:rPr>
        <w:t xml:space="preserve"> has also benefited from its </w:t>
      </w:r>
      <w:r w:rsidRPr="00DD25D9">
        <w:rPr>
          <w:rStyle w:val="StyleUnderline"/>
          <w:highlight w:val="green"/>
        </w:rPr>
        <w:t>innate financial resilience</w:t>
      </w:r>
      <w:r w:rsidRPr="0092026C">
        <w:rPr>
          <w:rStyle w:val="StyleUnderline"/>
        </w:rPr>
        <w:t>. Healthcare</w:t>
      </w:r>
      <w:r w:rsidRPr="0092026C">
        <w:t xml:space="preserve"> </w:t>
      </w:r>
      <w:proofErr w:type="gramStart"/>
      <w:r w:rsidRPr="0092026C">
        <w:t xml:space="preserve">as a whole </w:t>
      </w:r>
      <w:r w:rsidRPr="0092026C">
        <w:rPr>
          <w:rStyle w:val="StyleUnderline"/>
        </w:rPr>
        <w:t>is</w:t>
      </w:r>
      <w:proofErr w:type="gramEnd"/>
      <w:r w:rsidRPr="0092026C">
        <w:rPr>
          <w:rStyle w:val="StyleUnderline"/>
        </w:rPr>
        <w:t xml:space="preserve"> </w:t>
      </w:r>
      <w:r w:rsidRPr="00DD25D9">
        <w:rPr>
          <w:rStyle w:val="StyleUnderline"/>
          <w:highlight w:val="green"/>
        </w:rPr>
        <w:t>less dependent on economic cycles</w:t>
      </w:r>
      <w:r w:rsidRPr="0092026C">
        <w:t xml:space="preserve"> than most other industries. Biotech is an innovator, actively identifying and addressing patients’ unmet needs. In addition,</w:t>
      </w:r>
      <w:r w:rsidRPr="0092026C">
        <w:rPr>
          <w:rStyle w:val="StyleUnderline"/>
        </w:rPr>
        <w:t xml:space="preserve"> </w:t>
      </w:r>
      <w:proofErr w:type="spellStart"/>
      <w:r w:rsidRPr="0092026C">
        <w:rPr>
          <w:rStyle w:val="StyleUnderline"/>
        </w:rPr>
        <w:t>biotechs</w:t>
      </w:r>
      <w:proofErr w:type="spellEnd"/>
      <w:r w:rsidRPr="0092026C">
        <w:rPr>
          <w:rStyle w:val="StyleUnderline"/>
        </w:rPr>
        <w:t>’ top-line revenues have been less affected by lockdowns</w:t>
      </w:r>
      <w:r w:rsidRPr="0092026C">
        <w:t xml:space="preserve"> than is the case in most other industries.</w:t>
      </w:r>
    </w:p>
    <w:p w14:paraId="2C0B383A" w14:textId="77777777" w:rsidR="00462182" w:rsidRPr="0092026C" w:rsidRDefault="00462182" w:rsidP="00462182">
      <w:r w:rsidRPr="0092026C">
        <w:t xml:space="preserve">Another factor acting in the sector’s favor is that </w:t>
      </w:r>
      <w:r w:rsidRPr="0092026C">
        <w:rPr>
          <w:rStyle w:val="StyleUnderline"/>
        </w:rPr>
        <w:t xml:space="preserve">larger pharmaceutical companies still rely on </w:t>
      </w:r>
      <w:proofErr w:type="spellStart"/>
      <w:r w:rsidRPr="0092026C">
        <w:rPr>
          <w:rStyle w:val="StyleUnderline"/>
        </w:rPr>
        <w:t>biotechs</w:t>
      </w:r>
      <w:proofErr w:type="spellEnd"/>
      <w:r w:rsidRPr="0092026C">
        <w:rPr>
          <w:rStyle w:val="StyleUnderline"/>
        </w:rPr>
        <w:t xml:space="preserve"> as a source of innovation.</w:t>
      </w:r>
      <w:r w:rsidRPr="0092026C">
        <w:t xml:space="preserve"> With </w:t>
      </w:r>
      <w:r w:rsidRPr="0092026C">
        <w:rPr>
          <w:rStyle w:val="StyleUnderline"/>
        </w:rPr>
        <w:t xml:space="preserve">the </w:t>
      </w:r>
      <w:hyperlink r:id="rId24" w:history="1">
        <w:r w:rsidRPr="0092026C">
          <w:rPr>
            <w:rStyle w:val="StyleUnderline"/>
          </w:rPr>
          <w:t>top dozen pharma companies</w:t>
        </w:r>
      </w:hyperlink>
      <w:r w:rsidRPr="0092026C">
        <w:rPr>
          <w:rStyle w:val="StyleUnderline"/>
        </w:rPr>
        <w:t xml:space="preserve"> having more than $170 billion in excess reserves</w:t>
      </w:r>
      <w:r w:rsidRPr="0092026C">
        <w:t xml:space="preserve"> that could be available </w:t>
      </w:r>
      <w:r w:rsidRPr="0092026C">
        <w:rPr>
          <w:rStyle w:val="StyleUnderline"/>
        </w:rPr>
        <w:t>for spending on M&amp;A,</w:t>
      </w:r>
      <w:r w:rsidRPr="0092026C">
        <w:t xml:space="preserve"> the prospects for further financing and deal making look promising.</w:t>
      </w:r>
    </w:p>
    <w:p w14:paraId="4578E5D5" w14:textId="77777777" w:rsidR="00462182" w:rsidRPr="0092026C" w:rsidRDefault="00462182" w:rsidP="00462182">
      <w:r w:rsidRPr="0092026C">
        <w:t xml:space="preserve">For these and other reasons, </w:t>
      </w:r>
      <w:r w:rsidRPr="0092026C">
        <w:rPr>
          <w:rStyle w:val="StyleUnderline"/>
        </w:rPr>
        <w:t xml:space="preserve">many investors regard biotech as </w:t>
      </w:r>
      <w:proofErr w:type="gramStart"/>
      <w:r w:rsidRPr="0092026C">
        <w:rPr>
          <w:rStyle w:val="StyleUnderline"/>
        </w:rPr>
        <w:t>a safe haven</w:t>
      </w:r>
      <w:proofErr w:type="gramEnd"/>
      <w:r w:rsidRPr="0092026C">
        <w:rPr>
          <w:rStyle w:val="StyleUnderline"/>
        </w:rPr>
        <w:t xml:space="preserve">. </w:t>
      </w:r>
      <w:r w:rsidRPr="0092026C">
        <w:t>One interviewee felt it had benefited from a halo effect during the pandemic.</w:t>
      </w:r>
    </w:p>
    <w:p w14:paraId="4A15F146" w14:textId="77777777" w:rsidR="00462182" w:rsidRPr="0092026C" w:rsidRDefault="00462182" w:rsidP="00462182">
      <w:r w:rsidRPr="0092026C">
        <w:t>More innovation on the horizon</w:t>
      </w:r>
    </w:p>
    <w:p w14:paraId="46D5DC8D" w14:textId="77777777" w:rsidR="00462182" w:rsidRPr="0092026C" w:rsidRDefault="00462182" w:rsidP="00462182">
      <w:r w:rsidRPr="0092026C">
        <w:t xml:space="preserve">The investors and executives we interviewed agreed that </w:t>
      </w:r>
      <w:r w:rsidRPr="0092026C">
        <w:rPr>
          <w:rStyle w:val="StyleUnderline"/>
        </w:rPr>
        <w:t xml:space="preserve">biotech </w:t>
      </w:r>
      <w:r w:rsidRPr="00DD25D9">
        <w:rPr>
          <w:rStyle w:val="StyleUnderline"/>
          <w:highlight w:val="green"/>
        </w:rPr>
        <w:t>innovation continues to increase in quality and quantity</w:t>
      </w:r>
      <w:r w:rsidRPr="0092026C">
        <w:rPr>
          <w:rStyle w:val="StyleUnderline"/>
        </w:rPr>
        <w:t xml:space="preserve"> despite the macroeconomic environment</w:t>
      </w:r>
      <w:r w:rsidRPr="0092026C">
        <w:t xml:space="preserve">. Evidence can be seen in the accelerating pace of assets transitioning across the development lifecycle. When we tracked the number of assets transitioning to Phase I, Phase II, and Phase III clinical trials, we found that Phase I and Phase II </w:t>
      </w:r>
      <w:r w:rsidRPr="0092026C">
        <w:rPr>
          <w:rStyle w:val="StyleUnderline"/>
        </w:rPr>
        <w:t xml:space="preserve">assets have transitioned 50 percent faster since 2018 </w:t>
      </w:r>
      <w:r w:rsidRPr="0092026C">
        <w:t xml:space="preserve">than between 2013 and 2018, whereas Phase III assets have maintained much the same pace. There could be many reasons for this, but it is worth noting that </w:t>
      </w:r>
      <w:proofErr w:type="spellStart"/>
      <w:r w:rsidRPr="0092026C">
        <w:t>biotechs</w:t>
      </w:r>
      <w:proofErr w:type="spellEnd"/>
      <w:r w:rsidRPr="0092026C">
        <w:t xml:space="preserve"> with Phase I and Phase II assets as their lead assets have accounted for more than half of biotech IPOs. Having an early IPO gives a biotech earlier access to capital and leaves it with more scope to concentrate on science.</w:t>
      </w:r>
    </w:p>
    <w:p w14:paraId="157AEA10" w14:textId="77777777" w:rsidR="00462182" w:rsidRPr="0092026C" w:rsidRDefault="00462182" w:rsidP="00462182">
      <w:r w:rsidRPr="0092026C">
        <w:t xml:space="preserve">Looking forward, the combination of advances in biological science and accelerating developments in technology and artificial intelligence has the potential to take innovation to a new level. A </w:t>
      </w:r>
      <w:hyperlink r:id="rId25" w:history="1">
        <w:r w:rsidRPr="0092026C">
          <w:rPr>
            <w:rStyle w:val="Hyperlink"/>
          </w:rPr>
          <w:t>recent report</w:t>
        </w:r>
      </w:hyperlink>
      <w:r w:rsidRPr="0092026C">
        <w:t xml:space="preserve"> from the McKinsey Global Institute analyzed the profound economic and social impact of biological innovation and found that biomolecules, biosystems, </w:t>
      </w:r>
      <w:proofErr w:type="spellStart"/>
      <w:r w:rsidRPr="0092026C">
        <w:t>biomachines</w:t>
      </w:r>
      <w:proofErr w:type="spellEnd"/>
      <w:r w:rsidRPr="0092026C">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27721D50" w14:textId="77777777" w:rsidR="00462182" w:rsidRPr="0092026C" w:rsidRDefault="00462182" w:rsidP="00462182"/>
    <w:p w14:paraId="5FDB5410" w14:textId="77777777" w:rsidR="00462182" w:rsidRPr="0092026C" w:rsidRDefault="00462182" w:rsidP="00462182">
      <w:pPr>
        <w:pStyle w:val="Heading4"/>
        <w:rPr>
          <w:rFonts w:cs="Calibri"/>
        </w:rPr>
      </w:pPr>
      <w:r w:rsidRPr="0092026C">
        <w:rPr>
          <w:rFonts w:cs="Calibri"/>
        </w:rPr>
        <w:t xml:space="preserve">A thriving and innovating biopharmaceutical sector is key to prevent </w:t>
      </w:r>
      <w:r w:rsidRPr="0092026C">
        <w:rPr>
          <w:rFonts w:cs="Calibri"/>
          <w:u w:val="single"/>
        </w:rPr>
        <w:t>future pandemics</w:t>
      </w:r>
      <w:r w:rsidRPr="0092026C">
        <w:rPr>
          <w:rFonts w:cs="Calibri"/>
        </w:rPr>
        <w:t xml:space="preserve"> and </w:t>
      </w:r>
      <w:r w:rsidRPr="0092026C">
        <w:rPr>
          <w:rFonts w:cs="Calibri"/>
          <w:u w:val="single"/>
        </w:rPr>
        <w:t>bioterror</w:t>
      </w:r>
      <w:r w:rsidRPr="0092026C">
        <w:rPr>
          <w:rFonts w:cs="Calibri"/>
        </w:rPr>
        <w:t>.</w:t>
      </w:r>
    </w:p>
    <w:p w14:paraId="7C34C705" w14:textId="77777777" w:rsidR="00462182" w:rsidRPr="0092026C" w:rsidRDefault="00462182" w:rsidP="00462182">
      <w:r w:rsidRPr="0092026C">
        <w:rPr>
          <w:rStyle w:val="Style13ptBold"/>
        </w:rPr>
        <w:t xml:space="preserve">Marjanovic and </w:t>
      </w:r>
      <w:proofErr w:type="spellStart"/>
      <w:r w:rsidRPr="0092026C">
        <w:rPr>
          <w:rStyle w:val="Style13ptBold"/>
        </w:rPr>
        <w:t>Feijao</w:t>
      </w:r>
      <w:proofErr w:type="spellEnd"/>
      <w:r w:rsidRPr="0092026C">
        <w:rPr>
          <w:rStyle w:val="Style13ptBold"/>
        </w:rPr>
        <w:t xml:space="preserve"> 20</w:t>
      </w:r>
      <w:r w:rsidRPr="0092026C">
        <w:t xml:space="preserve"> [(Sonja Marjanovic, Ph.D., Judge Business School, University of Cambridge. Carolina </w:t>
      </w:r>
      <w:proofErr w:type="spellStart"/>
      <w:r w:rsidRPr="0092026C">
        <w:t>Feijao</w:t>
      </w:r>
      <w:proofErr w:type="spellEnd"/>
      <w:r w:rsidRPr="0092026C">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0FC40986" w14:textId="77777777" w:rsidR="00462182" w:rsidRPr="0092026C" w:rsidRDefault="00462182" w:rsidP="00462182">
      <w:r w:rsidRPr="0092026C">
        <w:t xml:space="preserve">As key actors in the healthcare innovation landscape, </w:t>
      </w:r>
      <w:r w:rsidRPr="00DD25D9">
        <w:rPr>
          <w:rStyle w:val="StyleUnderline"/>
          <w:highlight w:val="green"/>
        </w:rPr>
        <w:t>pharma</w:t>
      </w:r>
      <w:r w:rsidRPr="0092026C">
        <w:rPr>
          <w:rStyle w:val="StyleUnderline"/>
        </w:rPr>
        <w:t>ceutical</w:t>
      </w:r>
      <w:r w:rsidRPr="0092026C">
        <w:t xml:space="preserve"> and life sciences </w:t>
      </w:r>
      <w:r w:rsidRPr="00DD25D9">
        <w:rPr>
          <w:rStyle w:val="StyleUnderline"/>
          <w:highlight w:val="green"/>
        </w:rPr>
        <w:t>companies</w:t>
      </w:r>
      <w:r w:rsidRPr="0092026C">
        <w:rPr>
          <w:rStyle w:val="StyleUnderline"/>
        </w:rPr>
        <w:t xml:space="preserve"> have been </w:t>
      </w:r>
      <w:r w:rsidRPr="00DD25D9">
        <w:rPr>
          <w:rStyle w:val="StyleUnderline"/>
          <w:highlight w:val="green"/>
        </w:rPr>
        <w:t>called on to develop medicines,</w:t>
      </w:r>
      <w:r w:rsidRPr="0092026C">
        <w:rPr>
          <w:rStyle w:val="StyleUnderline"/>
        </w:rPr>
        <w:t xml:space="preserve"> </w:t>
      </w:r>
      <w:proofErr w:type="gramStart"/>
      <w:r w:rsidRPr="0092026C">
        <w:rPr>
          <w:rStyle w:val="StyleUnderline"/>
        </w:rPr>
        <w:t>vaccines</w:t>
      </w:r>
      <w:proofErr w:type="gramEnd"/>
      <w:r w:rsidRPr="0092026C">
        <w:rPr>
          <w:rStyle w:val="StyleUnderline"/>
        </w:rPr>
        <w:t xml:space="preserve"> and </w:t>
      </w:r>
      <w:r w:rsidRPr="00DD25D9">
        <w:rPr>
          <w:rStyle w:val="StyleUnderline"/>
          <w:highlight w:val="green"/>
        </w:rPr>
        <w:t>diagnostics for pressing public health challenges</w:t>
      </w:r>
      <w:r w:rsidRPr="0092026C">
        <w:t xml:space="preserve">. The COVID-19 crisis is one such challenge, but there are many others. For example, MERS, SARS, Ebola, Zika and avian and swine flu are also infectious diseases that represent public health threats. Infectious agents such as </w:t>
      </w:r>
      <w:r w:rsidRPr="00DD25D9">
        <w:rPr>
          <w:rStyle w:val="StyleUnderline"/>
          <w:highlight w:val="green"/>
        </w:rPr>
        <w:t>anthrax, smallpox and tularemia</w:t>
      </w:r>
      <w:r w:rsidRPr="0092026C">
        <w:rPr>
          <w:rStyle w:val="StyleUnderline"/>
        </w:rPr>
        <w:t xml:space="preserve"> could </w:t>
      </w:r>
      <w:r w:rsidRPr="00DD25D9">
        <w:rPr>
          <w:rStyle w:val="StyleUnderline"/>
          <w:highlight w:val="green"/>
        </w:rPr>
        <w:t>present threats in</w:t>
      </w:r>
      <w:r w:rsidRPr="0092026C">
        <w:rPr>
          <w:rStyle w:val="StyleUnderline"/>
        </w:rPr>
        <w:t xml:space="preserve"> a </w:t>
      </w:r>
      <w:r w:rsidRPr="00DD25D9">
        <w:rPr>
          <w:rStyle w:val="StyleUnderline"/>
          <w:highlight w:val="green"/>
        </w:rPr>
        <w:t>bioterrorism context</w:t>
      </w:r>
      <w:r w:rsidRPr="0092026C">
        <w:t>.1 The general threat to public health that is posed by antimicrobial resistance is also well-</w:t>
      </w:r>
      <w:proofErr w:type="spellStart"/>
      <w:r w:rsidRPr="0092026C">
        <w:t>recognised</w:t>
      </w:r>
      <w:proofErr w:type="spellEnd"/>
      <w:r w:rsidRPr="0092026C">
        <w:t xml:space="preserve"> as an area in need of pharmaceutical innovation. </w:t>
      </w:r>
      <w:r w:rsidRPr="0092026C">
        <w:rPr>
          <w:rStyle w:val="StyleUnderline"/>
        </w:rPr>
        <w:t>Innovating in response to these challenges does not always align well with pharmaceutical industry commercial models, shareholder expectations and competition</w:t>
      </w:r>
      <w:r w:rsidRPr="0092026C">
        <w:t xml:space="preserve"> within the industry. However, </w:t>
      </w:r>
      <w:r w:rsidRPr="0092026C">
        <w:rPr>
          <w:rStyle w:val="StyleUnderline"/>
        </w:rPr>
        <w:t xml:space="preserve">the </w:t>
      </w:r>
      <w:r w:rsidRPr="00DD25D9">
        <w:rPr>
          <w:rStyle w:val="StyleUnderline"/>
          <w:highlight w:val="green"/>
        </w:rPr>
        <w:t xml:space="preserve">expertise, </w:t>
      </w:r>
      <w:proofErr w:type="gramStart"/>
      <w:r w:rsidRPr="00DD25D9">
        <w:rPr>
          <w:rStyle w:val="StyleUnderline"/>
          <w:highlight w:val="green"/>
        </w:rPr>
        <w:t>networks</w:t>
      </w:r>
      <w:proofErr w:type="gramEnd"/>
      <w:r w:rsidRPr="00DD25D9">
        <w:rPr>
          <w:rStyle w:val="StyleUnderline"/>
          <w:highlight w:val="green"/>
        </w:rPr>
        <w:t xml:space="preserve"> and infrastructure that industry has</w:t>
      </w:r>
      <w:r w:rsidRPr="0092026C">
        <w:t xml:space="preserve"> within its reach, </w:t>
      </w:r>
      <w:r w:rsidRPr="0092026C">
        <w:rPr>
          <w:rStyle w:val="StyleUnderline"/>
        </w:rPr>
        <w:t>as well as public expectations and</w:t>
      </w:r>
      <w:r w:rsidRPr="0092026C">
        <w:t xml:space="preserve"> the </w:t>
      </w:r>
      <w:r w:rsidRPr="0092026C">
        <w:rPr>
          <w:rStyle w:val="StyleUnderline"/>
        </w:rPr>
        <w:t>moral imperative</w:t>
      </w:r>
      <w:r w:rsidRPr="00DD25D9">
        <w:rPr>
          <w:rStyle w:val="StyleUnderline"/>
          <w:highlight w:val="green"/>
        </w:rPr>
        <w:t>, make</w:t>
      </w:r>
      <w:r w:rsidRPr="0092026C">
        <w:rPr>
          <w:rStyle w:val="StyleUnderline"/>
        </w:rPr>
        <w:t xml:space="preserve"> pharmaceutical </w:t>
      </w:r>
      <w:r w:rsidRPr="00DD25D9">
        <w:rPr>
          <w:rStyle w:val="StyleUnderline"/>
          <w:highlight w:val="green"/>
        </w:rPr>
        <w:t>companies</w:t>
      </w:r>
      <w:r w:rsidRPr="0092026C">
        <w:t xml:space="preserve"> and the wider life sciences sector </w:t>
      </w:r>
      <w:r w:rsidRPr="0092026C">
        <w:rPr>
          <w:rStyle w:val="StyleUnderline"/>
        </w:rPr>
        <w:t xml:space="preserve">an </w:t>
      </w:r>
      <w:r w:rsidRPr="00DD25D9">
        <w:rPr>
          <w:rStyle w:val="StyleUnderline"/>
          <w:highlight w:val="green"/>
        </w:rPr>
        <w:t>indispensable</w:t>
      </w:r>
      <w:r w:rsidRPr="0092026C">
        <w:rPr>
          <w:rStyle w:val="StyleUnderline"/>
        </w:rPr>
        <w:t xml:space="preserve"> partner</w:t>
      </w:r>
      <w:r w:rsidRPr="0092026C">
        <w:t xml:space="preserve"> in the search for solutions that save lives. This perspective argues for the need to establish more sustainable and scalable ways of </w:t>
      </w:r>
      <w:proofErr w:type="spellStart"/>
      <w:r w:rsidRPr="0092026C">
        <w:t>incentivising</w:t>
      </w:r>
      <w:proofErr w:type="spellEnd"/>
      <w:r w:rsidRPr="0092026C">
        <w:t xml:space="preserve"> pharmaceutical innovation in response to infectious disease threats to public health. It considers both past and current examples of efforts to </w:t>
      </w:r>
      <w:proofErr w:type="spellStart"/>
      <w:r w:rsidRPr="0092026C">
        <w:t>mobilise</w:t>
      </w:r>
      <w:proofErr w:type="spellEnd"/>
      <w:r w:rsidRPr="0092026C">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DD25D9">
        <w:rPr>
          <w:rStyle w:val="StyleUnderline"/>
          <w:highlight w:val="green"/>
        </w:rPr>
        <w:t>we are seeing</w:t>
      </w:r>
      <w:r w:rsidRPr="0092026C">
        <w:rPr>
          <w:rStyle w:val="StyleUnderline"/>
        </w:rPr>
        <w:t xml:space="preserve"> industry-wide </w:t>
      </w:r>
      <w:r w:rsidRPr="00DD25D9">
        <w:rPr>
          <w:rStyle w:val="StyleUnderline"/>
          <w:highlight w:val="green"/>
        </w:rPr>
        <w:t>efforts unfold at unprecedented scale and pace.</w:t>
      </w:r>
      <w:r w:rsidRPr="0092026C">
        <w:t xml:space="preserve"> Whereas there is always scope for more activity, </w:t>
      </w:r>
      <w:r w:rsidRPr="0092026C">
        <w:rPr>
          <w:rStyle w:val="StyleUnderline"/>
        </w:rPr>
        <w:t xml:space="preserve">industry is currently contributing </w:t>
      </w:r>
      <w:proofErr w:type="gramStart"/>
      <w:r w:rsidRPr="0092026C">
        <w:rPr>
          <w:rStyle w:val="StyleUnderline"/>
        </w:rPr>
        <w:t>in</w:t>
      </w:r>
      <w:proofErr w:type="gramEnd"/>
      <w:r w:rsidRPr="0092026C">
        <w:rPr>
          <w:rStyle w:val="StyleUnderline"/>
        </w:rPr>
        <w:t xml:space="preserve"> a variety of ways. Examples include pharmaceutical companies donating existing compounds to assess their utility</w:t>
      </w:r>
      <w:r w:rsidRPr="0092026C">
        <w:t xml:space="preserve"> in the fight against COVID19; </w:t>
      </w:r>
      <w:r w:rsidRPr="0092026C">
        <w:rPr>
          <w:rStyle w:val="StyleUnderline"/>
        </w:rPr>
        <w:t xml:space="preserve">screening existing compound libraries in-house or with partners to see if they can be repurposed; </w:t>
      </w:r>
      <w:r w:rsidRPr="00DD25D9">
        <w:rPr>
          <w:rStyle w:val="StyleUnderline"/>
          <w:highlight w:val="green"/>
        </w:rPr>
        <w:t>accelerating trials</w:t>
      </w:r>
      <w:r w:rsidRPr="0092026C">
        <w:t xml:space="preserve"> for potentially effective medicine or vaccine candidates; </w:t>
      </w:r>
      <w:r w:rsidRPr="0092026C">
        <w:rPr>
          <w:rStyle w:val="StyleUnderline"/>
        </w:rPr>
        <w:t xml:space="preserve">and in some cases rapidly accelerating </w:t>
      </w:r>
      <w:r w:rsidRPr="00DD25D9">
        <w:rPr>
          <w:rStyle w:val="StyleUnderline"/>
          <w:highlight w:val="green"/>
        </w:rPr>
        <w:t>in-house r</w:t>
      </w:r>
      <w:r w:rsidRPr="0092026C">
        <w:rPr>
          <w:rStyle w:val="StyleUnderline"/>
        </w:rPr>
        <w:t xml:space="preserve">esearch </w:t>
      </w:r>
      <w:r w:rsidRPr="00DD25D9">
        <w:rPr>
          <w:rStyle w:val="StyleUnderline"/>
          <w:highlight w:val="green"/>
        </w:rPr>
        <w:t>and d</w:t>
      </w:r>
      <w:r w:rsidRPr="0092026C">
        <w:rPr>
          <w:rStyle w:val="StyleUnderline"/>
        </w:rPr>
        <w:t xml:space="preserve">evelopment </w:t>
      </w:r>
      <w:r w:rsidRPr="0092026C">
        <w:t xml:space="preserve">to discover new treatments or vaccine agents and develop diagnostics tests.3,4 </w:t>
      </w:r>
      <w:r w:rsidRPr="0092026C">
        <w:rPr>
          <w:rStyle w:val="StyleUnderline"/>
        </w:rPr>
        <w:t>Pharmaceutical companies are collaborating</w:t>
      </w:r>
      <w:r w:rsidRPr="0092026C">
        <w:t xml:space="preserve"> with each other in some of these efforts </w:t>
      </w:r>
      <w:r w:rsidRPr="0092026C">
        <w:rPr>
          <w:rStyle w:val="StyleUnderline"/>
        </w:rPr>
        <w:t>and participating in global R&amp;D partnerships</w:t>
      </w:r>
      <w:r w:rsidRPr="0092026C">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92026C">
        <w:t>realised</w:t>
      </w:r>
      <w:proofErr w:type="spellEnd"/>
      <w:r w:rsidRPr="0092026C">
        <w:t xml:space="preserve"> across the industry, </w:t>
      </w:r>
      <w:r w:rsidRPr="0092026C">
        <w:rPr>
          <w:rStyle w:val="StyleUnderline"/>
        </w:rPr>
        <w:t>there are likely to be relatively few companies that are ‘commercial’ winners</w:t>
      </w:r>
      <w:r w:rsidRPr="0092026C">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92026C">
        <w:rPr>
          <w:rStyle w:val="StyleUnderline"/>
        </w:rPr>
        <w:t>in the United States AbbVie has waived intellectual property rights for an existing combination product that is being tested for therapeutic potential against COVID-19</w:t>
      </w:r>
      <w:r w:rsidRPr="0092026C">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92026C">
        <w:t>mobilising</w:t>
      </w:r>
      <w:proofErr w:type="spellEnd"/>
      <w:r w:rsidRPr="0092026C">
        <w:t xml:space="preserve"> substantial efforts to rise to the COVID-19 challenge at hand. However, we need to consider how pharmaceutical innovation for responding to emerging infectious diseases can best be enabled beyond the current crisis. </w:t>
      </w:r>
      <w:r w:rsidRPr="0092026C">
        <w:rPr>
          <w:rStyle w:val="StyleUnderline"/>
        </w:rPr>
        <w:t xml:space="preserve">Many public health threats (including those associated with other infectious diseases, </w:t>
      </w:r>
      <w:r w:rsidRPr="00DD25D9">
        <w:rPr>
          <w:rStyle w:val="StyleUnderline"/>
          <w:highlight w:val="green"/>
        </w:rPr>
        <w:t>bioterrorism agents</w:t>
      </w:r>
      <w:r w:rsidRPr="0092026C">
        <w:rPr>
          <w:rStyle w:val="StyleUnderline"/>
        </w:rPr>
        <w:t xml:space="preserve"> and antimicrobial resistance) are </w:t>
      </w:r>
      <w:r w:rsidRPr="00DD25D9">
        <w:rPr>
          <w:rStyle w:val="StyleUnderline"/>
          <w:highlight w:val="green"/>
        </w:rPr>
        <w:t>urgently in need of pharmaceutical innovation</w:t>
      </w:r>
      <w:r w:rsidRPr="0092026C">
        <w:t xml:space="preserve">, even if their impacts are not as visible to society as COVID-19 is in the immediate term. </w:t>
      </w:r>
      <w:r w:rsidRPr="0092026C">
        <w:rPr>
          <w:rStyle w:val="StyleUnderline"/>
        </w:rPr>
        <w:t>The pharmaceutical industry has responded to previous public health emergencies associated with infectious disease in recent times – for example</w:t>
      </w:r>
      <w:r w:rsidRPr="0092026C">
        <w:t xml:space="preserve"> those associated with </w:t>
      </w:r>
      <w:r w:rsidRPr="0092026C">
        <w:rPr>
          <w:rStyle w:val="StyleUnderline"/>
        </w:rPr>
        <w:t>Ebola and Zika</w:t>
      </w:r>
      <w:r w:rsidRPr="0092026C">
        <w:t xml:space="preserve"> outbreaks.11 However, </w:t>
      </w:r>
      <w:r w:rsidRPr="0092026C">
        <w:rPr>
          <w:rStyle w:val="StyleUnderline"/>
        </w:rPr>
        <w:t>it has done so to a lesser scale than for COVID-19 and with contributions from fewer companies</w:t>
      </w:r>
      <w:r w:rsidRPr="0092026C">
        <w:t xml:space="preserve">. Similarly, </w:t>
      </w:r>
      <w:r w:rsidRPr="0092026C">
        <w:rPr>
          <w:rStyle w:val="StyleUnderline"/>
        </w:rPr>
        <w:t>levels of activity in response to the threat of antimicrobial resistance are still low</w:t>
      </w:r>
      <w:r w:rsidRPr="0092026C">
        <w:t xml:space="preserve">.12 There are important policy questions as to whether – and how – industry could engage with such public health threats to an even greater extent under improved innovation conditions. </w:t>
      </w:r>
    </w:p>
    <w:p w14:paraId="6EAE1326" w14:textId="77777777" w:rsidR="00462182" w:rsidRPr="0092026C" w:rsidRDefault="00462182" w:rsidP="00462182">
      <w:pPr>
        <w:pStyle w:val="Heading4"/>
        <w:rPr>
          <w:rFonts w:cs="Calibri"/>
        </w:rPr>
      </w:pPr>
      <w:r w:rsidRPr="0092026C">
        <w:rPr>
          <w:rFonts w:cs="Calibri"/>
        </w:rPr>
        <w:t>Bioterror coming now and causes extinction – the tech exists and overcomes their impact defense</w:t>
      </w:r>
    </w:p>
    <w:p w14:paraId="27217EDC" w14:textId="77777777" w:rsidR="00462182" w:rsidRPr="0092026C" w:rsidRDefault="00462182" w:rsidP="00462182">
      <w:r w:rsidRPr="0092026C">
        <w:rPr>
          <w:rFonts w:eastAsia="Cambria"/>
          <w:b/>
          <w:bCs/>
          <w:sz w:val="26"/>
        </w:rPr>
        <w:t>Millett &amp; Snyder-Beattie ‘17</w:t>
      </w:r>
      <w:r w:rsidRPr="0092026C">
        <w:rPr>
          <w:rFonts w:eastAsia="Cambria"/>
          <w:szCs w:val="16"/>
        </w:rPr>
        <w:t xml:space="preserve"> </w:t>
      </w:r>
      <w:r w:rsidRPr="0092026C">
        <w:t xml:space="preserve">[(Piers Millett: </w:t>
      </w:r>
      <w:r w:rsidRPr="0092026C">
        <w:rPr>
          <w:rFonts w:eastAsia="Cambria"/>
          <w:szCs w:val="16"/>
        </w:rPr>
        <w:t>Ph.D., Senior Research Fellow, Future of Humanity Institute, University of Oxford</w:t>
      </w:r>
      <w:r w:rsidRPr="0092026C">
        <w:t xml:space="preserve">. Andrew Snyder-Beattie: </w:t>
      </w:r>
      <w:r w:rsidRPr="0092026C">
        <w:rPr>
          <w:rFonts w:eastAsia="Cambria"/>
          <w:szCs w:val="16"/>
        </w:rPr>
        <w:t>M.S., Director of Research, Future of Humanity Institute, University of Oxford.</w:t>
      </w:r>
      <w:r w:rsidRPr="0092026C">
        <w:t>) "</w:t>
      </w:r>
      <w:r w:rsidRPr="0092026C">
        <w:rPr>
          <w:rFonts w:eastAsia="Cambria"/>
          <w:szCs w:val="16"/>
        </w:rPr>
        <w:t xml:space="preserve"> Existential Risk and Cost-Effective Biosecurity</w:t>
      </w:r>
      <w:r w:rsidRPr="0092026C">
        <w:t xml:space="preserve">," </w:t>
      </w:r>
      <w:r w:rsidRPr="0092026C">
        <w:rPr>
          <w:rFonts w:eastAsia="Cambria"/>
          <w:szCs w:val="16"/>
        </w:rPr>
        <w:t>Health Security, 15(4), 08-01-2017, https://www.liebertpub.com/doi/full/10.1089/hs.2017.0028</w:t>
      </w:r>
      <w:r w:rsidRPr="0092026C">
        <w:t>] TDI</w:t>
      </w:r>
    </w:p>
    <w:p w14:paraId="4B0C80AF" w14:textId="77777777" w:rsidR="00462182" w:rsidRPr="0092026C" w:rsidRDefault="00462182" w:rsidP="00462182">
      <w:pPr>
        <w:shd w:val="clear" w:color="auto" w:fill="FFFFFF"/>
        <w:rPr>
          <w:rFonts w:eastAsia="Cambria"/>
        </w:rPr>
      </w:pPr>
      <w:r w:rsidRPr="0092026C">
        <w:rPr>
          <w:rFonts w:eastAsia="Cambria"/>
        </w:rPr>
        <w:t>In the decades to come, </w:t>
      </w:r>
      <w:r w:rsidRPr="00DD25D9">
        <w:rPr>
          <w:rFonts w:eastAsia="Cambria"/>
          <w:highlight w:val="green"/>
          <w:u w:val="single"/>
        </w:rPr>
        <w:t>advanced bioweapons</w:t>
      </w:r>
      <w:r w:rsidRPr="0092026C">
        <w:rPr>
          <w:rFonts w:eastAsia="Cambria"/>
          <w:u w:val="single"/>
        </w:rPr>
        <w:t> could </w:t>
      </w:r>
      <w:r w:rsidRPr="00DD25D9">
        <w:rPr>
          <w:rFonts w:eastAsia="Cambria"/>
          <w:b/>
          <w:iCs/>
          <w:highlight w:val="green"/>
          <w:u w:val="single"/>
        </w:rPr>
        <w:t>threaten human existence</w:t>
      </w:r>
      <w:r w:rsidRPr="0092026C">
        <w:rPr>
          <w:rFonts w:eastAsia="Cambria"/>
        </w:rPr>
        <w:t>. Al</w:t>
      </w:r>
      <w:r w:rsidRPr="0092026C">
        <w:rPr>
          <w:rFonts w:eastAsia="Cambria"/>
          <w:u w:val="single"/>
        </w:rPr>
        <w:t>though</w:t>
      </w:r>
      <w:r w:rsidRPr="0092026C">
        <w:rPr>
          <w:rFonts w:eastAsia="Cambria"/>
        </w:rPr>
        <w:t> the </w:t>
      </w:r>
      <w:r w:rsidRPr="0092026C">
        <w:rPr>
          <w:rFonts w:eastAsia="Cambria"/>
          <w:b/>
          <w:iCs/>
          <w:u w:val="single"/>
        </w:rPr>
        <w:t>probability</w:t>
      </w:r>
      <w:r w:rsidRPr="0092026C">
        <w:rPr>
          <w:rFonts w:eastAsia="Cambria"/>
        </w:rPr>
        <w:t> of human extinction from bioweapons </w:t>
      </w:r>
      <w:r w:rsidRPr="0092026C">
        <w:rPr>
          <w:rFonts w:eastAsia="Cambria"/>
          <w:b/>
          <w:iCs/>
          <w:u w:val="single"/>
        </w:rPr>
        <w:t>may</w:t>
      </w:r>
      <w:r w:rsidRPr="0092026C">
        <w:rPr>
          <w:rFonts w:eastAsia="Cambria"/>
          <w:u w:val="single"/>
        </w:rPr>
        <w:t xml:space="preserve"> be low, the </w:t>
      </w:r>
      <w:r w:rsidRPr="0092026C">
        <w:rPr>
          <w:rFonts w:eastAsia="Cambria"/>
          <w:b/>
          <w:iCs/>
          <w:u w:val="single"/>
        </w:rPr>
        <w:t>expected value</w:t>
      </w:r>
      <w:r w:rsidRPr="0092026C">
        <w:rPr>
          <w:rFonts w:eastAsia="Cambria"/>
          <w:u w:val="single"/>
        </w:rPr>
        <w:t xml:space="preserve"> of </w:t>
      </w:r>
      <w:r w:rsidRPr="0092026C">
        <w:rPr>
          <w:rFonts w:eastAsia="Cambria"/>
          <w:b/>
          <w:iCs/>
          <w:u w:val="single"/>
        </w:rPr>
        <w:t>reducing</w:t>
      </w:r>
      <w:r w:rsidRPr="0092026C">
        <w:rPr>
          <w:rFonts w:eastAsia="Cambria"/>
        </w:rPr>
        <w:t xml:space="preserve"> the </w:t>
      </w:r>
      <w:r w:rsidRPr="0092026C">
        <w:rPr>
          <w:rFonts w:eastAsia="Cambria"/>
          <w:u w:val="single"/>
        </w:rPr>
        <w:t>risk could </w:t>
      </w:r>
      <w:r w:rsidRPr="0092026C">
        <w:rPr>
          <w:rFonts w:eastAsia="Cambria"/>
          <w:b/>
          <w:iCs/>
          <w:u w:val="single"/>
        </w:rPr>
        <w:t>still</w:t>
      </w:r>
      <w:r w:rsidRPr="0092026C">
        <w:rPr>
          <w:rFonts w:eastAsia="Cambria"/>
          <w:u w:val="single"/>
        </w:rPr>
        <w:t> be </w:t>
      </w:r>
      <w:r w:rsidRPr="0092026C">
        <w:rPr>
          <w:rFonts w:eastAsia="Cambria"/>
          <w:b/>
          <w:iCs/>
          <w:u w:val="single"/>
        </w:rPr>
        <w:t>large</w:t>
      </w:r>
      <w:r w:rsidRPr="0092026C">
        <w:rPr>
          <w:rFonts w:eastAsia="Cambria"/>
          <w:u w:val="single"/>
        </w:rPr>
        <w:t>, since</w:t>
      </w:r>
      <w:r w:rsidRPr="0092026C">
        <w:rPr>
          <w:rFonts w:eastAsia="Cambria"/>
        </w:rPr>
        <w:t xml:space="preserve"> such </w:t>
      </w:r>
      <w:r w:rsidRPr="0092026C">
        <w:rPr>
          <w:rFonts w:eastAsia="Cambria"/>
          <w:u w:val="single"/>
        </w:rPr>
        <w:t>risks jeopardize</w:t>
      </w:r>
      <w:r w:rsidRPr="0092026C">
        <w:rPr>
          <w:rFonts w:eastAsia="Cambria"/>
        </w:rPr>
        <w:t xml:space="preserve"> the existence of </w:t>
      </w:r>
      <w:r w:rsidRPr="0092026C">
        <w:rPr>
          <w:rFonts w:eastAsia="Cambria"/>
          <w:b/>
          <w:iCs/>
          <w:u w:val="single"/>
        </w:rPr>
        <w:t>all future generations</w:t>
      </w:r>
      <w:r w:rsidRPr="0092026C">
        <w:rPr>
          <w:rFonts w:eastAsia="Cambria"/>
        </w:rPr>
        <w:t>. We provide an overview of biotechnological extinction risk, make some rough initial estimates for how severe the risks might be, and compare the cost-effectiveness of reducing these extinction-level risks with existing biosecurity work. We find that </w:t>
      </w:r>
      <w:r w:rsidRPr="0092026C">
        <w:rPr>
          <w:rFonts w:eastAsia="Cambria"/>
          <w:u w:val="single"/>
        </w:rPr>
        <w:t>reducing human extinction risk can be more cost-effective than reducing smaller-scale risks, even when using conservative estimates. This suggests that the risks are not low enough to ignore and that more ought to be done to prevent the worst-case scenarios.</w:t>
      </w:r>
      <w:r w:rsidRPr="0092026C">
        <w:rPr>
          <w:rFonts w:eastAsia="Cambria"/>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92026C">
        <w:rPr>
          <w:rFonts w:eastAsia="Cambria"/>
          <w:u w:val="single"/>
        </w:rPr>
        <w:t>the expected value of reducing these risks is large, especially since such risks jeopardize the existence of all future human lives.</w:t>
      </w:r>
      <w:r w:rsidRPr="0092026C">
        <w:rPr>
          <w:rFonts w:eastAsia="Cambria"/>
        </w:rPr>
        <w:t> </w:t>
      </w:r>
      <w:r w:rsidRPr="0092026C">
        <w:rPr>
          <w:rFonts w:eastAsia="Cambria"/>
          <w:b/>
          <w:iCs/>
          <w:u w:val="single"/>
        </w:rPr>
        <w:t>Historically, disease events have been responsible for the greatest death tolls</w:t>
      </w:r>
      <w:r w:rsidRPr="0092026C">
        <w:rPr>
          <w:rFonts w:eastAsia="Cambria"/>
          <w:u w:val="single"/>
        </w:rPr>
        <w:t> on humanity</w:t>
      </w:r>
      <w:r w:rsidRPr="0092026C">
        <w:rPr>
          <w:rFonts w:eastAsia="Cambria"/>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92026C">
        <w:rPr>
          <w:rFonts w:eastAsia="Cambria"/>
          <w:u w:val="single"/>
        </w:rPr>
        <w:t>a future pandemic could result in outright human extinction or the irreversible collapse of civilization</w:t>
      </w:r>
      <w:r w:rsidRPr="0092026C">
        <w:rPr>
          <w:rFonts w:eastAsia="Cambria"/>
        </w:rPr>
        <w:t>. </w:t>
      </w:r>
      <w:r w:rsidRPr="0092026C">
        <w:rPr>
          <w:rFonts w:eastAsia="Cambria"/>
          <w:u w:val="single"/>
        </w:rPr>
        <w:t>A skeptic would have many good reasons to think that existential risk from disease is unlikely. Such a disease would need to spread worldwide to </w:t>
      </w:r>
      <w:r w:rsidRPr="0092026C">
        <w:rPr>
          <w:rFonts w:eastAsia="Cambria"/>
          <w:b/>
          <w:iCs/>
          <w:u w:val="single"/>
        </w:rPr>
        <w:t>remote populations</w:t>
      </w:r>
      <w:r w:rsidRPr="0092026C">
        <w:rPr>
          <w:rFonts w:eastAsia="Cambria"/>
          <w:u w:val="single"/>
        </w:rPr>
        <w:t>, overcome </w:t>
      </w:r>
      <w:r w:rsidRPr="0092026C">
        <w:rPr>
          <w:rFonts w:eastAsia="Cambria"/>
          <w:b/>
          <w:iCs/>
          <w:u w:val="single"/>
        </w:rPr>
        <w:t>rare genetic resistances</w:t>
      </w:r>
      <w:r w:rsidRPr="0092026C">
        <w:rPr>
          <w:rFonts w:eastAsia="Cambria"/>
          <w:u w:val="single"/>
        </w:rPr>
        <w:t>, and </w:t>
      </w:r>
      <w:r w:rsidRPr="0092026C">
        <w:rPr>
          <w:rFonts w:eastAsia="Cambria"/>
          <w:b/>
          <w:iCs/>
          <w:u w:val="single"/>
        </w:rPr>
        <w:t>evade detection</w:t>
      </w:r>
      <w:r w:rsidRPr="0092026C">
        <w:rPr>
          <w:rFonts w:eastAsia="Cambria"/>
          <w:u w:val="single"/>
        </w:rPr>
        <w:t xml:space="preserve">, cures, and </w:t>
      </w:r>
      <w:r w:rsidRPr="0092026C">
        <w:rPr>
          <w:rFonts w:eastAsia="Cambria"/>
          <w:b/>
          <w:iCs/>
          <w:u w:val="single"/>
        </w:rPr>
        <w:t>countermeasures</w:t>
      </w:r>
      <w:r w:rsidRPr="0092026C">
        <w:rPr>
          <w:rFonts w:eastAsia="Cambria"/>
          <w:u w:val="single"/>
        </w:rPr>
        <w:t>. Even evolution itself may work in humanity's favor: </w:t>
      </w:r>
      <w:r w:rsidRPr="00DD25D9">
        <w:rPr>
          <w:rFonts w:eastAsia="Cambria"/>
          <w:b/>
          <w:iCs/>
          <w:highlight w:val="green"/>
          <w:u w:val="single"/>
        </w:rPr>
        <w:t>Virulence and transmission</w:t>
      </w:r>
      <w:r w:rsidRPr="0092026C">
        <w:rPr>
          <w:rFonts w:eastAsia="Cambria"/>
          <w:b/>
          <w:iCs/>
          <w:u w:val="single"/>
        </w:rPr>
        <w:t xml:space="preserve"> is often a </w:t>
      </w:r>
      <w:r w:rsidRPr="00DD25D9">
        <w:rPr>
          <w:rFonts w:eastAsia="Cambria"/>
          <w:b/>
          <w:iCs/>
          <w:highlight w:val="green"/>
          <w:u w:val="single"/>
        </w:rPr>
        <w:t>trade-off</w:t>
      </w:r>
      <w:r w:rsidRPr="0092026C">
        <w:rPr>
          <w:rFonts w:eastAsia="Cambria"/>
          <w:u w:val="single"/>
        </w:rPr>
        <w:t>, and so </w:t>
      </w:r>
      <w:r w:rsidRPr="0092026C">
        <w:rPr>
          <w:rFonts w:eastAsia="Cambria"/>
          <w:b/>
          <w:iCs/>
          <w:u w:val="single"/>
        </w:rPr>
        <w:t>evolutionary pressures</w:t>
      </w:r>
      <w:r w:rsidRPr="0092026C">
        <w:rPr>
          <w:rFonts w:eastAsia="Cambria"/>
          <w:u w:val="single"/>
        </w:rPr>
        <w:t> could push against maximally lethal wild-type pathogens</w:t>
      </w:r>
      <w:r w:rsidRPr="0092026C">
        <w:rPr>
          <w:rFonts w:eastAsia="Cambria"/>
        </w:rPr>
        <w:t>.5,6 </w:t>
      </w:r>
      <w:r w:rsidRPr="0092026C">
        <w:rPr>
          <w:rFonts w:eastAsia="Cambria"/>
          <w:u w:val="single"/>
        </w:rPr>
        <w:t>While these arguments</w:t>
      </w:r>
      <w:r w:rsidRPr="0092026C">
        <w:rPr>
          <w:rFonts w:eastAsia="Cambria"/>
        </w:rPr>
        <w:t> point to a very small risk of human extinction, they </w:t>
      </w:r>
      <w:r w:rsidRPr="00DD25D9">
        <w:rPr>
          <w:rFonts w:eastAsia="Cambria"/>
          <w:b/>
          <w:iCs/>
          <w:highlight w:val="green"/>
          <w:u w:val="single"/>
        </w:rPr>
        <w:t>do not rule</w:t>
      </w:r>
      <w:r w:rsidRPr="0092026C">
        <w:rPr>
          <w:rFonts w:eastAsia="Cambria"/>
        </w:rPr>
        <w:t xml:space="preserve"> the possibility </w:t>
      </w:r>
      <w:r w:rsidRPr="00DD25D9">
        <w:rPr>
          <w:rFonts w:eastAsia="Cambria"/>
          <w:b/>
          <w:iCs/>
          <w:highlight w:val="green"/>
          <w:u w:val="single"/>
        </w:rPr>
        <w:t>out</w:t>
      </w:r>
      <w:r w:rsidRPr="0092026C">
        <w:rPr>
          <w:rFonts w:eastAsia="Cambria"/>
        </w:rPr>
        <w:t xml:space="preserve"> entirely. Although rare, there are recorded instances of </w:t>
      </w:r>
      <w:r w:rsidRPr="00DD25D9">
        <w:rPr>
          <w:rFonts w:eastAsia="Cambria"/>
          <w:b/>
          <w:iCs/>
          <w:highlight w:val="green"/>
          <w:u w:val="single"/>
        </w:rPr>
        <w:t>species going extinct</w:t>
      </w:r>
      <w:r w:rsidRPr="0092026C">
        <w:rPr>
          <w:rFonts w:eastAsia="Cambria"/>
          <w:b/>
          <w:iCs/>
          <w:u w:val="single"/>
        </w:rPr>
        <w:t xml:space="preserve"> due to disease</w:t>
      </w:r>
      <w:r w:rsidRPr="0092026C">
        <w:rPr>
          <w:rFonts w:eastAsia="Cambria"/>
          <w:u w:val="single"/>
        </w:rPr>
        <w:t>—primarily in amphibians, but also in 1 mammalian species of rat on Christmas Island</w:t>
      </w:r>
      <w:r w:rsidRPr="0092026C">
        <w:rPr>
          <w:rFonts w:eastAsia="Cambria"/>
        </w:rPr>
        <w:t>.7,8 </w:t>
      </w:r>
      <w:r w:rsidRPr="0092026C">
        <w:rPr>
          <w:rFonts w:eastAsia="Cambria"/>
          <w:u w:val="single"/>
        </w:rPr>
        <w:t>There are also </w:t>
      </w:r>
      <w:r w:rsidRPr="00DD25D9">
        <w:rPr>
          <w:rFonts w:eastAsia="Cambria"/>
          <w:b/>
          <w:iCs/>
          <w:highlight w:val="green"/>
          <w:u w:val="single"/>
        </w:rPr>
        <w:t>historical examples</w:t>
      </w:r>
      <w:r w:rsidRPr="0092026C">
        <w:rPr>
          <w:rFonts w:eastAsia="Cambria"/>
          <w:b/>
          <w:iCs/>
          <w:u w:val="single"/>
        </w:rPr>
        <w:t xml:space="preserve"> of large human populations being almost entirely wiped out</w:t>
      </w:r>
      <w:r w:rsidRPr="0092026C">
        <w:rPr>
          <w:rFonts w:eastAsia="Cambria"/>
          <w:u w:val="single"/>
        </w:rPr>
        <w:t xml:space="preserve"> by disease, especially </w:t>
      </w:r>
      <w:r w:rsidRPr="00DD25D9">
        <w:rPr>
          <w:rFonts w:eastAsia="Cambria"/>
          <w:highlight w:val="green"/>
          <w:u w:val="single"/>
        </w:rPr>
        <w:t>when multiple diseases were simultaneously introduced</w:t>
      </w:r>
      <w:r w:rsidRPr="0092026C">
        <w:rPr>
          <w:rFonts w:eastAsia="Cambria"/>
          <w:u w:val="single"/>
        </w:rPr>
        <w:t xml:space="preserve"> into a population without immunity. The most striking examples of total population collapse include </w:t>
      </w:r>
      <w:r w:rsidRPr="0092026C">
        <w:rPr>
          <w:rFonts w:eastAsia="Cambria"/>
          <w:b/>
          <w:iCs/>
          <w:u w:val="single"/>
        </w:rPr>
        <w:t>native American tribes</w:t>
      </w:r>
      <w:r w:rsidRPr="0092026C">
        <w:rPr>
          <w:rFonts w:eastAsia="Cambria"/>
          <w:u w:val="single"/>
        </w:rPr>
        <w:t xml:space="preserve"> exposed to European diseases, such as the </w:t>
      </w:r>
      <w:proofErr w:type="spellStart"/>
      <w:r w:rsidRPr="0092026C">
        <w:rPr>
          <w:rFonts w:eastAsia="Cambria"/>
          <w:u w:val="single"/>
        </w:rPr>
        <w:t>Massachusett</w:t>
      </w:r>
      <w:proofErr w:type="spellEnd"/>
      <w:r w:rsidRPr="0092026C">
        <w:rPr>
          <w:rFonts w:eastAsia="Cambria"/>
        </w:rPr>
        <w:t> (86% loss of population), </w:t>
      </w:r>
      <w:proofErr w:type="spellStart"/>
      <w:r w:rsidRPr="0092026C">
        <w:rPr>
          <w:rFonts w:eastAsia="Cambria"/>
          <w:u w:val="single"/>
        </w:rPr>
        <w:t>Quiripi-Unquachog</w:t>
      </w:r>
      <w:proofErr w:type="spellEnd"/>
      <w:r w:rsidRPr="0092026C">
        <w:rPr>
          <w:rFonts w:eastAsia="Cambria"/>
        </w:rPr>
        <w:t> (95% loss of population), </w:t>
      </w:r>
      <w:r w:rsidRPr="0092026C">
        <w:rPr>
          <w:rFonts w:eastAsia="Cambria"/>
          <w:u w:val="single"/>
        </w:rPr>
        <w:t>and the Western Abenaki</w:t>
      </w:r>
      <w:r w:rsidRPr="0092026C">
        <w:rPr>
          <w:rFonts w:eastAsia="Cambria"/>
        </w:rPr>
        <w:t> (which suffered a staggering 98% loss of population).9 </w:t>
      </w:r>
      <w:r w:rsidRPr="0092026C">
        <w:rPr>
          <w:rFonts w:eastAsia="Cambria"/>
          <w:u w:val="single"/>
        </w:rPr>
        <w:t>In the modern context, no single disease currently exists that combines the worst-case levels of transmissibility, lethality, resistance to countermeasures, and global reach. But </w:t>
      </w:r>
      <w:r w:rsidRPr="0092026C">
        <w:rPr>
          <w:rFonts w:eastAsia="Cambria"/>
          <w:b/>
          <w:iCs/>
          <w:u w:val="single"/>
        </w:rPr>
        <w:t xml:space="preserve">many </w:t>
      </w:r>
      <w:r w:rsidRPr="00DD25D9">
        <w:rPr>
          <w:rFonts w:eastAsia="Cambria"/>
          <w:b/>
          <w:iCs/>
          <w:highlight w:val="green"/>
          <w:u w:val="single"/>
        </w:rPr>
        <w:t>diseases are proof</w:t>
      </w:r>
      <w:r w:rsidRPr="0092026C">
        <w:rPr>
          <w:rFonts w:eastAsia="Cambria"/>
          <w:u w:val="single"/>
        </w:rPr>
        <w:t> of principle that </w:t>
      </w:r>
      <w:r w:rsidRPr="00DD25D9">
        <w:rPr>
          <w:rFonts w:eastAsia="Cambria"/>
          <w:b/>
          <w:iCs/>
          <w:highlight w:val="green"/>
          <w:u w:val="single"/>
        </w:rPr>
        <w:t>each worst-case attribute can be realized independently</w:t>
      </w:r>
      <w:r w:rsidRPr="0092026C">
        <w:rPr>
          <w:rFonts w:eastAsia="Cambria"/>
        </w:rPr>
        <w:t>. For example, </w:t>
      </w:r>
      <w:r w:rsidRPr="00DD25D9">
        <w:rPr>
          <w:rFonts w:eastAsia="Cambria"/>
          <w:highlight w:val="green"/>
          <w:u w:val="single"/>
        </w:rPr>
        <w:t>some</w:t>
      </w:r>
      <w:r w:rsidRPr="0092026C">
        <w:rPr>
          <w:rFonts w:eastAsia="Cambria"/>
          <w:u w:val="single"/>
        </w:rPr>
        <w:t xml:space="preserve"> diseases </w:t>
      </w:r>
      <w:r w:rsidRPr="00DD25D9">
        <w:rPr>
          <w:rFonts w:eastAsia="Cambria"/>
          <w:highlight w:val="green"/>
          <w:u w:val="single"/>
        </w:rPr>
        <w:t>exhibit</w:t>
      </w:r>
      <w:r w:rsidRPr="0092026C">
        <w:rPr>
          <w:rFonts w:eastAsia="Cambria"/>
          <w:u w:val="single"/>
        </w:rPr>
        <w:t xml:space="preserve"> nearly a </w:t>
      </w:r>
      <w:r w:rsidRPr="00DD25D9">
        <w:rPr>
          <w:rFonts w:eastAsia="Cambria"/>
          <w:highlight w:val="green"/>
          <w:u w:val="single"/>
        </w:rPr>
        <w:t>100% case fatality</w:t>
      </w:r>
      <w:r w:rsidRPr="0092026C">
        <w:rPr>
          <w:rFonts w:eastAsia="Cambria"/>
          <w:u w:val="single"/>
        </w:rPr>
        <w:t xml:space="preserve"> ratio in the absence of treatment</w:t>
      </w:r>
      <w:r w:rsidRPr="0092026C">
        <w:rPr>
          <w:rFonts w:eastAsia="Cambria"/>
        </w:rPr>
        <w:t>, such as rabies or septicemic plague. </w:t>
      </w:r>
      <w:r w:rsidRPr="00DD25D9">
        <w:rPr>
          <w:rFonts w:eastAsia="Cambria"/>
          <w:highlight w:val="green"/>
          <w:u w:val="single"/>
        </w:rPr>
        <w:t>Other</w:t>
      </w:r>
      <w:r w:rsidRPr="0092026C">
        <w:rPr>
          <w:rFonts w:eastAsia="Cambria"/>
          <w:u w:val="single"/>
        </w:rPr>
        <w:t xml:space="preserve"> diseases have a track record of </w:t>
      </w:r>
      <w:r w:rsidRPr="00DD25D9">
        <w:rPr>
          <w:rFonts w:eastAsia="Cambria"/>
          <w:highlight w:val="green"/>
          <w:u w:val="single"/>
        </w:rPr>
        <w:t>spread</w:t>
      </w:r>
      <w:r w:rsidRPr="0092026C">
        <w:rPr>
          <w:rFonts w:eastAsia="Cambria"/>
          <w:u w:val="single"/>
        </w:rPr>
        <w:t xml:space="preserve">ing </w:t>
      </w:r>
      <w:r w:rsidRPr="00DD25D9">
        <w:rPr>
          <w:rFonts w:eastAsia="Cambria"/>
          <w:highlight w:val="green"/>
          <w:u w:val="single"/>
        </w:rPr>
        <w:t>to</w:t>
      </w:r>
      <w:r w:rsidRPr="0092026C">
        <w:rPr>
          <w:rFonts w:eastAsia="Cambria"/>
          <w:u w:val="single"/>
        </w:rPr>
        <w:t xml:space="preserve"> virtually </w:t>
      </w:r>
      <w:r w:rsidRPr="00DD25D9">
        <w:rPr>
          <w:rFonts w:eastAsia="Cambria"/>
          <w:highlight w:val="green"/>
          <w:u w:val="single"/>
        </w:rPr>
        <w:t>every human community</w:t>
      </w:r>
      <w:r w:rsidRPr="0092026C">
        <w:rPr>
          <w:rFonts w:eastAsia="Cambria"/>
          <w:u w:val="single"/>
        </w:rPr>
        <w:t xml:space="preserve"> worldwide, such as the 1918 flu</w:t>
      </w:r>
      <w:r w:rsidRPr="0092026C">
        <w:rPr>
          <w:rFonts w:eastAsia="Cambria"/>
        </w:rPr>
        <w:t>,10 </w:t>
      </w:r>
      <w:r w:rsidRPr="0092026C">
        <w:rPr>
          <w:rFonts w:eastAsia="Cambria"/>
          <w:u w:val="single"/>
        </w:rPr>
        <w:t>and seroprevalence studies indicate that other pathogens, such as chickenpox and HSV-1, can successfully reach over 95% of a population</w:t>
      </w:r>
      <w:r w:rsidRPr="0092026C">
        <w:rPr>
          <w:rFonts w:eastAsia="Cambria"/>
        </w:rPr>
        <w:t>.11,12 Under optimal virulence theory, </w:t>
      </w:r>
      <w:r w:rsidRPr="00DD25D9">
        <w:rPr>
          <w:rFonts w:eastAsia="Cambria"/>
          <w:b/>
          <w:iCs/>
          <w:highlight w:val="green"/>
          <w:u w:val="single"/>
        </w:rPr>
        <w:t>natural evolution</w:t>
      </w:r>
      <w:r w:rsidRPr="0092026C">
        <w:rPr>
          <w:rFonts w:eastAsia="Cambria"/>
          <w:u w:val="single"/>
        </w:rPr>
        <w:t> would be an </w:t>
      </w:r>
      <w:r w:rsidRPr="00DD25D9">
        <w:rPr>
          <w:rFonts w:eastAsia="Cambria"/>
          <w:b/>
          <w:iCs/>
          <w:highlight w:val="green"/>
          <w:u w:val="single"/>
        </w:rPr>
        <w:t>unlikely</w:t>
      </w:r>
      <w:r w:rsidRPr="00DD25D9">
        <w:rPr>
          <w:rFonts w:eastAsia="Cambria"/>
          <w:highlight w:val="green"/>
          <w:u w:val="single"/>
        </w:rPr>
        <w:t> source</w:t>
      </w:r>
      <w:r w:rsidRPr="0092026C">
        <w:rPr>
          <w:rFonts w:eastAsia="Cambria"/>
          <w:u w:val="single"/>
        </w:rPr>
        <w:t xml:space="preserve"> for pathogens with the </w:t>
      </w:r>
      <w:r w:rsidRPr="0092026C">
        <w:rPr>
          <w:rFonts w:eastAsia="Cambria"/>
          <w:b/>
          <w:iCs/>
          <w:u w:val="single"/>
        </w:rPr>
        <w:t>highest possible levels of transmissibility, virulence, and global reach</w:t>
      </w:r>
      <w:r w:rsidRPr="0092026C">
        <w:rPr>
          <w:rFonts w:eastAsia="Cambria"/>
          <w:u w:val="single"/>
        </w:rPr>
        <w:t xml:space="preserve">. </w:t>
      </w:r>
      <w:r w:rsidRPr="00DD25D9">
        <w:rPr>
          <w:rFonts w:eastAsia="Cambria"/>
          <w:highlight w:val="green"/>
          <w:u w:val="single"/>
        </w:rPr>
        <w:t>But</w:t>
      </w:r>
      <w:r w:rsidRPr="0092026C">
        <w:rPr>
          <w:rFonts w:eastAsia="Cambria"/>
          <w:u w:val="single"/>
        </w:rPr>
        <w:t> </w:t>
      </w:r>
      <w:r w:rsidRPr="0092026C">
        <w:rPr>
          <w:rFonts w:eastAsia="Cambria"/>
          <w:b/>
          <w:iCs/>
          <w:u w:val="single"/>
        </w:rPr>
        <w:t xml:space="preserve">advances in </w:t>
      </w:r>
      <w:r w:rsidRPr="00DD25D9">
        <w:rPr>
          <w:rFonts w:eastAsia="Cambria"/>
          <w:b/>
          <w:iCs/>
          <w:highlight w:val="green"/>
          <w:u w:val="single"/>
        </w:rPr>
        <w:t>biotech</w:t>
      </w:r>
      <w:r w:rsidRPr="0092026C">
        <w:rPr>
          <w:rFonts w:eastAsia="Cambria"/>
          <w:u w:val="single"/>
        </w:rPr>
        <w:t xml:space="preserve">nology might </w:t>
      </w:r>
      <w:r w:rsidRPr="00DD25D9">
        <w:rPr>
          <w:rFonts w:eastAsia="Cambria"/>
          <w:highlight w:val="green"/>
          <w:u w:val="single"/>
        </w:rPr>
        <w:t>allow the creation of diseases that </w:t>
      </w:r>
      <w:r w:rsidRPr="00DD25D9">
        <w:rPr>
          <w:rFonts w:eastAsia="Cambria"/>
          <w:b/>
          <w:iCs/>
          <w:highlight w:val="green"/>
          <w:u w:val="single"/>
        </w:rPr>
        <w:t>combine such traits</w:t>
      </w:r>
      <w:r w:rsidRPr="0092026C">
        <w:rPr>
          <w:rFonts w:eastAsia="Cambria"/>
        </w:rPr>
        <w:t>. </w:t>
      </w:r>
      <w:r w:rsidRPr="0092026C">
        <w:rPr>
          <w:rFonts w:eastAsia="Cambria"/>
          <w:u w:val="single"/>
        </w:rPr>
        <w:t xml:space="preserve">Recent </w:t>
      </w:r>
      <w:r w:rsidRPr="00DD25D9">
        <w:rPr>
          <w:rFonts w:eastAsia="Cambria"/>
          <w:highlight w:val="green"/>
          <w:u w:val="single"/>
        </w:rPr>
        <w:t>controversy has </w:t>
      </w:r>
      <w:r w:rsidRPr="00DD25D9">
        <w:rPr>
          <w:rFonts w:eastAsia="Cambria"/>
          <w:b/>
          <w:iCs/>
          <w:highlight w:val="green"/>
          <w:u w:val="single"/>
        </w:rPr>
        <w:t>already emerged</w:t>
      </w:r>
      <w:r w:rsidRPr="00DD25D9">
        <w:rPr>
          <w:rFonts w:eastAsia="Cambria"/>
          <w:highlight w:val="green"/>
          <w:u w:val="single"/>
        </w:rPr>
        <w:t> over</w:t>
      </w:r>
      <w:r w:rsidRPr="0092026C">
        <w:rPr>
          <w:rFonts w:eastAsia="Cambria"/>
          <w:u w:val="single"/>
        </w:rPr>
        <w:t> a number of </w:t>
      </w:r>
      <w:r w:rsidRPr="0092026C">
        <w:rPr>
          <w:rFonts w:eastAsia="Cambria"/>
          <w:b/>
          <w:iCs/>
          <w:u w:val="single"/>
        </w:rPr>
        <w:t xml:space="preserve">scientific </w:t>
      </w:r>
      <w:r w:rsidRPr="00DD25D9">
        <w:rPr>
          <w:rFonts w:eastAsia="Cambria"/>
          <w:b/>
          <w:iCs/>
          <w:highlight w:val="green"/>
          <w:u w:val="single"/>
        </w:rPr>
        <w:t>experiments</w:t>
      </w:r>
      <w:r w:rsidRPr="00DD25D9">
        <w:rPr>
          <w:rFonts w:eastAsia="Cambria"/>
          <w:highlight w:val="green"/>
          <w:u w:val="single"/>
        </w:rPr>
        <w:t> </w:t>
      </w:r>
      <w:r w:rsidRPr="0092026C">
        <w:rPr>
          <w:rFonts w:eastAsia="Cambria"/>
          <w:u w:val="single"/>
        </w:rPr>
        <w:t xml:space="preserve">that resulted in viruses with enhanced </w:t>
      </w:r>
      <w:r w:rsidRPr="0092026C">
        <w:rPr>
          <w:rFonts w:eastAsia="Cambria"/>
          <w:b/>
          <w:iCs/>
          <w:u w:val="single"/>
        </w:rPr>
        <w:t>transmissibility</w:t>
      </w:r>
      <w:r w:rsidRPr="0092026C">
        <w:rPr>
          <w:rFonts w:eastAsia="Cambria"/>
          <w:u w:val="single"/>
        </w:rPr>
        <w:t xml:space="preserve">, </w:t>
      </w:r>
      <w:r w:rsidRPr="0092026C">
        <w:rPr>
          <w:rFonts w:eastAsia="Cambria"/>
          <w:b/>
          <w:iCs/>
          <w:u w:val="single"/>
        </w:rPr>
        <w:t>lethality</w:t>
      </w:r>
      <w:r w:rsidRPr="0092026C">
        <w:rPr>
          <w:rFonts w:eastAsia="Cambria"/>
          <w:u w:val="single"/>
        </w:rPr>
        <w:t xml:space="preserve">, and/or the ability to overcome </w:t>
      </w:r>
      <w:r w:rsidRPr="0092026C">
        <w:rPr>
          <w:rFonts w:eastAsia="Cambria"/>
          <w:b/>
          <w:iCs/>
          <w:u w:val="single"/>
        </w:rPr>
        <w:t>therapeutics</w:t>
      </w:r>
      <w:r w:rsidRPr="0092026C">
        <w:rPr>
          <w:rFonts w:eastAsia="Cambria"/>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92026C">
        <w:rPr>
          <w:rFonts w:eastAsia="Cambria"/>
          <w:u w:val="single"/>
        </w:rPr>
        <w:t xml:space="preserve">Although these experiments had scientific merit and were not conducted with malicious intent, their </w:t>
      </w:r>
      <w:r w:rsidRPr="00DD25D9">
        <w:rPr>
          <w:rFonts w:eastAsia="Cambria"/>
          <w:highlight w:val="green"/>
          <w:u w:val="single"/>
        </w:rPr>
        <w:t>implications are</w:t>
      </w:r>
      <w:r w:rsidRPr="0092026C">
        <w:rPr>
          <w:rFonts w:eastAsia="Cambria"/>
          <w:u w:val="single"/>
        </w:rPr>
        <w:t xml:space="preserve"> still </w:t>
      </w:r>
      <w:r w:rsidRPr="00DD25D9">
        <w:rPr>
          <w:rFonts w:eastAsia="Cambria"/>
          <w:highlight w:val="green"/>
          <w:u w:val="single"/>
        </w:rPr>
        <w:t>worrying.</w:t>
      </w:r>
      <w:r w:rsidRPr="0092026C">
        <w:rPr>
          <w:rFonts w:eastAsia="Cambria"/>
          <w:u w:val="single"/>
        </w:rPr>
        <w:t xml:space="preserve"> This is especially true given that there is also a </w:t>
      </w:r>
      <w:r w:rsidRPr="0092026C">
        <w:rPr>
          <w:rFonts w:eastAsia="Cambria"/>
          <w:b/>
          <w:iCs/>
          <w:u w:val="single"/>
        </w:rPr>
        <w:t xml:space="preserve">long historical </w:t>
      </w:r>
      <w:r w:rsidRPr="00DD25D9">
        <w:rPr>
          <w:rFonts w:eastAsia="Cambria"/>
          <w:b/>
          <w:iCs/>
          <w:highlight w:val="green"/>
          <w:u w:val="single"/>
        </w:rPr>
        <w:t>track record</w:t>
      </w:r>
      <w:r w:rsidRPr="00DD25D9">
        <w:rPr>
          <w:rFonts w:eastAsia="Cambria"/>
          <w:highlight w:val="green"/>
          <w:u w:val="single"/>
        </w:rPr>
        <w:t> </w:t>
      </w:r>
      <w:proofErr w:type="spellStart"/>
      <w:r w:rsidRPr="00DD25D9">
        <w:rPr>
          <w:rFonts w:eastAsia="Cambria"/>
          <w:highlight w:val="green"/>
          <w:u w:val="single"/>
        </w:rPr>
        <w:t>of</w:t>
      </w:r>
      <w:r w:rsidRPr="00DD25D9">
        <w:rPr>
          <w:rFonts w:eastAsia="Cambria"/>
          <w:b/>
          <w:iCs/>
          <w:highlight w:val="green"/>
          <w:u w:val="single"/>
        </w:rPr>
        <w:t>state</w:t>
      </w:r>
      <w:proofErr w:type="spellEnd"/>
      <w:r w:rsidRPr="00DD25D9">
        <w:rPr>
          <w:rFonts w:eastAsia="Cambria"/>
          <w:b/>
          <w:iCs/>
          <w:highlight w:val="green"/>
          <w:u w:val="single"/>
        </w:rPr>
        <w:t>-run bioweapon research</w:t>
      </w:r>
      <w:r w:rsidRPr="0092026C">
        <w:rPr>
          <w:rFonts w:eastAsia="Cambria"/>
          <w:u w:val="single"/>
        </w:rPr>
        <w:t> applying cutting-edge science and technology to design agents not previously seen in nature</w:t>
      </w:r>
      <w:r w:rsidRPr="0092026C">
        <w:rPr>
          <w:rFonts w:eastAsia="Cambria"/>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92026C">
        <w:rPr>
          <w:rFonts w:eastAsia="Cambria"/>
          <w:u w:val="single"/>
        </w:rPr>
        <w:t>the logic of deterrence and </w:t>
      </w:r>
      <w:r w:rsidRPr="0092026C">
        <w:rPr>
          <w:rFonts w:eastAsia="Cambria"/>
          <w:b/>
          <w:iCs/>
          <w:u w:val="single"/>
        </w:rPr>
        <w:t>m</w:t>
      </w:r>
      <w:r w:rsidRPr="0092026C">
        <w:rPr>
          <w:rFonts w:eastAsia="Cambria"/>
          <w:u w:val="single"/>
        </w:rPr>
        <w:t>utually </w:t>
      </w:r>
      <w:r w:rsidRPr="0092026C">
        <w:rPr>
          <w:rFonts w:eastAsia="Cambria"/>
          <w:b/>
          <w:iCs/>
          <w:u w:val="single"/>
        </w:rPr>
        <w:t>a</w:t>
      </w:r>
      <w:r w:rsidRPr="0092026C">
        <w:rPr>
          <w:rFonts w:eastAsia="Cambria"/>
          <w:u w:val="single"/>
        </w:rPr>
        <w:t>ssured </w:t>
      </w:r>
      <w:r w:rsidRPr="0092026C">
        <w:rPr>
          <w:rFonts w:eastAsia="Cambria"/>
          <w:b/>
          <w:iCs/>
          <w:u w:val="single"/>
        </w:rPr>
        <w:t>d</w:t>
      </w:r>
      <w:r w:rsidRPr="0092026C">
        <w:rPr>
          <w:rFonts w:eastAsia="Cambria"/>
          <w:u w:val="single"/>
        </w:rPr>
        <w:t>estruction could create such incentives in more unstable political environments</w:t>
      </w:r>
      <w:r w:rsidRPr="0092026C">
        <w:rPr>
          <w:rFonts w:eastAsia="Cambria"/>
        </w:rPr>
        <w:t> or following a breakdown of the Biological Weapons Convention.25 </w:t>
      </w:r>
      <w:r w:rsidRPr="0092026C">
        <w:rPr>
          <w:rFonts w:eastAsia="Cambria"/>
          <w:u w:val="single"/>
        </w:rPr>
        <w:t>The </w:t>
      </w:r>
      <w:r w:rsidRPr="0092026C">
        <w:rPr>
          <w:rFonts w:eastAsia="Cambria"/>
          <w:b/>
          <w:iCs/>
          <w:u w:val="single"/>
        </w:rPr>
        <w:t xml:space="preserve">possibility of a </w:t>
      </w:r>
      <w:r w:rsidRPr="00DD25D9">
        <w:rPr>
          <w:rFonts w:eastAsia="Cambria"/>
          <w:b/>
          <w:iCs/>
          <w:highlight w:val="green"/>
          <w:u w:val="single"/>
        </w:rPr>
        <w:t>war</w:t>
      </w:r>
      <w:r w:rsidRPr="00DD25D9">
        <w:rPr>
          <w:rFonts w:eastAsia="Cambria"/>
          <w:highlight w:val="green"/>
          <w:u w:val="single"/>
        </w:rPr>
        <w:t> between great powers</w:t>
      </w:r>
      <w:r w:rsidRPr="0092026C">
        <w:rPr>
          <w:rFonts w:eastAsia="Cambria"/>
          <w:u w:val="single"/>
        </w:rPr>
        <w:t xml:space="preserve"> could also </w:t>
      </w:r>
      <w:r w:rsidRPr="00DD25D9">
        <w:rPr>
          <w:rFonts w:eastAsia="Cambria"/>
          <w:highlight w:val="green"/>
          <w:u w:val="single"/>
        </w:rPr>
        <w:t>increase the pressure</w:t>
      </w:r>
      <w:r w:rsidRPr="0092026C">
        <w:rPr>
          <w:rFonts w:eastAsia="Cambria"/>
          <w:u w:val="single"/>
        </w:rPr>
        <w:t xml:space="preserve"> to use such weapons—during the World Wars, bioweapons were used across multiple continents</w:t>
      </w:r>
      <w:r w:rsidRPr="0092026C">
        <w:rPr>
          <w:rFonts w:eastAsia="Cambria"/>
        </w:rPr>
        <w:t>, with Germany targeting animals in WWI,26 and Japan using plague to cause an epidemic in China during WWII.27</w:t>
      </w:r>
    </w:p>
    <w:p w14:paraId="39B18D58" w14:textId="77777777" w:rsidR="00462182" w:rsidRPr="0092026C" w:rsidRDefault="00462182" w:rsidP="00462182"/>
    <w:p w14:paraId="6B8845A7" w14:textId="77777777" w:rsidR="00462182" w:rsidRPr="0092026C" w:rsidRDefault="00462182" w:rsidP="00462182"/>
    <w:p w14:paraId="65E50BF4" w14:textId="77777777" w:rsidR="00462182" w:rsidRPr="0092026C" w:rsidRDefault="00462182" w:rsidP="00462182">
      <w:pPr>
        <w:pStyle w:val="Heading3"/>
        <w:rPr>
          <w:rFonts w:cs="Calibri"/>
        </w:rPr>
      </w:pPr>
      <w:r>
        <w:rPr>
          <w:rFonts w:cs="Calibri"/>
        </w:rPr>
        <w:t>3</w:t>
      </w:r>
    </w:p>
    <w:p w14:paraId="1F088C40" w14:textId="77777777" w:rsidR="00462182" w:rsidRPr="0092026C" w:rsidRDefault="00462182" w:rsidP="00462182">
      <w:pPr>
        <w:pStyle w:val="Heading4"/>
        <w:rPr>
          <w:rFonts w:cs="Calibri"/>
        </w:rPr>
      </w:pPr>
      <w:r w:rsidRPr="0092026C">
        <w:rPr>
          <w:rFonts w:cs="Calibri"/>
        </w:rPr>
        <w:t>India walked out on RCEP now but can rejoin easily.</w:t>
      </w:r>
    </w:p>
    <w:p w14:paraId="25F9295A" w14:textId="77777777" w:rsidR="00462182" w:rsidRPr="0092026C" w:rsidRDefault="00462182" w:rsidP="00462182">
      <w:r w:rsidRPr="0092026C">
        <w:rPr>
          <w:rStyle w:val="Style13ptBold"/>
        </w:rPr>
        <w:t xml:space="preserve">Raghavan 20 </w:t>
      </w:r>
      <w:r w:rsidRPr="0092026C">
        <w:t xml:space="preserve">“RCEP: Door still open for India, may take part in meets as ‘observer’” Prabha Raghavan [Journalist @IndianExpress] November 16, 2020 </w:t>
      </w:r>
      <w:hyperlink r:id="rId26" w:history="1">
        <w:r w:rsidRPr="0092026C">
          <w:rPr>
            <w:rStyle w:val="Hyperlink"/>
          </w:rPr>
          <w:t>https://indianexpress.com/article/business/rcep-door-still-open-for-india-may-take-part-in-meets-as-observer-7052832/</w:t>
        </w:r>
      </w:hyperlink>
      <w:r w:rsidRPr="0092026C">
        <w:t xml:space="preserve"> SM</w:t>
      </w:r>
    </w:p>
    <w:p w14:paraId="62B41AB7" w14:textId="77777777" w:rsidR="00462182" w:rsidRPr="0092026C" w:rsidRDefault="00462182" w:rsidP="00462182">
      <w:r w:rsidRPr="00DD25D9">
        <w:rPr>
          <w:rStyle w:val="StyleUnderline"/>
          <w:highlight w:val="green"/>
        </w:rPr>
        <w:t xml:space="preserve">India, as an original </w:t>
      </w:r>
      <w:r w:rsidRPr="0092026C">
        <w:rPr>
          <w:rStyle w:val="StyleUnderline"/>
        </w:rPr>
        <w:t xml:space="preserve">negotiating </w:t>
      </w:r>
      <w:r w:rsidRPr="00DD25D9">
        <w:rPr>
          <w:rStyle w:val="StyleUnderline"/>
          <w:highlight w:val="green"/>
        </w:rPr>
        <w:t>participant of the</w:t>
      </w:r>
      <w:r w:rsidRPr="0092026C">
        <w:rPr>
          <w:rStyle w:val="StyleUnderline"/>
        </w:rPr>
        <w:t xml:space="preserve"> Regional Comprehensive Economic Partnership (</w:t>
      </w:r>
      <w:r w:rsidRPr="00DD25D9">
        <w:rPr>
          <w:rStyle w:val="StyleUnderline"/>
          <w:highlight w:val="green"/>
        </w:rPr>
        <w:t>RCEP), has the option of joining</w:t>
      </w:r>
      <w:r w:rsidRPr="0092026C">
        <w:rPr>
          <w:rStyle w:val="StyleUnderline"/>
        </w:rPr>
        <w:t xml:space="preserve"> the agreement </w:t>
      </w:r>
      <w:r w:rsidRPr="00DD25D9">
        <w:rPr>
          <w:rStyle w:val="StyleUnderline"/>
          <w:highlight w:val="green"/>
        </w:rPr>
        <w:t>without having to wait</w:t>
      </w:r>
      <w:r w:rsidRPr="0092026C">
        <w:rPr>
          <w:rStyle w:val="StyleUnderline"/>
        </w:rPr>
        <w:t xml:space="preserve"> 18 months as stipulated for new members</w:t>
      </w:r>
      <w:r w:rsidRPr="0092026C">
        <w:t xml:space="preserve"> in the terms of the mega trade pact. </w:t>
      </w:r>
      <w:r w:rsidRPr="0092026C">
        <w:rPr>
          <w:rStyle w:val="StyleUnderline"/>
        </w:rPr>
        <w:t>RCEP signatory states said they plan to commence negotiations with India once it submits a request of its intention to join the pact “in writing</w:t>
      </w:r>
      <w:r w:rsidRPr="0092026C">
        <w:t xml:space="preserve">”, and it may participate in meetings as an observer prior to its accession. </w:t>
      </w:r>
      <w:r w:rsidRPr="0092026C">
        <w:rPr>
          <w:rStyle w:val="StyleUnderline"/>
        </w:rPr>
        <w:t xml:space="preserve">While </w:t>
      </w:r>
      <w:r w:rsidRPr="00DD25D9">
        <w:rPr>
          <w:rStyle w:val="StyleUnderline"/>
          <w:highlight w:val="green"/>
        </w:rPr>
        <w:t>India</w:t>
      </w:r>
      <w:r w:rsidRPr="0092026C">
        <w:rPr>
          <w:rStyle w:val="StyleUnderline"/>
        </w:rPr>
        <w:t xml:space="preserve"> had been involved in RCEP negotiations since 2013, it </w:t>
      </w:r>
      <w:r w:rsidRPr="00DD25D9">
        <w:rPr>
          <w:rStyle w:val="StyleUnderline"/>
          <w:highlight w:val="green"/>
        </w:rPr>
        <w:t>walked out of the pact last year</w:t>
      </w:r>
      <w:r w:rsidRPr="0092026C">
        <w:t xml:space="preserve"> citing “significant outstanding issues” that were unresolved by the deadline to enter the agreement.</w:t>
      </w:r>
    </w:p>
    <w:p w14:paraId="3271C116" w14:textId="77777777" w:rsidR="00462182" w:rsidRPr="0092026C" w:rsidRDefault="00462182" w:rsidP="00462182"/>
    <w:p w14:paraId="51094454" w14:textId="77777777" w:rsidR="00462182" w:rsidRPr="0092026C" w:rsidRDefault="00462182" w:rsidP="00462182">
      <w:pPr>
        <w:pStyle w:val="Heading4"/>
        <w:rPr>
          <w:rFonts w:cs="Calibri"/>
        </w:rPr>
      </w:pPr>
      <w:r w:rsidRPr="0092026C">
        <w:rPr>
          <w:rFonts w:cs="Calibri"/>
        </w:rPr>
        <w:t>Strict IP protections are keeping India out of RCEP – plan reverses that.</w:t>
      </w:r>
    </w:p>
    <w:p w14:paraId="6B8F3476" w14:textId="77777777" w:rsidR="00462182" w:rsidRPr="0092026C" w:rsidRDefault="00462182" w:rsidP="00462182">
      <w:r w:rsidRPr="0092026C">
        <w:rPr>
          <w:rStyle w:val="Style13ptBold"/>
        </w:rPr>
        <w:t xml:space="preserve">Mitra-Jha 17 </w:t>
      </w:r>
      <w:r w:rsidRPr="0092026C">
        <w:t xml:space="preserve">“Big pharma, IP wars and profit over people” </w:t>
      </w:r>
      <w:proofErr w:type="spellStart"/>
      <w:r w:rsidRPr="0092026C">
        <w:t>Shreerupa</w:t>
      </w:r>
      <w:proofErr w:type="spellEnd"/>
      <w:r w:rsidRPr="0092026C">
        <w:t xml:space="preserve"> Mitra-Jha [Senior correspondent for diplomacy and international affairs] August 21, 2017 </w:t>
      </w:r>
      <w:hyperlink r:id="rId27" w:history="1">
        <w:r w:rsidRPr="0092026C">
          <w:rPr>
            <w:rStyle w:val="Hyperlink"/>
          </w:rPr>
          <w:t>https://www.governancenow.com/news/regular-story/-big-pharma-ip-wars-and-profit-over-people</w:t>
        </w:r>
      </w:hyperlink>
      <w:r w:rsidRPr="0092026C">
        <w:t xml:space="preserve"> SM</w:t>
      </w:r>
    </w:p>
    <w:p w14:paraId="6FDC8CEC" w14:textId="77777777" w:rsidR="00462182" w:rsidRPr="0092026C" w:rsidRDefault="00462182" w:rsidP="00462182">
      <w:r w:rsidRPr="00DD25D9">
        <w:rPr>
          <w:rStyle w:val="StyleUnderline"/>
          <w:highlight w:val="green"/>
        </w:rPr>
        <w:t>Sticking points</w:t>
      </w:r>
      <w:r w:rsidRPr="0092026C">
        <w:rPr>
          <w:rStyle w:val="StyleUnderline"/>
        </w:rPr>
        <w:t xml:space="preserve"> </w:t>
      </w:r>
      <w:proofErr w:type="gramStart"/>
      <w:r w:rsidRPr="0092026C">
        <w:rPr>
          <w:rStyle w:val="StyleUnderline"/>
        </w:rPr>
        <w:t>As</w:t>
      </w:r>
      <w:proofErr w:type="gramEnd"/>
      <w:r w:rsidRPr="0092026C">
        <w:rPr>
          <w:rStyle w:val="StyleUnderline"/>
        </w:rPr>
        <w:t xml:space="preserve"> is typical </w:t>
      </w:r>
      <w:r w:rsidRPr="00DD25D9">
        <w:rPr>
          <w:rStyle w:val="StyleUnderline"/>
          <w:highlight w:val="green"/>
        </w:rPr>
        <w:t>of</w:t>
      </w:r>
      <w:r w:rsidRPr="0092026C">
        <w:rPr>
          <w:rStyle w:val="StyleUnderline"/>
        </w:rPr>
        <w:t xml:space="preserve"> many mega FTA negotiations, </w:t>
      </w:r>
      <w:r w:rsidRPr="00DD25D9">
        <w:rPr>
          <w:rStyle w:val="StyleUnderline"/>
          <w:highlight w:val="green"/>
        </w:rPr>
        <w:t>RCEP</w:t>
      </w:r>
      <w:r w:rsidRPr="0092026C">
        <w:rPr>
          <w:rStyle w:val="StyleUnderline"/>
        </w:rPr>
        <w:t xml:space="preserve"> talks are shrouded in secrecy</w:t>
      </w:r>
      <w:r w:rsidRPr="0092026C">
        <w:t xml:space="preserve">. The scope of the possible deal is staggering which aims to cover agreements on goods, services, investments, tariff and non-tariff barriers, technical cooperation, </w:t>
      </w:r>
      <w:proofErr w:type="gramStart"/>
      <w:r w:rsidRPr="0092026C">
        <w:t>competition</w:t>
      </w:r>
      <w:proofErr w:type="gramEnd"/>
      <w:r w:rsidRPr="0092026C">
        <w:t xml:space="preserve"> and intellectual property (IP) rights. The little that is known of the RCEP text, however, has rattled some Indian businessmen and activists alike. Reportedly, there were important talks </w:t>
      </w:r>
      <w:proofErr w:type="spellStart"/>
      <w:r w:rsidRPr="0092026C">
        <w:t>finalising</w:t>
      </w:r>
      <w:proofErr w:type="spellEnd"/>
      <w:r w:rsidRPr="0092026C">
        <w:t xml:space="preserve"> the maximum number of duty-free goods. Several governments want India to eliminate duties on about 90 percent of traded goods as part of the FTA. This may not be easy for India to agree to. Apart from other considerations, this could also affect the prime minister’s flagship </w:t>
      </w:r>
      <w:proofErr w:type="spellStart"/>
      <w:r w:rsidRPr="0092026C">
        <w:t>programme</w:t>
      </w:r>
      <w:proofErr w:type="spellEnd"/>
      <w:r w:rsidRPr="0092026C">
        <w:t xml:space="preserve"> of ‘Make in India’. “India’s trade deficit [annual] with RCEP nations is about $100 billion, and half of this is with China alone even without an FTA with China,” Siddhartha Roy, economic advisor, Tata Group, told The Hindu after the Hyderabad talks began. “Post India’s FTA with ASEAN, Japan and Korea [who are all RCEP members], our trade deficit with them have increased, and the government needs to take this into account during RCEP negotiations,” he added. India, on the other hand, wants greater market access for its services sector including IT/</w:t>
      </w:r>
      <w:proofErr w:type="spellStart"/>
      <w:r w:rsidRPr="0092026C">
        <w:t>ITeS</w:t>
      </w:r>
      <w:proofErr w:type="spellEnd"/>
      <w:r w:rsidRPr="0092026C">
        <w:t xml:space="preserve"> but finds its interests at odds with many of the developed nations who oppose this demand. This is a battle that India is also fighting at the Geneva-based World Trade </w:t>
      </w:r>
      <w:proofErr w:type="spellStart"/>
      <w:r w:rsidRPr="0092026C">
        <w:t>Organisation</w:t>
      </w:r>
      <w:proofErr w:type="spellEnd"/>
      <w:r w:rsidRPr="0092026C">
        <w:t xml:space="preserve"> (WTO) where it has submitted a proposal for a Trade Facilitation in Services on similar lines as the </w:t>
      </w:r>
      <w:proofErr w:type="gramStart"/>
      <w:r w:rsidRPr="0092026C">
        <w:t>recently-adopted</w:t>
      </w:r>
      <w:proofErr w:type="gramEnd"/>
      <w:r w:rsidRPr="0092026C">
        <w:t xml:space="preserve"> Trade Facilitation Agreement in goods. The proposal is being opposed by many of the richer member states. </w:t>
      </w:r>
      <w:r w:rsidRPr="00DD25D9">
        <w:rPr>
          <w:rStyle w:val="StyleUnderline"/>
          <w:highlight w:val="green"/>
        </w:rPr>
        <w:t xml:space="preserve">The </w:t>
      </w:r>
      <w:r w:rsidRPr="00DD25D9">
        <w:rPr>
          <w:rStyle w:val="Emphasis"/>
          <w:highlight w:val="green"/>
        </w:rPr>
        <w:t>most contentious</w:t>
      </w:r>
      <w:r w:rsidRPr="00DD25D9">
        <w:rPr>
          <w:rStyle w:val="StyleUnderline"/>
          <w:highlight w:val="green"/>
        </w:rPr>
        <w:t xml:space="preserve"> part</w:t>
      </w:r>
      <w:r w:rsidRPr="0092026C">
        <w:rPr>
          <w:rStyle w:val="StyleUnderline"/>
        </w:rPr>
        <w:t xml:space="preserve"> of the text, and possibly one that will have the most wide-reaching impact globally, however, </w:t>
      </w:r>
      <w:r w:rsidRPr="00DD25D9">
        <w:rPr>
          <w:rStyle w:val="StyleUnderline"/>
          <w:highlight w:val="green"/>
        </w:rPr>
        <w:t>is around IP issues</w:t>
      </w:r>
      <w:r w:rsidRPr="0092026C">
        <w:rPr>
          <w:rStyle w:val="StyleUnderline"/>
        </w:rPr>
        <w:t xml:space="preserve">. </w:t>
      </w:r>
      <w:r w:rsidRPr="0092026C">
        <w:t xml:space="preserve">The award-winning American NGO Knowledge Ecology International (KEI) leaked parts of the RCEP’s IP-related text in 2015. The demands are nothing new or surprising. </w:t>
      </w:r>
      <w:r w:rsidRPr="0092026C">
        <w:rPr>
          <w:rStyle w:val="StyleUnderline"/>
        </w:rPr>
        <w:t xml:space="preserve">Like most FTAs that involve India, the pharmaceutical-hosting countries, like </w:t>
      </w:r>
      <w:r w:rsidRPr="00DD25D9">
        <w:rPr>
          <w:rStyle w:val="StyleUnderline"/>
          <w:highlight w:val="green"/>
        </w:rPr>
        <w:t xml:space="preserve">Japan and South Korea, want India to rein in its </w:t>
      </w:r>
      <w:r w:rsidRPr="0092026C">
        <w:rPr>
          <w:rStyle w:val="StyleUnderline"/>
        </w:rPr>
        <w:t xml:space="preserve">thriving </w:t>
      </w:r>
      <w:r w:rsidRPr="00DD25D9">
        <w:rPr>
          <w:rStyle w:val="StyleUnderline"/>
          <w:highlight w:val="green"/>
        </w:rPr>
        <w:t>generic</w:t>
      </w:r>
      <w:r w:rsidRPr="0092026C">
        <w:rPr>
          <w:rStyle w:val="StyleUnderline"/>
        </w:rPr>
        <w:t xml:space="preserve"> industry, which has given India its moniker as the </w:t>
      </w:r>
      <w:r w:rsidRPr="00DD25D9">
        <w:rPr>
          <w:rStyle w:val="StyleUnderline"/>
          <w:highlight w:val="green"/>
        </w:rPr>
        <w:t>pharmacy</w:t>
      </w:r>
      <w:r w:rsidRPr="0092026C">
        <w:rPr>
          <w:rStyle w:val="StyleUnderline"/>
        </w:rPr>
        <w:t xml:space="preserve"> of the developing world.</w:t>
      </w:r>
      <w:r w:rsidRPr="0092026C">
        <w:t xml:space="preserve"> Other FTAs that have similar IP asks are the EU-India FTA and the India-EFTA (European Free Trade Association comprising Switzerland, Iceland, </w:t>
      </w:r>
      <w:proofErr w:type="gramStart"/>
      <w:r w:rsidRPr="0092026C">
        <w:t>Norway</w:t>
      </w:r>
      <w:proofErr w:type="gramEnd"/>
      <w:r w:rsidRPr="0092026C">
        <w:t xml:space="preserve"> and Liechtenstein) FTA – they have also run into a logjam. Additionally, like for the Trans-Pacific Partnership, the RCEP draft text asks for the setting up of an Investor State Dispute Settlement (ISDS) mechanism (more below), which allows private parties to drag governments to private courts, including for IP matters. </w:t>
      </w:r>
      <w:r w:rsidRPr="00DD25D9">
        <w:rPr>
          <w:rStyle w:val="StyleUnderline"/>
          <w:highlight w:val="green"/>
        </w:rPr>
        <w:t>RCEP</w:t>
      </w:r>
      <w:r w:rsidRPr="0092026C">
        <w:rPr>
          <w:rStyle w:val="StyleUnderline"/>
        </w:rPr>
        <w:t xml:space="preserve">, like many other FTAs, </w:t>
      </w:r>
      <w:r w:rsidRPr="00DD25D9">
        <w:rPr>
          <w:rStyle w:val="StyleUnderline"/>
          <w:highlight w:val="green"/>
        </w:rPr>
        <w:t>has IP protection requirements</w:t>
      </w:r>
      <w:r w:rsidRPr="0092026C">
        <w:rPr>
          <w:rStyle w:val="StyleUnderline"/>
        </w:rPr>
        <w:t xml:space="preserve"> that not only go </w:t>
      </w:r>
      <w:r w:rsidRPr="00DD25D9">
        <w:rPr>
          <w:rStyle w:val="StyleUnderline"/>
          <w:highlight w:val="green"/>
        </w:rPr>
        <w:t>beyond</w:t>
      </w:r>
      <w:r w:rsidRPr="0092026C">
        <w:rPr>
          <w:rStyle w:val="StyleUnderline"/>
        </w:rPr>
        <w:t xml:space="preserve"> international laws drawn up at </w:t>
      </w:r>
      <w:r w:rsidRPr="00DD25D9">
        <w:rPr>
          <w:rStyle w:val="StyleUnderline"/>
          <w:highlight w:val="green"/>
        </w:rPr>
        <w:t>the WTO</w:t>
      </w:r>
      <w:r w:rsidRPr="0092026C">
        <w:rPr>
          <w:rStyle w:val="StyleUnderline"/>
        </w:rPr>
        <w:t xml:space="preserve"> through the agreement on Trade Related Aspects of Intellectual Property Rights (TRIPS) but are also Anti-Counterfeiting Trade Agreement (ACTA)-Plus. </w:t>
      </w:r>
      <w:r w:rsidRPr="0092026C">
        <w:t xml:space="preserve">TRIPS protection grants the applicant a right to exclude others for a 20-year period from the date of filing. This is considered the length of a patent following which it can be accessed and used by anyone. </w:t>
      </w:r>
      <w:r w:rsidRPr="0092026C">
        <w:rPr>
          <w:rStyle w:val="StyleUnderline"/>
        </w:rPr>
        <w:t>The RCEP draft text proposes to increase patent terms beyond the stipulated 20 years, which ensures that patent holders can ward off generic competition and maintain artificially high prices</w:t>
      </w:r>
      <w:r w:rsidRPr="0092026C">
        <w:t xml:space="preserve">. </w:t>
      </w:r>
      <w:r w:rsidRPr="0092026C">
        <w:rPr>
          <w:rStyle w:val="StyleUnderline"/>
        </w:rPr>
        <w:t xml:space="preserve">The proposed text also asks for data exclusivity for five years, which would protect results of clinical trial data that tests if a drug is safe and effective for human use. This means that generic drug manufacturers cannot rely on this data and </w:t>
      </w:r>
      <w:proofErr w:type="gramStart"/>
      <w:r w:rsidRPr="0092026C">
        <w:rPr>
          <w:rStyle w:val="StyleUnderline"/>
        </w:rPr>
        <w:t>have to</w:t>
      </w:r>
      <w:proofErr w:type="gramEnd"/>
      <w:r w:rsidRPr="0092026C">
        <w:rPr>
          <w:rStyle w:val="StyleUnderline"/>
        </w:rPr>
        <w:t xml:space="preserve"> conduct their own tests for submission to regulatory agencies, a process that can take several years, thus, again, preventing their entry into the competitive market.</w:t>
      </w:r>
      <w:r w:rsidRPr="0092026C">
        <w:t xml:space="preserve"> Additionally, sources indicate that Japan wanted to tamper with section 3(d) of the Indian Patents Act, which stipulates that the mere discovery of a new form of a known substance that does not enhance the known efficacy of that substance is not patentable. This was scrapped off after fierce opposition from India and other RCEP negotiating countries. </w:t>
      </w:r>
      <w:r w:rsidRPr="0092026C">
        <w:rPr>
          <w:rStyle w:val="StyleUnderline"/>
        </w:rPr>
        <w:t xml:space="preserve">What is at stake? </w:t>
      </w:r>
      <w:r w:rsidRPr="0092026C">
        <w:t xml:space="preserve">To be precise: a lot. Barriers to entry of generic medicines to the market make drugs prohibitively expensive since their entry is the most effective way of reducing prices of essential medicines as well as ensure access to treatment. For instance, in 2001, the price of HIV medicines came down from $10,439 per patient per year to $350 per patient per year owing to competition from Indian generic manufacturers, mostly Cipla. Patented medicines have ensured that treatments to diseases like multi-drug resistant tuberculosis (MDR-TB), cancer, hepatitis-C are beyond the reach of most, even in rich European countries and the US. Health ministries, humanitarian medical treatment providers such as </w:t>
      </w:r>
      <w:proofErr w:type="spellStart"/>
      <w:r w:rsidRPr="0092026C">
        <w:t>Médecins</w:t>
      </w:r>
      <w:proofErr w:type="spellEnd"/>
      <w:r w:rsidRPr="0092026C">
        <w:t xml:space="preserve"> Sans </w:t>
      </w:r>
      <w:proofErr w:type="spellStart"/>
      <w:r w:rsidRPr="0092026C">
        <w:t>Frontières</w:t>
      </w:r>
      <w:proofErr w:type="spellEnd"/>
      <w:r w:rsidRPr="0092026C">
        <w:t xml:space="preserve"> (MSF) have relied on affordable, quality generic medicines to address public health challenges</w:t>
      </w:r>
      <w:r w:rsidRPr="00DD25D9">
        <w:rPr>
          <w:highlight w:val="green"/>
        </w:rPr>
        <w:t xml:space="preserve">. </w:t>
      </w:r>
      <w:r w:rsidRPr="00DD25D9">
        <w:rPr>
          <w:rStyle w:val="StyleUnderline"/>
          <w:highlight w:val="green"/>
        </w:rPr>
        <w:t xml:space="preserve">India manufactures two-thirds of </w:t>
      </w:r>
      <w:r w:rsidRPr="0092026C">
        <w:rPr>
          <w:rStyle w:val="StyleUnderline"/>
        </w:rPr>
        <w:t xml:space="preserve">all </w:t>
      </w:r>
      <w:r w:rsidRPr="00DD25D9">
        <w:rPr>
          <w:rStyle w:val="StyleUnderline"/>
          <w:highlight w:val="green"/>
        </w:rPr>
        <w:t>generic medicines</w:t>
      </w:r>
      <w:r w:rsidRPr="0092026C">
        <w:rPr>
          <w:rStyle w:val="StyleUnderline"/>
        </w:rPr>
        <w:t xml:space="preserve">, including 80 percent of all HIV medicines, </w:t>
      </w:r>
      <w:r w:rsidRPr="0092026C">
        <w:t>while China is a big producer of active pharmaceutical ingredients (API) for the drug industry.</w:t>
      </w:r>
      <w:r w:rsidRPr="0092026C">
        <w:rPr>
          <w:rStyle w:val="StyleUnderline"/>
        </w:rPr>
        <w:t xml:space="preserve"> </w:t>
      </w:r>
      <w:r w:rsidRPr="0092026C">
        <w:t>“</w:t>
      </w:r>
      <w:r w:rsidRPr="0092026C">
        <w:rPr>
          <w:rStyle w:val="StyleUnderline"/>
        </w:rPr>
        <w:t xml:space="preserve">If the most aggressive provisions in the </w:t>
      </w:r>
      <w:r w:rsidRPr="00DD25D9">
        <w:rPr>
          <w:rStyle w:val="StyleUnderline"/>
          <w:highlight w:val="green"/>
        </w:rPr>
        <w:t>RCEP</w:t>
      </w:r>
      <w:r w:rsidRPr="0092026C">
        <w:rPr>
          <w:rStyle w:val="StyleUnderline"/>
        </w:rPr>
        <w:t xml:space="preserve"> are in the final </w:t>
      </w:r>
      <w:r w:rsidRPr="00DD25D9">
        <w:rPr>
          <w:rStyle w:val="StyleUnderline"/>
          <w:highlight w:val="green"/>
        </w:rPr>
        <w:t>agreement</w:t>
      </w:r>
      <w:r w:rsidRPr="0092026C">
        <w:rPr>
          <w:rStyle w:val="StyleUnderline"/>
        </w:rPr>
        <w:t xml:space="preserve">, it </w:t>
      </w:r>
      <w:r w:rsidRPr="00DD25D9">
        <w:rPr>
          <w:rStyle w:val="StyleUnderline"/>
          <w:highlight w:val="green"/>
        </w:rPr>
        <w:t>will create</w:t>
      </w:r>
      <w:r w:rsidRPr="0092026C">
        <w:rPr>
          <w:rStyle w:val="StyleUnderline"/>
        </w:rPr>
        <w:t xml:space="preserve"> a host of new </w:t>
      </w:r>
      <w:r w:rsidRPr="00DD25D9">
        <w:rPr>
          <w:rStyle w:val="StyleUnderline"/>
          <w:highlight w:val="green"/>
        </w:rPr>
        <w:t>barriers to</w:t>
      </w:r>
      <w:r w:rsidRPr="0092026C">
        <w:rPr>
          <w:rStyle w:val="StyleUnderline"/>
        </w:rPr>
        <w:t xml:space="preserve"> making, selling and obtaining </w:t>
      </w:r>
      <w:r w:rsidRPr="00DD25D9">
        <w:rPr>
          <w:rStyle w:val="StyleUnderline"/>
          <w:highlight w:val="green"/>
        </w:rPr>
        <w:t>generic drugs and vaccines</w:t>
      </w:r>
      <w:r w:rsidRPr="0092026C">
        <w:t xml:space="preserve">. Prices will be even </w:t>
      </w:r>
      <w:proofErr w:type="gramStart"/>
      <w:r w:rsidRPr="0092026C">
        <w:t>higher</w:t>
      </w:r>
      <w:proofErr w:type="gramEnd"/>
      <w:r w:rsidRPr="0092026C">
        <w:t xml:space="preserve"> and monopolies will last longer for new drugs,” Jamie Love, director of KEI, says. “The promise of access to medicines for all will become even more empty, and more a slogan than a reality. Negotiators who advocate TRIPS plus provisions on medicines should be </w:t>
      </w:r>
      <w:proofErr w:type="gramStart"/>
      <w:r w:rsidRPr="0092026C">
        <w:t>ashamed, and</w:t>
      </w:r>
      <w:proofErr w:type="gramEnd"/>
      <w:r w:rsidRPr="0092026C">
        <w:t xml:space="preserve"> acknowledge the consequences and their role in the outcome,” he adds. Japan’s negotiating text on IP is TRIPS-plus and if accepted it will roll back public health safeguards enshrined in international and Indian patent law, MSF says in a letter written to the Indian commerce minister, Nirmala Sitharaman, in August 2014. “They have not </w:t>
      </w:r>
      <w:proofErr w:type="spellStart"/>
      <w:r w:rsidRPr="0092026C">
        <w:t>realised</w:t>
      </w:r>
      <w:proofErr w:type="spellEnd"/>
      <w:r w:rsidRPr="0092026C">
        <w:t xml:space="preserve"> that ACTA is coming through the backdoor. Majority of the text is about IP enforcement ensuring that there is such a chilling effect that no generic manufacturer or third-party challenges their patents in court. They are skewing the judicial system in their </w:t>
      </w:r>
      <w:proofErr w:type="spellStart"/>
      <w:r w:rsidRPr="0092026C">
        <w:t>favour</w:t>
      </w:r>
      <w:proofErr w:type="spellEnd"/>
      <w:r w:rsidRPr="0092026C">
        <w:t xml:space="preserve">,” Leena </w:t>
      </w:r>
      <w:proofErr w:type="spellStart"/>
      <w:r w:rsidRPr="0092026C">
        <w:t>Menghaney</w:t>
      </w:r>
      <w:proofErr w:type="spellEnd"/>
      <w:r w:rsidRPr="0092026C">
        <w:t xml:space="preserve">, regional head of South Asia, MSF Access Campaign, told Governance Now. The draft text, if adopted with its current proposals, would impair legitimate trade between developing countries. It would allow the raiding of manufacturing premises of generic companies and the seizing of materials used for the manufacture of generics that includes API and machinery, say health activists. “The IP enforcement part is not something that countries are paying much attention on. Japan, Australia, South Korea are pushing very hard against Indonesia, Thailand, India and China,” </w:t>
      </w:r>
      <w:proofErr w:type="spellStart"/>
      <w:r w:rsidRPr="0092026C">
        <w:t>Menghaney</w:t>
      </w:r>
      <w:proofErr w:type="spellEnd"/>
      <w:r w:rsidRPr="0092026C">
        <w:t xml:space="preserve"> says. </w:t>
      </w:r>
      <w:r w:rsidRPr="0092026C">
        <w:rPr>
          <w:rStyle w:val="StyleUnderline"/>
        </w:rPr>
        <w:t>As pharmaceutical lobbies grow more powerful with active funding for political parties in many countries across the world, governments are succumbing to negotiating to further the lobbies’ interests</w:t>
      </w:r>
      <w:r w:rsidRPr="0092026C">
        <w:t xml:space="preserve">. Japan is one such country, which is insisting on stricter IP rules, for instance, with a drug patented by Otsuka for the treatment of extensively drug-resistant tuberculosis. “The company has been strategically withholding the registration of the patent in India, thereby preventing a generic version of the drug from being manufactured,” writes </w:t>
      </w:r>
      <w:proofErr w:type="spellStart"/>
      <w:r w:rsidRPr="0092026C">
        <w:t>Feroz</w:t>
      </w:r>
      <w:proofErr w:type="spellEnd"/>
      <w:r w:rsidRPr="0092026C">
        <w:t xml:space="preserve"> Ali, IPR chair professor at IIT Madras, in the Hindu. “In the event that a provision of data exclusivity is passed, the millions of TB patients in India would have to buy the high-priced drugs, which would have no cheaper generic alternative,” he adds. He further argues that if India has an agreement with Japan through the RCEP, India will be obliged to offer the same concessions to other members of the WTO through the most-</w:t>
      </w:r>
      <w:proofErr w:type="spellStart"/>
      <w:r w:rsidRPr="0092026C">
        <w:t>favoured</w:t>
      </w:r>
      <w:proofErr w:type="spellEnd"/>
      <w:r w:rsidRPr="0092026C">
        <w:t xml:space="preserve">-nation clause. “It is evident that developed countries are using FTAs to expand the existing standards of IP,” he writes. WTO is clear that such stringent IP protection is to be reserved for commercial piracy only – validity of drug patents </w:t>
      </w:r>
      <w:proofErr w:type="gramStart"/>
      <w:r w:rsidRPr="0092026C">
        <w:t>have</w:t>
      </w:r>
      <w:proofErr w:type="gramEnd"/>
      <w:r w:rsidRPr="0092026C">
        <w:t xml:space="preserve"> to be tested by courts first. According to WTO rules, governments can tailor their national IP policies taking into consideration a country’s economic, </w:t>
      </w:r>
      <w:proofErr w:type="gramStart"/>
      <w:r w:rsidRPr="0092026C">
        <w:t>developmental</w:t>
      </w:r>
      <w:proofErr w:type="gramEnd"/>
      <w:r w:rsidRPr="0092026C">
        <w:t xml:space="preserve"> and other objectives, including public health. Furthermore, least developed countries (LDCs) are allowed to maintain maximum flexibility in their approach to patenting pharmaceutical products until at least 2033, following a decision taken by the WTO’s Council for TRIPS in November last year. “The value of the WTO was supposed to be a rules-based trading regime with protections for weaker parties. The FTA negotiations have embraced indefensible secrecy to push an agenda that benefits the powerful and the rich at the expense of everyone else,” argues Love. </w:t>
      </w:r>
      <w:r w:rsidRPr="00DD25D9">
        <w:rPr>
          <w:rStyle w:val="StyleUnderline"/>
          <w:highlight w:val="green"/>
        </w:rPr>
        <w:t>Till now, India has had a “good position” on the RCEP</w:t>
      </w:r>
      <w:r w:rsidRPr="0092026C">
        <w:rPr>
          <w:rStyle w:val="StyleUnderline"/>
        </w:rPr>
        <w:t xml:space="preserve"> negotiations </w:t>
      </w:r>
      <w:r w:rsidRPr="0092026C">
        <w:t xml:space="preserve">and some other FTAs, says </w:t>
      </w:r>
      <w:proofErr w:type="spellStart"/>
      <w:r w:rsidRPr="0092026C">
        <w:t>Menghanay</w:t>
      </w:r>
      <w:proofErr w:type="spellEnd"/>
      <w:r w:rsidRPr="0092026C">
        <w:t xml:space="preserve">, </w:t>
      </w:r>
      <w:r w:rsidRPr="00DD25D9">
        <w:rPr>
          <w:rStyle w:val="StyleUnderline"/>
          <w:highlight w:val="green"/>
        </w:rPr>
        <w:t>but the devil lies in the details</w:t>
      </w:r>
      <w:r w:rsidRPr="0092026C">
        <w:rPr>
          <w:rStyle w:val="StyleUnderline"/>
        </w:rPr>
        <w:t xml:space="preserve">. ASEAN is being represented by Singapore and Singapore has traditionally stood by </w:t>
      </w:r>
      <w:r w:rsidRPr="00DD25D9">
        <w:rPr>
          <w:rStyle w:val="StyleUnderline"/>
          <w:highlight w:val="green"/>
        </w:rPr>
        <w:t>TRIPS-plus provisions</w:t>
      </w:r>
      <w:r w:rsidRPr="0092026C">
        <w:rPr>
          <w:rStyle w:val="StyleUnderline"/>
        </w:rPr>
        <w:t xml:space="preserve">. This is what </w:t>
      </w:r>
      <w:r w:rsidRPr="00DD25D9">
        <w:rPr>
          <w:rStyle w:val="StyleUnderline"/>
          <w:highlight w:val="green"/>
        </w:rPr>
        <w:t>is worrying</w:t>
      </w:r>
      <w:r w:rsidRPr="0092026C">
        <w:t xml:space="preserve"> for activists and negotiators from middle-income and LDCs.</w:t>
      </w:r>
    </w:p>
    <w:p w14:paraId="7B1735E3" w14:textId="77777777" w:rsidR="00462182" w:rsidRPr="0092026C" w:rsidRDefault="00462182" w:rsidP="00462182">
      <w:pPr>
        <w:pStyle w:val="Heading4"/>
        <w:rPr>
          <w:rFonts w:cs="Calibri"/>
        </w:rPr>
      </w:pPr>
      <w:r w:rsidRPr="0092026C">
        <w:rPr>
          <w:rFonts w:cs="Calibri"/>
        </w:rPr>
        <w:t>Joining RCEP floods India with imports which guts domestic industry and wrecks the economy.</w:t>
      </w:r>
    </w:p>
    <w:p w14:paraId="447B44EB" w14:textId="77777777" w:rsidR="00462182" w:rsidRPr="0092026C" w:rsidRDefault="00462182" w:rsidP="00462182">
      <w:r w:rsidRPr="0092026C">
        <w:rPr>
          <w:rStyle w:val="Style13ptBold"/>
        </w:rPr>
        <w:t xml:space="preserve">Dhar 19 </w:t>
      </w:r>
      <w:r w:rsidRPr="0092026C">
        <w:t xml:space="preserve">“India Was Right to Walk Away from RCEP, But What Comes Next?” November 7, 2019, [Biswajit Dhar is a professor at the Centre for Economic Studies and Planning, </w:t>
      </w:r>
      <w:proofErr w:type="spellStart"/>
      <w:r w:rsidRPr="0092026C">
        <w:t>Jawharlal</w:t>
      </w:r>
      <w:proofErr w:type="spellEnd"/>
      <w:r w:rsidRPr="0092026C">
        <w:t xml:space="preserve"> Nehru University] </w:t>
      </w:r>
      <w:hyperlink r:id="rId28" w:history="1">
        <w:r w:rsidRPr="0092026C">
          <w:rPr>
            <w:rStyle w:val="Hyperlink"/>
          </w:rPr>
          <w:t>https://thewire.in/economy/rcep-india-future</w:t>
        </w:r>
      </w:hyperlink>
      <w:r w:rsidRPr="0092026C">
        <w:t xml:space="preserve"> SM</w:t>
      </w:r>
    </w:p>
    <w:p w14:paraId="480FC429" w14:textId="77777777" w:rsidR="00462182" w:rsidRPr="0092026C" w:rsidRDefault="00462182" w:rsidP="00462182">
      <w:pPr>
        <w:rPr>
          <w:rStyle w:val="StyleUnderline"/>
        </w:rPr>
      </w:pPr>
      <w:r w:rsidRPr="0092026C">
        <w:t xml:space="preserve">Few </w:t>
      </w:r>
      <w:proofErr w:type="spellStart"/>
      <w:r w:rsidRPr="0092026C">
        <w:t>realised</w:t>
      </w:r>
      <w:proofErr w:type="spellEnd"/>
      <w:r w:rsidRPr="0092026C">
        <w:t xml:space="preserve"> that </w:t>
      </w:r>
      <w:r w:rsidRPr="0092026C">
        <w:rPr>
          <w:rStyle w:val="StyleUnderline"/>
        </w:rPr>
        <w:t xml:space="preserve">for the first time in post-independence India, a cross-section of domestic constituencies, including farmers, trade unions, representatives of major sectors of Indian industry and civil society </w:t>
      </w:r>
      <w:proofErr w:type="spellStart"/>
      <w:r w:rsidRPr="0092026C">
        <w:rPr>
          <w:rStyle w:val="StyleUnderline"/>
        </w:rPr>
        <w:t>organisations</w:t>
      </w:r>
      <w:proofErr w:type="spellEnd"/>
      <w:r w:rsidRPr="0092026C">
        <w:rPr>
          <w:rStyle w:val="StyleUnderline"/>
        </w:rPr>
        <w:t xml:space="preserve">, spoke in one voice against the threats to their future posed by the RCEP. They gave a clear message that ceding the country’s economic space to foreign businesses by accepting the trade </w:t>
      </w:r>
      <w:proofErr w:type="spellStart"/>
      <w:r w:rsidRPr="0092026C">
        <w:rPr>
          <w:rStyle w:val="StyleUnderline"/>
        </w:rPr>
        <w:t>liberalisation</w:t>
      </w:r>
      <w:proofErr w:type="spellEnd"/>
      <w:r w:rsidRPr="0092026C">
        <w:rPr>
          <w:rStyle w:val="StyleUnderline"/>
        </w:rPr>
        <w:t xml:space="preserve"> commitments under </w:t>
      </w:r>
      <w:r w:rsidRPr="00DD25D9">
        <w:rPr>
          <w:rStyle w:val="StyleUnderline"/>
          <w:highlight w:val="green"/>
        </w:rPr>
        <w:t>RCEP would deal a body blow to the</w:t>
      </w:r>
      <w:r w:rsidRPr="0092026C">
        <w:rPr>
          <w:rStyle w:val="StyleUnderline"/>
        </w:rPr>
        <w:t xml:space="preserve"> interests of domestic players. </w:t>
      </w:r>
      <w:r w:rsidRPr="0092026C">
        <w:t xml:space="preserve">In other words, </w:t>
      </w:r>
      <w:r w:rsidRPr="0092026C">
        <w:rPr>
          <w:rStyle w:val="StyleUnderline"/>
        </w:rPr>
        <w:t xml:space="preserve">RCEP would have hurt </w:t>
      </w:r>
      <w:proofErr w:type="gramStart"/>
      <w:r w:rsidRPr="0092026C">
        <w:rPr>
          <w:rStyle w:val="StyleUnderline"/>
        </w:rPr>
        <w:t>an</w:t>
      </w:r>
      <w:proofErr w:type="gramEnd"/>
      <w:r w:rsidRPr="0092026C">
        <w:rPr>
          <w:rStyle w:val="StyleUnderline"/>
        </w:rPr>
        <w:t xml:space="preserve"> already stressed </w:t>
      </w:r>
      <w:r w:rsidRPr="00DD25D9">
        <w:rPr>
          <w:rStyle w:val="StyleUnderline"/>
          <w:highlight w:val="green"/>
        </w:rPr>
        <w:t>economy</w:t>
      </w:r>
      <w:r w:rsidRPr="0092026C">
        <w:rPr>
          <w:rStyle w:val="StyleUnderline"/>
        </w:rPr>
        <w:t>, which is saddled with a perceptible slowdown in the manufacturing sector coupled with an increasingly distressed farming sector.</w:t>
      </w:r>
      <w:r w:rsidRPr="0092026C">
        <w:t xml:space="preserve"> There were adequate reasons for India to avoid hopping on to the RCEP bandwagon when it was first proposed in 2012. India had concluded three free trade negotiations (FTAs) with ASEAN, Korea and Japan, and the benefits of concluding these deals were being questioned by farmers’ </w:t>
      </w:r>
      <w:proofErr w:type="spellStart"/>
      <w:r w:rsidRPr="0092026C">
        <w:t>organisations</w:t>
      </w:r>
      <w:proofErr w:type="spellEnd"/>
      <w:r w:rsidRPr="0092026C">
        <w:t xml:space="preserve"> and some state governments. However, those backing the deals saw benefits for India in terms of enhanced market access in one of the most dynamic regions and participation in regional value chains. Watch: ‘RCEP Is Neither Necessary nor Sufficient for Us to Achieve Our Export Targets’ </w:t>
      </w:r>
      <w:r w:rsidRPr="0092026C">
        <w:rPr>
          <w:rStyle w:val="StyleUnderline"/>
        </w:rPr>
        <w:t xml:space="preserve">The </w:t>
      </w:r>
      <w:r w:rsidRPr="00DD25D9">
        <w:rPr>
          <w:rStyle w:val="StyleUnderline"/>
          <w:highlight w:val="green"/>
        </w:rPr>
        <w:t xml:space="preserve">reality of </w:t>
      </w:r>
      <w:r w:rsidRPr="0092026C">
        <w:rPr>
          <w:rStyle w:val="StyleUnderline"/>
        </w:rPr>
        <w:t xml:space="preserve">these </w:t>
      </w:r>
      <w:r w:rsidRPr="00DD25D9">
        <w:rPr>
          <w:rStyle w:val="StyleUnderline"/>
          <w:highlight w:val="green"/>
        </w:rPr>
        <w:t>FTAs became apparent</w:t>
      </w:r>
      <w:r w:rsidRPr="0092026C">
        <w:rPr>
          <w:rStyle w:val="StyleUnderline"/>
        </w:rPr>
        <w:t xml:space="preserve"> before long, with </w:t>
      </w:r>
      <w:r w:rsidRPr="00DD25D9">
        <w:rPr>
          <w:rStyle w:val="StyleUnderline"/>
          <w:highlight w:val="green"/>
        </w:rPr>
        <w:t>India failing to take advantage of</w:t>
      </w:r>
      <w:r w:rsidRPr="0092026C">
        <w:rPr>
          <w:rStyle w:val="StyleUnderline"/>
        </w:rPr>
        <w:t xml:space="preserve"> any of the </w:t>
      </w:r>
      <w:r w:rsidRPr="00DD25D9">
        <w:rPr>
          <w:rStyle w:val="StyleUnderline"/>
          <w:highlight w:val="green"/>
        </w:rPr>
        <w:t>purported benefits</w:t>
      </w:r>
      <w:r w:rsidRPr="0092026C">
        <w:rPr>
          <w:rStyle w:val="StyleUnderline"/>
        </w:rPr>
        <w:t xml:space="preserve">. Expansion of </w:t>
      </w:r>
      <w:r w:rsidRPr="00DD25D9">
        <w:rPr>
          <w:rStyle w:val="StyleUnderline"/>
          <w:highlight w:val="green"/>
        </w:rPr>
        <w:t>exports were</w:t>
      </w:r>
      <w:r w:rsidRPr="0092026C">
        <w:rPr>
          <w:rStyle w:val="StyleUnderline"/>
        </w:rPr>
        <w:t xml:space="preserve"> much </w:t>
      </w:r>
      <w:r w:rsidRPr="00DD25D9">
        <w:rPr>
          <w:rStyle w:val="StyleUnderline"/>
          <w:highlight w:val="green"/>
        </w:rPr>
        <w:t>below expectations, but imports</w:t>
      </w:r>
      <w:r w:rsidRPr="0092026C">
        <w:rPr>
          <w:rStyle w:val="StyleUnderline"/>
        </w:rPr>
        <w:t xml:space="preserve"> from the FTA partners </w:t>
      </w:r>
      <w:r w:rsidRPr="00DD25D9">
        <w:rPr>
          <w:rStyle w:val="StyleUnderline"/>
          <w:highlight w:val="green"/>
        </w:rPr>
        <w:t>kept increasing</w:t>
      </w:r>
      <w:r w:rsidRPr="0092026C">
        <w:rPr>
          <w:rStyle w:val="StyleUnderline"/>
        </w:rPr>
        <w:t xml:space="preserve"> since India had reduced/eliminated its relatively high tariffs. India’s participation in the value chains, too, became a distant dream. </w:t>
      </w:r>
      <w:r w:rsidRPr="0092026C">
        <w:t xml:space="preserve">The NDA government fully understood this reality and took measured steps to engage in the RCEP negotiations in at least two important areas: market access to RCEP participating countries (RPCs), and protection and promotion of foreign investment. In the area of market access, India’s initial offer showed that the government had factored in the adverse implications of the three existing FTAs. A modest increase in market access was offered to ASEAN, Korea and Japan, its existing FTA partners. Further, the most significant RPC, namely China, was promised relatively less market access, the logic being that if China was able to establish such a large presence in the Indian market even when its products did not receive preferential tariffs, grant of tariff preferences to China under RCEP could result in rapid expansion of the Chinese footprint. But India’s initial offer was rejected by the RPCs, and the mandate of the RCEP, “progressively eliminating tariff and non-tariff barriers on substantially all trade” and achieving “high level of tariff </w:t>
      </w:r>
      <w:proofErr w:type="spellStart"/>
      <w:r w:rsidRPr="0092026C">
        <w:t>liberalisation</w:t>
      </w:r>
      <w:proofErr w:type="spellEnd"/>
      <w:r w:rsidRPr="0092026C">
        <w:t xml:space="preserve">”, seemed to have been accepted by India. Also read: Why India Shouldn’t View its Refusal to Join RCEP as a Victory </w:t>
      </w:r>
      <w:r w:rsidRPr="0092026C">
        <w:rPr>
          <w:rStyle w:val="StyleUnderline"/>
        </w:rPr>
        <w:t xml:space="preserve">As regards the protection and promotion of foreign investment, RCEP negotiations saw the major economies among the RPCs, except India, argue in </w:t>
      </w:r>
      <w:proofErr w:type="spellStart"/>
      <w:r w:rsidRPr="0092026C">
        <w:rPr>
          <w:rStyle w:val="StyleUnderline"/>
        </w:rPr>
        <w:t>favour</w:t>
      </w:r>
      <w:proofErr w:type="spellEnd"/>
      <w:r w:rsidRPr="0092026C">
        <w:rPr>
          <w:rStyle w:val="StyleUnderline"/>
        </w:rPr>
        <w:t xml:space="preserve"> of an investment agreement that gave a strong endorsement to investor rights, often at the expense of the host country. India’s view was to the contrary mainly because </w:t>
      </w:r>
      <w:r w:rsidRPr="00DD25D9">
        <w:rPr>
          <w:rStyle w:val="StyleUnderline"/>
          <w:highlight w:val="green"/>
        </w:rPr>
        <w:t>foreign investors</w:t>
      </w:r>
      <w:r w:rsidRPr="0092026C">
        <w:rPr>
          <w:rStyle w:val="StyleUnderline"/>
        </w:rPr>
        <w:t xml:space="preserve"> had </w:t>
      </w:r>
      <w:r w:rsidRPr="00DD25D9">
        <w:rPr>
          <w:rStyle w:val="StyleUnderline"/>
          <w:highlight w:val="green"/>
        </w:rPr>
        <w:t>take</w:t>
      </w:r>
      <w:r w:rsidRPr="0092026C">
        <w:rPr>
          <w:rStyle w:val="StyleUnderline"/>
        </w:rPr>
        <w:t>n ad</w:t>
      </w:r>
      <w:r w:rsidRPr="00DD25D9">
        <w:rPr>
          <w:rStyle w:val="StyleUnderline"/>
          <w:highlight w:val="green"/>
        </w:rPr>
        <w:t>vantage of the dispute settlement clauses</w:t>
      </w:r>
      <w:r w:rsidRPr="0092026C">
        <w:t xml:space="preserve"> (the so-called investor state dispute settlement mechanism, or ISDS) in the bilateral investment treaties that India had signed up </w:t>
      </w:r>
      <w:proofErr w:type="gramStart"/>
      <w:r w:rsidRPr="0092026C">
        <w:t>to, and</w:t>
      </w:r>
      <w:proofErr w:type="gramEnd"/>
      <w:r w:rsidRPr="0092026C">
        <w:t xml:space="preserve"> had taken the government of India into international arbitration. After India lost the first dispute in 2012, a review of the bilateral treaties was undertaken, an exercise that was completed in 2015. The NDA government revised the model text for the Indian bilateral investment treaty, which provided several safeguards against excesses by foreign investors. The government announced that future investment agreements negotiated by India would be based on the model text. However, </w:t>
      </w:r>
      <w:r w:rsidRPr="0092026C">
        <w:rPr>
          <w:rStyle w:val="StyleUnderline"/>
        </w:rPr>
        <w:t>RCEP investment negotiations did not have any space for India’s suggestions</w:t>
      </w:r>
      <w:r w:rsidRPr="0092026C">
        <w:t xml:space="preserve">. Given </w:t>
      </w:r>
      <w:proofErr w:type="gramStart"/>
      <w:r w:rsidRPr="0092026C">
        <w:t>the aforementioned, several</w:t>
      </w:r>
      <w:proofErr w:type="gramEnd"/>
      <w:r w:rsidRPr="0092026C">
        <w:t xml:space="preserve"> issues arise regarding India’s continued engagement in RCEP negotiations. The first is the justification of remaining engaged when the government’s initial assessment of RCEP was clearly downbeat. In fact, this assessment was identical to those voiced by the stakeholders about the imminent risks of joining RCEP. A second issue arises with respect to the process that was followed while engaging in the negotiations. Here again, the government showed its willingness to put in the public domain its initial negotiating stance on the important issue of market access in the starting stages of the negotiations. This was in keeping with the democratic traditions of decision-making. But this changed dramatically afterwards, for in the critical later stages, the government negotiated the country’s economic future in complete secrecy. Also read: Invoking Mahatma Gandhi to Stay out of RCEP Is a Lazy Act A third issue relates to assessments of possible outcomes of the RCEP negotiations, which the government or its agencies never attempted, or even if they did, the assessments were not put in the public domain. Although the government was reluctant to walk this path, it had become clear from the implementation of the ASEAN, </w:t>
      </w:r>
      <w:proofErr w:type="gramStart"/>
      <w:r w:rsidRPr="0092026C">
        <w:t>Korea</w:t>
      </w:r>
      <w:proofErr w:type="gramEnd"/>
      <w:r w:rsidRPr="0092026C">
        <w:t xml:space="preserve"> and Japan FTAs, 12 of the 15 RPCs, that the growing trade deficits would become unsustainable after joining RCEP. What also became clear was that </w:t>
      </w:r>
      <w:r w:rsidRPr="0092026C">
        <w:rPr>
          <w:rStyle w:val="StyleUnderline"/>
        </w:rPr>
        <w:t xml:space="preserve">while in the three existing FTAs, India was able to protect the vulnerabilities in agriculture and the sensitive industries in the manufacturing sector, </w:t>
      </w:r>
      <w:r w:rsidRPr="00DD25D9">
        <w:rPr>
          <w:rStyle w:val="StyleUnderline"/>
          <w:highlight w:val="green"/>
        </w:rPr>
        <w:t>RCEP opens</w:t>
      </w:r>
      <w:r w:rsidRPr="0092026C">
        <w:rPr>
          <w:rStyle w:val="StyleUnderline"/>
        </w:rPr>
        <w:t xml:space="preserve"> these </w:t>
      </w:r>
      <w:r w:rsidRPr="00DD25D9">
        <w:rPr>
          <w:rStyle w:val="StyleUnderline"/>
          <w:highlight w:val="green"/>
        </w:rPr>
        <w:t>sectors to import competition.</w:t>
      </w:r>
      <w:r w:rsidRPr="0092026C">
        <w:rPr>
          <w:rStyle w:val="StyleUnderline"/>
        </w:rPr>
        <w:t xml:space="preserve"> Already suffering from the consequences of low productivities and efficiencies, </w:t>
      </w:r>
      <w:r w:rsidRPr="00DD25D9">
        <w:rPr>
          <w:rStyle w:val="StyleUnderline"/>
          <w:highlight w:val="green"/>
        </w:rPr>
        <w:t>such an external shock could</w:t>
      </w:r>
      <w:r w:rsidRPr="0092026C">
        <w:rPr>
          <w:rStyle w:val="StyleUnderline"/>
        </w:rPr>
        <w:t xml:space="preserve"> certainly </w:t>
      </w:r>
      <w:r w:rsidRPr="00DD25D9">
        <w:rPr>
          <w:rStyle w:val="StyleUnderline"/>
          <w:highlight w:val="green"/>
        </w:rPr>
        <w:t>have resulted in disruption causing</w:t>
      </w:r>
      <w:r w:rsidRPr="0092026C">
        <w:rPr>
          <w:rStyle w:val="StyleUnderline"/>
        </w:rPr>
        <w:t xml:space="preserve"> loss of jobs that the country can ill-afford in the face of growing </w:t>
      </w:r>
      <w:r w:rsidRPr="00DD25D9">
        <w:rPr>
          <w:rStyle w:val="StyleUnderline"/>
          <w:highlight w:val="green"/>
        </w:rPr>
        <w:t>unemployment</w:t>
      </w:r>
      <w:r w:rsidRPr="0092026C">
        <w:rPr>
          <w:rStyle w:val="StyleUnderline"/>
        </w:rPr>
        <w:t xml:space="preserve">. </w:t>
      </w:r>
      <w:r w:rsidRPr="0092026C">
        <w:t xml:space="preserve">Also read: In India’s RCEP Exit, Domestic Compulsions Sideline Fear of Being Isolated </w:t>
      </w:r>
      <w:r w:rsidRPr="0092026C">
        <w:rPr>
          <w:rStyle w:val="StyleUnderline"/>
        </w:rPr>
        <w:t>Several narratives</w:t>
      </w:r>
      <w:r w:rsidRPr="0092026C">
        <w:t xml:space="preserve"> have appeared in the aftermath of India’s withdrawal from RCEP that are critical of the government’s decision. These </w:t>
      </w:r>
      <w:r w:rsidRPr="0092026C">
        <w:rPr>
          <w:rStyle w:val="StyleUnderline"/>
        </w:rPr>
        <w:t xml:space="preserve">use the arguments that India has lost export opportunities in East Asia by stepping aside </w:t>
      </w:r>
      <w:proofErr w:type="gramStart"/>
      <w:r w:rsidRPr="0092026C">
        <w:rPr>
          <w:rStyle w:val="StyleUnderline"/>
        </w:rPr>
        <w:t>and also</w:t>
      </w:r>
      <w:proofErr w:type="gramEnd"/>
      <w:r w:rsidRPr="0092026C">
        <w:rPr>
          <w:rStyle w:val="StyleUnderline"/>
        </w:rPr>
        <w:t xml:space="preserve"> that policy makers have foregone the opportunities to push domestic reforms by accepting the policy package that RCEP has to offer. The first argument, being made much like the way it was when India was negotiating the three FTAs with ASEAN, </w:t>
      </w:r>
      <w:proofErr w:type="gramStart"/>
      <w:r w:rsidRPr="0092026C">
        <w:rPr>
          <w:rStyle w:val="StyleUnderline"/>
        </w:rPr>
        <w:t>Korea</w:t>
      </w:r>
      <w:proofErr w:type="gramEnd"/>
      <w:r w:rsidRPr="0092026C">
        <w:rPr>
          <w:rStyle w:val="StyleUnderline"/>
        </w:rPr>
        <w:t xml:space="preserve"> and Japan, can effectively be addressed by considering ability or more pertinently, the </w:t>
      </w:r>
      <w:r w:rsidRPr="00DD25D9">
        <w:rPr>
          <w:rStyle w:val="StyleUnderline"/>
          <w:highlight w:val="green"/>
        </w:rPr>
        <w:t>lack of</w:t>
      </w:r>
      <w:r w:rsidRPr="0092026C">
        <w:rPr>
          <w:rStyle w:val="StyleUnderline"/>
        </w:rPr>
        <w:t xml:space="preserve"> it, of </w:t>
      </w:r>
      <w:r w:rsidRPr="00DD25D9">
        <w:rPr>
          <w:rStyle w:val="StyleUnderline"/>
          <w:highlight w:val="green"/>
        </w:rPr>
        <w:t xml:space="preserve">domestic enterprises to </w:t>
      </w:r>
      <w:proofErr w:type="spellStart"/>
      <w:r w:rsidRPr="00DD25D9">
        <w:rPr>
          <w:rStyle w:val="StyleUnderline"/>
          <w:highlight w:val="green"/>
        </w:rPr>
        <w:t>utilise</w:t>
      </w:r>
      <w:proofErr w:type="spellEnd"/>
      <w:r w:rsidRPr="0092026C">
        <w:rPr>
          <w:rStyle w:val="StyleUnderline"/>
        </w:rPr>
        <w:t xml:space="preserve"> the </w:t>
      </w:r>
      <w:r w:rsidRPr="00DD25D9">
        <w:rPr>
          <w:rStyle w:val="StyleUnderline"/>
          <w:highlight w:val="green"/>
        </w:rPr>
        <w:t xml:space="preserve">market </w:t>
      </w:r>
      <w:r w:rsidRPr="0092026C">
        <w:rPr>
          <w:rStyle w:val="StyleUnderline"/>
        </w:rPr>
        <w:t xml:space="preserve">access </w:t>
      </w:r>
      <w:r w:rsidRPr="00DD25D9">
        <w:rPr>
          <w:rStyle w:val="StyleUnderline"/>
          <w:highlight w:val="green"/>
        </w:rPr>
        <w:t>opportunities</w:t>
      </w:r>
      <w:r w:rsidRPr="0092026C">
        <w:rPr>
          <w:rStyle w:val="StyleUnderline"/>
        </w:rPr>
        <w:t xml:space="preserve"> provided by these FTAs. </w:t>
      </w:r>
      <w:r w:rsidRPr="0092026C">
        <w:t xml:space="preserve">This effectively proves that domestic enterprises must be pulled up by their bootstraps before they are able to compete in global markets. The government must focus on this critical dimension going forward. </w:t>
      </w:r>
      <w:r w:rsidRPr="0092026C">
        <w:rPr>
          <w:rStyle w:val="StyleUnderline"/>
        </w:rPr>
        <w:t xml:space="preserve">As regards the second argument, it needs to be pointed out that the experience of successful economies, especially in the East Asian region, is all about the ability of their governments to </w:t>
      </w:r>
      <w:proofErr w:type="spellStart"/>
      <w:r w:rsidRPr="0092026C">
        <w:rPr>
          <w:rStyle w:val="StyleUnderline"/>
        </w:rPr>
        <w:t>utilise</w:t>
      </w:r>
      <w:proofErr w:type="spellEnd"/>
      <w:r w:rsidRPr="0092026C">
        <w:rPr>
          <w:rStyle w:val="StyleUnderline"/>
        </w:rPr>
        <w:t xml:space="preserve"> the policy space to make their domestic enterprises more efficient. These successful economies have crafted their policies with an eye on the domestic imperatives and have avoided importing policy packages promoted by other countries. </w:t>
      </w:r>
      <w:r w:rsidRPr="0092026C">
        <w:t xml:space="preserve">https://www.hindustantimes.com/analysis/why-india-was-right-in-staying-out-of-rcep/story-IbGTgBnZBwS4vvJbzxITxH.html RCEP is a China club, best India stays out of </w:t>
      </w:r>
      <w:proofErr w:type="gramStart"/>
      <w:r w:rsidRPr="0092026C">
        <w:t>it</w:t>
      </w:r>
      <w:proofErr w:type="gramEnd"/>
      <w:r w:rsidRPr="0092026C">
        <w:t xml:space="preserve"> India joined the negotiations in 2012 and continued to be part of them until the Bangkok meet. It was flexible in negotiations and </w:t>
      </w:r>
      <w:proofErr w:type="gramStart"/>
      <w:r w:rsidRPr="0092026C">
        <w:t>made adjustments</w:t>
      </w:r>
      <w:proofErr w:type="gramEnd"/>
      <w:r w:rsidRPr="0092026C">
        <w:t xml:space="preserve"> in pursuit of a comprehensive, fair and a balanced agreement. In the end, the final document did not meet any of the three parameters. By Shishir Gupta UPDATED ON NOV 23, </w:t>
      </w:r>
      <w:proofErr w:type="gramStart"/>
      <w:r w:rsidRPr="0092026C">
        <w:t>2020</w:t>
      </w:r>
      <w:proofErr w:type="gramEnd"/>
      <w:r w:rsidRPr="0092026C">
        <w:t xml:space="preserve"> 10:07 AM IST The Regional Comprehensive Economic Partnership (RCEP) was signed on November 15 at a virtual meeting of member-states, on the margins of the annual East Asia Summit, eight years after the bloc was launched in Phnom Penh. The timing is neither surprising nor linked to any geopolitical development — it was announced during the East Asia Summit in Bangkok in 2019. India joined the negotiations in 2012 and continued to be part of them until the Bangkok meet. It was flexible in negotiations and </w:t>
      </w:r>
      <w:proofErr w:type="gramStart"/>
      <w:r w:rsidRPr="0092026C">
        <w:t>made adjustments</w:t>
      </w:r>
      <w:proofErr w:type="gramEnd"/>
      <w:r w:rsidRPr="0092026C">
        <w:t xml:space="preserve"> in pursuit of a comprehensive, fair and a balanced agreement. In the end, the final document did not meet any of the three parameters. For one, </w:t>
      </w:r>
      <w:r w:rsidRPr="0092026C">
        <w:rPr>
          <w:rStyle w:val="StyleUnderline"/>
        </w:rPr>
        <w:t>it remained weak on services, especially in areas where India had a competitive advantage. But the breaking point was the absence of specific safeguards on imports from China</w:t>
      </w:r>
      <w:r w:rsidRPr="0092026C">
        <w:t xml:space="preserve">. One circuit breaker was the steep rise in imports; another, </w:t>
      </w:r>
      <w:r w:rsidRPr="0092026C">
        <w:rPr>
          <w:rStyle w:val="StyleUnderline"/>
        </w:rPr>
        <w:t xml:space="preserve">because RCEP permits differential coverage of market access between countries, India wanted, but did not get, full assurance that China would not be able to take advantage of the higher coverage permitted to Association of </w:t>
      </w:r>
      <w:proofErr w:type="gramStart"/>
      <w:r w:rsidRPr="0092026C">
        <w:rPr>
          <w:rStyle w:val="StyleUnderline"/>
        </w:rPr>
        <w:t>South East</w:t>
      </w:r>
      <w:proofErr w:type="gramEnd"/>
      <w:r w:rsidRPr="0092026C">
        <w:rPr>
          <w:rStyle w:val="StyleUnderline"/>
        </w:rPr>
        <w:t xml:space="preserve"> Asian Nations (</w:t>
      </w:r>
      <w:proofErr w:type="spellStart"/>
      <w:r w:rsidRPr="0092026C">
        <w:rPr>
          <w:rStyle w:val="StyleUnderline"/>
        </w:rPr>
        <w:t>Asean</w:t>
      </w:r>
      <w:proofErr w:type="spellEnd"/>
      <w:r w:rsidRPr="0092026C">
        <w:rPr>
          <w:rStyle w:val="StyleUnderline"/>
        </w:rPr>
        <w:t>) countries.</w:t>
      </w:r>
      <w:r w:rsidRPr="0092026C">
        <w:t xml:space="preserve"> And a third was adequate protection on tariff increases it had instituted on some products since the negotiations commenced, partly to remove anomalies such as levies on inputs being higher than those on finished goods. MORE FROM THIS SECTION Punjab Congress Committee president Navjot Singh Sidhu meeting with Punjab chief minister Capt. </w:t>
      </w:r>
      <w:proofErr w:type="spellStart"/>
      <w:r w:rsidRPr="0092026C">
        <w:t>Amarinder</w:t>
      </w:r>
      <w:proofErr w:type="spellEnd"/>
      <w:r w:rsidRPr="0092026C">
        <w:t xml:space="preserve"> Singh. (PTI File) Punjab: As Congress factionalism persists, Opposition smells an opportunity Representational Image. (Getty Images/</w:t>
      </w:r>
      <w:proofErr w:type="spellStart"/>
      <w:r w:rsidRPr="0092026C">
        <w:t>iStockphoto</w:t>
      </w:r>
      <w:proofErr w:type="spellEnd"/>
      <w:r w:rsidRPr="0092026C">
        <w:t xml:space="preserve">) HT Explains | The pandemic’s missing AI response and why India should care Representational image. (HT Archive) Delhi Master Plan 2041: People, processes, accountability key to implementation Representational image. (HT PHOTO) There is a turn in India’s Covid infection trends — for the worse Facing a growing trade deficit with China, the risks were too high. </w:t>
      </w:r>
      <w:r w:rsidRPr="00DD25D9">
        <w:rPr>
          <w:rStyle w:val="StyleUnderline"/>
          <w:highlight w:val="green"/>
        </w:rPr>
        <w:t>There are</w:t>
      </w:r>
      <w:r w:rsidRPr="0092026C">
        <w:rPr>
          <w:rStyle w:val="StyleUnderline"/>
        </w:rPr>
        <w:t xml:space="preserve"> also </w:t>
      </w:r>
      <w:r w:rsidRPr="00DD25D9">
        <w:rPr>
          <w:rStyle w:val="StyleUnderline"/>
          <w:highlight w:val="green"/>
        </w:rPr>
        <w:t>no guarantees</w:t>
      </w:r>
      <w:r w:rsidRPr="0092026C">
        <w:rPr>
          <w:rStyle w:val="StyleUnderline"/>
        </w:rPr>
        <w:t xml:space="preserve"> that </w:t>
      </w:r>
      <w:r w:rsidRPr="00DD25D9">
        <w:rPr>
          <w:rStyle w:val="StyleUnderline"/>
          <w:highlight w:val="green"/>
        </w:rPr>
        <w:t>China will play by the rules</w:t>
      </w:r>
      <w:r w:rsidRPr="0092026C">
        <w:rPr>
          <w:rStyle w:val="StyleUnderline"/>
        </w:rPr>
        <w:t>. It did not do so as a World Trade Organization (WTO) member. India has found it hard to access Chinese markets in areas of its competitive advantage, despite this being routinely taken up at the highest levels. China has not stopped using coercive trade measures to express political displeasure against The Philippines, Vietnam, and even Singapore</w:t>
      </w:r>
      <w:r w:rsidRPr="0092026C">
        <w:t xml:space="preserve"> — all partners in </w:t>
      </w:r>
      <w:proofErr w:type="spellStart"/>
      <w:r w:rsidRPr="0092026C">
        <w:t>Asean</w:t>
      </w:r>
      <w:proofErr w:type="spellEnd"/>
      <w:r w:rsidRPr="0092026C">
        <w:t xml:space="preserve">-China Free Trade Agreements (FTAs) – or, for that matter, with Japan, Korea and, more recently, Australia. India started entering into FTAs and Comprehensive Economic Partnership Agreements (CEPAs) from the mid-2000s. Among RCEP members, it has FTAs or Comprehensive Economic Cooperation Agreements (CECA) with </w:t>
      </w:r>
      <w:proofErr w:type="spellStart"/>
      <w:r w:rsidRPr="0092026C">
        <w:t>Asean</w:t>
      </w:r>
      <w:proofErr w:type="spellEnd"/>
      <w:r w:rsidRPr="0092026C">
        <w:t xml:space="preserve">, Singapore, </w:t>
      </w:r>
      <w:proofErr w:type="gramStart"/>
      <w:r w:rsidRPr="0092026C">
        <w:t>Japan</w:t>
      </w:r>
      <w:proofErr w:type="gramEnd"/>
      <w:r w:rsidRPr="0092026C">
        <w:t xml:space="preserve"> and Korea. RCEP would have added China, </w:t>
      </w:r>
      <w:proofErr w:type="gramStart"/>
      <w:r w:rsidRPr="0092026C">
        <w:t>Australia</w:t>
      </w:r>
      <w:proofErr w:type="gramEnd"/>
      <w:r w:rsidRPr="0092026C">
        <w:t xml:space="preserve"> and New Zealand to the list. But it would have been an FTA with China. </w:t>
      </w:r>
      <w:r w:rsidRPr="00DD25D9">
        <w:rPr>
          <w:rStyle w:val="StyleUnderline"/>
          <w:highlight w:val="green"/>
        </w:rPr>
        <w:t>India’s domestic industry</w:t>
      </w:r>
      <w:r w:rsidRPr="0092026C">
        <w:rPr>
          <w:rStyle w:val="StyleUnderline"/>
        </w:rPr>
        <w:t xml:space="preserve">, however, </w:t>
      </w:r>
      <w:r w:rsidRPr="00DD25D9">
        <w:rPr>
          <w:rStyle w:val="StyleUnderline"/>
          <w:highlight w:val="green"/>
        </w:rPr>
        <w:t>wasn’t competitive enough to benefit</w:t>
      </w:r>
      <w:r w:rsidRPr="0092026C">
        <w:rPr>
          <w:rStyle w:val="StyleUnderline"/>
        </w:rPr>
        <w:t xml:space="preserve"> from the existing FTAs. In any case, </w:t>
      </w:r>
      <w:r w:rsidRPr="00DD25D9">
        <w:rPr>
          <w:rStyle w:val="StyleUnderline"/>
          <w:highlight w:val="green"/>
        </w:rPr>
        <w:t xml:space="preserve">India’s largest exports </w:t>
      </w:r>
      <w:r w:rsidRPr="0092026C">
        <w:rPr>
          <w:rStyle w:val="StyleUnderline"/>
        </w:rPr>
        <w:t xml:space="preserve">were </w:t>
      </w:r>
      <w:r w:rsidRPr="00DD25D9">
        <w:rPr>
          <w:rStyle w:val="StyleUnderline"/>
          <w:highlight w:val="green"/>
        </w:rPr>
        <w:t>go</w:t>
      </w:r>
      <w:r w:rsidRPr="0092026C">
        <w:rPr>
          <w:rStyle w:val="StyleUnderline"/>
        </w:rPr>
        <w:t xml:space="preserve">ing </w:t>
      </w:r>
      <w:r w:rsidRPr="00DD25D9">
        <w:rPr>
          <w:rStyle w:val="StyleUnderline"/>
          <w:highlight w:val="green"/>
        </w:rPr>
        <w:t xml:space="preserve">to countries it did not have FTAs with. It is unlikely that India would </w:t>
      </w:r>
      <w:r w:rsidRPr="0092026C">
        <w:rPr>
          <w:rStyle w:val="StyleUnderline"/>
        </w:rPr>
        <w:t xml:space="preserve">have been able to </w:t>
      </w:r>
      <w:r w:rsidRPr="00DD25D9">
        <w:rPr>
          <w:rStyle w:val="StyleUnderline"/>
          <w:highlight w:val="green"/>
        </w:rPr>
        <w:t>withstand the import surge</w:t>
      </w:r>
      <w:r w:rsidRPr="0092026C">
        <w:rPr>
          <w:rStyle w:val="StyleUnderline"/>
        </w:rPr>
        <w:t xml:space="preserve"> (from China) </w:t>
      </w:r>
      <w:r w:rsidRPr="00DD25D9">
        <w:rPr>
          <w:rStyle w:val="StyleUnderline"/>
          <w:highlight w:val="green"/>
        </w:rPr>
        <w:t xml:space="preserve">and damage to its industry </w:t>
      </w:r>
      <w:r w:rsidRPr="0092026C">
        <w:rPr>
          <w:rStyle w:val="StyleUnderline"/>
        </w:rPr>
        <w:t xml:space="preserve">in the </w:t>
      </w:r>
      <w:proofErr w:type="gramStart"/>
      <w:r w:rsidRPr="0092026C">
        <w:rPr>
          <w:rStyle w:val="StyleUnderline"/>
        </w:rPr>
        <w:t>short-run</w:t>
      </w:r>
      <w:proofErr w:type="gramEnd"/>
      <w:r w:rsidRPr="0092026C">
        <w:rPr>
          <w:rStyle w:val="StyleUnderline"/>
        </w:rPr>
        <w:t xml:space="preserve"> </w:t>
      </w:r>
      <w:r w:rsidRPr="00DD25D9">
        <w:rPr>
          <w:rStyle w:val="StyleUnderline"/>
          <w:highlight w:val="green"/>
        </w:rPr>
        <w:t>had it signed RCEP</w:t>
      </w:r>
      <w:r w:rsidRPr="0092026C">
        <w:t xml:space="preserve">. India’s focus should first be on becoming industrially strong through a “Make in India” </w:t>
      </w:r>
      <w:proofErr w:type="spellStart"/>
      <w:r w:rsidRPr="0092026C">
        <w:t>programme</w:t>
      </w:r>
      <w:proofErr w:type="spellEnd"/>
      <w:r w:rsidRPr="0092026C">
        <w:t xml:space="preserve">. Many RCEP members have reached this stage. An industrially weak and economically vulnerable India would have hardly been able to shape the region’s rules, no matter what those arguing on the strategic merits of joining RCEP believe. And China, after all, did not become the world’s biggest manufacturing power by </w:t>
      </w:r>
      <w:proofErr w:type="gramStart"/>
      <w:r w:rsidRPr="0092026C">
        <w:t>entering into</w:t>
      </w:r>
      <w:proofErr w:type="gramEnd"/>
      <w:r w:rsidRPr="0092026C">
        <w:t xml:space="preserve"> FTAs. </w:t>
      </w:r>
      <w:r w:rsidRPr="00DD25D9">
        <w:rPr>
          <w:rStyle w:val="StyleUnderline"/>
          <w:highlight w:val="green"/>
        </w:rPr>
        <w:t>RCEP is</w:t>
      </w:r>
      <w:r w:rsidRPr="0092026C">
        <w:rPr>
          <w:rStyle w:val="StyleUnderline"/>
        </w:rPr>
        <w:t xml:space="preserve"> being touted as a triumph of multilateralism in an age of protectionism. But it is, </w:t>
      </w:r>
      <w:r w:rsidRPr="00DD25D9">
        <w:rPr>
          <w:rStyle w:val="StyleUnderline"/>
          <w:highlight w:val="green"/>
        </w:rPr>
        <w:t>at best, regionalism and it militates against multilateralism</w:t>
      </w:r>
      <w:r w:rsidRPr="0092026C">
        <w:rPr>
          <w:rStyle w:val="StyleUnderline"/>
        </w:rPr>
        <w:t>, pursued through WTO. FTAs did not prevent supply shocks and disruptions during the pandemic. Supply chain resilience, trust and efficiency have become more important these days and will influence trade.</w:t>
      </w:r>
    </w:p>
    <w:p w14:paraId="1FE53C1A" w14:textId="77777777" w:rsidR="00462182" w:rsidRPr="0092026C" w:rsidRDefault="00462182" w:rsidP="00462182">
      <w:pPr>
        <w:rPr>
          <w:b/>
          <w:u w:val="single"/>
        </w:rPr>
      </w:pPr>
    </w:p>
    <w:p w14:paraId="383F77CE" w14:textId="77777777" w:rsidR="00462182" w:rsidRPr="0092026C" w:rsidRDefault="00462182" w:rsidP="00462182">
      <w:pPr>
        <w:pStyle w:val="Heading4"/>
        <w:rPr>
          <w:rFonts w:cs="Calibri"/>
        </w:rPr>
      </w:pPr>
      <w:r w:rsidRPr="0092026C">
        <w:rPr>
          <w:rFonts w:cs="Calibri"/>
        </w:rPr>
        <w:t xml:space="preserve">Economic downturn compounds risk of </w:t>
      </w:r>
      <w:proofErr w:type="spellStart"/>
      <w:r w:rsidRPr="0092026C">
        <w:rPr>
          <w:rFonts w:cs="Calibri"/>
        </w:rPr>
        <w:t>Indopak</w:t>
      </w:r>
      <w:proofErr w:type="spellEnd"/>
      <w:r w:rsidRPr="0092026C">
        <w:rPr>
          <w:rFonts w:cs="Calibri"/>
        </w:rPr>
        <w:t xml:space="preserve"> conflict.</w:t>
      </w:r>
    </w:p>
    <w:p w14:paraId="75E3E2D0" w14:textId="77777777" w:rsidR="00462182" w:rsidRPr="0092026C" w:rsidRDefault="00462182" w:rsidP="00462182">
      <w:r w:rsidRPr="0092026C">
        <w:rPr>
          <w:rStyle w:val="Style13ptBold"/>
        </w:rPr>
        <w:t xml:space="preserve">Kugelman 19 </w:t>
      </w:r>
      <w:r w:rsidRPr="0092026C">
        <w:t xml:space="preserve">“India and Pakistan Are Edging Closer to War in 2020” Michael Kugelman is the writer of Foreign Policy’s weekly South Asia Brief. He is the Asia Program deputy director and senior associate for South Asia at the Wilson Center in Washington. 12/31/2019 </w:t>
      </w:r>
      <w:hyperlink r:id="rId29" w:history="1">
        <w:r w:rsidRPr="0092026C">
          <w:rPr>
            <w:rStyle w:val="Hyperlink"/>
          </w:rPr>
          <w:t>https://foreignpolicy.com/2019/12/31/afghanistan-taliban-nuclear-india-pakistan-edging-closer-war-2020/</w:t>
        </w:r>
      </w:hyperlink>
      <w:r w:rsidRPr="0092026C">
        <w:t xml:space="preserve"> SM</w:t>
      </w:r>
    </w:p>
    <w:p w14:paraId="4281429E" w14:textId="77777777" w:rsidR="00462182" w:rsidRPr="0092026C" w:rsidRDefault="00462182" w:rsidP="00462182">
      <w:pPr>
        <w:rPr>
          <w:rStyle w:val="StyleUnderline"/>
        </w:rPr>
      </w:pPr>
      <w:r w:rsidRPr="0092026C">
        <w:t>Meanwhile</w:t>
      </w:r>
      <w:r w:rsidRPr="0092026C">
        <w:rPr>
          <w:rStyle w:val="StyleUnderline"/>
        </w:rPr>
        <w:t xml:space="preserve">, 2019 was a </w:t>
      </w:r>
      <w:r w:rsidRPr="00DD25D9">
        <w:rPr>
          <w:rStyle w:val="StyleUnderline"/>
          <w:highlight w:val="green"/>
        </w:rPr>
        <w:t>dangerously tense</w:t>
      </w:r>
      <w:r w:rsidRPr="0092026C">
        <w:rPr>
          <w:rStyle w:val="StyleUnderline"/>
        </w:rPr>
        <w:t xml:space="preserve"> year for </w:t>
      </w:r>
      <w:r w:rsidRPr="00DD25D9">
        <w:rPr>
          <w:rStyle w:val="StyleUnderline"/>
          <w:highlight w:val="green"/>
        </w:rPr>
        <w:t>India and Pakistan</w:t>
      </w:r>
      <w:r w:rsidRPr="0092026C">
        <w:rPr>
          <w:rStyle w:val="StyleUnderline"/>
        </w:rPr>
        <w:t xml:space="preserve">—two rivals that </w:t>
      </w:r>
      <w:r w:rsidRPr="00DD25D9">
        <w:rPr>
          <w:rStyle w:val="StyleUnderline"/>
          <w:highlight w:val="green"/>
        </w:rPr>
        <w:t>are both neighbors and nuclear states</w:t>
      </w:r>
      <w:r w:rsidRPr="0092026C">
        <w:t xml:space="preserve">. In February, a young Kashmiri man in the town of Pulwama staged a suicide bombing that killed more than three dozen Indian security forces—the deadliest such attack in Kashmir in three decades. Jaish-e-Mohammad—a Pakistan-based terror group with close ties to Pakistan’s security establishment—claimed responsibility. India retaliated by sending jets across Pakistan-administered Kashmir and launching limited strikes, for the first time since a war in 1971. Soon thereafter, Pakistan claimed it had carried out six air strikes in Kashmir to showcase its might, and it also shot down an Indian fighter jet and captured the pilot. The confrontation, which de-escalated when Islamabad announced the pilot’s release several days later, represented the most serious exchange of hostilities in years. Then, in August, India revoked the autonomy of Jammu and Kashmir, the India-administered part of Kashmir, and declared it a new territory of India. New Delhi also imposed a security lockdown in Kashmir that included the detention of hundreds of people and a communication blackout. For Islamabad, which claims Jammu and Kashmir as its own, the move amounted to a serious provocation, if not a hostile act. Pakistan retaliated by expelling India’s envoy from Islamabad and suspending trade with New Delhi. Undaunted, in the weeks that followed, senior Indian officials—including the defense and foreign ministers—turned their attention to Pakistan-administered Kashmir, which New Delhi has long claimed, and suggested they eventually planned to reclaim it. </w:t>
      </w:r>
      <w:r w:rsidRPr="0092026C">
        <w:rPr>
          <w:rStyle w:val="StyleUnderline"/>
        </w:rPr>
        <w:t>Bilateral relations remained fraught over the last few months of the year.</w:t>
      </w:r>
      <w:r w:rsidRPr="0092026C">
        <w:t xml:space="preserve"> Islamabad issued constant broadsides against New Delhi for its continued security lockdown in Kashmir. By year’s end, an internet blackout was still in effect. Then, in December, India’s parliament passed a controversial new citizenship law that affords fast-track paths to Indian citizenship for religious minorities—but not Muslims—fleeing persecution in Afghanistan, Bangladesh, and Pakistan. The new law angered Islamabad not just for excluding Muslims, but because of the implication—accurate but not something Islamabad likes to admit—that Pakistan persecutes its Hindu and Christian communities. </w:t>
      </w:r>
      <w:r w:rsidRPr="0092026C">
        <w:rPr>
          <w:rStyle w:val="StyleUnderline"/>
        </w:rPr>
        <w:t xml:space="preserve">These prolonged tensions often overshadowed what was arguably </w:t>
      </w:r>
      <w:r w:rsidRPr="00DD25D9">
        <w:rPr>
          <w:rStyle w:val="StyleUnderline"/>
          <w:highlight w:val="green"/>
        </w:rPr>
        <w:t>the biggest story in both countries</w:t>
      </w:r>
      <w:r w:rsidRPr="0092026C">
        <w:rPr>
          <w:rStyle w:val="StyleUnderline"/>
        </w:rPr>
        <w:t xml:space="preserve"> in 2019: </w:t>
      </w:r>
      <w:r w:rsidRPr="00DD25D9">
        <w:rPr>
          <w:rStyle w:val="StyleUnderline"/>
          <w:highlight w:val="green"/>
        </w:rPr>
        <w:t>economic struggle. India suffered</w:t>
      </w:r>
      <w:r w:rsidRPr="0092026C">
        <w:rPr>
          <w:rStyle w:val="StyleUnderline"/>
        </w:rPr>
        <w:t xml:space="preserve"> its biggest </w:t>
      </w:r>
      <w:r w:rsidRPr="00DD25D9">
        <w:rPr>
          <w:rStyle w:val="StyleUnderline"/>
          <w:highlight w:val="green"/>
        </w:rPr>
        <w:t>economic slowdown</w:t>
      </w:r>
      <w:r w:rsidRPr="0092026C">
        <w:rPr>
          <w:rStyle w:val="StyleUnderline"/>
        </w:rPr>
        <w:t xml:space="preserve"> in six years, </w:t>
      </w:r>
      <w:r w:rsidRPr="00DD25D9">
        <w:rPr>
          <w:rStyle w:val="StyleUnderline"/>
          <w:highlight w:val="green"/>
        </w:rPr>
        <w:t>and Pakistan confronted a</w:t>
      </w:r>
      <w:r w:rsidRPr="0092026C">
        <w:rPr>
          <w:rStyle w:val="StyleUnderline"/>
        </w:rPr>
        <w:t xml:space="preserve"> serious d</w:t>
      </w:r>
      <w:r w:rsidRPr="00DD25D9">
        <w:rPr>
          <w:rStyle w:val="StyleUnderline"/>
          <w:highlight w:val="green"/>
        </w:rPr>
        <w:t>ebt crisis. The two were</w:t>
      </w:r>
      <w:r w:rsidRPr="0092026C">
        <w:rPr>
          <w:rStyle w:val="StyleUnderline"/>
        </w:rPr>
        <w:t xml:space="preserve">n’t </w:t>
      </w:r>
      <w:r w:rsidRPr="00DD25D9">
        <w:rPr>
          <w:rStyle w:val="StyleUnderline"/>
          <w:highlight w:val="green"/>
        </w:rPr>
        <w:t>unconnected: Given the inability of New Delhi</w:t>
      </w:r>
      <w:r w:rsidRPr="0092026C">
        <w:rPr>
          <w:rStyle w:val="StyleUnderline"/>
        </w:rPr>
        <w:t xml:space="preserve"> and Islamabad </w:t>
      </w:r>
      <w:r w:rsidRPr="00DD25D9">
        <w:rPr>
          <w:rStyle w:val="StyleUnderline"/>
          <w:highlight w:val="green"/>
        </w:rPr>
        <w:t>to fix their economies, both governments</w:t>
      </w:r>
      <w:r w:rsidRPr="0092026C">
        <w:rPr>
          <w:rStyle w:val="StyleUnderline"/>
        </w:rPr>
        <w:t xml:space="preserve"> </w:t>
      </w:r>
      <w:r w:rsidRPr="0092026C">
        <w:t>arguably</w:t>
      </w:r>
      <w:r w:rsidRPr="0092026C">
        <w:rPr>
          <w:rStyle w:val="StyleUnderline"/>
        </w:rPr>
        <w:t xml:space="preserve"> </w:t>
      </w:r>
      <w:r w:rsidRPr="00DD25D9">
        <w:rPr>
          <w:rStyle w:val="StyleUnderline"/>
          <w:highlight w:val="green"/>
        </w:rPr>
        <w:t>sought</w:t>
      </w:r>
      <w:r w:rsidRPr="0092026C">
        <w:rPr>
          <w:rStyle w:val="StyleUnderline"/>
        </w:rPr>
        <w:t xml:space="preserve"> political </w:t>
      </w:r>
      <w:r w:rsidRPr="00DD25D9">
        <w:rPr>
          <w:rStyle w:val="StyleUnderline"/>
          <w:highlight w:val="green"/>
        </w:rPr>
        <w:t>advantages from</w:t>
      </w:r>
      <w:r w:rsidRPr="0092026C">
        <w:rPr>
          <w:rStyle w:val="StyleUnderline"/>
        </w:rPr>
        <w:t xml:space="preserve"> the distractions of </w:t>
      </w:r>
      <w:r w:rsidRPr="00DD25D9">
        <w:rPr>
          <w:rStyle w:val="StyleUnderline"/>
          <w:highlight w:val="green"/>
        </w:rPr>
        <w:t>saber rattling</w:t>
      </w:r>
      <w:r w:rsidRPr="0092026C">
        <w:rPr>
          <w:rStyle w:val="StyleUnderline"/>
        </w:rPr>
        <w:t xml:space="preserve">. </w:t>
      </w:r>
      <w:r w:rsidRPr="0092026C">
        <w:t xml:space="preserve">READ MORE Indian police try to detain supporters of the hardline faction of the All Parties Hurriyat </w:t>
      </w:r>
      <w:proofErr w:type="spellStart"/>
      <w:r w:rsidRPr="0092026C">
        <w:t>Confrence</w:t>
      </w:r>
      <w:proofErr w:type="spellEnd"/>
      <w:r w:rsidRPr="0092026C">
        <w:t xml:space="preserve"> (APHC) as they clash during a protest following the house arrest of APHC leader, Syed Ali Shah Geelani in Srinagar on August 23, 2015. Geelani was placed under house arrest shortly before attempting to leave his residence to address a seminar </w:t>
      </w:r>
      <w:proofErr w:type="spellStart"/>
      <w:r w:rsidRPr="0092026C">
        <w:t>organised</w:t>
      </w:r>
      <w:proofErr w:type="spellEnd"/>
      <w:r w:rsidRPr="0092026C">
        <w:t xml:space="preserve"> by the APHC. Police used tear smoke shells and water cannons to disperse hundreds of supporters protesting Geelani's arrest. AFP PHOTO/ Tauseef MUSTAFA (Photo credit should read TAUSEEF MUSTAFA/AFP/Getty Images) Crisis Mode in South Asia </w:t>
      </w:r>
      <w:proofErr w:type="gramStart"/>
      <w:r w:rsidRPr="00DD25D9">
        <w:rPr>
          <w:rStyle w:val="StyleUnderline"/>
          <w:highlight w:val="green"/>
        </w:rPr>
        <w:t>The</w:t>
      </w:r>
      <w:proofErr w:type="gramEnd"/>
      <w:r w:rsidRPr="00DD25D9">
        <w:rPr>
          <w:rStyle w:val="StyleUnderline"/>
          <w:highlight w:val="green"/>
        </w:rPr>
        <w:t xml:space="preserve"> best hope</w:t>
      </w:r>
      <w:r w:rsidRPr="0092026C">
        <w:rPr>
          <w:rStyle w:val="StyleUnderline"/>
        </w:rPr>
        <w:t xml:space="preserve"> India and Pakistan have for moving forward </w:t>
      </w:r>
      <w:r w:rsidRPr="00DD25D9">
        <w:rPr>
          <w:rStyle w:val="StyleUnderline"/>
          <w:highlight w:val="green"/>
        </w:rPr>
        <w:t>is dealing with</w:t>
      </w:r>
      <w:r w:rsidRPr="0092026C">
        <w:rPr>
          <w:rStyle w:val="StyleUnderline"/>
        </w:rPr>
        <w:t xml:space="preserve"> all of their </w:t>
      </w:r>
      <w:r w:rsidRPr="00DD25D9">
        <w:rPr>
          <w:rStyle w:val="StyleUnderline"/>
          <w:highlight w:val="green"/>
        </w:rPr>
        <w:t>issues simultaneously instead of piecemeal</w:t>
      </w:r>
      <w:r w:rsidRPr="0092026C">
        <w:rPr>
          <w:rStyle w:val="StyleUnderline"/>
        </w:rPr>
        <w:t xml:space="preserve">. </w:t>
      </w:r>
      <w:r w:rsidRPr="0092026C">
        <w:t xml:space="preserve">THE SOUTH ASIA CHANNEL | MOEED YUSUF Against this tense backdrop, the opening in November of a new border corridor that enables Indian Sikhs to enter Pakistan visa-free to worship at a holy shrine, which in better times could have been a bridge to an improved relationship, amounted to little more than a one-off humanitarian gesture. Bad as these crises are, they are poised to get worse next year. The good news for Americans is that a U.S.-Taliban deal likely isn’t far off; both sides are fully invested in a troop withdrawal. For Trump, the importance of troop departures will grow as the U.S. presidential election draws closer, and especially because the Washington Post’s release in December of the “Afghanistan Papers”—documents that feature senior U.S. officials admitting failure in the war—will likely solidify U.S. public opinion in favor of winding down America’s role in the 18-year war. However, any U.S.-Taliban deal will do little to reduce violence, other than halting attacks on U.S. troops. In other words, the war will continue. A U.S.-Taliban accord would clear the path for an intra-Afghan dialogue between the Afghan government, other political stakeholders, and the Taliban that aims to produce a cease-fire and an eventual political settlement that ends the war. The path to intra-Afghan dialogue, however, is fraught with obstacles. Afghanistan held a presidential election in September. The preliminary results—released in December—showed President Ashraf Ghani in the lead, but with barely the 50 percent of votes needed to avoid a second round of voting with the second-place finisher, his bitter rival Abdullah </w:t>
      </w:r>
      <w:proofErr w:type="spellStart"/>
      <w:r w:rsidRPr="0092026C">
        <w:t>Abdullah</w:t>
      </w:r>
      <w:proofErr w:type="spellEnd"/>
      <w:r w:rsidRPr="0092026C">
        <w:t xml:space="preserve"> (who rejected the results). The close margin suggests that when </w:t>
      </w:r>
      <w:proofErr w:type="gramStart"/>
      <w:r w:rsidRPr="0092026C">
        <w:t>final results</w:t>
      </w:r>
      <w:proofErr w:type="gramEnd"/>
      <w:r w:rsidRPr="0092026C">
        <w:t xml:space="preserve"> are announced, the loser won’t accept them. This means Afghanistan is unlikely to have a new government in place for at least another few months, and even longer if the </w:t>
      </w:r>
      <w:proofErr w:type="gramStart"/>
      <w:r w:rsidRPr="0092026C">
        <w:t>final results</w:t>
      </w:r>
      <w:proofErr w:type="gramEnd"/>
      <w:r w:rsidRPr="0092026C">
        <w:t xml:space="preserve"> are different from the initial ones and require a second vote. Due to winter weather in Afghanistan, a runoff likely wouldn’t occur until the spring. Without a new government in place, it </w:t>
      </w:r>
      <w:proofErr w:type="gramStart"/>
      <w:r w:rsidRPr="0092026C">
        <w:t>beggars</w:t>
      </w:r>
      <w:proofErr w:type="gramEnd"/>
      <w:r w:rsidRPr="0092026C">
        <w:t xml:space="preserve"> belief that Afghanistan could launch a process to establish an intra-Afghan dialogue, much less negotiate an end to the war. And even </w:t>
      </w:r>
      <w:proofErr w:type="gramStart"/>
      <w:r w:rsidRPr="0092026C">
        <w:t>if and when</w:t>
      </w:r>
      <w:proofErr w:type="gramEnd"/>
      <w:r w:rsidRPr="0092026C">
        <w:t xml:space="preserve"> an intra-Afghan dialogue is launched, the hardest of sells will be required to convince the Taliban to lay down arms and agree to share power within a political system that it has long rejected and vowed to overthrow by force. Consequently, Afghanistan in 2020 is likely to see a withdrawal of U.S. forces before a peace agreement is in place—a demoralizing outcome for already struggling Afghan forces that would deliver another boost to the Taliban and further increase violence. Meanwhile, </w:t>
      </w:r>
      <w:r w:rsidRPr="0092026C">
        <w:rPr>
          <w:rStyle w:val="StyleUnderline"/>
        </w:rPr>
        <w:t xml:space="preserve">the underlying </w:t>
      </w:r>
      <w:r w:rsidRPr="00DD25D9">
        <w:rPr>
          <w:rStyle w:val="StyleUnderline"/>
          <w:highlight w:val="green"/>
        </w:rPr>
        <w:t>tensions between India and Pakistan remain sharp</w:t>
      </w:r>
      <w:r w:rsidRPr="0092026C">
        <w:t xml:space="preserve">. Pakistan arrested dozens of Islamist militants this past year, but New Delhi wasn’t convinced Islamabad was taking strong and “irreversible” steps against India-focused terrorists and their networks. And New Delhi’s actions in Kashmir in 2019 represented worst-case scenarios for Islamabad. </w:t>
      </w:r>
      <w:r w:rsidRPr="0092026C">
        <w:rPr>
          <w:rStyle w:val="StyleUnderline"/>
        </w:rPr>
        <w:t xml:space="preserve">The </w:t>
      </w:r>
      <w:r w:rsidRPr="00DD25D9">
        <w:rPr>
          <w:rStyle w:val="StyleUnderline"/>
          <w:highlight w:val="green"/>
        </w:rPr>
        <w:t>two nuclear-armed nations</w:t>
      </w:r>
      <w:r w:rsidRPr="0092026C">
        <w:rPr>
          <w:rStyle w:val="StyleUnderline"/>
        </w:rPr>
        <w:t xml:space="preserve"> will enter 2020 </w:t>
      </w:r>
      <w:r w:rsidRPr="00DD25D9">
        <w:rPr>
          <w:rStyle w:val="StyleUnderline"/>
          <w:highlight w:val="green"/>
        </w:rPr>
        <w:t>just one big trigger event away from war</w:t>
      </w:r>
      <w:r w:rsidRPr="0092026C">
        <w:t xml:space="preserve">. The trigger could be another mass-casualty attack on Indian security forces in Kashmir traced back to a Pakistan-based group, or—acting on the threats issued repeatedly by New Delhi in 2019—an Indian preemptive operation to seize territory in Pakistan-administered Kashmir. In either scenario, </w:t>
      </w:r>
      <w:r w:rsidRPr="00DD25D9">
        <w:rPr>
          <w:rStyle w:val="StyleUnderline"/>
          <w:highlight w:val="green"/>
        </w:rPr>
        <w:t>escalation would be swift</w:t>
      </w:r>
      <w:r w:rsidRPr="0092026C">
        <w:t xml:space="preserve">. Bilateral relations are much worse than they were during last February’s confrontation. Ever since its resounding reelection victory last spring, </w:t>
      </w:r>
      <w:r w:rsidRPr="0092026C">
        <w:rPr>
          <w:rStyle w:val="StyleUnderline"/>
        </w:rPr>
        <w:t xml:space="preserve">India’s ruling party has pursued its Hindu nationalist agenda in increasingly aggressive fashion—which gives it no incentive to go easy on Islamabad. Pakistan, not wanting to show weakness, will not give in easily. </w:t>
      </w:r>
    </w:p>
    <w:p w14:paraId="73E58761" w14:textId="77777777" w:rsidR="00462182" w:rsidRPr="0092026C" w:rsidRDefault="00462182" w:rsidP="00462182">
      <w:pPr>
        <w:pStyle w:val="Heading4"/>
        <w:rPr>
          <w:rFonts w:cs="Calibri"/>
        </w:rPr>
      </w:pPr>
      <w:r>
        <w:rPr>
          <w:rFonts w:cs="Calibri"/>
        </w:rPr>
        <w:t>Goes nuclear and causes extinction</w:t>
      </w:r>
    </w:p>
    <w:p w14:paraId="4787883A" w14:textId="77777777" w:rsidR="00462182" w:rsidRPr="0092026C" w:rsidRDefault="00462182" w:rsidP="00462182">
      <w:r w:rsidRPr="0092026C">
        <w:rPr>
          <w:rStyle w:val="Style13ptBold"/>
        </w:rPr>
        <w:t xml:space="preserve">Roblin 21. </w:t>
      </w:r>
      <w:r w:rsidRPr="0092026C">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30" w:history="1">
        <w:r w:rsidRPr="0092026C">
          <w:rPr>
            <w:rStyle w:val="Hyperlink"/>
          </w:rPr>
          <w:t>https://nationalinterest.org/blog/reboot/if-next-india-pakistan-war-goes-nuclear-it-will-destroy-world-181134</w:t>
        </w:r>
      </w:hyperlink>
      <w:r w:rsidRPr="0092026C">
        <w:rPr>
          <w:rStyle w:val="Hyperlink"/>
        </w:rPr>
        <w:t>] TDI</w:t>
      </w:r>
    </w:p>
    <w:p w14:paraId="3581F9CE" w14:textId="77777777" w:rsidR="00462182" w:rsidRPr="0092026C" w:rsidRDefault="00462182" w:rsidP="00462182">
      <w:r w:rsidRPr="0092026C">
        <w:t xml:space="preserve">Here's What You Need to Remember: </w:t>
      </w:r>
      <w:r w:rsidRPr="0092026C">
        <w:rPr>
          <w:rStyle w:val="StyleUnderline"/>
        </w:rPr>
        <w:t>India and Pakistan account for</w:t>
      </w:r>
      <w:r w:rsidRPr="0092026C">
        <w:t xml:space="preserve"> over </w:t>
      </w:r>
      <w:r w:rsidRPr="00DD25D9">
        <w:rPr>
          <w:rStyle w:val="StyleUnderline"/>
          <w:highlight w:val="green"/>
        </w:rPr>
        <w:t xml:space="preserve">one-fifth </w:t>
      </w:r>
      <w:r w:rsidRPr="00DD25D9">
        <w:rPr>
          <w:rStyle w:val="Emphasis"/>
          <w:highlight w:val="green"/>
        </w:rPr>
        <w:t>world’s population</w:t>
      </w:r>
      <w:r w:rsidRPr="0092026C">
        <w:t xml:space="preserve">, </w:t>
      </w:r>
      <w:r w:rsidRPr="0092026C">
        <w:rPr>
          <w:rStyle w:val="StyleUnderline"/>
        </w:rPr>
        <w:t>and</w:t>
      </w:r>
      <w:r w:rsidRPr="0092026C">
        <w:t xml:space="preserve"> therefore a </w:t>
      </w:r>
      <w:r w:rsidRPr="0092026C">
        <w:rPr>
          <w:rStyle w:val="StyleUnderline"/>
        </w:rPr>
        <w:t xml:space="preserve">significant </w:t>
      </w:r>
      <w:r w:rsidRPr="0092026C">
        <w:rPr>
          <w:rStyle w:val="Emphasis"/>
        </w:rPr>
        <w:t>share of economic</w:t>
      </w:r>
      <w:r w:rsidRPr="0092026C">
        <w:rPr>
          <w:rStyle w:val="StyleUnderline"/>
        </w:rPr>
        <w:t xml:space="preserve"> activity</w:t>
      </w:r>
      <w:r w:rsidRPr="0092026C">
        <w:t xml:space="preserve">. </w:t>
      </w:r>
      <w:r w:rsidRPr="00DD25D9">
        <w:rPr>
          <w:rStyle w:val="StyleUnderline"/>
          <w:highlight w:val="green"/>
        </w:rPr>
        <w:t>Should</w:t>
      </w:r>
      <w:r w:rsidRPr="0092026C">
        <w:rPr>
          <w:rStyle w:val="StyleUnderline"/>
        </w:rPr>
        <w:t xml:space="preserve"> their </w:t>
      </w:r>
      <w:r w:rsidRPr="00DD25D9">
        <w:rPr>
          <w:rStyle w:val="Emphasis"/>
          <w:highlight w:val="green"/>
        </w:rPr>
        <w:t>major cities</w:t>
      </w:r>
      <w:r w:rsidRPr="00DD25D9">
        <w:rPr>
          <w:rStyle w:val="StyleUnderline"/>
          <w:highlight w:val="green"/>
        </w:rPr>
        <w:t xml:space="preserve"> become </w:t>
      </w:r>
      <w:r w:rsidRPr="00DD25D9">
        <w:rPr>
          <w:rStyle w:val="Emphasis"/>
          <w:highlight w:val="green"/>
        </w:rPr>
        <w:t>irradiated</w:t>
      </w:r>
      <w:r w:rsidRPr="0092026C">
        <w:rPr>
          <w:rStyle w:val="StyleUnderline"/>
        </w:rPr>
        <w:t xml:space="preserve"> ruins with their populations </w:t>
      </w:r>
      <w:proofErr w:type="gramStart"/>
      <w:r w:rsidRPr="0092026C">
        <w:rPr>
          <w:rStyle w:val="StyleUnderline"/>
        </w:rPr>
        <w:t>decimated</w:t>
      </w:r>
      <w:r w:rsidRPr="0092026C">
        <w:t>,</w:t>
      </w:r>
      <w:proofErr w:type="gramEnd"/>
      <w:r w:rsidRPr="0092026C">
        <w:t xml:space="preserve"> a </w:t>
      </w:r>
      <w:r w:rsidRPr="00DD25D9">
        <w:rPr>
          <w:rStyle w:val="Emphasis"/>
          <w:highlight w:val="green"/>
        </w:rPr>
        <w:t>tremendous disruption</w:t>
      </w:r>
      <w:r w:rsidRPr="0092026C">
        <w:t xml:space="preserve"> </w:t>
      </w:r>
      <w:r w:rsidRPr="0092026C">
        <w:rPr>
          <w:rStyle w:val="StyleUnderline"/>
        </w:rPr>
        <w:t>would</w:t>
      </w:r>
      <w:r w:rsidRPr="0092026C">
        <w:t xml:space="preserve"> surely </w:t>
      </w:r>
      <w:r w:rsidRPr="0092026C">
        <w:rPr>
          <w:rStyle w:val="StyleUnderline"/>
        </w:rPr>
        <w:t>result</w:t>
      </w:r>
      <w:r w:rsidRPr="0092026C">
        <w:t xml:space="preserve">. </w:t>
      </w:r>
    </w:p>
    <w:p w14:paraId="56591A6B" w14:textId="77777777" w:rsidR="00462182" w:rsidRPr="0092026C" w:rsidRDefault="00462182" w:rsidP="00462182">
      <w:r w:rsidRPr="0092026C">
        <w:t xml:space="preserve">Between February 26 and 27 </w:t>
      </w:r>
      <w:r w:rsidRPr="0092026C">
        <w:rPr>
          <w:rStyle w:val="StyleUnderline"/>
        </w:rPr>
        <w:t>in 2019</w:t>
      </w:r>
      <w:r w:rsidRPr="0092026C">
        <w:t xml:space="preserve">, </w:t>
      </w:r>
      <w:r w:rsidRPr="0092026C">
        <w:rPr>
          <w:rStyle w:val="StyleUnderline"/>
        </w:rPr>
        <w:t xml:space="preserve">Indian and Pakistani warplanes </w:t>
      </w:r>
      <w:r w:rsidRPr="0092026C">
        <w:rPr>
          <w:rStyle w:val="Emphasis"/>
        </w:rPr>
        <w:t>launched strikes</w:t>
      </w:r>
      <w:r w:rsidRPr="0092026C">
        <w:rPr>
          <w:rStyle w:val="StyleUnderline"/>
        </w:rPr>
        <w:t xml:space="preserve"> on each other’s territory</w:t>
      </w:r>
      <w:r w:rsidRPr="0092026C">
        <w:t xml:space="preserve"> </w:t>
      </w:r>
      <w:r w:rsidRPr="0092026C">
        <w:rPr>
          <w:rStyle w:val="StyleUnderline"/>
        </w:rPr>
        <w:t>and</w:t>
      </w:r>
      <w:r w:rsidRPr="0092026C">
        <w:t xml:space="preserve"> </w:t>
      </w:r>
      <w:r w:rsidRPr="0092026C">
        <w:rPr>
          <w:rStyle w:val="StyleUnderline"/>
        </w:rPr>
        <w:t xml:space="preserve">engaged in </w:t>
      </w:r>
      <w:r w:rsidRPr="0092026C">
        <w:rPr>
          <w:rStyle w:val="Emphasis"/>
        </w:rPr>
        <w:t>aerial combat</w:t>
      </w:r>
      <w:r w:rsidRPr="0092026C">
        <w:t xml:space="preserve"> for the first time since 1971. </w:t>
      </w:r>
      <w:r w:rsidRPr="00DD25D9">
        <w:rPr>
          <w:rStyle w:val="StyleUnderline"/>
          <w:highlight w:val="green"/>
        </w:rPr>
        <w:t>Pakistan</w:t>
      </w:r>
      <w:r w:rsidRPr="0092026C">
        <w:t xml:space="preserve"> ominously </w:t>
      </w:r>
      <w:r w:rsidRPr="00DD25D9">
        <w:rPr>
          <w:rStyle w:val="StyleUnderline"/>
          <w:highlight w:val="green"/>
        </w:rPr>
        <w:t>hinted</w:t>
      </w:r>
      <w:r w:rsidRPr="0092026C">
        <w:t xml:space="preserve"> it was convening its National Command Authority, the institution which can authorize </w:t>
      </w:r>
      <w:r w:rsidRPr="00DD25D9">
        <w:rPr>
          <w:rStyle w:val="Emphasis"/>
          <w:highlight w:val="green"/>
        </w:rPr>
        <w:t>a nuclear strike</w:t>
      </w:r>
      <w:r w:rsidRPr="00DD25D9">
        <w:rPr>
          <w:highlight w:val="green"/>
        </w:rPr>
        <w:t>.</w:t>
      </w:r>
      <w:r w:rsidRPr="0092026C">
        <w:t xml:space="preserve"> </w:t>
      </w:r>
    </w:p>
    <w:p w14:paraId="335758C2" w14:textId="77777777" w:rsidR="00462182" w:rsidRPr="0092026C" w:rsidRDefault="00462182" w:rsidP="00462182">
      <w:r w:rsidRPr="0092026C">
        <w:rPr>
          <w:rStyle w:val="StyleUnderline"/>
        </w:rPr>
        <w:t>The</w:t>
      </w:r>
      <w:r w:rsidRPr="0092026C">
        <w:t xml:space="preserve"> </w:t>
      </w:r>
      <w:r w:rsidRPr="0092026C">
        <w:rPr>
          <w:rStyle w:val="StyleUnderline"/>
        </w:rPr>
        <w:t>two states</w:t>
      </w:r>
      <w:r w:rsidRPr="0092026C">
        <w:t xml:space="preserve">, which </w:t>
      </w:r>
      <w:r w:rsidRPr="0092026C">
        <w:rPr>
          <w:rStyle w:val="StyleUnderline"/>
        </w:rPr>
        <w:t xml:space="preserve">have retained an </w:t>
      </w:r>
      <w:r w:rsidRPr="0092026C">
        <w:rPr>
          <w:rStyle w:val="Emphasis"/>
        </w:rPr>
        <w:t>adversarial relationship</w:t>
      </w:r>
      <w:r w:rsidRPr="0092026C">
        <w:t xml:space="preserve"> since their founding in 1947, </w:t>
      </w:r>
      <w:r w:rsidRPr="0092026C">
        <w:rPr>
          <w:rStyle w:val="StyleUnderline"/>
        </w:rPr>
        <w:t xml:space="preserve">between them deploy </w:t>
      </w:r>
      <w:r w:rsidRPr="0092026C">
        <w:rPr>
          <w:rStyle w:val="Emphasis"/>
        </w:rPr>
        <w:t>nuclear warheads</w:t>
      </w:r>
      <w:r w:rsidRPr="0092026C">
        <w:t xml:space="preserve"> that can be delivered by land, </w:t>
      </w:r>
      <w:proofErr w:type="gramStart"/>
      <w:r w:rsidRPr="0092026C">
        <w:t>air</w:t>
      </w:r>
      <w:proofErr w:type="gramEnd"/>
      <w:r w:rsidRPr="0092026C">
        <w:t xml:space="preserve"> and sea. </w:t>
      </w:r>
    </w:p>
    <w:p w14:paraId="38F4D4CE" w14:textId="77777777" w:rsidR="00462182" w:rsidRPr="0092026C" w:rsidRDefault="00462182" w:rsidP="00462182">
      <w:r w:rsidRPr="0092026C">
        <w:t xml:space="preserve">However, those weapons are inferior in number and yield to the thousands of nuclear weapons possessed by Russia and the United States, which include megaton-class weapons that can wipe out a metropolis in a single blast. </w:t>
      </w:r>
    </w:p>
    <w:p w14:paraId="2394C3DF" w14:textId="77777777" w:rsidR="00462182" w:rsidRPr="0092026C" w:rsidRDefault="00462182" w:rsidP="00462182">
      <w:r w:rsidRPr="0092026C">
        <w:t xml:space="preserve">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w:t>
      </w:r>
    </w:p>
    <w:p w14:paraId="1D2AFE1B" w14:textId="77777777" w:rsidR="00462182" w:rsidRPr="0092026C" w:rsidRDefault="00462182" w:rsidP="00462182">
      <w:r w:rsidRPr="0092026C">
        <w:t xml:space="preserve">Such assessments are not only shockingly callous but shortsighted. In fact, </w:t>
      </w:r>
      <w:r w:rsidRPr="0092026C">
        <w:rPr>
          <w:rStyle w:val="Emphasis"/>
        </w:rPr>
        <w:t xml:space="preserve">several </w:t>
      </w:r>
      <w:r w:rsidRPr="00DD25D9">
        <w:rPr>
          <w:rStyle w:val="Emphasis"/>
          <w:highlight w:val="green"/>
        </w:rPr>
        <w:t>studies</w:t>
      </w:r>
      <w:r w:rsidRPr="0092026C">
        <w:rPr>
          <w:rStyle w:val="StyleUnderline"/>
        </w:rPr>
        <w:t xml:space="preserve"> have </w:t>
      </w:r>
      <w:r w:rsidRPr="00DD25D9">
        <w:rPr>
          <w:rStyle w:val="StyleUnderline"/>
          <w:highlight w:val="green"/>
        </w:rPr>
        <w:t>modeled</w:t>
      </w:r>
      <w:r w:rsidRPr="0092026C">
        <w:rPr>
          <w:rStyle w:val="StyleUnderline"/>
        </w:rPr>
        <w:t xml:space="preserve"> the global impact</w:t>
      </w:r>
      <w:r w:rsidRPr="0092026C">
        <w:t xml:space="preserve"> </w:t>
      </w:r>
      <w:r w:rsidRPr="0092026C">
        <w:rPr>
          <w:rStyle w:val="StyleUnderline"/>
        </w:rPr>
        <w:t xml:space="preserve">of a “limited” </w:t>
      </w:r>
      <w:r w:rsidRPr="00DD25D9">
        <w:rPr>
          <w:rStyle w:val="Emphasis"/>
          <w:highlight w:val="green"/>
        </w:rPr>
        <w:t>ten-day nuclear</w:t>
      </w:r>
      <w:r w:rsidRPr="0092026C">
        <w:rPr>
          <w:rStyle w:val="Emphasis"/>
        </w:rPr>
        <w:t xml:space="preserve"> war</w:t>
      </w:r>
      <w:r w:rsidRPr="0092026C">
        <w:t xml:space="preserve"> in</w:t>
      </w:r>
      <w:r w:rsidRPr="0092026C">
        <w:rPr>
          <w:rStyle w:val="StyleUnderline"/>
        </w:rPr>
        <w:t xml:space="preserve"> which India and Pakistan each exchange</w:t>
      </w:r>
      <w:r w:rsidRPr="0092026C">
        <w:t xml:space="preserve"> fifty 15-kiloton nuclear bombs equivalent in yield to the Little Boy uranium bomb dropped on Hiroshima. </w:t>
      </w:r>
    </w:p>
    <w:p w14:paraId="15631F36" w14:textId="77777777" w:rsidR="00462182" w:rsidRPr="0092026C" w:rsidRDefault="00462182" w:rsidP="00462182">
      <w:r w:rsidRPr="0092026C">
        <w:t xml:space="preserve">Their </w:t>
      </w:r>
      <w:r w:rsidRPr="0092026C">
        <w:rPr>
          <w:rStyle w:val="StyleUnderline"/>
        </w:rPr>
        <w:t>findings</w:t>
      </w:r>
      <w:r w:rsidRPr="0092026C">
        <w:t xml:space="preserve"> </w:t>
      </w:r>
      <w:r w:rsidRPr="0092026C">
        <w:rPr>
          <w:rStyle w:val="StyleUnderline"/>
        </w:rPr>
        <w:t>concluded</w:t>
      </w:r>
      <w:r w:rsidRPr="0092026C">
        <w:t xml:space="preserve"> that </w:t>
      </w:r>
      <w:r w:rsidRPr="00DD25D9">
        <w:rPr>
          <w:rStyle w:val="Emphasis"/>
          <w:highlight w:val="green"/>
        </w:rPr>
        <w:t>spillover</w:t>
      </w:r>
      <w:r w:rsidRPr="0092026C">
        <w:rPr>
          <w:rStyle w:val="StyleUnderline"/>
        </w:rPr>
        <w:t xml:space="preserve"> would in no way be</w:t>
      </w:r>
      <w:r w:rsidRPr="0092026C">
        <w:t xml:space="preserve"> “</w:t>
      </w:r>
      <w:r w:rsidRPr="0092026C">
        <w:rPr>
          <w:rStyle w:val="StyleUnderline"/>
        </w:rPr>
        <w:t>limited</w:t>
      </w:r>
      <w:r w:rsidRPr="0092026C">
        <w:t xml:space="preserve">,” </w:t>
      </w:r>
      <w:r w:rsidRPr="0092026C">
        <w:rPr>
          <w:rStyle w:val="StyleUnderline"/>
        </w:rPr>
        <w:t xml:space="preserve">directly </w:t>
      </w:r>
      <w:r w:rsidRPr="00DD25D9">
        <w:rPr>
          <w:rStyle w:val="StyleUnderline"/>
          <w:highlight w:val="green"/>
        </w:rPr>
        <w:t>impacting</w:t>
      </w:r>
      <w:r w:rsidRPr="0092026C">
        <w:rPr>
          <w:rStyle w:val="StyleUnderline"/>
        </w:rPr>
        <w:t xml:space="preserve"> people </w:t>
      </w:r>
      <w:r w:rsidRPr="0092026C">
        <w:rPr>
          <w:rStyle w:val="Emphasis"/>
        </w:rPr>
        <w:t>across t</w:t>
      </w:r>
      <w:r w:rsidRPr="00DD25D9">
        <w:rPr>
          <w:rStyle w:val="Emphasis"/>
          <w:highlight w:val="green"/>
        </w:rPr>
        <w:t>he globe</w:t>
      </w:r>
      <w:r w:rsidRPr="0092026C">
        <w:t xml:space="preserve"> that would struggle to locate Kashmir on a map. </w:t>
      </w:r>
    </w:p>
    <w:p w14:paraId="16B12673" w14:textId="77777777" w:rsidR="00462182" w:rsidRPr="0092026C" w:rsidRDefault="00462182" w:rsidP="00462182">
      <w:r w:rsidRPr="0092026C">
        <w:t xml:space="preserve">And those results are merely a conservative baseline, as </w:t>
      </w:r>
      <w:r w:rsidRPr="0092026C">
        <w:rPr>
          <w:rStyle w:val="StyleUnderline"/>
        </w:rPr>
        <w:t xml:space="preserve">India and Pakistan are estimated to possess over </w:t>
      </w:r>
      <w:r w:rsidRPr="0092026C">
        <w:rPr>
          <w:rStyle w:val="Emphasis"/>
        </w:rPr>
        <w:t>260 warheads</w:t>
      </w:r>
      <w:r w:rsidRPr="0092026C">
        <w:t xml:space="preserve">. </w:t>
      </w:r>
      <w:r w:rsidRPr="0092026C">
        <w:rPr>
          <w:rStyle w:val="StyleUnderline"/>
        </w:rPr>
        <w:t>Some</w:t>
      </w:r>
      <w:r w:rsidRPr="0092026C">
        <w:t xml:space="preserve"> likely </w:t>
      </w:r>
      <w:r w:rsidRPr="0092026C">
        <w:rPr>
          <w:rStyle w:val="StyleUnderline"/>
        </w:rPr>
        <w:t>have yields exceeding 15-kilotons</w:t>
      </w:r>
      <w:r w:rsidRPr="0092026C">
        <w:t xml:space="preserve">, which is relatively small compared to modern strategic warheads. </w:t>
      </w:r>
    </w:p>
    <w:p w14:paraId="251CB65D" w14:textId="77777777" w:rsidR="00462182" w:rsidRPr="0092026C" w:rsidRDefault="00462182" w:rsidP="00462182">
      <w:r w:rsidRPr="0092026C">
        <w:rPr>
          <w:rStyle w:val="Emphasis"/>
        </w:rPr>
        <w:t>Casualties</w:t>
      </w:r>
      <w:r w:rsidRPr="0092026C">
        <w:t xml:space="preserve"> </w:t>
      </w:r>
    </w:p>
    <w:p w14:paraId="598CC42F" w14:textId="77777777" w:rsidR="00462182" w:rsidRPr="0092026C" w:rsidRDefault="00462182" w:rsidP="00462182">
      <w:r w:rsidRPr="0092026C">
        <w:rPr>
          <w:rStyle w:val="StyleUnderline"/>
        </w:rPr>
        <w:t xml:space="preserve">Recurring </w:t>
      </w:r>
      <w:r w:rsidRPr="0092026C">
        <w:rPr>
          <w:rStyle w:val="Emphasis"/>
        </w:rPr>
        <w:t>terrorist attacks</w:t>
      </w:r>
      <w:r w:rsidRPr="0092026C">
        <w:rPr>
          <w:rStyle w:val="StyleUnderline"/>
        </w:rPr>
        <w:t xml:space="preserve"> by Pakistan-sponsored militant groups over</w:t>
      </w:r>
      <w:r w:rsidRPr="0092026C">
        <w:t xml:space="preserve"> the status of India’s Muslim-majority Jammu and </w:t>
      </w:r>
      <w:r w:rsidRPr="0092026C">
        <w:rPr>
          <w:rStyle w:val="StyleUnderline"/>
        </w:rPr>
        <w:t>Kashmir</w:t>
      </w:r>
      <w:r w:rsidRPr="0092026C">
        <w:t xml:space="preserve"> state </w:t>
      </w:r>
      <w:r w:rsidRPr="0092026C">
        <w:rPr>
          <w:rStyle w:val="StyleUnderline"/>
        </w:rPr>
        <w:t>have</w:t>
      </w:r>
      <w:r w:rsidRPr="0092026C">
        <w:t xml:space="preserve"> repeatedly </w:t>
      </w:r>
      <w:r w:rsidRPr="0092026C">
        <w:rPr>
          <w:rStyle w:val="StyleUnderline"/>
        </w:rPr>
        <w:t>led to threats of a</w:t>
      </w:r>
      <w:r w:rsidRPr="0092026C">
        <w:t xml:space="preserve"> </w:t>
      </w:r>
      <w:r w:rsidRPr="00DD25D9">
        <w:rPr>
          <w:rStyle w:val="Emphasis"/>
          <w:highlight w:val="green"/>
        </w:rPr>
        <w:t>conventional</w:t>
      </w:r>
      <w:r w:rsidRPr="00DD25D9">
        <w:rPr>
          <w:highlight w:val="green"/>
        </w:rPr>
        <w:t xml:space="preserve"> </w:t>
      </w:r>
      <w:r w:rsidRPr="00DD25D9">
        <w:rPr>
          <w:rStyle w:val="StyleUnderline"/>
          <w:highlight w:val="green"/>
        </w:rPr>
        <w:t xml:space="preserve">military </w:t>
      </w:r>
      <w:r w:rsidRPr="00DD25D9">
        <w:rPr>
          <w:rStyle w:val="Emphasis"/>
          <w:highlight w:val="green"/>
        </w:rPr>
        <w:t>retaliation</w:t>
      </w:r>
      <w:r w:rsidRPr="0092026C">
        <w:t xml:space="preserve"> </w:t>
      </w:r>
      <w:r w:rsidRPr="0092026C">
        <w:rPr>
          <w:rStyle w:val="StyleUnderline"/>
        </w:rPr>
        <w:t>by</w:t>
      </w:r>
      <w:r w:rsidRPr="0092026C">
        <w:t xml:space="preserve"> </w:t>
      </w:r>
      <w:r w:rsidRPr="0092026C">
        <w:rPr>
          <w:rStyle w:val="StyleUnderline"/>
        </w:rPr>
        <w:t>New</w:t>
      </w:r>
      <w:r w:rsidRPr="0092026C">
        <w:t xml:space="preserve"> </w:t>
      </w:r>
      <w:r w:rsidRPr="0092026C">
        <w:rPr>
          <w:rStyle w:val="StyleUnderline"/>
        </w:rPr>
        <w:t>Delhi</w:t>
      </w:r>
      <w:r w:rsidRPr="0092026C">
        <w:t xml:space="preserve">. </w:t>
      </w:r>
    </w:p>
    <w:p w14:paraId="084F13F9" w14:textId="77777777" w:rsidR="00462182" w:rsidRDefault="00462182" w:rsidP="00462182">
      <w:pPr>
        <w:rPr>
          <w:rStyle w:val="Emphasis"/>
        </w:rPr>
      </w:pPr>
      <w:r w:rsidRPr="0092026C">
        <w:rPr>
          <w:rStyle w:val="StyleUnderline"/>
        </w:rPr>
        <w:t>Pakistan</w:t>
      </w:r>
      <w:r w:rsidRPr="0092026C">
        <w:t xml:space="preserve">, in turn, </w:t>
      </w:r>
      <w:r w:rsidRPr="0092026C">
        <w:rPr>
          <w:rStyle w:val="StyleUnderline"/>
        </w:rPr>
        <w:t>maintains</w:t>
      </w:r>
      <w:r w:rsidRPr="0092026C">
        <w:t xml:space="preserve"> </w:t>
      </w:r>
      <w:r w:rsidRPr="0092026C">
        <w:rPr>
          <w:rStyle w:val="StyleUnderline"/>
        </w:rPr>
        <w:t xml:space="preserve">it </w:t>
      </w:r>
      <w:r w:rsidRPr="00DD25D9">
        <w:rPr>
          <w:rStyle w:val="StyleUnderline"/>
          <w:highlight w:val="green"/>
        </w:rPr>
        <w:t xml:space="preserve">may use </w:t>
      </w:r>
      <w:r w:rsidRPr="00DD25D9">
        <w:rPr>
          <w:rStyle w:val="Emphasis"/>
          <w:highlight w:val="green"/>
        </w:rPr>
        <w:t>nuclear weapons</w:t>
      </w:r>
      <w:r w:rsidRPr="0092026C">
        <w:rPr>
          <w:rStyle w:val="StyleUnderline"/>
        </w:rPr>
        <w:t xml:space="preserve"> as a </w:t>
      </w:r>
      <w:r w:rsidRPr="0092026C">
        <w:rPr>
          <w:rStyle w:val="Emphasis"/>
        </w:rPr>
        <w:t>first-strike weapon</w:t>
      </w:r>
      <w:r w:rsidRPr="0092026C">
        <w:t xml:space="preserve"> </w:t>
      </w:r>
      <w:r w:rsidRPr="00DD25D9">
        <w:rPr>
          <w:rStyle w:val="StyleUnderline"/>
          <w:highlight w:val="green"/>
        </w:rPr>
        <w:t xml:space="preserve">to </w:t>
      </w:r>
      <w:proofErr w:type="gramStart"/>
      <w:r w:rsidRPr="00DD25D9">
        <w:rPr>
          <w:rStyle w:val="Emphasis"/>
          <w:highlight w:val="green"/>
        </w:rPr>
        <w:t>counter-balance</w:t>
      </w:r>
      <w:proofErr w:type="gramEnd"/>
    </w:p>
    <w:p w14:paraId="5CBDE337" w14:textId="77777777" w:rsidR="00462182" w:rsidRDefault="00462182" w:rsidP="00462182">
      <w:pPr>
        <w:rPr>
          <w:rStyle w:val="Emphasis"/>
        </w:rPr>
      </w:pPr>
    </w:p>
    <w:p w14:paraId="7BC291D0" w14:textId="77777777" w:rsidR="00462182" w:rsidRDefault="00462182" w:rsidP="00462182">
      <w:pPr>
        <w:rPr>
          <w:rStyle w:val="Emphasis"/>
        </w:rPr>
      </w:pPr>
    </w:p>
    <w:p w14:paraId="7260DAC9" w14:textId="77777777" w:rsidR="00462182" w:rsidRPr="0092026C" w:rsidRDefault="00462182" w:rsidP="00462182">
      <w:r w:rsidRPr="0092026C">
        <w:rPr>
          <w:rStyle w:val="StyleUnderline"/>
        </w:rPr>
        <w:t xml:space="preserve"> India’s superior</w:t>
      </w:r>
      <w:r w:rsidRPr="0092026C">
        <w:t xml:space="preserve"> </w:t>
      </w:r>
      <w:r w:rsidRPr="0092026C">
        <w:rPr>
          <w:rStyle w:val="StyleUnderline"/>
        </w:rPr>
        <w:t>conventional forces</w:t>
      </w:r>
      <w:r w:rsidRPr="0092026C">
        <w:t xml:space="preserve">. </w:t>
      </w:r>
      <w:r w:rsidRPr="0092026C">
        <w:rPr>
          <w:rStyle w:val="StyleUnderline"/>
        </w:rPr>
        <w:t xml:space="preserve">Triggers could involve the </w:t>
      </w:r>
      <w:r w:rsidRPr="0092026C">
        <w:rPr>
          <w:rStyle w:val="Emphasis"/>
        </w:rPr>
        <w:t>destruction</w:t>
      </w:r>
      <w:r w:rsidRPr="0092026C">
        <w:rPr>
          <w:rStyle w:val="StyleUnderline"/>
        </w:rPr>
        <w:t xml:space="preserve"> of</w:t>
      </w:r>
      <w:r w:rsidRPr="0092026C">
        <w:t xml:space="preserve"> a large part of </w:t>
      </w:r>
      <w:r w:rsidRPr="0092026C">
        <w:rPr>
          <w:rStyle w:val="StyleUnderline"/>
        </w:rPr>
        <w:t>Pakistan’s military</w:t>
      </w:r>
      <w:r w:rsidRPr="0092026C">
        <w:t xml:space="preserve"> </w:t>
      </w:r>
      <w:r w:rsidRPr="0092026C">
        <w:rPr>
          <w:rStyle w:val="StyleUnderline"/>
        </w:rPr>
        <w:t xml:space="preserve">or </w:t>
      </w:r>
      <w:r w:rsidRPr="0092026C">
        <w:rPr>
          <w:rStyle w:val="Emphasis"/>
        </w:rPr>
        <w:t>penetration</w:t>
      </w:r>
      <w:r w:rsidRPr="0092026C">
        <w:t xml:space="preserve"> by Indian forces deep </w:t>
      </w:r>
      <w:r w:rsidRPr="0092026C">
        <w:rPr>
          <w:rStyle w:val="StyleUnderline"/>
        </w:rPr>
        <w:t xml:space="preserve">into Pakistani </w:t>
      </w:r>
      <w:r w:rsidRPr="0092026C">
        <w:rPr>
          <w:rStyle w:val="Emphasis"/>
        </w:rPr>
        <w:t>territory</w:t>
      </w:r>
      <w:r w:rsidRPr="0092026C">
        <w:t xml:space="preserve">. </w:t>
      </w:r>
      <w:r w:rsidRPr="0092026C">
        <w:rPr>
          <w:rStyle w:val="StyleUnderline"/>
        </w:rPr>
        <w:t>Islamabad</w:t>
      </w:r>
      <w:r w:rsidRPr="0092026C">
        <w:t xml:space="preserve"> also claims it </w:t>
      </w:r>
      <w:r w:rsidRPr="0092026C">
        <w:rPr>
          <w:rStyle w:val="StyleUnderline"/>
        </w:rPr>
        <w:t>might authorize a strike in event of a damaging Indian</w:t>
      </w:r>
      <w:r w:rsidRPr="0092026C">
        <w:t xml:space="preserve"> </w:t>
      </w:r>
      <w:r w:rsidRPr="0092026C">
        <w:rPr>
          <w:rStyle w:val="Emphasis"/>
        </w:rPr>
        <w:t>blockade</w:t>
      </w:r>
      <w:r w:rsidRPr="0092026C">
        <w:t xml:space="preserve"> </w:t>
      </w:r>
      <w:r w:rsidRPr="0092026C">
        <w:rPr>
          <w:rStyle w:val="StyleUnderline"/>
        </w:rPr>
        <w:t xml:space="preserve">or political </w:t>
      </w:r>
      <w:r w:rsidRPr="0092026C">
        <w:rPr>
          <w:rStyle w:val="Emphasis"/>
        </w:rPr>
        <w:t>destabilization</w:t>
      </w:r>
      <w:r w:rsidRPr="0092026C">
        <w:t xml:space="preserve"> instigated by India. </w:t>
      </w:r>
    </w:p>
    <w:p w14:paraId="08B64589" w14:textId="77777777" w:rsidR="00462182" w:rsidRPr="0092026C" w:rsidRDefault="00462182" w:rsidP="00462182">
      <w:r w:rsidRPr="0092026C">
        <w:t xml:space="preserve">India’s official policy is that it will never be first to strike with nuclear weapons—but that </w:t>
      </w:r>
      <w:r w:rsidRPr="0092026C">
        <w:rPr>
          <w:rStyle w:val="StyleUnderline"/>
        </w:rPr>
        <w:t xml:space="preserve">once </w:t>
      </w:r>
      <w:r w:rsidRPr="00DD25D9">
        <w:rPr>
          <w:rStyle w:val="StyleUnderline"/>
          <w:highlight w:val="green"/>
        </w:rPr>
        <w:t xml:space="preserve">any </w:t>
      </w:r>
      <w:r w:rsidRPr="00DD25D9">
        <w:rPr>
          <w:rStyle w:val="Emphasis"/>
          <w:highlight w:val="green"/>
        </w:rPr>
        <w:t>nukes</w:t>
      </w:r>
      <w:r w:rsidRPr="0092026C">
        <w:rPr>
          <w:rStyle w:val="StyleUnderline"/>
        </w:rPr>
        <w:t xml:space="preserve"> are used against it</w:t>
      </w:r>
      <w:r w:rsidRPr="0092026C">
        <w:t xml:space="preserve">, </w:t>
      </w:r>
      <w:r w:rsidRPr="0092026C">
        <w:rPr>
          <w:rStyle w:val="StyleUnderline"/>
        </w:rPr>
        <w:t xml:space="preserve">New </w:t>
      </w:r>
      <w:proofErr w:type="spellStart"/>
      <w:r w:rsidRPr="0092026C">
        <w:rPr>
          <w:rStyle w:val="StyleUnderline"/>
        </w:rPr>
        <w:t>Dehli</w:t>
      </w:r>
      <w:proofErr w:type="spellEnd"/>
      <w:r w:rsidRPr="0092026C">
        <w:rPr>
          <w:rStyle w:val="StyleUnderline"/>
        </w:rPr>
        <w:t xml:space="preserve"> will </w:t>
      </w:r>
      <w:r w:rsidRPr="00DD25D9">
        <w:rPr>
          <w:rStyle w:val="StyleUnderline"/>
          <w:highlight w:val="green"/>
        </w:rPr>
        <w:t>unleash</w:t>
      </w:r>
      <w:r w:rsidRPr="0092026C">
        <w:rPr>
          <w:rStyle w:val="StyleUnderline"/>
        </w:rPr>
        <w:t xml:space="preserve"> an </w:t>
      </w:r>
      <w:r w:rsidRPr="00DD25D9">
        <w:rPr>
          <w:rStyle w:val="Emphasis"/>
          <w:highlight w:val="green"/>
        </w:rPr>
        <w:t>all-out retaliation</w:t>
      </w:r>
      <w:r w:rsidRPr="0092026C">
        <w:t xml:space="preserve">. </w:t>
      </w:r>
    </w:p>
    <w:p w14:paraId="53965DA1" w14:textId="77777777" w:rsidR="00462182" w:rsidRPr="0092026C" w:rsidRDefault="00462182" w:rsidP="00462182">
      <w:r w:rsidRPr="0092026C">
        <w:t xml:space="preserve">The Little Boy bomb alone killed around 100,000 Japanese—between 30 to 40 percent of Hiroshima’s population—and destroyed 69 percent of the buildings in the city. But </w:t>
      </w:r>
      <w:r w:rsidRPr="0092026C">
        <w:rPr>
          <w:rStyle w:val="StyleUnderline"/>
        </w:rPr>
        <w:t>Pakistan and India host</w:t>
      </w:r>
      <w:r w:rsidRPr="0092026C">
        <w:t xml:space="preserve"> some of the </w:t>
      </w:r>
      <w:r w:rsidRPr="0092026C">
        <w:rPr>
          <w:rStyle w:val="StyleUnderline"/>
        </w:rPr>
        <w:t>most</w:t>
      </w:r>
      <w:r w:rsidRPr="0092026C">
        <w:t xml:space="preserve"> populous and </w:t>
      </w:r>
      <w:r w:rsidRPr="0092026C">
        <w:rPr>
          <w:rStyle w:val="Emphasis"/>
        </w:rPr>
        <w:t>densely populated</w:t>
      </w:r>
      <w:r w:rsidRPr="0092026C">
        <w:rPr>
          <w:rStyle w:val="StyleUnderline"/>
        </w:rPr>
        <w:t xml:space="preserve"> cities</w:t>
      </w:r>
      <w:r w:rsidRPr="0092026C">
        <w:t xml:space="preserve"> on the planet, with population densities of Calcutta, </w:t>
      </w:r>
      <w:proofErr w:type="gramStart"/>
      <w:r w:rsidRPr="0092026C">
        <w:t>Karachi</w:t>
      </w:r>
      <w:proofErr w:type="gramEnd"/>
      <w:r w:rsidRPr="0092026C">
        <w:t xml:space="preserve"> and Mumbai at or exceeding 65,000 people per square mile. Thus, </w:t>
      </w:r>
      <w:r w:rsidRPr="0092026C">
        <w:rPr>
          <w:rStyle w:val="StyleUnderline"/>
        </w:rPr>
        <w:t xml:space="preserve">even low-yield bombs could cause </w:t>
      </w:r>
      <w:r w:rsidRPr="0092026C">
        <w:rPr>
          <w:rStyle w:val="Emphasis"/>
        </w:rPr>
        <w:t>tremendous casualties</w:t>
      </w:r>
      <w:r w:rsidRPr="0092026C">
        <w:t xml:space="preserve">. </w:t>
      </w:r>
    </w:p>
    <w:p w14:paraId="4A92C08E" w14:textId="77777777" w:rsidR="00462182" w:rsidRPr="0092026C" w:rsidRDefault="00462182" w:rsidP="00462182">
      <w:r w:rsidRPr="0092026C">
        <w:t xml:space="preserve">A 2014 study estimates that the </w:t>
      </w:r>
      <w:r w:rsidRPr="00DD25D9">
        <w:rPr>
          <w:rStyle w:val="Emphasis"/>
          <w:highlight w:val="green"/>
        </w:rPr>
        <w:t>immediate effects</w:t>
      </w:r>
      <w:r w:rsidRPr="0092026C">
        <w:t xml:space="preserve"> of the bombs—</w:t>
      </w:r>
      <w:r w:rsidRPr="0092026C">
        <w:rPr>
          <w:rStyle w:val="StyleUnderline"/>
        </w:rPr>
        <w:t>the fireball</w:t>
      </w:r>
      <w:r w:rsidRPr="0092026C">
        <w:t xml:space="preserve">, </w:t>
      </w:r>
      <w:r w:rsidRPr="0092026C">
        <w:rPr>
          <w:rStyle w:val="StyleUnderline"/>
        </w:rPr>
        <w:t>over-pressure wave</w:t>
      </w:r>
      <w:r w:rsidRPr="0092026C">
        <w:t xml:space="preserve">, </w:t>
      </w:r>
      <w:r w:rsidRPr="0092026C">
        <w:rPr>
          <w:rStyle w:val="StyleUnderline"/>
        </w:rPr>
        <w:t>radiation burns</w:t>
      </w:r>
      <w:r w:rsidRPr="0092026C">
        <w:t xml:space="preserve"> etc.—</w:t>
      </w:r>
      <w:r w:rsidRPr="0092026C">
        <w:rPr>
          <w:rStyle w:val="StyleUnderline"/>
        </w:rPr>
        <w:t xml:space="preserve">would </w:t>
      </w:r>
      <w:r w:rsidRPr="00DD25D9">
        <w:rPr>
          <w:rStyle w:val="StyleUnderline"/>
          <w:highlight w:val="green"/>
        </w:rPr>
        <w:t xml:space="preserve">kill </w:t>
      </w:r>
      <w:r w:rsidRPr="00DD25D9">
        <w:rPr>
          <w:rStyle w:val="Emphasis"/>
          <w:highlight w:val="green"/>
        </w:rPr>
        <w:t>twenty million people</w:t>
      </w:r>
      <w:r w:rsidRPr="00DD25D9">
        <w:rPr>
          <w:highlight w:val="green"/>
        </w:rPr>
        <w:t>.</w:t>
      </w:r>
      <w:r w:rsidRPr="0092026C">
        <w:t xml:space="preserve"> An earlier study estimated a hundred 15-kiloton nuclear detonations could kill twenty-six million in India and eighteen million in Pakistan—and concluded that escalating to using </w:t>
      </w:r>
      <w:r w:rsidRPr="0092026C">
        <w:rPr>
          <w:rStyle w:val="StyleUnderline"/>
        </w:rPr>
        <w:t>100-kiloton warheads</w:t>
      </w:r>
      <w:r w:rsidRPr="0092026C">
        <w:t xml:space="preserve">, which have greater blast radius and overpressure waves that can shatter hardened structures, </w:t>
      </w:r>
      <w:r w:rsidRPr="0092026C">
        <w:rPr>
          <w:rStyle w:val="StyleUnderline"/>
        </w:rPr>
        <w:t xml:space="preserve">would multiply </w:t>
      </w:r>
      <w:r w:rsidRPr="0092026C">
        <w:rPr>
          <w:rStyle w:val="Emphasis"/>
        </w:rPr>
        <w:t>death tolls four-fold</w:t>
      </w:r>
      <w:r w:rsidRPr="0092026C">
        <w:t xml:space="preserve">. </w:t>
      </w:r>
    </w:p>
    <w:p w14:paraId="7AF1E3F8" w14:textId="77777777" w:rsidR="00462182" w:rsidRPr="0092026C" w:rsidRDefault="00462182" w:rsidP="00462182">
      <w:r w:rsidRPr="0092026C">
        <w:t xml:space="preserve">Moreover, these projected body counts omit </w:t>
      </w:r>
      <w:r w:rsidRPr="0092026C">
        <w:rPr>
          <w:rStyle w:val="StyleUnderline"/>
        </w:rPr>
        <w:t xml:space="preserve">the </w:t>
      </w:r>
      <w:r w:rsidRPr="00DD25D9">
        <w:rPr>
          <w:rStyle w:val="Emphasis"/>
          <w:highlight w:val="green"/>
        </w:rPr>
        <w:t>secondary effects</w:t>
      </w:r>
      <w:r w:rsidRPr="0092026C">
        <w:rPr>
          <w:rStyle w:val="StyleUnderline"/>
        </w:rPr>
        <w:t xml:space="preserve"> of nuclear blasts</w:t>
      </w:r>
      <w:r w:rsidRPr="0092026C">
        <w:t xml:space="preserve">. Many </w:t>
      </w:r>
      <w:r w:rsidRPr="0092026C">
        <w:rPr>
          <w:rStyle w:val="StyleUnderline"/>
        </w:rPr>
        <w:t>survivors</w:t>
      </w:r>
      <w:r w:rsidRPr="0092026C">
        <w:t xml:space="preserve"> of the initial explosion </w:t>
      </w:r>
      <w:r w:rsidRPr="0092026C">
        <w:rPr>
          <w:rStyle w:val="StyleUnderline"/>
        </w:rPr>
        <w:t xml:space="preserve">would suffer </w:t>
      </w:r>
      <w:r w:rsidRPr="0092026C">
        <w:rPr>
          <w:rStyle w:val="Emphasis"/>
        </w:rPr>
        <w:t>slow</w:t>
      </w:r>
      <w:r w:rsidRPr="0092026C">
        <w:t xml:space="preserve">, </w:t>
      </w:r>
      <w:r w:rsidRPr="0092026C">
        <w:rPr>
          <w:rStyle w:val="Emphasis"/>
        </w:rPr>
        <w:t>lingering deaths</w:t>
      </w:r>
      <w:r w:rsidRPr="0092026C">
        <w:rPr>
          <w:rStyle w:val="StyleUnderline"/>
        </w:rPr>
        <w:t xml:space="preserve"> due to </w:t>
      </w:r>
      <w:r w:rsidRPr="0092026C">
        <w:rPr>
          <w:rStyle w:val="Emphasis"/>
        </w:rPr>
        <w:t>radiation exposure</w:t>
      </w:r>
      <w:r w:rsidRPr="0092026C">
        <w:t xml:space="preserve">. The </w:t>
      </w:r>
      <w:r w:rsidRPr="0092026C">
        <w:rPr>
          <w:rStyle w:val="Emphasis"/>
        </w:rPr>
        <w:t>collapse of healthcare</w:t>
      </w:r>
      <w:r w:rsidRPr="0092026C">
        <w:t xml:space="preserve">, </w:t>
      </w:r>
      <w:r w:rsidRPr="0092026C">
        <w:rPr>
          <w:rStyle w:val="StyleUnderline"/>
        </w:rPr>
        <w:t>transport</w:t>
      </w:r>
      <w:r w:rsidRPr="0092026C">
        <w:t xml:space="preserve">, </w:t>
      </w:r>
      <w:r w:rsidRPr="0092026C">
        <w:rPr>
          <w:rStyle w:val="StyleUnderline"/>
        </w:rPr>
        <w:t>sanitation</w:t>
      </w:r>
      <w:r w:rsidRPr="0092026C">
        <w:t xml:space="preserve">, </w:t>
      </w:r>
      <w:proofErr w:type="gramStart"/>
      <w:r w:rsidRPr="0092026C">
        <w:rPr>
          <w:rStyle w:val="StyleUnderline"/>
        </w:rPr>
        <w:t>water</w:t>
      </w:r>
      <w:proofErr w:type="gramEnd"/>
      <w:r w:rsidRPr="0092026C">
        <w:t xml:space="preserve"> </w:t>
      </w:r>
      <w:r w:rsidRPr="0092026C">
        <w:rPr>
          <w:rStyle w:val="Emphasis"/>
        </w:rPr>
        <w:t>and</w:t>
      </w:r>
      <w:r w:rsidRPr="0092026C">
        <w:t xml:space="preserve"> </w:t>
      </w:r>
      <w:r w:rsidRPr="0092026C">
        <w:rPr>
          <w:rStyle w:val="StyleUnderline"/>
        </w:rPr>
        <w:t xml:space="preserve">economic </w:t>
      </w:r>
      <w:r w:rsidRPr="0092026C">
        <w:rPr>
          <w:rStyle w:val="Emphasis"/>
        </w:rPr>
        <w:t>infrastructure</w:t>
      </w:r>
      <w:r w:rsidRPr="0092026C">
        <w:t xml:space="preserve"> </w:t>
      </w:r>
      <w:r w:rsidRPr="0092026C">
        <w:rPr>
          <w:rStyle w:val="StyleUnderline"/>
        </w:rPr>
        <w:t>would</w:t>
      </w:r>
      <w:r w:rsidRPr="0092026C">
        <w:t xml:space="preserve"> also </w:t>
      </w:r>
      <w:r w:rsidRPr="0092026C">
        <w:rPr>
          <w:rStyle w:val="StyleUnderline"/>
        </w:rPr>
        <w:t>claim</w:t>
      </w:r>
      <w:r w:rsidRPr="0092026C">
        <w:t xml:space="preserve"> </w:t>
      </w:r>
      <w:r w:rsidRPr="0092026C">
        <w:rPr>
          <w:rStyle w:val="StyleUnderline"/>
        </w:rPr>
        <w:t>many more</w:t>
      </w:r>
      <w:r w:rsidRPr="0092026C">
        <w:t xml:space="preserve"> lives. </w:t>
      </w:r>
      <w:r w:rsidRPr="0092026C">
        <w:rPr>
          <w:rStyle w:val="StyleUnderline"/>
        </w:rPr>
        <w:t>A nuclear blast could</w:t>
      </w:r>
      <w:r w:rsidRPr="0092026C">
        <w:t xml:space="preserve"> also </w:t>
      </w:r>
      <w:r w:rsidRPr="00DD25D9">
        <w:rPr>
          <w:rStyle w:val="StyleUnderline"/>
          <w:highlight w:val="green"/>
        </w:rPr>
        <w:t>trigger</w:t>
      </w:r>
      <w:r w:rsidRPr="00DD25D9">
        <w:rPr>
          <w:highlight w:val="green"/>
        </w:rPr>
        <w:t xml:space="preserve"> </w:t>
      </w:r>
      <w:r w:rsidRPr="00DD25D9">
        <w:rPr>
          <w:rStyle w:val="StyleUnderline"/>
          <w:highlight w:val="green"/>
        </w:rPr>
        <w:t xml:space="preserve">a </w:t>
      </w:r>
      <w:r w:rsidRPr="00DD25D9">
        <w:rPr>
          <w:rStyle w:val="Emphasis"/>
          <w:highlight w:val="green"/>
        </w:rPr>
        <w:t>deadly firestorm</w:t>
      </w:r>
      <w:r w:rsidRPr="0092026C">
        <w:t xml:space="preserve">. For instance, a firestorm caused by the U.S. napalm bombing of Tokyo in March 1945 killed more people than the Fat Man bomb killed in Nagasaki. </w:t>
      </w:r>
    </w:p>
    <w:p w14:paraId="2CC39FE0" w14:textId="77777777" w:rsidR="00462182" w:rsidRPr="0092026C" w:rsidRDefault="00462182" w:rsidP="00462182">
      <w:pPr>
        <w:rPr>
          <w:rStyle w:val="Emphasis"/>
        </w:rPr>
      </w:pPr>
      <w:r w:rsidRPr="0092026C">
        <w:rPr>
          <w:rStyle w:val="Emphasis"/>
        </w:rPr>
        <w:t xml:space="preserve">Refugee Outflows </w:t>
      </w:r>
    </w:p>
    <w:p w14:paraId="67D914BC" w14:textId="77777777" w:rsidR="00462182" w:rsidRPr="0092026C" w:rsidRDefault="00462182" w:rsidP="00462182">
      <w:r w:rsidRPr="0092026C">
        <w:t xml:space="preserve">The </w:t>
      </w:r>
      <w:r w:rsidRPr="0092026C">
        <w:rPr>
          <w:rStyle w:val="StyleUnderline"/>
        </w:rPr>
        <w:t>civil war in Syria</w:t>
      </w:r>
      <w:r w:rsidRPr="0092026C">
        <w:t xml:space="preserve"> </w:t>
      </w:r>
      <w:r w:rsidRPr="0092026C">
        <w:rPr>
          <w:rStyle w:val="StyleUnderline"/>
        </w:rPr>
        <w:t>caused</w:t>
      </w:r>
      <w:r w:rsidRPr="0092026C">
        <w:t xml:space="preserve"> over </w:t>
      </w:r>
      <w:r w:rsidRPr="0092026C">
        <w:rPr>
          <w:rStyle w:val="StyleUnderline"/>
        </w:rPr>
        <w:t>5.6 million refugees</w:t>
      </w:r>
      <w:r w:rsidRPr="0092026C">
        <w:t xml:space="preserve"> to flee abroad out of a population of 22 million prior to the conflict. Despite relative stability and prosperity of the European nations to which refugees fled, this </w:t>
      </w:r>
      <w:r w:rsidRPr="0092026C">
        <w:rPr>
          <w:rStyle w:val="StyleUnderline"/>
        </w:rPr>
        <w:t>outflow triggered political</w:t>
      </w:r>
      <w:r w:rsidRPr="0092026C">
        <w:t xml:space="preserve"> </w:t>
      </w:r>
      <w:r w:rsidRPr="0092026C">
        <w:rPr>
          <w:rStyle w:val="StyleUnderline"/>
        </w:rPr>
        <w:t>backlashes</w:t>
      </w:r>
      <w:r w:rsidRPr="0092026C">
        <w:t xml:space="preserve"> </w:t>
      </w:r>
      <w:r w:rsidRPr="0092026C">
        <w:rPr>
          <w:rStyle w:val="StyleUnderline"/>
        </w:rPr>
        <w:t>that have rocked</w:t>
      </w:r>
      <w:r w:rsidRPr="0092026C">
        <w:t xml:space="preserve"> virtually every major </w:t>
      </w:r>
      <w:r w:rsidRPr="0092026C">
        <w:rPr>
          <w:rStyle w:val="StyleUnderline"/>
        </w:rPr>
        <w:t>Western</w:t>
      </w:r>
      <w:r w:rsidRPr="0092026C">
        <w:t xml:space="preserve"> </w:t>
      </w:r>
      <w:r w:rsidRPr="0092026C">
        <w:rPr>
          <w:rStyle w:val="StyleUnderline"/>
        </w:rPr>
        <w:t>government</w:t>
      </w:r>
      <w:r w:rsidRPr="0092026C">
        <w:t xml:space="preserve">. </w:t>
      </w:r>
    </w:p>
    <w:p w14:paraId="0DFD71A0" w14:textId="77777777" w:rsidR="00462182" w:rsidRPr="0092026C" w:rsidRDefault="00462182" w:rsidP="00462182">
      <w:r w:rsidRPr="0092026C">
        <w:t xml:space="preserve">Now </w:t>
      </w:r>
      <w:r w:rsidRPr="0092026C">
        <w:rPr>
          <w:rStyle w:val="StyleUnderline"/>
        </w:rPr>
        <w:t>consider</w:t>
      </w:r>
      <w:r w:rsidRPr="0092026C">
        <w:t xml:space="preserve"> likely </w:t>
      </w:r>
      <w:r w:rsidRPr="0092026C">
        <w:rPr>
          <w:rStyle w:val="Emphasis"/>
        </w:rPr>
        <w:t>population movements</w:t>
      </w:r>
      <w:r w:rsidRPr="0092026C">
        <w:t xml:space="preserve"> </w:t>
      </w:r>
      <w:r w:rsidRPr="0092026C">
        <w:rPr>
          <w:rStyle w:val="StyleUnderline"/>
        </w:rPr>
        <w:t>in event of a nuclear war between India-Pakistan</w:t>
      </w:r>
      <w:r w:rsidRPr="0092026C">
        <w:t xml:space="preserve">, which together total over </w:t>
      </w:r>
      <w:r w:rsidRPr="0092026C">
        <w:rPr>
          <w:rStyle w:val="Emphasis"/>
        </w:rPr>
        <w:t>1.5 billion people</w:t>
      </w:r>
      <w:r w:rsidRPr="0092026C">
        <w:t xml:space="preserve">. </w:t>
      </w:r>
      <w:r w:rsidRPr="0092026C">
        <w:rPr>
          <w:rStyle w:val="StyleUnderline"/>
        </w:rPr>
        <w:t>Nuclear bombings</w:t>
      </w:r>
      <w:r w:rsidRPr="0092026C">
        <w:t>—or their even their mere potential—</w:t>
      </w:r>
      <w:r w:rsidRPr="0092026C">
        <w:rPr>
          <w:rStyle w:val="StyleUnderline"/>
        </w:rPr>
        <w:t>would</w:t>
      </w:r>
      <w:r w:rsidRPr="0092026C">
        <w:t xml:space="preserve"> likely </w:t>
      </w:r>
      <w:r w:rsidRPr="0092026C">
        <w:rPr>
          <w:rStyle w:val="StyleUnderline"/>
        </w:rPr>
        <w:t>cause</w:t>
      </w:r>
      <w:r w:rsidRPr="0092026C">
        <w:t xml:space="preserve"> many </w:t>
      </w:r>
      <w:r w:rsidRPr="0092026C">
        <w:rPr>
          <w:rStyle w:val="StyleUnderline"/>
        </w:rPr>
        <w:t xml:space="preserve">city-dwellers to </w:t>
      </w:r>
      <w:r w:rsidRPr="0092026C">
        <w:rPr>
          <w:rStyle w:val="Emphasis"/>
        </w:rPr>
        <w:t>flee</w:t>
      </w:r>
      <w:r w:rsidRPr="0092026C">
        <w:t xml:space="preserve"> to the countryside to lower their odds of being caught in a nuclear strike. Wealthier citizens, numbering in tens of millions, would use their resources to flee abroad. </w:t>
      </w:r>
    </w:p>
    <w:p w14:paraId="4EFCCE3B" w14:textId="77777777" w:rsidR="00462182" w:rsidRPr="0092026C" w:rsidRDefault="00462182" w:rsidP="00462182">
      <w:r w:rsidRPr="0092026C">
        <w:t xml:space="preserve">Should bombs beginning dropping, poorer citizens many begin pouring over land borders such as those with Afghanistan and Iran for Pakistan, and Nepal and Bangladesh for India. These poor </w:t>
      </w:r>
      <w:r w:rsidRPr="0092026C">
        <w:rPr>
          <w:rStyle w:val="Emphasis"/>
        </w:rPr>
        <w:t>states would struggle</w:t>
      </w:r>
      <w:r w:rsidRPr="0092026C">
        <w:rPr>
          <w:rStyle w:val="StyleUnderline"/>
        </w:rPr>
        <w:t xml:space="preserve"> to supports tens of millions of</w:t>
      </w:r>
      <w:r w:rsidRPr="0092026C">
        <w:t xml:space="preserve"> </w:t>
      </w:r>
      <w:r w:rsidRPr="0092026C">
        <w:rPr>
          <w:rStyle w:val="StyleUnderline"/>
        </w:rPr>
        <w:t>refugees</w:t>
      </w:r>
      <w:r w:rsidRPr="0092026C">
        <w:t xml:space="preserve">. China also borders India and Pakistan—but historically Beijing has not welcomed refugees. </w:t>
      </w:r>
    </w:p>
    <w:p w14:paraId="538095BC" w14:textId="77777777" w:rsidR="00462182" w:rsidRPr="0092026C" w:rsidRDefault="00462182" w:rsidP="00462182">
      <w:r w:rsidRPr="0092026C">
        <w:t xml:space="preserve">Some citizens may undertake risky voyages at sea on overloaded boats, setting their sights on </w:t>
      </w:r>
      <w:proofErr w:type="gramStart"/>
      <w:r w:rsidRPr="0092026C">
        <w:t>South East</w:t>
      </w:r>
      <w:proofErr w:type="gramEnd"/>
      <w:r w:rsidRPr="0092026C">
        <w:t xml:space="preserve"> Asia and the Arabian Peninsula. Thousands would surely drown. Many regional governments would turn them back, as they have refugees of conflicts in Vietnam, </w:t>
      </w:r>
      <w:proofErr w:type="gramStart"/>
      <w:r w:rsidRPr="0092026C">
        <w:t>Cambodia</w:t>
      </w:r>
      <w:proofErr w:type="gramEnd"/>
      <w:r w:rsidRPr="0092026C">
        <w:t xml:space="preserve"> and Myanmar in the past. </w:t>
      </w:r>
    </w:p>
    <w:p w14:paraId="06FD2125" w14:textId="77777777" w:rsidR="00462182" w:rsidRPr="0092026C" w:rsidRDefault="00462182" w:rsidP="00462182">
      <w:r w:rsidRPr="0092026C">
        <w:rPr>
          <w:rStyle w:val="Emphasis"/>
        </w:rPr>
        <w:t>Fallout</w:t>
      </w:r>
      <w:r w:rsidRPr="0092026C">
        <w:t xml:space="preserve"> </w:t>
      </w:r>
    </w:p>
    <w:p w14:paraId="37ED45BC" w14:textId="77777777" w:rsidR="00462182" w:rsidRPr="0092026C" w:rsidRDefault="00462182" w:rsidP="00462182">
      <w:r w:rsidRPr="0092026C">
        <w:rPr>
          <w:rStyle w:val="StyleUnderline"/>
        </w:rPr>
        <w:t>Radioactive fallout would</w:t>
      </w:r>
      <w:r w:rsidRPr="0092026C">
        <w:t xml:space="preserve"> also </w:t>
      </w:r>
      <w:r w:rsidRPr="0092026C">
        <w:rPr>
          <w:rStyle w:val="StyleUnderline"/>
        </w:rPr>
        <w:t xml:space="preserve">be </w:t>
      </w:r>
      <w:r w:rsidRPr="0092026C">
        <w:rPr>
          <w:rStyle w:val="Emphasis"/>
        </w:rPr>
        <w:t>disseminated across the globe</w:t>
      </w:r>
      <w:r w:rsidRPr="0092026C">
        <w:t xml:space="preserve">. The </w:t>
      </w:r>
      <w:r w:rsidRPr="0092026C">
        <w:rPr>
          <w:rStyle w:val="StyleUnderline"/>
        </w:rPr>
        <w:t>fallout from</w:t>
      </w:r>
      <w:r w:rsidRPr="0092026C">
        <w:t xml:space="preserve"> the </w:t>
      </w:r>
      <w:r w:rsidRPr="0092026C">
        <w:rPr>
          <w:rStyle w:val="StyleUnderline"/>
        </w:rPr>
        <w:t>Chernobyl</w:t>
      </w:r>
      <w:r w:rsidRPr="0092026C">
        <w:t xml:space="preserve"> explosion, for example, </w:t>
      </w:r>
      <w:r w:rsidRPr="0092026C">
        <w:rPr>
          <w:rStyle w:val="StyleUnderline"/>
        </w:rPr>
        <w:t>wound</w:t>
      </w:r>
      <w:r w:rsidRPr="0092026C">
        <w:t xml:space="preserve">s its </w:t>
      </w:r>
      <w:r w:rsidRPr="0092026C">
        <w:rPr>
          <w:rStyle w:val="StyleUnderline"/>
        </w:rPr>
        <w:t>way</w:t>
      </w:r>
      <w:r w:rsidRPr="0092026C">
        <w:t xml:space="preserve"> westward </w:t>
      </w:r>
      <w:r w:rsidRPr="0092026C">
        <w:rPr>
          <w:rStyle w:val="StyleUnderline"/>
        </w:rPr>
        <w:t>from</w:t>
      </w:r>
      <w:r w:rsidRPr="0092026C">
        <w:t xml:space="preserve"> </w:t>
      </w:r>
      <w:r w:rsidRPr="0092026C">
        <w:rPr>
          <w:rStyle w:val="StyleUnderline"/>
        </w:rPr>
        <w:t>Ukraine</w:t>
      </w:r>
      <w:r w:rsidRPr="0092026C">
        <w:t xml:space="preserve"> </w:t>
      </w:r>
      <w:r w:rsidRPr="0092026C">
        <w:rPr>
          <w:rStyle w:val="StyleUnderline"/>
        </w:rPr>
        <w:t>into</w:t>
      </w:r>
      <w:r w:rsidRPr="0092026C">
        <w:t xml:space="preserve"> </w:t>
      </w:r>
      <w:r w:rsidRPr="0092026C">
        <w:rPr>
          <w:rStyle w:val="StyleUnderline"/>
        </w:rPr>
        <w:t>Western</w:t>
      </w:r>
      <w:r w:rsidRPr="0092026C">
        <w:t xml:space="preserve"> </w:t>
      </w:r>
      <w:r w:rsidRPr="0092026C">
        <w:rPr>
          <w:rStyle w:val="StyleUnderline"/>
        </w:rPr>
        <w:t>Europe</w:t>
      </w:r>
      <w:r w:rsidRPr="0092026C">
        <w:t xml:space="preserve">, exposing 650,000 persons and contaminating 77,000 square miles. The </w:t>
      </w:r>
      <w:r w:rsidRPr="0092026C">
        <w:rPr>
          <w:rStyle w:val="StyleUnderline"/>
        </w:rPr>
        <w:t>long-term health effects</w:t>
      </w:r>
      <w:r w:rsidRPr="0092026C">
        <w:t xml:space="preserve"> of the exposure </w:t>
      </w:r>
      <w:r w:rsidRPr="0092026C">
        <w:rPr>
          <w:rStyle w:val="StyleUnderline"/>
        </w:rPr>
        <w:t>could last decades</w:t>
      </w:r>
      <w:r w:rsidRPr="0092026C">
        <w:t xml:space="preserve">. India and Pakistan’s </w:t>
      </w:r>
      <w:r w:rsidRPr="0092026C">
        <w:rPr>
          <w:rStyle w:val="Emphasis"/>
        </w:rPr>
        <w:t>neighbors</w:t>
      </w:r>
      <w:r w:rsidRPr="0092026C">
        <w:rPr>
          <w:rStyle w:val="StyleUnderline"/>
        </w:rPr>
        <w:t xml:space="preserve"> would</w:t>
      </w:r>
      <w:r w:rsidRPr="0092026C">
        <w:t xml:space="preserve"> </w:t>
      </w:r>
      <w:r w:rsidRPr="0092026C">
        <w:rPr>
          <w:rStyle w:val="StyleUnderline"/>
        </w:rPr>
        <w:t>be</w:t>
      </w:r>
      <w:r w:rsidRPr="0092026C">
        <w:t xml:space="preserve"> especially </w:t>
      </w:r>
      <w:r w:rsidRPr="0092026C">
        <w:rPr>
          <w:rStyle w:val="Emphasis"/>
        </w:rPr>
        <w:t>exposed</w:t>
      </w:r>
      <w:r w:rsidRPr="0092026C">
        <w:t xml:space="preserve">, and </w:t>
      </w:r>
      <w:r w:rsidRPr="0092026C">
        <w:rPr>
          <w:rStyle w:val="StyleUnderline"/>
        </w:rPr>
        <w:t>most lack healthcare and infrastructure to deal with</w:t>
      </w:r>
      <w:r w:rsidRPr="0092026C">
        <w:t xml:space="preserve"> such a </w:t>
      </w:r>
      <w:r w:rsidRPr="0092026C">
        <w:rPr>
          <w:rStyle w:val="StyleUnderline"/>
        </w:rPr>
        <w:t>crisis</w:t>
      </w:r>
      <w:r w:rsidRPr="0092026C">
        <w:t xml:space="preserve">. </w:t>
      </w:r>
    </w:p>
    <w:p w14:paraId="2499071A" w14:textId="77777777" w:rsidR="00462182" w:rsidRPr="0092026C" w:rsidRDefault="00462182" w:rsidP="00462182">
      <w:pPr>
        <w:rPr>
          <w:rStyle w:val="Emphasis"/>
        </w:rPr>
      </w:pPr>
      <w:r w:rsidRPr="00DD25D9">
        <w:rPr>
          <w:rStyle w:val="Emphasis"/>
          <w:highlight w:val="green"/>
        </w:rPr>
        <w:t>Nuclear Winter</w:t>
      </w:r>
      <w:r w:rsidRPr="0092026C">
        <w:rPr>
          <w:rStyle w:val="Emphasis"/>
        </w:rPr>
        <w:t xml:space="preserve"> </w:t>
      </w:r>
    </w:p>
    <w:p w14:paraId="1DB24711" w14:textId="77777777" w:rsidR="00462182" w:rsidRPr="0092026C" w:rsidRDefault="00462182" w:rsidP="00462182">
      <w:r w:rsidRPr="0092026C">
        <w:t xml:space="preserve">Studies in 2008 and 2014 found that of one hundred bombs that were fifteen-kilotons were used, </w:t>
      </w:r>
      <w:r w:rsidRPr="0092026C">
        <w:rPr>
          <w:rStyle w:val="StyleUnderline"/>
        </w:rPr>
        <w:t xml:space="preserve">it would blast </w:t>
      </w:r>
      <w:r w:rsidRPr="0092026C">
        <w:rPr>
          <w:rStyle w:val="Emphasis"/>
        </w:rPr>
        <w:t>five million tons of</w:t>
      </w:r>
      <w:r w:rsidRPr="0092026C">
        <w:rPr>
          <w:rStyle w:val="StyleUnderline"/>
        </w:rPr>
        <w:t xml:space="preserve"> fine</w:t>
      </w:r>
      <w:r w:rsidRPr="0092026C">
        <w:t xml:space="preserve">, </w:t>
      </w:r>
      <w:r w:rsidRPr="0092026C">
        <w:rPr>
          <w:rStyle w:val="Emphasis"/>
        </w:rPr>
        <w:t>sooty particles</w:t>
      </w:r>
      <w:r w:rsidRPr="0092026C">
        <w:rPr>
          <w:rStyle w:val="StyleUnderline"/>
        </w:rPr>
        <w:t xml:space="preserve"> into the stratosphere</w:t>
      </w:r>
      <w:r w:rsidRPr="0092026C">
        <w:t xml:space="preserve">, </w:t>
      </w:r>
      <w:r w:rsidRPr="0092026C">
        <w:rPr>
          <w:rStyle w:val="StyleUnderline"/>
        </w:rPr>
        <w:t>where</w:t>
      </w:r>
      <w:r w:rsidRPr="0092026C">
        <w:t xml:space="preserve"> </w:t>
      </w:r>
      <w:r w:rsidRPr="0092026C">
        <w:rPr>
          <w:rStyle w:val="StyleUnderline"/>
        </w:rPr>
        <w:t xml:space="preserve">they would </w:t>
      </w:r>
      <w:r w:rsidRPr="0092026C">
        <w:rPr>
          <w:rStyle w:val="Emphasis"/>
        </w:rPr>
        <w:t>spread across the globe</w:t>
      </w:r>
      <w:r w:rsidRPr="0092026C">
        <w:t xml:space="preserve">, </w:t>
      </w:r>
      <w:r w:rsidRPr="0092026C">
        <w:rPr>
          <w:rStyle w:val="StyleUnderline"/>
        </w:rPr>
        <w:t xml:space="preserve">warping global </w:t>
      </w:r>
      <w:r w:rsidRPr="0092026C">
        <w:rPr>
          <w:rStyle w:val="Emphasis"/>
        </w:rPr>
        <w:t>weather patterns</w:t>
      </w:r>
      <w:r w:rsidRPr="0092026C">
        <w:t xml:space="preserve"> for the next twenty-five years. </w:t>
      </w:r>
    </w:p>
    <w:p w14:paraId="5B5D09C0" w14:textId="77777777" w:rsidR="00462182" w:rsidRPr="0092026C" w:rsidRDefault="00462182" w:rsidP="00462182">
      <w:r w:rsidRPr="0092026C">
        <w:rPr>
          <w:rStyle w:val="StyleUnderline"/>
        </w:rPr>
        <w:t xml:space="preserve">The particles would </w:t>
      </w:r>
      <w:r w:rsidRPr="00DD25D9">
        <w:rPr>
          <w:rStyle w:val="Emphasis"/>
          <w:highlight w:val="green"/>
        </w:rPr>
        <w:t>block out</w:t>
      </w:r>
      <w:r w:rsidRPr="00DD25D9">
        <w:rPr>
          <w:rStyle w:val="StyleUnderline"/>
          <w:highlight w:val="green"/>
        </w:rPr>
        <w:t xml:space="preserve"> </w:t>
      </w:r>
      <w:r w:rsidRPr="0092026C">
        <w:rPr>
          <w:rStyle w:val="StyleUnderline"/>
        </w:rPr>
        <w:t xml:space="preserve">light from the </w:t>
      </w:r>
      <w:r w:rsidRPr="00DD25D9">
        <w:rPr>
          <w:rStyle w:val="Emphasis"/>
          <w:highlight w:val="green"/>
        </w:rPr>
        <w:t>sun</w:t>
      </w:r>
      <w:r w:rsidRPr="00DD25D9">
        <w:rPr>
          <w:highlight w:val="green"/>
        </w:rPr>
        <w:t>,</w:t>
      </w:r>
      <w:r w:rsidRPr="0092026C">
        <w:t xml:space="preserve"> </w:t>
      </w:r>
      <w:r w:rsidRPr="0092026C">
        <w:rPr>
          <w:rStyle w:val="StyleUnderline"/>
        </w:rPr>
        <w:t>causing surface temperatures to decrease</w:t>
      </w:r>
      <w:r w:rsidRPr="0092026C">
        <w:t xml:space="preserve"> an average of 2.7 degrees Fahrenheit across the globe, or 4.5 degrees in North American and Europe. </w:t>
      </w:r>
      <w:r w:rsidRPr="0092026C">
        <w:rPr>
          <w:rStyle w:val="Emphasis"/>
        </w:rPr>
        <w:t>Growing seasons</w:t>
      </w:r>
      <w:r w:rsidRPr="0092026C">
        <w:rPr>
          <w:rStyle w:val="StyleUnderline"/>
        </w:rPr>
        <w:t xml:space="preserve"> would be </w:t>
      </w:r>
      <w:r w:rsidRPr="00DD25D9">
        <w:rPr>
          <w:rStyle w:val="Emphasis"/>
          <w:highlight w:val="green"/>
        </w:rPr>
        <w:t>shortened</w:t>
      </w:r>
      <w:r w:rsidRPr="0092026C">
        <w:t xml:space="preserve"> by ten to forty days, and certain </w:t>
      </w:r>
      <w:r w:rsidRPr="0092026C">
        <w:rPr>
          <w:rStyle w:val="Emphasis"/>
        </w:rPr>
        <w:t>crops</w:t>
      </w:r>
      <w:r w:rsidRPr="0092026C">
        <w:t xml:space="preserve"> such as Canadian wheat </w:t>
      </w:r>
      <w:r w:rsidRPr="0092026C">
        <w:rPr>
          <w:rStyle w:val="StyleUnderline"/>
        </w:rPr>
        <w:t>would</w:t>
      </w:r>
      <w:r w:rsidRPr="0092026C">
        <w:t xml:space="preserve"> simply </w:t>
      </w:r>
      <w:r w:rsidRPr="0092026C">
        <w:rPr>
          <w:rStyle w:val="StyleUnderline"/>
        </w:rPr>
        <w:t xml:space="preserve">become </w:t>
      </w:r>
      <w:r w:rsidRPr="0092026C">
        <w:rPr>
          <w:rStyle w:val="Emphasis"/>
        </w:rPr>
        <w:t>unviable</w:t>
      </w:r>
      <w:r w:rsidRPr="0092026C">
        <w:t xml:space="preserve">. </w:t>
      </w:r>
      <w:r w:rsidRPr="0092026C">
        <w:rPr>
          <w:rStyle w:val="StyleUnderline"/>
        </w:rPr>
        <w:t xml:space="preserve">Global agricultural </w:t>
      </w:r>
      <w:r w:rsidRPr="0092026C">
        <w:rPr>
          <w:rStyle w:val="Emphasis"/>
        </w:rPr>
        <w:t>yields</w:t>
      </w:r>
      <w:r w:rsidRPr="0092026C">
        <w:rPr>
          <w:rStyle w:val="StyleUnderline"/>
        </w:rPr>
        <w:t xml:space="preserve"> would </w:t>
      </w:r>
      <w:r w:rsidRPr="0092026C">
        <w:rPr>
          <w:rStyle w:val="Emphasis"/>
        </w:rPr>
        <w:t>fall</w:t>
      </w:r>
      <w:r w:rsidRPr="0092026C">
        <w:t xml:space="preserve">, </w:t>
      </w:r>
      <w:r w:rsidRPr="0092026C">
        <w:rPr>
          <w:rStyle w:val="StyleUnderline"/>
        </w:rPr>
        <w:t xml:space="preserve">leading to rising prices and </w:t>
      </w:r>
      <w:r w:rsidRPr="00DD25D9">
        <w:rPr>
          <w:rStyle w:val="Emphasis"/>
          <w:highlight w:val="green"/>
        </w:rPr>
        <w:t>famine</w:t>
      </w:r>
      <w:r w:rsidRPr="00DD25D9">
        <w:rPr>
          <w:highlight w:val="green"/>
        </w:rPr>
        <w:t>.</w:t>
      </w:r>
      <w:r w:rsidRPr="0092026C">
        <w:t xml:space="preserve"> </w:t>
      </w:r>
    </w:p>
    <w:p w14:paraId="1B4BFBE5" w14:textId="77777777" w:rsidR="00462182" w:rsidRPr="0092026C" w:rsidRDefault="00462182" w:rsidP="00462182">
      <w:r w:rsidRPr="0092026C">
        <w:rPr>
          <w:rStyle w:val="StyleUnderline"/>
        </w:rPr>
        <w:t>The particles</w:t>
      </w:r>
      <w:r w:rsidRPr="0092026C">
        <w:t xml:space="preserve"> may also </w:t>
      </w:r>
      <w:r w:rsidRPr="0092026C">
        <w:rPr>
          <w:rStyle w:val="Emphasis"/>
        </w:rPr>
        <w:t>deplete</w:t>
      </w:r>
      <w:r w:rsidRPr="0092026C">
        <w:t xml:space="preserve"> between 30 to 50 percent of </w:t>
      </w:r>
      <w:r w:rsidRPr="0092026C">
        <w:rPr>
          <w:rStyle w:val="StyleUnderline"/>
        </w:rPr>
        <w:t xml:space="preserve">the </w:t>
      </w:r>
      <w:r w:rsidRPr="0092026C">
        <w:rPr>
          <w:rStyle w:val="Emphasis"/>
        </w:rPr>
        <w:t>ozone</w:t>
      </w:r>
      <w:r w:rsidRPr="0092026C">
        <w:rPr>
          <w:rStyle w:val="StyleUnderline"/>
        </w:rPr>
        <w:t xml:space="preserve"> layer</w:t>
      </w:r>
      <w:r w:rsidRPr="0092026C">
        <w:t xml:space="preserve">, </w:t>
      </w:r>
      <w:r w:rsidRPr="0092026C">
        <w:rPr>
          <w:rStyle w:val="StyleUnderline"/>
        </w:rPr>
        <w:t>allowing</w:t>
      </w:r>
      <w:r w:rsidRPr="0092026C">
        <w:t xml:space="preserve"> more of </w:t>
      </w:r>
      <w:r w:rsidRPr="0092026C">
        <w:rPr>
          <w:rStyle w:val="StyleUnderline"/>
        </w:rPr>
        <w:t xml:space="preserve">the </w:t>
      </w:r>
      <w:r w:rsidRPr="0092026C">
        <w:rPr>
          <w:rStyle w:val="Emphasis"/>
        </w:rPr>
        <w:t>sun’s radiation</w:t>
      </w:r>
      <w:r w:rsidRPr="0092026C">
        <w:rPr>
          <w:rStyle w:val="StyleUnderline"/>
        </w:rPr>
        <w:t xml:space="preserve"> to</w:t>
      </w:r>
      <w:r w:rsidRPr="0092026C">
        <w:t xml:space="preserve"> </w:t>
      </w:r>
      <w:r w:rsidRPr="0092026C">
        <w:rPr>
          <w:rStyle w:val="StyleUnderline"/>
        </w:rPr>
        <w:t>penetrate the atmosphere</w:t>
      </w:r>
      <w:r w:rsidRPr="0092026C">
        <w:t xml:space="preserve">, </w:t>
      </w:r>
      <w:r w:rsidRPr="0092026C">
        <w:rPr>
          <w:rStyle w:val="StyleUnderline"/>
        </w:rPr>
        <w:t xml:space="preserve">causing increased </w:t>
      </w:r>
      <w:r w:rsidRPr="0092026C">
        <w:rPr>
          <w:rStyle w:val="Emphasis"/>
        </w:rPr>
        <w:t>sunburns</w:t>
      </w:r>
      <w:r w:rsidRPr="0092026C">
        <w:rPr>
          <w:rStyle w:val="StyleUnderline"/>
        </w:rPr>
        <w:t xml:space="preserve"> and</w:t>
      </w:r>
      <w:r w:rsidRPr="0092026C">
        <w:t xml:space="preserve"> rates of </w:t>
      </w:r>
      <w:proofErr w:type="gramStart"/>
      <w:r w:rsidRPr="0092026C">
        <w:rPr>
          <w:rStyle w:val="Emphasis"/>
        </w:rPr>
        <w:t>cancer</w:t>
      </w:r>
      <w:proofErr w:type="gramEnd"/>
      <w:r w:rsidRPr="0092026C">
        <w:t xml:space="preserve"> </w:t>
      </w:r>
      <w:r w:rsidRPr="0092026C">
        <w:rPr>
          <w:rStyle w:val="StyleUnderline"/>
        </w:rPr>
        <w:t>and</w:t>
      </w:r>
      <w:r w:rsidRPr="0092026C">
        <w:t xml:space="preserve"> </w:t>
      </w:r>
      <w:r w:rsidRPr="0092026C">
        <w:rPr>
          <w:rStyle w:val="StyleUnderline"/>
        </w:rPr>
        <w:t>killing</w:t>
      </w:r>
      <w:r w:rsidRPr="0092026C">
        <w:t xml:space="preserve"> </w:t>
      </w:r>
      <w:r w:rsidRPr="0092026C">
        <w:rPr>
          <w:rStyle w:val="StyleUnderline"/>
        </w:rPr>
        <w:t>off sensitive plant-life and marine</w:t>
      </w:r>
      <w:r w:rsidRPr="0092026C">
        <w:t xml:space="preserve"> </w:t>
      </w:r>
      <w:r w:rsidRPr="0092026C">
        <w:rPr>
          <w:rStyle w:val="StyleUnderline"/>
        </w:rPr>
        <w:t>plankton</w:t>
      </w:r>
      <w:r w:rsidRPr="0092026C">
        <w:t xml:space="preserve">, with the spillover effect of </w:t>
      </w:r>
      <w:r w:rsidRPr="0092026C">
        <w:rPr>
          <w:rStyle w:val="Emphasis"/>
        </w:rPr>
        <w:t>decimating fishing yields</w:t>
      </w:r>
      <w:r w:rsidRPr="0092026C">
        <w:t xml:space="preserve">. </w:t>
      </w:r>
    </w:p>
    <w:p w14:paraId="4D0B3E4E" w14:textId="77777777" w:rsidR="00462182" w:rsidRPr="0092026C" w:rsidRDefault="00462182" w:rsidP="00462182">
      <w:r w:rsidRPr="0092026C">
        <w:t xml:space="preserve">To be clear, </w:t>
      </w:r>
      <w:r w:rsidRPr="0092026C">
        <w:rPr>
          <w:rStyle w:val="StyleUnderline"/>
        </w:rPr>
        <w:t xml:space="preserve">these are outcomes for a </w:t>
      </w:r>
      <w:r w:rsidRPr="0092026C">
        <w:rPr>
          <w:rStyle w:val="Emphasis"/>
        </w:rPr>
        <w:t>“light” nuclear winter</w:t>
      </w:r>
      <w:r w:rsidRPr="0092026C">
        <w:rPr>
          <w:rStyle w:val="StyleUnderline"/>
        </w:rPr>
        <w:t xml:space="preserve"> scenario</w:t>
      </w:r>
      <w:r w:rsidRPr="0092026C">
        <w:t xml:space="preserve">, not a full slugging match between the Russian and U.S. arsenals. </w:t>
      </w:r>
    </w:p>
    <w:p w14:paraId="4362266E" w14:textId="77777777" w:rsidR="00462182" w:rsidRPr="0092026C" w:rsidRDefault="00462182" w:rsidP="00462182">
      <w:pPr>
        <w:rPr>
          <w:rStyle w:val="Emphasis"/>
        </w:rPr>
      </w:pPr>
      <w:r w:rsidRPr="0092026C">
        <w:rPr>
          <w:rStyle w:val="Emphasis"/>
        </w:rPr>
        <w:t xml:space="preserve">Global Recession </w:t>
      </w:r>
    </w:p>
    <w:p w14:paraId="2769199D" w14:textId="77777777" w:rsidR="00462182" w:rsidRPr="0092026C" w:rsidRDefault="00462182" w:rsidP="00462182">
      <w:pPr>
        <w:rPr>
          <w:sz w:val="14"/>
        </w:rPr>
      </w:pPr>
      <w:r w:rsidRPr="0092026C">
        <w:rPr>
          <w:rStyle w:val="StyleUnderline"/>
        </w:rPr>
        <w:t>Any</w:t>
      </w:r>
      <w:r w:rsidRPr="0092026C">
        <w:rPr>
          <w:sz w:val="14"/>
        </w:rPr>
        <w:t xml:space="preserve"> one of the </w:t>
      </w:r>
      <w:r w:rsidRPr="0092026C">
        <w:rPr>
          <w:rStyle w:val="StyleUnderline"/>
        </w:rPr>
        <w:t>factors</w:t>
      </w:r>
      <w:r w:rsidRPr="0092026C">
        <w:rPr>
          <w:sz w:val="14"/>
        </w:rPr>
        <w:t xml:space="preserve"> </w:t>
      </w:r>
      <w:r w:rsidRPr="0092026C">
        <w:rPr>
          <w:rStyle w:val="StyleUnderline"/>
        </w:rPr>
        <w:t>above</w:t>
      </w:r>
      <w:r w:rsidRPr="0092026C">
        <w:rPr>
          <w:sz w:val="14"/>
        </w:rPr>
        <w:t xml:space="preserve"> </w:t>
      </w:r>
      <w:r w:rsidRPr="0092026C">
        <w:rPr>
          <w:rStyle w:val="StyleUnderline"/>
        </w:rPr>
        <w:t>would</w:t>
      </w:r>
      <w:r w:rsidRPr="0092026C">
        <w:rPr>
          <w:sz w:val="14"/>
        </w:rPr>
        <w:t xml:space="preserve"> likely suffice to </w:t>
      </w:r>
      <w:r w:rsidRPr="0092026C">
        <w:rPr>
          <w:rStyle w:val="StyleUnderline"/>
        </w:rPr>
        <w:t>cause</w:t>
      </w:r>
      <w:r w:rsidRPr="0092026C">
        <w:rPr>
          <w:sz w:val="14"/>
        </w:rPr>
        <w:t xml:space="preserve"> a </w:t>
      </w:r>
      <w:r w:rsidRPr="0092026C">
        <w:rPr>
          <w:rStyle w:val="StyleUnderline"/>
        </w:rPr>
        <w:t xml:space="preserve">global </w:t>
      </w:r>
      <w:r w:rsidRPr="0092026C">
        <w:rPr>
          <w:rStyle w:val="Emphasis"/>
        </w:rPr>
        <w:t>economic</w:t>
      </w:r>
      <w:r w:rsidRPr="0092026C">
        <w:rPr>
          <w:rStyle w:val="StyleUnderline"/>
        </w:rPr>
        <w:t xml:space="preserve"> recession</w:t>
      </w:r>
      <w:r w:rsidRPr="0092026C">
        <w:rPr>
          <w:sz w:val="14"/>
        </w:rPr>
        <w:t xml:space="preserve">. All of them combined would guarantee one. </w:t>
      </w:r>
    </w:p>
    <w:p w14:paraId="060852BD" w14:textId="77777777" w:rsidR="00462182" w:rsidRPr="0092026C" w:rsidRDefault="00462182" w:rsidP="00462182">
      <w:r w:rsidRPr="0092026C">
        <w:rPr>
          <w:rStyle w:val="StyleUnderline"/>
        </w:rPr>
        <w:t>India and Pakistan account for</w:t>
      </w:r>
      <w:r w:rsidRPr="0092026C">
        <w:t xml:space="preserve"> over </w:t>
      </w:r>
      <w:r w:rsidRPr="0092026C">
        <w:rPr>
          <w:rStyle w:val="StyleUnderline"/>
        </w:rPr>
        <w:t xml:space="preserve">one-fifth </w:t>
      </w:r>
      <w:r w:rsidRPr="0092026C">
        <w:rPr>
          <w:rStyle w:val="Emphasis"/>
        </w:rPr>
        <w:t>world’s population</w:t>
      </w:r>
      <w:r w:rsidRPr="0092026C">
        <w:t xml:space="preserve">, and therefore a significant </w:t>
      </w:r>
      <w:r w:rsidRPr="0092026C">
        <w:rPr>
          <w:rStyle w:val="StyleUnderline"/>
        </w:rPr>
        <w:t>share</w:t>
      </w:r>
      <w:r w:rsidRPr="0092026C">
        <w:t xml:space="preserve"> of </w:t>
      </w:r>
      <w:r w:rsidRPr="0092026C">
        <w:rPr>
          <w:rStyle w:val="StyleUnderline"/>
        </w:rPr>
        <w:t>economic activity</w:t>
      </w:r>
      <w:r w:rsidRPr="0092026C">
        <w:t xml:space="preserve">. </w:t>
      </w:r>
      <w:r w:rsidRPr="0092026C">
        <w:rPr>
          <w:rStyle w:val="StyleUnderline"/>
        </w:rPr>
        <w:t>Should</w:t>
      </w:r>
      <w:r w:rsidRPr="0092026C">
        <w:t xml:space="preserve"> </w:t>
      </w:r>
      <w:r w:rsidRPr="0092026C">
        <w:rPr>
          <w:rStyle w:val="StyleUnderline"/>
        </w:rPr>
        <w:t>their</w:t>
      </w:r>
      <w:r w:rsidRPr="0092026C">
        <w:t xml:space="preserve"> major </w:t>
      </w:r>
      <w:r w:rsidRPr="0092026C">
        <w:rPr>
          <w:rStyle w:val="StyleUnderline"/>
        </w:rPr>
        <w:t>cities</w:t>
      </w:r>
      <w:r w:rsidRPr="0092026C">
        <w:t xml:space="preserve"> </w:t>
      </w:r>
      <w:r w:rsidRPr="0092026C">
        <w:rPr>
          <w:rStyle w:val="StyleUnderline"/>
        </w:rPr>
        <w:t xml:space="preserve">become </w:t>
      </w:r>
      <w:r w:rsidRPr="0092026C">
        <w:rPr>
          <w:rStyle w:val="Emphasis"/>
        </w:rPr>
        <w:t>irradiated ruins</w:t>
      </w:r>
      <w:r w:rsidRPr="0092026C">
        <w:t xml:space="preserve"> </w:t>
      </w:r>
      <w:r w:rsidRPr="0092026C">
        <w:rPr>
          <w:rStyle w:val="StyleUnderline"/>
        </w:rPr>
        <w:t>with</w:t>
      </w:r>
      <w:r w:rsidRPr="0092026C">
        <w:t xml:space="preserve"> their </w:t>
      </w:r>
      <w:r w:rsidRPr="0092026C">
        <w:rPr>
          <w:rStyle w:val="Emphasis"/>
        </w:rPr>
        <w:t xml:space="preserve">populations </w:t>
      </w:r>
      <w:proofErr w:type="gramStart"/>
      <w:r w:rsidRPr="0092026C">
        <w:rPr>
          <w:rStyle w:val="Emphasis"/>
        </w:rPr>
        <w:t>decimated</w:t>
      </w:r>
      <w:r w:rsidRPr="0092026C">
        <w:t>,</w:t>
      </w:r>
      <w:proofErr w:type="gramEnd"/>
      <w:r w:rsidRPr="0092026C">
        <w:t xml:space="preserve"> </w:t>
      </w:r>
      <w:r w:rsidRPr="0092026C">
        <w:rPr>
          <w:rStyle w:val="StyleUnderline"/>
        </w:rPr>
        <w:t>a tremendous disruption</w:t>
      </w:r>
      <w:r w:rsidRPr="0092026C">
        <w:t xml:space="preserve"> </w:t>
      </w:r>
      <w:r w:rsidRPr="0092026C">
        <w:rPr>
          <w:rStyle w:val="StyleUnderline"/>
        </w:rPr>
        <w:t>would</w:t>
      </w:r>
      <w:r w:rsidRPr="0092026C">
        <w:t xml:space="preserve"> surely </w:t>
      </w:r>
      <w:r w:rsidRPr="0092026C">
        <w:rPr>
          <w:rStyle w:val="StyleUnderline"/>
        </w:rPr>
        <w:t>result</w:t>
      </w:r>
      <w:r w:rsidRPr="0092026C">
        <w:t xml:space="preserve">. </w:t>
      </w:r>
      <w:r w:rsidRPr="0092026C">
        <w:rPr>
          <w:rStyle w:val="StyleUnderline"/>
        </w:rPr>
        <w:t xml:space="preserve">A </w:t>
      </w:r>
      <w:r w:rsidRPr="0092026C">
        <w:rPr>
          <w:rStyle w:val="Emphasis"/>
        </w:rPr>
        <w:t>massive decrease in consumption and production</w:t>
      </w:r>
      <w:r w:rsidRPr="0092026C">
        <w:t xml:space="preserve"> </w:t>
      </w:r>
      <w:r w:rsidRPr="0092026C">
        <w:rPr>
          <w:rStyle w:val="StyleUnderline"/>
        </w:rPr>
        <w:t>would</w:t>
      </w:r>
      <w:r w:rsidRPr="0092026C">
        <w:t xml:space="preserve"> obviously </w:t>
      </w:r>
      <w:r w:rsidRPr="0092026C">
        <w:rPr>
          <w:rStyle w:val="StyleUnderline"/>
        </w:rPr>
        <w:t>instigate</w:t>
      </w:r>
      <w:r w:rsidRPr="0092026C">
        <w:t xml:space="preserve"> </w:t>
      </w:r>
      <w:r w:rsidRPr="0092026C">
        <w:rPr>
          <w:rStyle w:val="StyleUnderline"/>
        </w:rPr>
        <w:t>a long-lasting recessionary cycle</w:t>
      </w:r>
      <w:r w:rsidRPr="0092026C">
        <w:t xml:space="preserve">, </w:t>
      </w:r>
      <w:r w:rsidRPr="0092026C">
        <w:rPr>
          <w:rStyle w:val="StyleUnderline"/>
        </w:rPr>
        <w:t>with</w:t>
      </w:r>
      <w:r w:rsidRPr="0092026C">
        <w:t xml:space="preserve"> </w:t>
      </w:r>
      <w:r w:rsidRPr="0092026C">
        <w:rPr>
          <w:rStyle w:val="StyleUnderline"/>
        </w:rPr>
        <w:t>attendant</w:t>
      </w:r>
      <w:r w:rsidRPr="0092026C">
        <w:t xml:space="preserve"> </w:t>
      </w:r>
      <w:r w:rsidRPr="0092026C">
        <w:rPr>
          <w:rStyle w:val="StyleUnderline"/>
        </w:rPr>
        <w:t>deprivations</w:t>
      </w:r>
      <w:r w:rsidRPr="0092026C">
        <w:t xml:space="preserve"> </w:t>
      </w:r>
      <w:r w:rsidRPr="0092026C">
        <w:rPr>
          <w:rStyle w:val="StyleUnderline"/>
        </w:rPr>
        <w:t>and political destabilization</w:t>
      </w:r>
      <w:r w:rsidRPr="0092026C">
        <w:t xml:space="preserve"> slamming developed and less-developed countries alike. </w:t>
      </w:r>
    </w:p>
    <w:p w14:paraId="085AC0B4" w14:textId="77777777" w:rsidR="00462182" w:rsidRPr="0092026C" w:rsidRDefault="00462182" w:rsidP="00462182">
      <w:r w:rsidRPr="0092026C">
        <w:t xml:space="preserve">Taken together, these outcomes </w:t>
      </w:r>
      <w:r w:rsidRPr="0092026C">
        <w:rPr>
          <w:rStyle w:val="StyleUnderline"/>
        </w:rPr>
        <w:t>mean</w:t>
      </w:r>
      <w:r w:rsidRPr="0092026C">
        <w:t xml:space="preserve"> </w:t>
      </w:r>
      <w:r w:rsidRPr="00DD25D9">
        <w:rPr>
          <w:rStyle w:val="StyleUnderline"/>
          <w:highlight w:val="green"/>
        </w:rPr>
        <w:t>even</w:t>
      </w:r>
      <w:r w:rsidRPr="00DD25D9">
        <w:rPr>
          <w:highlight w:val="green"/>
        </w:rPr>
        <w:t xml:space="preserve"> </w:t>
      </w:r>
      <w:r w:rsidRPr="00DD25D9">
        <w:rPr>
          <w:rStyle w:val="StyleUnderline"/>
          <w:highlight w:val="green"/>
        </w:rPr>
        <w:t xml:space="preserve">a </w:t>
      </w:r>
      <w:r w:rsidRPr="00DD25D9">
        <w:rPr>
          <w:rStyle w:val="Emphasis"/>
          <w:highlight w:val="green"/>
        </w:rPr>
        <w:t>“limited</w:t>
      </w:r>
      <w:r w:rsidRPr="0092026C">
        <w:rPr>
          <w:rStyle w:val="Emphasis"/>
        </w:rPr>
        <w:t xml:space="preserve">” India-Pakistan </w:t>
      </w:r>
      <w:r w:rsidRPr="00DD25D9">
        <w:rPr>
          <w:rStyle w:val="Emphasis"/>
          <w:highlight w:val="green"/>
        </w:rPr>
        <w:t>nuclear war</w:t>
      </w:r>
      <w:r w:rsidRPr="00DD25D9">
        <w:rPr>
          <w:rStyle w:val="StyleUnderline"/>
          <w:highlight w:val="green"/>
        </w:rPr>
        <w:t xml:space="preserve"> would</w:t>
      </w:r>
      <w:r w:rsidRPr="0092026C">
        <w:t xml:space="preserve"> significantly </w:t>
      </w:r>
      <w:r w:rsidRPr="00DD25D9">
        <w:rPr>
          <w:rStyle w:val="StyleUnderline"/>
          <w:highlight w:val="green"/>
        </w:rPr>
        <w:t>affect</w:t>
      </w:r>
      <w:r w:rsidRPr="0092026C">
        <w:t xml:space="preserve"> every person on the </w:t>
      </w:r>
      <w:r w:rsidRPr="00DD25D9">
        <w:rPr>
          <w:rStyle w:val="StyleUnderline"/>
          <w:highlight w:val="green"/>
        </w:rPr>
        <w:t>globe</w:t>
      </w:r>
      <w:r w:rsidRPr="00DD25D9">
        <w:rPr>
          <w:highlight w:val="green"/>
        </w:rPr>
        <w:t>,</w:t>
      </w:r>
      <w:r w:rsidRPr="0092026C">
        <w:t xml:space="preserve"> be they a </w:t>
      </w:r>
      <w:proofErr w:type="gramStart"/>
      <w:r w:rsidRPr="0092026C">
        <w:t>school teacher</w:t>
      </w:r>
      <w:proofErr w:type="gramEnd"/>
      <w:r w:rsidRPr="0092026C">
        <w:t xml:space="preserve"> in Nebraska, a factory-worker in Shaanxi province or a fisherman in Mombasa. </w:t>
      </w:r>
    </w:p>
    <w:p w14:paraId="1C9F7B08" w14:textId="77777777" w:rsidR="00462182" w:rsidRPr="0092026C" w:rsidRDefault="00462182" w:rsidP="00462182">
      <w:r w:rsidRPr="0092026C">
        <w:t xml:space="preserve">Unfortunately, the </w:t>
      </w:r>
      <w:r w:rsidRPr="0092026C">
        <w:rPr>
          <w:rStyle w:val="Emphasis"/>
        </w:rPr>
        <w:t>recent escalation</w:t>
      </w:r>
      <w:r w:rsidRPr="0092026C">
        <w:t xml:space="preserve"> between India and Pakistan </w:t>
      </w:r>
      <w:r w:rsidRPr="0092026C">
        <w:rPr>
          <w:rStyle w:val="StyleUnderline"/>
        </w:rPr>
        <w:t>is no fluke</w:t>
      </w:r>
      <w:r w:rsidRPr="0092026C">
        <w:t xml:space="preserve">, </w:t>
      </w:r>
      <w:r w:rsidRPr="0092026C">
        <w:rPr>
          <w:rStyle w:val="StyleUnderline"/>
        </w:rPr>
        <w:t xml:space="preserve">but part of a </w:t>
      </w:r>
      <w:r w:rsidRPr="0092026C">
        <w:rPr>
          <w:rStyle w:val="Emphasis"/>
        </w:rPr>
        <w:t>long-simmering pattern</w:t>
      </w:r>
      <w:r w:rsidRPr="0092026C">
        <w:t xml:space="preserve"> </w:t>
      </w:r>
      <w:r w:rsidRPr="0092026C">
        <w:rPr>
          <w:rStyle w:val="StyleUnderline"/>
        </w:rPr>
        <w:t>likely to</w:t>
      </w:r>
      <w:r w:rsidRPr="0092026C">
        <w:t xml:space="preserve"> </w:t>
      </w:r>
      <w:r w:rsidRPr="0092026C">
        <w:rPr>
          <w:rStyle w:val="StyleUnderline"/>
        </w:rPr>
        <w:t>continue escalating</w:t>
      </w:r>
      <w:r w:rsidRPr="0092026C">
        <w:t xml:space="preserve"> unless New Delhi and Islamabad work together to change the nature of their relationship. </w:t>
      </w:r>
    </w:p>
    <w:p w14:paraId="2D3F99E1" w14:textId="77777777" w:rsidR="00462182" w:rsidRPr="0092026C" w:rsidRDefault="00462182" w:rsidP="00462182">
      <w:pPr>
        <w:rPr>
          <w:rStyle w:val="StyleUnderline"/>
        </w:rPr>
      </w:pPr>
    </w:p>
    <w:p w14:paraId="7BFF1A83" w14:textId="77777777" w:rsidR="00462182" w:rsidRPr="006660FE" w:rsidRDefault="00462182" w:rsidP="00462182">
      <w:pPr>
        <w:pStyle w:val="Heading3"/>
      </w:pPr>
      <w:r>
        <w:t>4</w:t>
      </w:r>
    </w:p>
    <w:p w14:paraId="04A90243" w14:textId="77777777" w:rsidR="00462182" w:rsidRPr="00634DF4" w:rsidRDefault="00462182" w:rsidP="00462182">
      <w:pPr>
        <w:pStyle w:val="Heading4"/>
      </w:pPr>
      <w:r w:rsidRPr="006660FE">
        <w:rPr>
          <w:rFonts w:cs="Calibri"/>
        </w:rPr>
        <w:t xml:space="preserve">CP: The member nations of the World Trade Organization should </w:t>
      </w:r>
      <w:proofErr w:type="gramStart"/>
      <w:r w:rsidRPr="006660FE">
        <w:rPr>
          <w:rFonts w:cs="Calibri"/>
        </w:rPr>
        <w:t>enter into</w:t>
      </w:r>
      <w:proofErr w:type="gramEnd"/>
      <w:r w:rsidRPr="006660FE">
        <w:rPr>
          <w:rFonts w:cs="Calibri"/>
        </w:rPr>
        <w:t xml:space="preserve"> a prior and binding consultation with the World Health Organization over whether to </w:t>
      </w:r>
      <w:r w:rsidRPr="000A646D">
        <w:t xml:space="preserve">reduce intellectual property protections for </w:t>
      </w:r>
      <w:r>
        <w:t xml:space="preserve">COVID-19 </w:t>
      </w:r>
      <w:r w:rsidRPr="000A646D">
        <w:t>medicines.</w:t>
      </w:r>
      <w:r>
        <w:t xml:space="preserve"> </w:t>
      </w:r>
      <w:r w:rsidRPr="006660FE">
        <w:rPr>
          <w:rFonts w:cs="Calibri"/>
        </w:rPr>
        <w:t xml:space="preserve">Member nations should support the proposal and adopt the results of consultation. </w:t>
      </w:r>
    </w:p>
    <w:p w14:paraId="62C882C1" w14:textId="77777777" w:rsidR="00462182" w:rsidRPr="006660FE" w:rsidRDefault="00462182" w:rsidP="00462182"/>
    <w:p w14:paraId="414D0BB7" w14:textId="77777777" w:rsidR="00462182" w:rsidRPr="001E741E" w:rsidRDefault="00462182" w:rsidP="00462182">
      <w:pPr>
        <w:pStyle w:val="Heading4"/>
        <w:rPr>
          <w:rFonts w:cs="Calibri"/>
        </w:rPr>
      </w:pPr>
      <w:r w:rsidRPr="001E741E">
        <w:rPr>
          <w:rFonts w:cs="Calibri"/>
        </w:rPr>
        <w:t xml:space="preserve">WHO says </w:t>
      </w:r>
      <w:proofErr w:type="gramStart"/>
      <w:r w:rsidRPr="001E741E">
        <w:rPr>
          <w:rFonts w:cs="Calibri"/>
        </w:rPr>
        <w:t>yes</w:t>
      </w:r>
      <w:proofErr w:type="gramEnd"/>
    </w:p>
    <w:p w14:paraId="43C75102" w14:textId="77777777" w:rsidR="00462182" w:rsidRPr="00515E5D" w:rsidRDefault="00462182" w:rsidP="00462182">
      <w:pPr>
        <w:rPr>
          <w:rStyle w:val="Style13ptBold"/>
          <w:bCs w:val="0"/>
          <w:sz w:val="16"/>
          <w:szCs w:val="26"/>
        </w:rPr>
      </w:pPr>
      <w:r w:rsidRPr="00515E5D">
        <w:rPr>
          <w:rStyle w:val="Style13ptBold"/>
          <w:szCs w:val="26"/>
        </w:rPr>
        <w:t>Kimball 21</w:t>
      </w:r>
      <w:r w:rsidRPr="00515E5D">
        <w:rPr>
          <w:rStyle w:val="Style13ptBold"/>
          <w:sz w:val="16"/>
          <w:szCs w:val="26"/>
        </w:rPr>
        <w:t xml:space="preserve"> </w:t>
      </w:r>
      <w:r w:rsidRPr="00515E5D">
        <w:rPr>
          <w:rStyle w:val="Style13ptBold"/>
          <w:b w:val="0"/>
          <w:sz w:val="16"/>
          <w:szCs w:val="26"/>
        </w:rPr>
        <w:t>[(Spencer, news editor with CNBC.com) “</w:t>
      </w:r>
      <w:r w:rsidRPr="00515E5D">
        <w:rPr>
          <w:szCs w:val="26"/>
        </w:rPr>
        <w:t>WHO chief urges world to follow U.S. lead and support waiving Covid vaccine patent protections,” CNBC, 5/7/2021] JL</w:t>
      </w:r>
    </w:p>
    <w:p w14:paraId="507B9849" w14:textId="77777777" w:rsidR="00462182" w:rsidRPr="00515E5D" w:rsidRDefault="00462182" w:rsidP="00462182">
      <w:pPr>
        <w:rPr>
          <w:szCs w:val="26"/>
        </w:rPr>
      </w:pPr>
      <w:r w:rsidRPr="00515E5D">
        <w:rPr>
          <w:rStyle w:val="StyleUnderline"/>
          <w:szCs w:val="26"/>
          <w:highlight w:val="green"/>
        </w:rPr>
        <w:t>W</w:t>
      </w:r>
      <w:r w:rsidRPr="00515E5D">
        <w:rPr>
          <w:rStyle w:val="StyleUnderline"/>
          <w:szCs w:val="26"/>
        </w:rPr>
        <w:t xml:space="preserve">orld </w:t>
      </w:r>
      <w:r w:rsidRPr="00515E5D">
        <w:rPr>
          <w:rStyle w:val="StyleUnderline"/>
          <w:szCs w:val="26"/>
          <w:highlight w:val="green"/>
        </w:rPr>
        <w:t>H</w:t>
      </w:r>
      <w:r w:rsidRPr="00515E5D">
        <w:rPr>
          <w:rStyle w:val="StyleUnderline"/>
          <w:szCs w:val="26"/>
        </w:rPr>
        <w:t xml:space="preserve">ealth </w:t>
      </w:r>
      <w:r w:rsidRPr="00515E5D">
        <w:rPr>
          <w:rStyle w:val="StyleUnderline"/>
          <w:szCs w:val="26"/>
          <w:highlight w:val="green"/>
        </w:rPr>
        <w:t>O</w:t>
      </w:r>
      <w:r w:rsidRPr="00515E5D">
        <w:rPr>
          <w:rStyle w:val="StyleUnderline"/>
          <w:szCs w:val="26"/>
        </w:rPr>
        <w:t xml:space="preserve">rganization Director General-Tedros Adhanom Ghebreyesus on Friday </w:t>
      </w:r>
      <w:r w:rsidRPr="00515E5D">
        <w:rPr>
          <w:rStyle w:val="StyleUnderline"/>
          <w:szCs w:val="26"/>
          <w:highlight w:val="green"/>
        </w:rPr>
        <w:t>urged</w:t>
      </w:r>
      <w:r w:rsidRPr="00515E5D">
        <w:rPr>
          <w:rStyle w:val="StyleUnderline"/>
          <w:szCs w:val="26"/>
        </w:rPr>
        <w:t xml:space="preserve"> other </w:t>
      </w:r>
      <w:r w:rsidRPr="00515E5D">
        <w:rPr>
          <w:rStyle w:val="StyleUnderline"/>
          <w:szCs w:val="26"/>
          <w:highlight w:val="green"/>
        </w:rPr>
        <w:t>countries</w:t>
      </w:r>
      <w:r w:rsidRPr="00515E5D">
        <w:rPr>
          <w:szCs w:val="26"/>
        </w:rPr>
        <w:t xml:space="preserve">, particularly the Group of Seven industrialized nations, </w:t>
      </w:r>
      <w:r w:rsidRPr="00515E5D">
        <w:rPr>
          <w:rStyle w:val="StyleUnderline"/>
          <w:szCs w:val="26"/>
          <w:highlight w:val="green"/>
        </w:rPr>
        <w:t>to</w:t>
      </w:r>
      <w:r w:rsidRPr="00515E5D">
        <w:rPr>
          <w:rStyle w:val="StyleUnderline"/>
          <w:szCs w:val="26"/>
        </w:rPr>
        <w:t xml:space="preserve"> follow the U.</w:t>
      </w:r>
      <w:r w:rsidRPr="00426468">
        <w:rPr>
          <w:rStyle w:val="StyleUnderline"/>
          <w:szCs w:val="26"/>
        </w:rPr>
        <w:t>S. example and support a World Trade Organization motion to</w:t>
      </w:r>
      <w:r w:rsidRPr="00426468">
        <w:rPr>
          <w:szCs w:val="26"/>
        </w:rPr>
        <w:t xml:space="preserve"> temporarily</w:t>
      </w:r>
      <w:r w:rsidRPr="00515E5D">
        <w:rPr>
          <w:szCs w:val="26"/>
        </w:rPr>
        <w:t xml:space="preserve"> </w:t>
      </w:r>
      <w:r w:rsidRPr="00426468">
        <w:rPr>
          <w:rStyle w:val="StyleUnderline"/>
          <w:szCs w:val="26"/>
          <w:highlight w:val="green"/>
        </w:rPr>
        <w:t>waive C</w:t>
      </w:r>
      <w:r w:rsidRPr="00515E5D">
        <w:rPr>
          <w:rStyle w:val="StyleUnderline"/>
          <w:szCs w:val="26"/>
          <w:highlight w:val="green"/>
        </w:rPr>
        <w:t>ovid</w:t>
      </w:r>
      <w:r w:rsidRPr="00515E5D">
        <w:rPr>
          <w:rStyle w:val="StyleUnderline"/>
          <w:szCs w:val="26"/>
        </w:rPr>
        <w:t xml:space="preserve">-19 vaccine </w:t>
      </w:r>
      <w:r w:rsidRPr="00515E5D">
        <w:rPr>
          <w:rStyle w:val="StyleUnderline"/>
          <w:szCs w:val="26"/>
          <w:highlight w:val="green"/>
        </w:rPr>
        <w:t>patent protections</w:t>
      </w:r>
      <w:r w:rsidRPr="00515E5D">
        <w:rPr>
          <w:szCs w:val="26"/>
        </w:rPr>
        <w:t>. “</w:t>
      </w:r>
      <w:r w:rsidRPr="00515E5D">
        <w:rPr>
          <w:rStyle w:val="StyleUnderline"/>
          <w:szCs w:val="26"/>
        </w:rPr>
        <w:t xml:space="preserve">Wednesday’s announcement by the U.S. that it will support a temporary waiver of intellectual property protections for Covid-19 vaccines is </w:t>
      </w:r>
      <w:r w:rsidRPr="00515E5D">
        <w:rPr>
          <w:rStyle w:val="StyleUnderline"/>
          <w:szCs w:val="26"/>
          <w:highlight w:val="green"/>
        </w:rPr>
        <w:t>a significant statement of</w:t>
      </w:r>
      <w:r w:rsidRPr="00515E5D">
        <w:rPr>
          <w:rStyle w:val="StyleUnderline"/>
          <w:szCs w:val="26"/>
        </w:rPr>
        <w:t xml:space="preserve"> solidarity and </w:t>
      </w:r>
      <w:r w:rsidRPr="00515E5D">
        <w:rPr>
          <w:rStyle w:val="StyleUnderline"/>
          <w:szCs w:val="26"/>
          <w:highlight w:val="green"/>
        </w:rPr>
        <w:t>support for vaccine equity</w:t>
      </w:r>
      <w:r w:rsidRPr="00515E5D">
        <w:rPr>
          <w:szCs w:val="26"/>
        </w:rPr>
        <w:t xml:space="preserve">,” Tedros said at a press briefing. “I know that this is not a politically easy thing to do, so I very much appreciate the leadership of the U.S. and </w:t>
      </w:r>
      <w:r w:rsidRPr="00515E5D">
        <w:rPr>
          <w:rStyle w:val="StyleUnderline"/>
          <w:szCs w:val="26"/>
        </w:rPr>
        <w:t>we urge other countries to follow their example</w:t>
      </w:r>
      <w:r w:rsidRPr="00515E5D">
        <w:rPr>
          <w:szCs w:val="26"/>
        </w:rPr>
        <w:t>.”</w:t>
      </w:r>
    </w:p>
    <w:p w14:paraId="308E0B34" w14:textId="77777777" w:rsidR="00462182" w:rsidRPr="006660FE" w:rsidRDefault="00462182" w:rsidP="00462182"/>
    <w:p w14:paraId="545085D5" w14:textId="77777777" w:rsidR="00462182" w:rsidRPr="006660FE" w:rsidRDefault="00462182" w:rsidP="00462182">
      <w:pPr>
        <w:pStyle w:val="Heading4"/>
        <w:rPr>
          <w:rFonts w:cs="Calibri"/>
        </w:rPr>
      </w:pPr>
      <w:r w:rsidRPr="006660FE">
        <w:rPr>
          <w:rFonts w:cs="Calibri"/>
        </w:rPr>
        <w:t xml:space="preserve">Consultation boosts strong </w:t>
      </w:r>
      <w:r w:rsidRPr="006660FE">
        <w:rPr>
          <w:rFonts w:cs="Calibri"/>
          <w:u w:val="single"/>
        </w:rPr>
        <w:t>leadership</w:t>
      </w:r>
      <w:r w:rsidRPr="006660FE">
        <w:rPr>
          <w:rFonts w:cs="Calibri"/>
        </w:rPr>
        <w:t xml:space="preserve">, </w:t>
      </w:r>
      <w:r w:rsidRPr="006660FE">
        <w:rPr>
          <w:rFonts w:cs="Calibri"/>
          <w:u w:val="single"/>
        </w:rPr>
        <w:t>authority</w:t>
      </w:r>
      <w:r w:rsidRPr="006660FE">
        <w:rPr>
          <w:rFonts w:cs="Calibri"/>
        </w:rPr>
        <w:t xml:space="preserve">, and </w:t>
      </w:r>
      <w:r w:rsidRPr="006660FE">
        <w:rPr>
          <w:rFonts w:cs="Calibri"/>
          <w:u w:val="single"/>
        </w:rPr>
        <w:t>cohesion</w:t>
      </w:r>
      <w:r w:rsidRPr="006660FE">
        <w:rPr>
          <w:rFonts w:cs="Calibri"/>
        </w:rPr>
        <w:t xml:space="preserve"> among member states – key to WHO legitimacy</w:t>
      </w:r>
    </w:p>
    <w:p w14:paraId="302B2235" w14:textId="77777777" w:rsidR="00462182" w:rsidRPr="006660FE" w:rsidRDefault="00462182" w:rsidP="00462182">
      <w:pPr>
        <w:rPr>
          <w:rStyle w:val="Style13ptBold"/>
          <w:b w:val="0"/>
          <w:bCs w:val="0"/>
        </w:rPr>
      </w:pPr>
      <w:proofErr w:type="spellStart"/>
      <w:r w:rsidRPr="006660FE">
        <w:rPr>
          <w:rStyle w:val="Style13ptBold"/>
        </w:rPr>
        <w:t>Gostin</w:t>
      </w:r>
      <w:proofErr w:type="spellEnd"/>
      <w:r w:rsidRPr="006660FE">
        <w:rPr>
          <w:rStyle w:val="Style13ptBold"/>
        </w:rPr>
        <w:t xml:space="preserve"> et al 15 </w:t>
      </w:r>
      <w:r w:rsidRPr="006660FE">
        <w:rPr>
          <w:rStyle w:val="Style13ptBold"/>
          <w:b w:val="0"/>
          <w:sz w:val="16"/>
          <w:szCs w:val="16"/>
        </w:rPr>
        <w:t xml:space="preserve">[(Lawrence O., </w:t>
      </w:r>
      <w:r w:rsidRPr="006660F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6660FE">
        <w:rPr>
          <w:rStyle w:val="Style13ptBold"/>
          <w:b w:val="0"/>
          <w:sz w:val="16"/>
          <w:szCs w:val="16"/>
        </w:rPr>
        <w:t>) “</w:t>
      </w:r>
      <w:r w:rsidRPr="006660FE">
        <w:rPr>
          <w:bCs/>
          <w:szCs w:val="16"/>
        </w:rPr>
        <w:t>The Normative Authority of the World Health Organization,” Georgetown University Law Center, 5/2/2015] JL</w:t>
      </w:r>
    </w:p>
    <w:p w14:paraId="01CC1F54" w14:textId="77777777" w:rsidR="00462182" w:rsidRPr="006660FE" w:rsidRDefault="00462182" w:rsidP="00462182">
      <w:pPr>
        <w:rPr>
          <w:szCs w:val="26"/>
        </w:rPr>
      </w:pPr>
      <w:r w:rsidRPr="006660FE">
        <w:rPr>
          <w:rStyle w:val="StyleUnderline"/>
          <w:szCs w:val="26"/>
          <w:highlight w:val="green"/>
        </w:rPr>
        <w:t xml:space="preserve">Members want the WHO to </w:t>
      </w:r>
      <w:r w:rsidRPr="006660FE">
        <w:rPr>
          <w:rStyle w:val="Emphasis"/>
          <w:szCs w:val="26"/>
          <w:highlight w:val="green"/>
        </w:rPr>
        <w:t>exert leadership, harmonize disparate activities, and set priorities</w:t>
      </w:r>
      <w:r w:rsidRPr="006660FE">
        <w:rPr>
          <w:szCs w:val="26"/>
        </w:rPr>
        <w:t xml:space="preserve">. Yet they resist intrusions into their </w:t>
      </w:r>
      <w:proofErr w:type="gramStart"/>
      <w:r w:rsidRPr="006660FE">
        <w:rPr>
          <w:szCs w:val="26"/>
        </w:rPr>
        <w:t>sovereignty, and</w:t>
      </w:r>
      <w:proofErr w:type="gramEnd"/>
      <w:r w:rsidRPr="006660FE">
        <w:rPr>
          <w:szCs w:val="26"/>
        </w:rPr>
        <w:t xml:space="preserve"> want to exert control. In other words, ‘everyone desires coordination, but no one wants to be coordinated.’ States often ardently defend their geostrategic interests. As the Indonesian virus-sharing episode illustrates, </w:t>
      </w:r>
      <w:r w:rsidRPr="006660FE">
        <w:rPr>
          <w:rStyle w:val="StyleUnderline"/>
          <w:szCs w:val="26"/>
        </w:rPr>
        <w:t xml:space="preserve">the </w:t>
      </w:r>
      <w:r w:rsidRPr="006660FE">
        <w:rPr>
          <w:rStyle w:val="StyleUnderline"/>
          <w:szCs w:val="26"/>
          <w:highlight w:val="green"/>
        </w:rPr>
        <w:t>WHO is pulled between</w:t>
      </w:r>
      <w:r w:rsidRPr="006660FE">
        <w:rPr>
          <w:rStyle w:val="StyleUnderline"/>
          <w:szCs w:val="26"/>
        </w:rPr>
        <w:t xml:space="preserve"> power </w:t>
      </w:r>
      <w:r w:rsidRPr="006660FE">
        <w:rPr>
          <w:rStyle w:val="StyleUnderline"/>
          <w:szCs w:val="26"/>
          <w:highlight w:val="green"/>
        </w:rPr>
        <w:t>blocs</w:t>
      </w:r>
      <w:r w:rsidRPr="006660FE">
        <w:rPr>
          <w:szCs w:val="26"/>
        </w:rPr>
        <w:t xml:space="preserve">, with North America and Europe (the primary funders) on one side and emerging economies such as Brazil, China, and India on the other. </w:t>
      </w:r>
      <w:r w:rsidRPr="006660FE">
        <w:rPr>
          <w:rStyle w:val="StyleUnderline"/>
          <w:szCs w:val="26"/>
        </w:rPr>
        <w:t>An inherent tension exists between richer ‘net contributor’ states and poorer ‘net recipient’ states</w:t>
      </w:r>
      <w:r w:rsidRPr="006660FE">
        <w:rPr>
          <w:szCs w:val="26"/>
        </w:rPr>
        <w:t>, with the former seeking smaller WHO budgets and the latter larger budgets.</w:t>
      </w:r>
    </w:p>
    <w:p w14:paraId="0EDA855A" w14:textId="77777777" w:rsidR="00462182" w:rsidRPr="006660FE" w:rsidRDefault="00462182" w:rsidP="00462182">
      <w:pPr>
        <w:rPr>
          <w:szCs w:val="26"/>
        </w:rPr>
      </w:pPr>
      <w:r w:rsidRPr="006660FE">
        <w:rPr>
          <w:szCs w:val="26"/>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6660FE">
        <w:rPr>
          <w:szCs w:val="26"/>
        </w:rPr>
        <w:t>Liberia</w:t>
      </w:r>
      <w:proofErr w:type="gramEnd"/>
      <w:r w:rsidRPr="006660FE">
        <w:rPr>
          <w:szCs w:val="26"/>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6660FE">
        <w:rPr>
          <w:rStyle w:val="StyleUnderline"/>
          <w:szCs w:val="26"/>
        </w:rPr>
        <w:t xml:space="preserve">Member </w:t>
      </w:r>
      <w:r w:rsidRPr="006660FE">
        <w:rPr>
          <w:rStyle w:val="StyleUnderline"/>
          <w:szCs w:val="26"/>
          <w:highlight w:val="green"/>
        </w:rPr>
        <w:t>states</w:t>
      </w:r>
      <w:r w:rsidRPr="006660FE">
        <w:rPr>
          <w:rStyle w:val="StyleUnderline"/>
          <w:szCs w:val="26"/>
        </w:rPr>
        <w:t xml:space="preserve"> should </w:t>
      </w:r>
      <w:r w:rsidRPr="006660FE">
        <w:rPr>
          <w:rStyle w:val="StyleUnderline"/>
          <w:szCs w:val="26"/>
          <w:highlight w:val="green"/>
        </w:rPr>
        <w:t>recognize</w:t>
      </w:r>
      <w:r w:rsidRPr="006660FE">
        <w:rPr>
          <w:rStyle w:val="StyleUnderline"/>
          <w:szCs w:val="26"/>
        </w:rPr>
        <w:t xml:space="preserve"> that </w:t>
      </w:r>
      <w:r w:rsidRPr="006660FE">
        <w:rPr>
          <w:rStyle w:val="StyleUnderline"/>
          <w:szCs w:val="26"/>
          <w:highlight w:val="green"/>
        </w:rPr>
        <w:t>the health of their citizens depends on</w:t>
      </w:r>
      <w:r w:rsidRPr="006660FE">
        <w:rPr>
          <w:rStyle w:val="StyleUnderline"/>
          <w:szCs w:val="26"/>
        </w:rPr>
        <w:t xml:space="preserve"> strengthening others' capacity. The </w:t>
      </w:r>
      <w:r w:rsidRPr="006660FE">
        <w:rPr>
          <w:rStyle w:val="StyleUnderline"/>
          <w:szCs w:val="26"/>
          <w:highlight w:val="green"/>
        </w:rPr>
        <w:t>WHO</w:t>
      </w:r>
      <w:r w:rsidRPr="006660FE">
        <w:rPr>
          <w:rStyle w:val="StyleUnderline"/>
          <w:szCs w:val="26"/>
        </w:rPr>
        <w:t xml:space="preserve"> has a central role in creating systems </w:t>
      </w:r>
      <w:r w:rsidRPr="006660FE">
        <w:rPr>
          <w:rStyle w:val="StyleUnderline"/>
          <w:szCs w:val="26"/>
          <w:highlight w:val="green"/>
        </w:rPr>
        <w:t xml:space="preserve">to </w:t>
      </w:r>
      <w:r w:rsidRPr="006660FE">
        <w:rPr>
          <w:rStyle w:val="Emphasis"/>
          <w:szCs w:val="26"/>
          <w:highlight w:val="green"/>
        </w:rPr>
        <w:t>facilitate and encourage</w:t>
      </w:r>
      <w:r w:rsidRPr="006660FE">
        <w:rPr>
          <w:rStyle w:val="Emphasis"/>
          <w:szCs w:val="26"/>
        </w:rPr>
        <w:t xml:space="preserve"> such </w:t>
      </w:r>
      <w:r w:rsidRPr="006660FE">
        <w:rPr>
          <w:rStyle w:val="Emphasis"/>
          <w:szCs w:val="26"/>
          <w:highlight w:val="green"/>
        </w:rPr>
        <w:t>cooperation</w:t>
      </w:r>
      <w:r w:rsidRPr="006660FE">
        <w:rPr>
          <w:szCs w:val="26"/>
        </w:rPr>
        <w:t>.</w:t>
      </w:r>
    </w:p>
    <w:p w14:paraId="703A8B23" w14:textId="77777777" w:rsidR="00462182" w:rsidRPr="006660FE" w:rsidRDefault="00462182" w:rsidP="00462182">
      <w:pPr>
        <w:rPr>
          <w:szCs w:val="26"/>
        </w:rPr>
      </w:pPr>
      <w:r w:rsidRPr="006660FE">
        <w:rPr>
          <w:rStyle w:val="Emphasis"/>
          <w:szCs w:val="26"/>
        </w:rPr>
        <w:t xml:space="preserve">The </w:t>
      </w:r>
      <w:r w:rsidRPr="006660FE">
        <w:rPr>
          <w:rStyle w:val="Emphasis"/>
          <w:szCs w:val="26"/>
          <w:highlight w:val="green"/>
        </w:rPr>
        <w:t>WHO cannot succeed unless members act as shareholders, foregoing</w:t>
      </w:r>
      <w:r w:rsidRPr="006660FE">
        <w:rPr>
          <w:rStyle w:val="Emphasis"/>
          <w:szCs w:val="26"/>
        </w:rPr>
        <w:t xml:space="preserve"> a measure of </w:t>
      </w:r>
      <w:r w:rsidRPr="006660FE">
        <w:rPr>
          <w:rStyle w:val="Emphasis"/>
          <w:szCs w:val="26"/>
          <w:highlight w:val="green"/>
        </w:rPr>
        <w:t>sovereignty for the global</w:t>
      </w:r>
      <w:r w:rsidRPr="006660FE">
        <w:rPr>
          <w:rStyle w:val="Emphasis"/>
          <w:szCs w:val="26"/>
        </w:rPr>
        <w:t xml:space="preserve"> common </w:t>
      </w:r>
      <w:r w:rsidRPr="006660FE">
        <w:rPr>
          <w:rStyle w:val="Emphasis"/>
          <w:szCs w:val="26"/>
          <w:highlight w:val="green"/>
        </w:rPr>
        <w:t>good</w:t>
      </w:r>
      <w:r w:rsidRPr="006660FE">
        <w:rPr>
          <w:szCs w:val="26"/>
        </w:rPr>
        <w:t xml:space="preserve">. </w:t>
      </w:r>
      <w:r w:rsidRPr="006660FE">
        <w:rPr>
          <w:rStyle w:val="StyleUnderline"/>
          <w:szCs w:val="26"/>
        </w:rPr>
        <w:t xml:space="preserve">It is in all states' interests to have a strong global health leader, safeguarding health security, building health systems, and reducing health inequalities. But </w:t>
      </w:r>
      <w:r w:rsidRPr="006660FE">
        <w:rPr>
          <w:rStyle w:val="Emphasis"/>
          <w:szCs w:val="26"/>
          <w:highlight w:val="green"/>
        </w:rPr>
        <w:t>that will not happen unless members</w:t>
      </w:r>
      <w:r w:rsidRPr="006660FE">
        <w:rPr>
          <w:szCs w:val="26"/>
        </w:rPr>
        <w:t xml:space="preserve"> fund the Organization generously, </w:t>
      </w:r>
      <w:r w:rsidRPr="006660FE">
        <w:rPr>
          <w:rStyle w:val="Emphasis"/>
          <w:szCs w:val="26"/>
          <w:highlight w:val="green"/>
        </w:rPr>
        <w:t>grant it authority</w:t>
      </w:r>
      <w:r w:rsidRPr="006660FE">
        <w:rPr>
          <w:szCs w:val="26"/>
        </w:rPr>
        <w:t xml:space="preserve"> and flexibility, and hold it accountable.</w:t>
      </w:r>
    </w:p>
    <w:p w14:paraId="10F8AC76" w14:textId="77777777" w:rsidR="00462182" w:rsidRPr="006660FE" w:rsidRDefault="00462182" w:rsidP="00462182"/>
    <w:p w14:paraId="2EFCF054" w14:textId="77777777" w:rsidR="00462182" w:rsidRPr="006660FE" w:rsidRDefault="00462182" w:rsidP="00462182">
      <w:pPr>
        <w:pStyle w:val="Heading4"/>
        <w:rPr>
          <w:rFonts w:cs="Calibri"/>
        </w:rPr>
      </w:pPr>
      <w:r w:rsidRPr="006660FE">
        <w:rPr>
          <w:rFonts w:cs="Calibri"/>
        </w:rPr>
        <w:t xml:space="preserve">WHO is critical to disease prevention – it is the only international institution that can disperse information, standardize global public health, and facilitate public-private </w:t>
      </w:r>
      <w:proofErr w:type="gramStart"/>
      <w:r w:rsidRPr="006660FE">
        <w:rPr>
          <w:rFonts w:cs="Calibri"/>
        </w:rPr>
        <w:t>cooperation</w:t>
      </w:r>
      <w:proofErr w:type="gramEnd"/>
    </w:p>
    <w:p w14:paraId="389C889A" w14:textId="77777777" w:rsidR="00462182" w:rsidRPr="006660FE" w:rsidRDefault="00462182" w:rsidP="00462182">
      <w:pPr>
        <w:rPr>
          <w:rStyle w:val="Style13ptBold"/>
          <w:bCs w:val="0"/>
        </w:rPr>
      </w:pPr>
      <w:proofErr w:type="spellStart"/>
      <w:r w:rsidRPr="006660FE">
        <w:rPr>
          <w:rStyle w:val="Style13ptBold"/>
        </w:rPr>
        <w:t>Murtugudde</w:t>
      </w:r>
      <w:proofErr w:type="spellEnd"/>
      <w:r w:rsidRPr="006660FE">
        <w:rPr>
          <w:rStyle w:val="Style13ptBold"/>
        </w:rPr>
        <w:t xml:space="preserve"> 20 </w:t>
      </w:r>
      <w:r w:rsidRPr="006660FE">
        <w:rPr>
          <w:rStyle w:val="Style13ptBold"/>
          <w:b w:val="0"/>
          <w:sz w:val="16"/>
          <w:szCs w:val="16"/>
        </w:rPr>
        <w:t>[(Raghu, professor of atmospheric and oceanic science at the University of Maryland, PhD in mechanical engineering from Columbia University) “</w:t>
      </w:r>
      <w:r w:rsidRPr="006660FE">
        <w:rPr>
          <w:szCs w:val="16"/>
        </w:rPr>
        <w:t>Why We Need the World Health Organization Now More Than Ever,” Science, 4/19/2020] JL</w:t>
      </w:r>
    </w:p>
    <w:p w14:paraId="68315DB9" w14:textId="77777777" w:rsidR="00462182" w:rsidRPr="006660FE" w:rsidRDefault="00462182" w:rsidP="00462182">
      <w:pPr>
        <w:rPr>
          <w:szCs w:val="26"/>
        </w:rPr>
      </w:pPr>
      <w:r w:rsidRPr="006660FE">
        <w:rPr>
          <w:rStyle w:val="StyleUnderline"/>
          <w:szCs w:val="26"/>
          <w:highlight w:val="green"/>
        </w:rPr>
        <w:t>WHO</w:t>
      </w:r>
      <w:r w:rsidRPr="006660FE">
        <w:rPr>
          <w:rStyle w:val="StyleUnderline"/>
          <w:szCs w:val="26"/>
        </w:rPr>
        <w:t xml:space="preserve"> continues to </w:t>
      </w:r>
      <w:r w:rsidRPr="006660FE">
        <w:rPr>
          <w:rStyle w:val="StyleUnderline"/>
          <w:szCs w:val="26"/>
          <w:highlight w:val="green"/>
        </w:rPr>
        <w:t xml:space="preserve">play an </w:t>
      </w:r>
      <w:r w:rsidRPr="006660FE">
        <w:rPr>
          <w:rStyle w:val="Emphasis"/>
          <w:szCs w:val="26"/>
          <w:highlight w:val="green"/>
        </w:rPr>
        <w:t>indispensable role</w:t>
      </w:r>
      <w:r w:rsidRPr="006660FE">
        <w:rPr>
          <w:rStyle w:val="StyleUnderline"/>
          <w:szCs w:val="26"/>
        </w:rPr>
        <w:t xml:space="preserve"> during the current COVID-19 outbreak</w:t>
      </w:r>
      <w:r w:rsidRPr="006660FE">
        <w:rPr>
          <w:szCs w:val="26"/>
        </w:rPr>
        <w:t xml:space="preserve"> </w:t>
      </w:r>
      <w:proofErr w:type="gramStart"/>
      <w:r w:rsidRPr="006660FE">
        <w:rPr>
          <w:szCs w:val="26"/>
        </w:rPr>
        <w:t>itself.</w:t>
      </w:r>
      <w:proofErr w:type="gramEnd"/>
      <w:r w:rsidRPr="006660FE">
        <w:rPr>
          <w:szCs w:val="26"/>
        </w:rPr>
        <w:t xml:space="preserve"> In November 2018, </w:t>
      </w:r>
      <w:r w:rsidRPr="006660FE">
        <w:rPr>
          <w:rStyle w:val="StyleUnderline"/>
          <w:szCs w:val="26"/>
        </w:rPr>
        <w:t xml:space="preserve">the US National Academies of Sciences, Engineering and Medicine </w:t>
      </w:r>
      <w:proofErr w:type="spellStart"/>
      <w:r w:rsidRPr="006660FE">
        <w:rPr>
          <w:rStyle w:val="StyleUnderline"/>
          <w:szCs w:val="26"/>
        </w:rPr>
        <w:t>organised</w:t>
      </w:r>
      <w:proofErr w:type="spellEnd"/>
      <w:r w:rsidRPr="006660FE">
        <w:rPr>
          <w:rStyle w:val="StyleUnderline"/>
          <w:szCs w:val="26"/>
        </w:rPr>
        <w:t xml:space="preserve"> a workshop to explore lessons from past influenza outbreaks and so develop recommendations for pandemic preparedness for 2030. The salient findings serve well to underscore the </w:t>
      </w:r>
      <w:r w:rsidRPr="006660FE">
        <w:rPr>
          <w:rStyle w:val="Emphasis"/>
          <w:szCs w:val="26"/>
        </w:rPr>
        <w:t>critical role of WHO for humankind</w:t>
      </w:r>
      <w:r w:rsidRPr="006660FE">
        <w:rPr>
          <w:szCs w:val="26"/>
        </w:rPr>
        <w:t>.</w:t>
      </w:r>
    </w:p>
    <w:p w14:paraId="48E583FC" w14:textId="77777777" w:rsidR="00462182" w:rsidRPr="006660FE" w:rsidRDefault="00462182" w:rsidP="00462182">
      <w:pPr>
        <w:rPr>
          <w:szCs w:val="26"/>
        </w:rPr>
      </w:pPr>
      <w:r w:rsidRPr="006660FE">
        <w:rPr>
          <w:rStyle w:val="StyleUnderline"/>
          <w:szCs w:val="26"/>
        </w:rPr>
        <w:t xml:space="preserve">The world’s </w:t>
      </w:r>
      <w:r w:rsidRPr="006660FE">
        <w:rPr>
          <w:rStyle w:val="Emphasis"/>
          <w:szCs w:val="26"/>
        </w:rPr>
        <w:t>influenza burden has only increased</w:t>
      </w:r>
      <w:r w:rsidRPr="006660FE">
        <w:rPr>
          <w:szCs w:val="26"/>
        </w:rPr>
        <w:t xml:space="preserve"> in the last two decades, a period in which </w:t>
      </w:r>
      <w:r w:rsidRPr="006660FE">
        <w:rPr>
          <w:rStyle w:val="StyleUnderline"/>
          <w:szCs w:val="26"/>
        </w:rPr>
        <w:t xml:space="preserve">there have also been </w:t>
      </w:r>
      <w:r w:rsidRPr="006660FE">
        <w:rPr>
          <w:rStyle w:val="Emphasis"/>
          <w:szCs w:val="26"/>
          <w:highlight w:val="green"/>
        </w:rPr>
        <w:t>30 new zoonotic diseases</w:t>
      </w:r>
      <w:r w:rsidRPr="006660FE">
        <w:rPr>
          <w:szCs w:val="26"/>
          <w:highlight w:val="green"/>
        </w:rPr>
        <w:t xml:space="preserve">. </w:t>
      </w:r>
      <w:r w:rsidRPr="006660FE">
        <w:rPr>
          <w:rStyle w:val="StyleUnderline"/>
          <w:szCs w:val="26"/>
          <w:highlight w:val="green"/>
        </w:rPr>
        <w:t>A warming world</w:t>
      </w:r>
      <w:r w:rsidRPr="006660FE">
        <w:rPr>
          <w:rStyle w:val="StyleUnderline"/>
          <w:szCs w:val="26"/>
        </w:rPr>
        <w:t xml:space="preserve"> with increasing humidity, lost habitats and industrial livestock/poultry farming </w:t>
      </w:r>
      <w:r w:rsidRPr="006660FE">
        <w:rPr>
          <w:rStyle w:val="StyleUnderline"/>
          <w:szCs w:val="26"/>
          <w:highlight w:val="green"/>
        </w:rPr>
        <w:t>has</w:t>
      </w:r>
      <w:r w:rsidRPr="006660FE">
        <w:rPr>
          <w:rStyle w:val="StyleUnderline"/>
          <w:szCs w:val="26"/>
        </w:rPr>
        <w:t xml:space="preserve"> many </w:t>
      </w:r>
      <w:r w:rsidRPr="006660FE">
        <w:rPr>
          <w:rStyle w:val="StyleUnderline"/>
          <w:szCs w:val="26"/>
          <w:highlight w:val="green"/>
        </w:rPr>
        <w:t>opportunities for pathogens to move</w:t>
      </w:r>
      <w:r w:rsidRPr="006660FE">
        <w:rPr>
          <w:rStyle w:val="StyleUnderline"/>
          <w:szCs w:val="26"/>
        </w:rPr>
        <w:t xml:space="preserve"> from animals and birds to humans</w:t>
      </w:r>
      <w:r w:rsidRPr="006660FE">
        <w:rPr>
          <w:szCs w:val="26"/>
        </w:rPr>
        <w:t xml:space="preserve">. Increasing global connectivity simply </w:t>
      </w:r>
      <w:proofErr w:type="spellStart"/>
      <w:r w:rsidRPr="006660FE">
        <w:rPr>
          <w:szCs w:val="26"/>
        </w:rPr>
        <w:t>catalyses</w:t>
      </w:r>
      <w:proofErr w:type="spellEnd"/>
      <w:r w:rsidRPr="006660FE">
        <w:rPr>
          <w:szCs w:val="26"/>
        </w:rPr>
        <w:t xml:space="preserve"> this process, as much as it </w:t>
      </w:r>
      <w:proofErr w:type="spellStart"/>
      <w:r w:rsidRPr="006660FE">
        <w:rPr>
          <w:szCs w:val="26"/>
        </w:rPr>
        <w:t>catalyses</w:t>
      </w:r>
      <w:proofErr w:type="spellEnd"/>
      <w:r w:rsidRPr="006660FE">
        <w:rPr>
          <w:szCs w:val="26"/>
        </w:rPr>
        <w:t xml:space="preserve"> economic growth.</w:t>
      </w:r>
    </w:p>
    <w:p w14:paraId="2805251A" w14:textId="77777777" w:rsidR="00462182" w:rsidRPr="006660FE" w:rsidRDefault="00462182" w:rsidP="00462182">
      <w:pPr>
        <w:rPr>
          <w:szCs w:val="26"/>
        </w:rPr>
      </w:pPr>
      <w:r w:rsidRPr="006660FE">
        <w:rPr>
          <w:rStyle w:val="StyleUnderline"/>
          <w:szCs w:val="26"/>
          <w:highlight w:val="green"/>
        </w:rPr>
        <w:t>WHO coordinates</w:t>
      </w:r>
      <w:r w:rsidRPr="006660FE">
        <w:rPr>
          <w:rStyle w:val="StyleUnderline"/>
          <w:szCs w:val="26"/>
        </w:rPr>
        <w:t xml:space="preserve"> </w:t>
      </w:r>
      <w:r w:rsidRPr="006660FE">
        <w:rPr>
          <w:rStyle w:val="Emphasis"/>
          <w:szCs w:val="26"/>
        </w:rPr>
        <w:t xml:space="preserve">health </w:t>
      </w:r>
      <w:r w:rsidRPr="006660FE">
        <w:rPr>
          <w:rStyle w:val="Emphasis"/>
          <w:szCs w:val="26"/>
          <w:highlight w:val="green"/>
        </w:rPr>
        <w:t>research</w:t>
      </w:r>
      <w:r w:rsidRPr="006660FE">
        <w:rPr>
          <w:rStyle w:val="Emphasis"/>
          <w:szCs w:val="26"/>
        </w:rPr>
        <w:t xml:space="preserve">, clinical </w:t>
      </w:r>
      <w:r w:rsidRPr="006660FE">
        <w:rPr>
          <w:rStyle w:val="Emphasis"/>
          <w:szCs w:val="26"/>
          <w:highlight w:val="green"/>
        </w:rPr>
        <w:t>trials, drug safety, vaccine development, surveillance, virus sharing</w:t>
      </w:r>
      <w:r w:rsidRPr="006660FE">
        <w:rPr>
          <w:rStyle w:val="StyleUnderline"/>
          <w:szCs w:val="26"/>
        </w:rPr>
        <w:t xml:space="preserve">, </w:t>
      </w:r>
      <w:proofErr w:type="gramStart"/>
      <w:r w:rsidRPr="006660FE">
        <w:rPr>
          <w:rStyle w:val="StyleUnderline"/>
          <w:szCs w:val="26"/>
        </w:rPr>
        <w:t>etc.</w:t>
      </w:r>
      <w:proofErr w:type="gramEnd"/>
      <w:r w:rsidRPr="006660FE">
        <w:rPr>
          <w:rStyle w:val="StyleUnderline"/>
          <w:szCs w:val="26"/>
        </w:rPr>
        <w:t xml:space="preserve"> The importance of WHO’s work on </w:t>
      </w:r>
      <w:proofErr w:type="spellStart"/>
      <w:r w:rsidRPr="006660FE">
        <w:rPr>
          <w:rStyle w:val="Emphasis"/>
          <w:szCs w:val="26"/>
        </w:rPr>
        <w:t>immunisation</w:t>
      </w:r>
      <w:proofErr w:type="spellEnd"/>
      <w:r w:rsidRPr="006660FE">
        <w:rPr>
          <w:rStyle w:val="StyleUnderline"/>
          <w:szCs w:val="26"/>
        </w:rPr>
        <w:t xml:space="preserve"> across the globe, especially with HIV, can hardly be overstated. It has a rich track record of </w:t>
      </w:r>
      <w:r w:rsidRPr="006660FE">
        <w:rPr>
          <w:rStyle w:val="Emphasis"/>
          <w:szCs w:val="26"/>
          <w:highlight w:val="green"/>
        </w:rPr>
        <w:t>collaborat</w:t>
      </w:r>
      <w:r w:rsidRPr="006660FE">
        <w:rPr>
          <w:rStyle w:val="Emphasis"/>
          <w:szCs w:val="26"/>
        </w:rPr>
        <w:t xml:space="preserve">ing </w:t>
      </w:r>
      <w:r w:rsidRPr="006660FE">
        <w:rPr>
          <w:rStyle w:val="Emphasis"/>
          <w:szCs w:val="26"/>
          <w:highlight w:val="green"/>
        </w:rPr>
        <w:t>with private</w:t>
      </w:r>
      <w:r w:rsidRPr="006660FE">
        <w:rPr>
          <w:rStyle w:val="Emphasis"/>
          <w:szCs w:val="26"/>
        </w:rPr>
        <w:t xml:space="preserve">-sector </w:t>
      </w:r>
      <w:proofErr w:type="spellStart"/>
      <w:r w:rsidRPr="006660FE">
        <w:rPr>
          <w:rStyle w:val="Emphasis"/>
          <w:szCs w:val="26"/>
          <w:highlight w:val="green"/>
        </w:rPr>
        <w:t>organisations</w:t>
      </w:r>
      <w:proofErr w:type="spellEnd"/>
      <w:r w:rsidRPr="006660FE">
        <w:rPr>
          <w:rStyle w:val="Emphasis"/>
          <w:szCs w:val="26"/>
          <w:highlight w:val="green"/>
        </w:rPr>
        <w:t xml:space="preserve"> to advance r</w:t>
      </w:r>
      <w:r w:rsidRPr="006660FE">
        <w:rPr>
          <w:rStyle w:val="Emphasis"/>
          <w:szCs w:val="26"/>
        </w:rPr>
        <w:t xml:space="preserve">esearch </w:t>
      </w:r>
      <w:r w:rsidRPr="006660FE">
        <w:rPr>
          <w:rStyle w:val="Emphasis"/>
          <w:szCs w:val="26"/>
          <w:highlight w:val="green"/>
        </w:rPr>
        <w:t>and d</w:t>
      </w:r>
      <w:r w:rsidRPr="006660FE">
        <w:rPr>
          <w:rStyle w:val="Emphasis"/>
          <w:szCs w:val="26"/>
        </w:rPr>
        <w:t>evelopment</w:t>
      </w:r>
      <w:r w:rsidRPr="006660FE">
        <w:rPr>
          <w:rStyle w:val="StyleUnderline"/>
          <w:szCs w:val="26"/>
        </w:rPr>
        <w:t xml:space="preserve"> of health solutions </w:t>
      </w:r>
      <w:r w:rsidRPr="006660FE">
        <w:rPr>
          <w:rStyle w:val="StyleUnderline"/>
          <w:szCs w:val="26"/>
          <w:highlight w:val="green"/>
        </w:rPr>
        <w:t>and improving their access</w:t>
      </w:r>
      <w:r w:rsidRPr="006660FE">
        <w:rPr>
          <w:rStyle w:val="StyleUnderline"/>
          <w:szCs w:val="26"/>
        </w:rPr>
        <w:t xml:space="preserve"> in the global south</w:t>
      </w:r>
      <w:r w:rsidRPr="006660FE">
        <w:rPr>
          <w:szCs w:val="26"/>
        </w:rPr>
        <w:t>.</w:t>
      </w:r>
    </w:p>
    <w:p w14:paraId="686D2604" w14:textId="77777777" w:rsidR="00462182" w:rsidRPr="006660FE" w:rsidRDefault="00462182" w:rsidP="00462182">
      <w:pPr>
        <w:rPr>
          <w:szCs w:val="26"/>
        </w:rPr>
      </w:pPr>
      <w:r w:rsidRPr="006660FE">
        <w:rPr>
          <w:rStyle w:val="StyleUnderline"/>
          <w:szCs w:val="26"/>
        </w:rPr>
        <w:t xml:space="preserve">It discharges its duties while maintaining a </w:t>
      </w:r>
      <w:r w:rsidRPr="006660FE">
        <w:rPr>
          <w:rStyle w:val="Emphasis"/>
          <w:szCs w:val="26"/>
        </w:rPr>
        <w:t xml:space="preserve">dynamic equilibrium between such diverse and powerful forces as national securities, economic interests, human </w:t>
      </w:r>
      <w:proofErr w:type="gramStart"/>
      <w:r w:rsidRPr="006660FE">
        <w:rPr>
          <w:rStyle w:val="Emphasis"/>
          <w:szCs w:val="26"/>
        </w:rPr>
        <w:t>rights</w:t>
      </w:r>
      <w:proofErr w:type="gramEnd"/>
      <w:r w:rsidRPr="006660FE">
        <w:rPr>
          <w:rStyle w:val="Emphasis"/>
          <w:szCs w:val="26"/>
        </w:rPr>
        <w:t xml:space="preserve"> and ethics</w:t>
      </w:r>
      <w:r w:rsidRPr="006660FE">
        <w:rPr>
          <w:szCs w:val="26"/>
        </w:rPr>
        <w:t>. COVID-19 has highlighted how political calculations can hamper data-sharing and mitigation efforts within and across national borders, and WHO often simply becomes a convenient political scapegoat in such situations.</w:t>
      </w:r>
    </w:p>
    <w:p w14:paraId="3E5863E9" w14:textId="77777777" w:rsidR="00462182" w:rsidRPr="006660FE" w:rsidRDefault="00462182" w:rsidP="00462182">
      <w:pPr>
        <w:rPr>
          <w:szCs w:val="26"/>
        </w:rPr>
      </w:pPr>
      <w:r w:rsidRPr="006660FE">
        <w:rPr>
          <w:rStyle w:val="StyleUnderline"/>
          <w:szCs w:val="26"/>
          <w:highlight w:val="green"/>
        </w:rPr>
        <w:t>I</w:t>
      </w:r>
      <w:r w:rsidRPr="006660FE">
        <w:rPr>
          <w:rStyle w:val="StyleUnderline"/>
          <w:szCs w:val="26"/>
        </w:rPr>
        <w:t xml:space="preserve">nternational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R</w:t>
      </w:r>
      <w:r w:rsidRPr="006660FE">
        <w:rPr>
          <w:rStyle w:val="StyleUnderline"/>
          <w:szCs w:val="26"/>
        </w:rPr>
        <w:t xml:space="preserve">egulations, a 2005 agreement between 196 countries to work together for global health security, </w:t>
      </w:r>
      <w:r w:rsidRPr="006660FE">
        <w:rPr>
          <w:rStyle w:val="StyleUnderline"/>
          <w:szCs w:val="26"/>
          <w:highlight w:val="green"/>
        </w:rPr>
        <w:t>focuses on detection, assessment and reporting</w:t>
      </w:r>
      <w:r w:rsidRPr="006660FE">
        <w:rPr>
          <w:rStyle w:val="StyleUnderline"/>
          <w:szCs w:val="26"/>
        </w:rPr>
        <w:t xml:space="preserve"> of public health events</w:t>
      </w:r>
      <w:r w:rsidRPr="006660FE">
        <w:rPr>
          <w:szCs w:val="26"/>
        </w:rPr>
        <w:t xml:space="preserve">, </w:t>
      </w:r>
      <w:proofErr w:type="gramStart"/>
      <w:r w:rsidRPr="006660FE">
        <w:rPr>
          <w:szCs w:val="26"/>
        </w:rPr>
        <w:t>and also</w:t>
      </w:r>
      <w:proofErr w:type="gramEnd"/>
      <w:r w:rsidRPr="006660FE">
        <w:rPr>
          <w:szCs w:val="26"/>
        </w:rPr>
        <w:t xml:space="preserve"> includes non-pharmaceutical interventions such as travel and trade restrictions. </w:t>
      </w:r>
      <w:r w:rsidRPr="006660FE">
        <w:rPr>
          <w:rStyle w:val="Emphasis"/>
          <w:szCs w:val="26"/>
          <w:highlight w:val="green"/>
        </w:rPr>
        <w:t>WHO coordinates</w:t>
      </w:r>
      <w:r w:rsidRPr="006660FE">
        <w:rPr>
          <w:rStyle w:val="Emphasis"/>
          <w:szCs w:val="26"/>
        </w:rPr>
        <w:t xml:space="preserve"> and helps build capacity to implement </w:t>
      </w:r>
      <w:proofErr w:type="gramStart"/>
      <w:r w:rsidRPr="006660FE">
        <w:rPr>
          <w:rStyle w:val="Emphasis"/>
          <w:szCs w:val="26"/>
          <w:highlight w:val="green"/>
        </w:rPr>
        <w:t>IHR</w:t>
      </w:r>
      <w:r w:rsidRPr="006660FE">
        <w:rPr>
          <w:szCs w:val="26"/>
        </w:rPr>
        <w:t>.</w:t>
      </w:r>
      <w:proofErr w:type="gramEnd"/>
    </w:p>
    <w:p w14:paraId="5FFDB02B" w14:textId="77777777" w:rsidR="00462182" w:rsidRPr="006660FE" w:rsidRDefault="00462182" w:rsidP="00462182"/>
    <w:p w14:paraId="225C4940" w14:textId="77777777" w:rsidR="00462182" w:rsidRPr="006660FE" w:rsidRDefault="00462182" w:rsidP="00462182">
      <w:pPr>
        <w:pStyle w:val="Heading4"/>
        <w:rPr>
          <w:rFonts w:cs="Calibri"/>
        </w:rPr>
      </w:pPr>
      <w:r w:rsidRPr="006660FE">
        <w:rPr>
          <w:rFonts w:cs="Calibri"/>
        </w:rPr>
        <w:t>WHO diplomacy solves great power conflict</w:t>
      </w:r>
    </w:p>
    <w:p w14:paraId="4972D7BE" w14:textId="77777777" w:rsidR="00462182" w:rsidRPr="006660FE" w:rsidRDefault="00462182" w:rsidP="00462182">
      <w:pPr>
        <w:rPr>
          <w:rStyle w:val="Style13ptBold"/>
          <w:b w:val="0"/>
          <w:bCs w:val="0"/>
        </w:rPr>
      </w:pPr>
      <w:r w:rsidRPr="006660FE">
        <w:rPr>
          <w:rStyle w:val="Style13ptBold"/>
        </w:rPr>
        <w:t xml:space="preserve">Murphy 20 </w:t>
      </w:r>
      <w:r w:rsidRPr="006660FE">
        <w:rPr>
          <w:rStyle w:val="Style13ptBold"/>
          <w:b w:val="0"/>
          <w:sz w:val="16"/>
          <w:szCs w:val="16"/>
        </w:rPr>
        <w:t xml:space="preserve">[(Chris, </w:t>
      </w:r>
      <w:r w:rsidRPr="006660FE">
        <w:rPr>
          <w:bCs/>
          <w:szCs w:val="16"/>
        </w:rPr>
        <w:t>U.S. senator from Connecticut serving on the U.S. Senate Foreign Relations Committee</w:t>
      </w:r>
      <w:r w:rsidRPr="006660FE">
        <w:rPr>
          <w:rStyle w:val="Style13ptBold"/>
          <w:b w:val="0"/>
          <w:sz w:val="16"/>
          <w:szCs w:val="16"/>
        </w:rPr>
        <w:t>) “</w:t>
      </w:r>
      <w:r w:rsidRPr="006660FE">
        <w:rPr>
          <w:szCs w:val="16"/>
        </w:rPr>
        <w:t>The Answer is to Empower, Not Attack, the World Health Organization,” War on the Rocks, 4/21/2020] JL</w:t>
      </w:r>
    </w:p>
    <w:p w14:paraId="55CB7667" w14:textId="77777777" w:rsidR="00462182" w:rsidRPr="006660FE" w:rsidRDefault="00462182" w:rsidP="00462182">
      <w:pPr>
        <w:rPr>
          <w:szCs w:val="26"/>
        </w:rPr>
      </w:pPr>
      <w:r w:rsidRPr="006660FE">
        <w:rPr>
          <w:rStyle w:val="StyleUnderline"/>
          <w:szCs w:val="26"/>
          <w:highlight w:val="green"/>
        </w:rPr>
        <w:t>The W</w:t>
      </w:r>
      <w:r w:rsidRPr="006660FE">
        <w:rPr>
          <w:rStyle w:val="StyleUnderline"/>
          <w:szCs w:val="26"/>
        </w:rPr>
        <w:t xml:space="preserve">orld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O</w:t>
      </w:r>
      <w:r w:rsidRPr="006660FE">
        <w:rPr>
          <w:rStyle w:val="StyleUnderline"/>
          <w:szCs w:val="26"/>
        </w:rPr>
        <w:t xml:space="preserve">rganization </w:t>
      </w:r>
      <w:r w:rsidRPr="006660FE">
        <w:rPr>
          <w:rStyle w:val="StyleUnderline"/>
          <w:szCs w:val="26"/>
          <w:highlight w:val="green"/>
        </w:rPr>
        <w:t>is critical to stopping disease outbreaks and strengthening public health</w:t>
      </w:r>
      <w:r w:rsidRPr="006660FE">
        <w:rPr>
          <w:rStyle w:val="StyleUnderline"/>
          <w:szCs w:val="26"/>
        </w:rPr>
        <w:t xml:space="preserve"> systems in developing countries</w:t>
      </w:r>
      <w:r w:rsidRPr="006660FE">
        <w:rPr>
          <w:szCs w:val="26"/>
        </w:rPr>
        <w:t xml:space="preserve">, where COVID-19 is starting to appear. Yemen announced its first infection earlier this month, and other countries in Africa, Asia and the Middle East are at severe risk. Millions of </w:t>
      </w:r>
      <w:r w:rsidRPr="006660FE">
        <w:rPr>
          <w:rStyle w:val="StyleUnderline"/>
          <w:szCs w:val="26"/>
        </w:rPr>
        <w:t>refugees rely on the World Health Organization for their health care, and millions of children rely on the WHO and UNICEF to access vaccines</w:t>
      </w:r>
      <w:r w:rsidRPr="006660FE">
        <w:rPr>
          <w:szCs w:val="26"/>
        </w:rPr>
        <w:t>.</w:t>
      </w:r>
    </w:p>
    <w:p w14:paraId="798A3A36" w14:textId="77777777" w:rsidR="00462182" w:rsidRPr="006660FE" w:rsidRDefault="00462182" w:rsidP="00462182">
      <w:pPr>
        <w:rPr>
          <w:szCs w:val="26"/>
        </w:rPr>
      </w:pPr>
      <w:r w:rsidRPr="006660FE">
        <w:rPr>
          <w:rStyle w:val="StyleUnderline"/>
          <w:szCs w:val="26"/>
        </w:rPr>
        <w:t>The World Health Organization</w:t>
      </w:r>
      <w:r w:rsidRPr="006660FE">
        <w:rPr>
          <w:szCs w:val="26"/>
        </w:rPr>
        <w:t xml:space="preserve"> is not perfect, but its </w:t>
      </w:r>
      <w:r w:rsidRPr="006660FE">
        <w:rPr>
          <w:rStyle w:val="StyleUnderline"/>
          <w:szCs w:val="26"/>
        </w:rPr>
        <w:t>team of doctors and public health experts have had major successes. Their most impressive claim to fame is the eradication of smallpox</w:t>
      </w:r>
      <w:r w:rsidRPr="006660FE">
        <w:rPr>
          <w:szCs w:val="26"/>
        </w:rPr>
        <w:t xml:space="preserve"> – no small feat. More recently, </w:t>
      </w:r>
      <w:r w:rsidRPr="006660FE">
        <w:rPr>
          <w:rStyle w:val="StyleUnderline"/>
          <w:szCs w:val="26"/>
        </w:rPr>
        <w:t>the World Health Organization has</w:t>
      </w:r>
      <w:r w:rsidRPr="006660FE">
        <w:rPr>
          <w:szCs w:val="26"/>
        </w:rPr>
        <w:t xml:space="preserve"> led an effort to </w:t>
      </w:r>
      <w:r w:rsidRPr="006660FE">
        <w:rPr>
          <w:rStyle w:val="StyleUnderline"/>
          <w:szCs w:val="26"/>
        </w:rPr>
        <w:t>rid the world of two of the three strains of polio</w:t>
      </w:r>
      <w:r w:rsidRPr="006660FE">
        <w:rPr>
          <w:szCs w:val="26"/>
        </w:rPr>
        <w:t>, and they are close to completing the trifecta.</w:t>
      </w:r>
    </w:p>
    <w:p w14:paraId="46E81FEE" w14:textId="77777777" w:rsidR="00462182" w:rsidRPr="006660FE" w:rsidRDefault="00462182" w:rsidP="00462182">
      <w:pPr>
        <w:rPr>
          <w:szCs w:val="26"/>
        </w:rPr>
      </w:pPr>
      <w:r w:rsidRPr="006660FE">
        <w:rPr>
          <w:szCs w:val="26"/>
        </w:rPr>
        <w:t xml:space="preserve">These </w:t>
      </w:r>
      <w:r w:rsidRPr="006660FE">
        <w:rPr>
          <w:rStyle w:val="StyleUnderline"/>
          <w:szCs w:val="26"/>
        </w:rPr>
        <w:t>investments</w:t>
      </w:r>
      <w:r w:rsidRPr="006660FE">
        <w:rPr>
          <w:szCs w:val="26"/>
        </w:rPr>
        <w:t xml:space="preserve"> are not just the right thing to do; they </w:t>
      </w:r>
      <w:r w:rsidRPr="006660FE">
        <w:rPr>
          <w:rStyle w:val="StyleUnderline"/>
          <w:szCs w:val="26"/>
        </w:rPr>
        <w:t xml:space="preserve">benefit the United States. </w:t>
      </w:r>
      <w:r w:rsidRPr="006660FE">
        <w:rPr>
          <w:rStyle w:val="StyleUnderline"/>
          <w:szCs w:val="26"/>
          <w:highlight w:val="green"/>
        </w:rPr>
        <w:t>Improving health</w:t>
      </w:r>
      <w:r w:rsidRPr="006660FE">
        <w:rPr>
          <w:rStyle w:val="StyleUnderline"/>
          <w:szCs w:val="26"/>
        </w:rPr>
        <w:t xml:space="preserve"> outcomes abroad </w:t>
      </w:r>
      <w:r w:rsidRPr="006660FE">
        <w:rPr>
          <w:rStyle w:val="StyleUnderline"/>
          <w:szCs w:val="26"/>
          <w:highlight w:val="green"/>
        </w:rPr>
        <w:t>provides</w:t>
      </w:r>
      <w:r w:rsidRPr="006660FE">
        <w:rPr>
          <w:rStyle w:val="StyleUnderline"/>
          <w:szCs w:val="26"/>
        </w:rPr>
        <w:t xml:space="preserve"> greater </w:t>
      </w:r>
      <w:r w:rsidRPr="006660FE">
        <w:rPr>
          <w:rStyle w:val="StyleUnderline"/>
          <w:szCs w:val="26"/>
          <w:highlight w:val="green"/>
        </w:rPr>
        <w:t>political and economic stability</w:t>
      </w:r>
      <w:r w:rsidRPr="006660FE">
        <w:rPr>
          <w:rStyle w:val="StyleUnderline"/>
          <w:szCs w:val="26"/>
        </w:rPr>
        <w:t>, increasing demand for U.S. exports</w:t>
      </w:r>
      <w:r w:rsidRPr="006660FE">
        <w:rPr>
          <w:szCs w:val="26"/>
        </w:rPr>
        <w:t xml:space="preserve">. And, as we are all learning now, </w:t>
      </w:r>
      <w:r w:rsidRPr="006660FE">
        <w:rPr>
          <w:rStyle w:val="Emphasis"/>
          <w:szCs w:val="26"/>
          <w:highlight w:val="green"/>
        </w:rPr>
        <w:t>it is in America’s</w:t>
      </w:r>
      <w:r w:rsidRPr="006660FE">
        <w:rPr>
          <w:rStyle w:val="Emphasis"/>
          <w:szCs w:val="26"/>
        </w:rPr>
        <w:t xml:space="preserve"> national </w:t>
      </w:r>
      <w:r w:rsidRPr="006660FE">
        <w:rPr>
          <w:rStyle w:val="Emphasis"/>
          <w:szCs w:val="26"/>
          <w:highlight w:val="green"/>
        </w:rPr>
        <w:t>security interest</w:t>
      </w:r>
      <w:r w:rsidRPr="006660FE">
        <w:rPr>
          <w:rStyle w:val="Emphasis"/>
          <w:szCs w:val="26"/>
        </w:rPr>
        <w:t xml:space="preserve"> for countries </w:t>
      </w:r>
      <w:r w:rsidRPr="006660FE">
        <w:rPr>
          <w:rStyle w:val="Emphasis"/>
          <w:szCs w:val="26"/>
          <w:highlight w:val="green"/>
        </w:rPr>
        <w:t>to</w:t>
      </w:r>
      <w:r w:rsidRPr="006660FE">
        <w:rPr>
          <w:rStyle w:val="Emphasis"/>
          <w:szCs w:val="26"/>
        </w:rPr>
        <w:t xml:space="preserve"> effectively detect and </w:t>
      </w:r>
      <w:r w:rsidRPr="006660FE">
        <w:rPr>
          <w:rStyle w:val="Emphasis"/>
          <w:szCs w:val="26"/>
          <w:highlight w:val="green"/>
        </w:rPr>
        <w:t>respond to</w:t>
      </w:r>
      <w:r w:rsidRPr="006660FE">
        <w:rPr>
          <w:rStyle w:val="Emphasis"/>
          <w:szCs w:val="26"/>
        </w:rPr>
        <w:t xml:space="preserve"> potential </w:t>
      </w:r>
      <w:r w:rsidRPr="006660FE">
        <w:rPr>
          <w:rStyle w:val="Emphasis"/>
          <w:szCs w:val="26"/>
          <w:highlight w:val="green"/>
        </w:rPr>
        <w:t>pandemics</w:t>
      </w:r>
      <w:r w:rsidRPr="006660FE">
        <w:rPr>
          <w:szCs w:val="26"/>
        </w:rPr>
        <w:t xml:space="preserve"> before they reach our shores.</w:t>
      </w:r>
    </w:p>
    <w:p w14:paraId="521DC01B" w14:textId="77777777" w:rsidR="00462182" w:rsidRPr="006660FE" w:rsidRDefault="00462182" w:rsidP="00462182">
      <w:pPr>
        <w:rPr>
          <w:szCs w:val="26"/>
        </w:rPr>
      </w:pPr>
      <w:r w:rsidRPr="006660FE">
        <w:rPr>
          <w:rStyle w:val="StyleUnderline"/>
          <w:szCs w:val="26"/>
        </w:rPr>
        <w:t xml:space="preserve">As the United States looks to develop a new global system of pandemic prevention, there is absolutely no way to do that job without </w:t>
      </w:r>
      <w:r w:rsidRPr="006660FE">
        <w:rPr>
          <w:rStyle w:val="StyleUnderline"/>
          <w:szCs w:val="26"/>
          <w:highlight w:val="green"/>
        </w:rPr>
        <w:t>the W</w:t>
      </w:r>
      <w:r w:rsidRPr="006660FE">
        <w:rPr>
          <w:rStyle w:val="StyleUnderline"/>
          <w:szCs w:val="26"/>
        </w:rPr>
        <w:t xml:space="preserve">orld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O</w:t>
      </w:r>
      <w:r w:rsidRPr="006660FE">
        <w:rPr>
          <w:rStyle w:val="StyleUnderline"/>
          <w:szCs w:val="26"/>
        </w:rPr>
        <w:t>rganization</w:t>
      </w:r>
      <w:r w:rsidRPr="006660FE">
        <w:rPr>
          <w:szCs w:val="26"/>
        </w:rPr>
        <w:t xml:space="preserve">. Uniquely, </w:t>
      </w:r>
      <w:r w:rsidRPr="006660FE">
        <w:rPr>
          <w:rStyle w:val="Emphasis"/>
          <w:szCs w:val="26"/>
        </w:rPr>
        <w:t xml:space="preserve">it </w:t>
      </w:r>
      <w:r w:rsidRPr="006660FE">
        <w:rPr>
          <w:rStyle w:val="Emphasis"/>
          <w:szCs w:val="26"/>
          <w:highlight w:val="green"/>
        </w:rPr>
        <w:t xml:space="preserve">puts </w:t>
      </w:r>
      <w:r w:rsidRPr="006660FE">
        <w:rPr>
          <w:rStyle w:val="Emphasis"/>
          <w:szCs w:val="26"/>
        </w:rPr>
        <w:t xml:space="preserve">traditional </w:t>
      </w:r>
      <w:r w:rsidRPr="006660FE">
        <w:rPr>
          <w:rStyle w:val="Emphasis"/>
          <w:szCs w:val="26"/>
          <w:highlight w:val="green"/>
        </w:rPr>
        <w:t>adversaries</w:t>
      </w:r>
      <w:r w:rsidRPr="006660FE">
        <w:rPr>
          <w:rStyle w:val="StyleUnderline"/>
          <w:szCs w:val="26"/>
        </w:rPr>
        <w:t xml:space="preserve"> – like </w:t>
      </w:r>
      <w:r w:rsidRPr="006660FE">
        <w:rPr>
          <w:rStyle w:val="StyleUnderline"/>
          <w:szCs w:val="26"/>
          <w:highlight w:val="green"/>
        </w:rPr>
        <w:t>Russia and the U</w:t>
      </w:r>
      <w:r w:rsidRPr="006660FE">
        <w:rPr>
          <w:rStyle w:val="StyleUnderline"/>
          <w:szCs w:val="26"/>
        </w:rPr>
        <w:t xml:space="preserve">nited </w:t>
      </w:r>
      <w:r w:rsidRPr="006660FE">
        <w:rPr>
          <w:rStyle w:val="StyleUnderline"/>
          <w:szCs w:val="26"/>
          <w:highlight w:val="green"/>
        </w:rPr>
        <w:t>S</w:t>
      </w:r>
      <w:r w:rsidRPr="006660FE">
        <w:rPr>
          <w:rStyle w:val="StyleUnderline"/>
          <w:szCs w:val="26"/>
        </w:rPr>
        <w:t xml:space="preserve">tates, </w:t>
      </w:r>
      <w:r w:rsidRPr="006660FE">
        <w:rPr>
          <w:rStyle w:val="StyleUnderline"/>
          <w:szCs w:val="26"/>
          <w:highlight w:val="green"/>
        </w:rPr>
        <w:t>India and Pakistan</w:t>
      </w:r>
      <w:r w:rsidRPr="006660FE">
        <w:rPr>
          <w:rStyle w:val="StyleUnderline"/>
          <w:szCs w:val="26"/>
        </w:rPr>
        <w:t xml:space="preserve">, or </w:t>
      </w:r>
      <w:r w:rsidRPr="006660FE">
        <w:rPr>
          <w:rStyle w:val="StyleUnderline"/>
          <w:szCs w:val="26"/>
          <w:highlight w:val="green"/>
        </w:rPr>
        <w:t>Iran and Saudi Arabia</w:t>
      </w:r>
      <w:r w:rsidRPr="006660FE">
        <w:rPr>
          <w:rStyle w:val="StyleUnderline"/>
          <w:szCs w:val="26"/>
        </w:rPr>
        <w:t xml:space="preserve"> – </w:t>
      </w:r>
      <w:r w:rsidRPr="006660FE">
        <w:rPr>
          <w:rStyle w:val="Emphasis"/>
          <w:szCs w:val="26"/>
        </w:rPr>
        <w:t xml:space="preserve">all </w:t>
      </w:r>
      <w:r w:rsidRPr="006660FE">
        <w:rPr>
          <w:rStyle w:val="Emphasis"/>
          <w:szCs w:val="26"/>
          <w:highlight w:val="green"/>
        </w:rPr>
        <w:t>around the same</w:t>
      </w:r>
      <w:r w:rsidRPr="006660FE">
        <w:rPr>
          <w:rStyle w:val="Emphasis"/>
          <w:szCs w:val="26"/>
        </w:rPr>
        <w:t xml:space="preserve"> big </w:t>
      </w:r>
      <w:r w:rsidRPr="006660FE">
        <w:rPr>
          <w:rStyle w:val="Emphasis"/>
          <w:szCs w:val="26"/>
          <w:highlight w:val="green"/>
        </w:rPr>
        <w:t>table to take on global health challenges</w:t>
      </w:r>
      <w:r w:rsidRPr="006660FE">
        <w:rPr>
          <w:rStyle w:val="StyleUnderline"/>
          <w:szCs w:val="26"/>
        </w:rPr>
        <w:t>. It has relationships with the public health leaders of every nation, decades of experience in tackling viruses and diseases, and the ability to bring countries together</w:t>
      </w:r>
      <w:r w:rsidRPr="006660FE">
        <w:rPr>
          <w:szCs w:val="26"/>
        </w:rPr>
        <w:t xml:space="preserve"> to tackle big projects. </w:t>
      </w:r>
      <w:r w:rsidRPr="006660FE">
        <w:rPr>
          <w:rStyle w:val="Emphasis"/>
          <w:szCs w:val="26"/>
          <w:highlight w:val="green"/>
        </w:rPr>
        <w:t>This ability to bridge divides and work across borders cannot be torn down and recreated</w:t>
      </w:r>
      <w:r w:rsidRPr="006660FE">
        <w:rPr>
          <w:rStyle w:val="Emphasis"/>
          <w:szCs w:val="26"/>
        </w:rPr>
        <w:t xml:space="preserve"> – not </w:t>
      </w:r>
      <w:r w:rsidRPr="006660FE">
        <w:rPr>
          <w:rStyle w:val="Emphasis"/>
          <w:szCs w:val="26"/>
          <w:highlight w:val="green"/>
        </w:rPr>
        <w:t>in today’s</w:t>
      </w:r>
      <w:r w:rsidRPr="006660FE">
        <w:rPr>
          <w:rStyle w:val="Emphasis"/>
          <w:szCs w:val="26"/>
        </w:rPr>
        <w:t xml:space="preserve"> environment </w:t>
      </w:r>
      <w:r w:rsidRPr="006660FE">
        <w:rPr>
          <w:rStyle w:val="Emphasis"/>
          <w:szCs w:val="26"/>
          <w:highlight w:val="green"/>
        </w:rPr>
        <w:t>of major power competition</w:t>
      </w:r>
      <w:r w:rsidRPr="006660FE">
        <w:rPr>
          <w:szCs w:val="26"/>
        </w:rPr>
        <w:t xml:space="preserve"> – and so there is simply no way to build an effective international anti-pandemic infrastructure without the World Health Organization at the center.</w:t>
      </w:r>
    </w:p>
    <w:p w14:paraId="5A5FB30F" w14:textId="77777777" w:rsidR="00462182" w:rsidRPr="006660FE" w:rsidRDefault="00462182" w:rsidP="00462182"/>
    <w:p w14:paraId="24652BD4" w14:textId="77777777" w:rsidR="00462182" w:rsidRPr="006660FE" w:rsidRDefault="00462182" w:rsidP="00462182">
      <w:pPr>
        <w:pStyle w:val="Heading4"/>
        <w:rPr>
          <w:rFonts w:cs="Calibri"/>
        </w:rPr>
      </w:pPr>
      <w:r w:rsidRPr="006660FE">
        <w:rPr>
          <w:rFonts w:cs="Calibri"/>
        </w:rPr>
        <w:t xml:space="preserve">Ought </w:t>
      </w:r>
      <w:proofErr w:type="gramStart"/>
      <w:r w:rsidRPr="006660FE">
        <w:rPr>
          <w:rFonts w:cs="Calibri"/>
        </w:rPr>
        <w:t>means</w:t>
      </w:r>
      <w:proofErr w:type="gramEnd"/>
      <w:r w:rsidRPr="006660FE">
        <w:rPr>
          <w:rFonts w:cs="Calibri"/>
        </w:rPr>
        <w:t xml:space="preserve"> should </w:t>
      </w:r>
    </w:p>
    <w:p w14:paraId="584F34A3" w14:textId="77777777" w:rsidR="00462182" w:rsidRPr="006660FE" w:rsidRDefault="00462182" w:rsidP="00462182">
      <w:r w:rsidRPr="006660FE">
        <w:rPr>
          <w:rStyle w:val="Style13ptBold"/>
        </w:rPr>
        <w:t>Merriam Webster n.d.</w:t>
      </w:r>
      <w:r w:rsidRPr="006660FE">
        <w:t xml:space="preserve"> – Merriam Webster’s Learner’s Dictionary, “ought”, </w:t>
      </w:r>
      <w:hyperlink r:id="rId31" w:history="1">
        <w:r w:rsidRPr="006660FE">
          <w:rPr>
            <w:rStyle w:val="Hyperlink"/>
          </w:rPr>
          <w:t>http://www.learnersdictionary.com/definition/ought</w:t>
        </w:r>
      </w:hyperlink>
      <w:r w:rsidRPr="006660FE">
        <w:br/>
        <w:t>ought /ˈ</w:t>
      </w:r>
      <w:proofErr w:type="spellStart"/>
      <w:r w:rsidRPr="006660FE">
        <w:t>ɑːt</w:t>
      </w:r>
      <w:proofErr w:type="spellEnd"/>
      <w:r w:rsidRPr="006660FE">
        <w:t>/ verb</w:t>
      </w:r>
      <w:r w:rsidRPr="006660FE">
        <w:br/>
        <w:t xml:space="preserve">Learner's definition of OUGHT [modal verb] 1 ◊ Ought is almost always followed by to and the infinitive form of a verb. </w:t>
      </w:r>
      <w:r w:rsidRPr="006660FE">
        <w:rPr>
          <w:rStyle w:val="StyleUnderline"/>
        </w:rPr>
        <w:t xml:space="preserve">The phrase </w:t>
      </w:r>
      <w:r w:rsidRPr="006660FE">
        <w:rPr>
          <w:rStyle w:val="StyleUnderline"/>
          <w:highlight w:val="green"/>
        </w:rPr>
        <w:t>ought</w:t>
      </w:r>
      <w:r w:rsidRPr="006660FE">
        <w:rPr>
          <w:rStyle w:val="StyleUnderline"/>
        </w:rPr>
        <w:t xml:space="preserve"> to </w:t>
      </w:r>
      <w:r w:rsidRPr="006660FE">
        <w:rPr>
          <w:rStyle w:val="StyleUnderline"/>
          <w:highlight w:val="green"/>
        </w:rPr>
        <w:t>has the same meaning as should</w:t>
      </w:r>
      <w:r w:rsidRPr="006660FE">
        <w:rPr>
          <w:rStyle w:val="StyleUnderline"/>
        </w:rPr>
        <w:t xml:space="preserve"> and is used in the same ways</w:t>
      </w:r>
      <w:r w:rsidRPr="006660FE">
        <w:t xml:space="preserve">, </w:t>
      </w:r>
      <w:r w:rsidRPr="006660FE">
        <w:rPr>
          <w:rStyle w:val="StyleUnderline"/>
        </w:rPr>
        <w:t>but it is less common and somewhat more formal.</w:t>
      </w:r>
      <w:r w:rsidRPr="006660FE">
        <w:t xml:space="preserve"> The negative forms ought not and oughtn't are often used without a following to. — used to indicate what is expected They ought to be here by now. You ought to be able to read this book. There ought to be a gas station on the way. 2 — </w:t>
      </w:r>
      <w:r w:rsidRPr="006660FE">
        <w:rPr>
          <w:rStyle w:val="StyleUnderline"/>
          <w:highlight w:val="green"/>
        </w:rPr>
        <w:t>used to say or suggest what should be done</w:t>
      </w:r>
      <w:r w:rsidRPr="006660FE">
        <w:t xml:space="preserve"> You ought to get some rest. That leak ought to be fixed. You ought to do your homework.</w:t>
      </w:r>
    </w:p>
    <w:p w14:paraId="71A33C23" w14:textId="77777777" w:rsidR="00462182" w:rsidRPr="006660FE" w:rsidRDefault="00462182" w:rsidP="00462182"/>
    <w:p w14:paraId="1E46EC46" w14:textId="77777777" w:rsidR="00462182" w:rsidRPr="006660FE" w:rsidRDefault="00462182" w:rsidP="00462182">
      <w:pPr>
        <w:pStyle w:val="Heading4"/>
        <w:rPr>
          <w:rFonts w:cs="Calibri"/>
        </w:rPr>
      </w:pPr>
      <w:r w:rsidRPr="006660FE">
        <w:rPr>
          <w:rFonts w:cs="Calibri"/>
        </w:rPr>
        <w:t xml:space="preserve">Should means </w:t>
      </w:r>
      <w:r w:rsidRPr="006660FE">
        <w:rPr>
          <w:rFonts w:cs="Calibri"/>
          <w:u w:val="single"/>
        </w:rPr>
        <w:t>must</w:t>
      </w:r>
      <w:r w:rsidRPr="006660FE">
        <w:rPr>
          <w:rFonts w:cs="Calibri"/>
        </w:rPr>
        <w:t xml:space="preserve"> and is </w:t>
      </w:r>
      <w:r w:rsidRPr="006660FE">
        <w:rPr>
          <w:rFonts w:cs="Calibri"/>
          <w:u w:val="single"/>
        </w:rPr>
        <w:t>immediate</w:t>
      </w:r>
    </w:p>
    <w:p w14:paraId="21E30017" w14:textId="77777777" w:rsidR="00462182" w:rsidRPr="006660FE" w:rsidRDefault="00462182" w:rsidP="00462182">
      <w:r w:rsidRPr="006660FE">
        <w:rPr>
          <w:rStyle w:val="Style13ptBold"/>
        </w:rPr>
        <w:t>Summers 94</w:t>
      </w:r>
      <w:r w:rsidRPr="006660FE">
        <w:t xml:space="preserve"> (Justice – Oklahoma Supreme Court, “Kelsey v. </w:t>
      </w:r>
      <w:proofErr w:type="spellStart"/>
      <w:r w:rsidRPr="006660FE">
        <w:t>Dollarsaver</w:t>
      </w:r>
      <w:proofErr w:type="spellEnd"/>
      <w:r w:rsidRPr="006660FE">
        <w:t xml:space="preserve"> Food Warehouse of Durant”, 1994 OK 123, 11-8, http://www.oscn.net/applications/oscn/DeliverDocument.asp?CiteID=20287#marker3fn13)</w:t>
      </w:r>
    </w:p>
    <w:p w14:paraId="1C8730D9" w14:textId="77777777" w:rsidR="00462182" w:rsidRPr="006660FE" w:rsidRDefault="00462182" w:rsidP="00462182">
      <w:r w:rsidRPr="006660FE">
        <w:t xml:space="preserve">¶4 </w:t>
      </w:r>
      <w:r w:rsidRPr="006660FE">
        <w:rPr>
          <w:rStyle w:val="StyleUnderline"/>
        </w:rPr>
        <w:t xml:space="preserve">The legal question to be resolved by the court is whether the word </w:t>
      </w:r>
      <w:r w:rsidRPr="006660FE">
        <w:rPr>
          <w:rStyle w:val="StyleUnderline"/>
          <w:highlight w:val="green"/>
        </w:rPr>
        <w:t>"should</w:t>
      </w:r>
      <w:r w:rsidRPr="006660FE">
        <w:t>"</w:t>
      </w:r>
      <w:hyperlink r:id="rId32" w:anchor="marker3fn13" w:history="1">
        <w:r w:rsidRPr="006660FE">
          <w:rPr>
            <w:rStyle w:val="Hyperlink"/>
          </w:rPr>
          <w:t>13</w:t>
        </w:r>
      </w:hyperlink>
      <w:r w:rsidRPr="006660FE">
        <w:t xml:space="preserve"> in the May 18 order connotes futurity or </w:t>
      </w:r>
      <w:r w:rsidRPr="006660FE">
        <w:rPr>
          <w:rStyle w:val="StyleUnderline"/>
          <w:highlight w:val="green"/>
        </w:rPr>
        <w:t>may be deemed</w:t>
      </w:r>
      <w:r w:rsidRPr="006660FE">
        <w:rPr>
          <w:rStyle w:val="StyleUnderline"/>
        </w:rPr>
        <w:t xml:space="preserve"> a ruling </w:t>
      </w:r>
      <w:r w:rsidRPr="006660FE">
        <w:rPr>
          <w:rStyle w:val="StyleUnderline"/>
          <w:highlight w:val="green"/>
        </w:rPr>
        <w:t>in praesenti</w:t>
      </w:r>
      <w:r w:rsidRPr="006660FE">
        <w:t>.</w:t>
      </w:r>
      <w:hyperlink r:id="rId33" w:anchor="marker3fn14" w:history="1">
        <w:r w:rsidRPr="006660FE">
          <w:rPr>
            <w:rStyle w:val="Hyperlink"/>
          </w:rPr>
          <w:t>14</w:t>
        </w:r>
      </w:hyperlink>
      <w:r w:rsidRPr="006660FE">
        <w:t xml:space="preserve"> The answer to this query is not to be divined from rules of grammar;</w:t>
      </w:r>
      <w:hyperlink r:id="rId34" w:anchor="marker3fn15" w:history="1">
        <w:r w:rsidRPr="006660FE">
          <w:rPr>
            <w:rStyle w:val="Hyperlink"/>
          </w:rPr>
          <w:t>15</w:t>
        </w:r>
      </w:hyperlink>
      <w:r w:rsidRPr="006660FE">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6660FE">
        <w:t>futuro</w:t>
      </w:r>
      <w:proofErr w:type="spellEnd"/>
      <w:r w:rsidRPr="006660FE">
        <w:t xml:space="preserve"> ruling - i.e., an expression of what the judge will or would do at a later stage - or (2) constitutes an in in praesenti resolution of a disputed law issue, the trial judge's intent must be garnered from the four corners of the entire record.</w:t>
      </w:r>
      <w:hyperlink r:id="rId35" w:anchor="marker3fn16" w:history="1">
        <w:r w:rsidRPr="006660FE">
          <w:rPr>
            <w:rStyle w:val="Hyperlink"/>
          </w:rPr>
          <w:t xml:space="preserve">16 </w:t>
        </w:r>
      </w:hyperlink>
      <w:r w:rsidRPr="006660FE">
        <w:t xml:space="preserve">[CONTINUES – TO FOOTNOTE] </w:t>
      </w:r>
      <w:hyperlink r:id="rId36" w:anchor="marker2fn13" w:history="1">
        <w:r w:rsidRPr="006660FE">
          <w:rPr>
            <w:rStyle w:val="Hyperlink"/>
          </w:rPr>
          <w:t>13</w:t>
        </w:r>
      </w:hyperlink>
      <w:r w:rsidRPr="006660FE">
        <w:t xml:space="preserve"> "</w:t>
      </w:r>
      <w:r w:rsidRPr="006660FE">
        <w:rPr>
          <w:i/>
          <w:iCs/>
        </w:rPr>
        <w:t>Should</w:t>
      </w:r>
      <w:r w:rsidRPr="006660FE">
        <w:t xml:space="preserve">" not only is used as a "present indicative" synonymous with </w:t>
      </w:r>
      <w:r w:rsidRPr="006660FE">
        <w:rPr>
          <w:i/>
          <w:iCs/>
        </w:rPr>
        <w:t>ought</w:t>
      </w:r>
      <w:r w:rsidRPr="006660FE">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6660FE">
        <w:t>Okl</w:t>
      </w:r>
      <w:proofErr w:type="spellEnd"/>
      <w:r w:rsidRPr="006660FE">
        <w:t xml:space="preserve">. 143, 144 P. 1075, 1080-81 (1914). For a more detailed explanation, see the Partridge quotation infra note 15. </w:t>
      </w:r>
      <w:r w:rsidRPr="006660FE">
        <w:rPr>
          <w:rStyle w:val="StyleUnderline"/>
        </w:rPr>
        <w:t xml:space="preserve">Certain </w:t>
      </w:r>
      <w:r w:rsidRPr="006660FE">
        <w:rPr>
          <w:rStyle w:val="StyleUnderline"/>
          <w:highlight w:val="green"/>
        </w:rPr>
        <w:t>contexts mandate a construction of</w:t>
      </w:r>
      <w:r w:rsidRPr="006660FE">
        <w:rPr>
          <w:rStyle w:val="StyleUnderline"/>
        </w:rPr>
        <w:t xml:space="preserve"> the term "</w:t>
      </w:r>
      <w:r w:rsidRPr="006660FE">
        <w:rPr>
          <w:rStyle w:val="StyleUnderline"/>
          <w:highlight w:val="green"/>
        </w:rPr>
        <w:t xml:space="preserve">should" as </w:t>
      </w:r>
      <w:r w:rsidRPr="006660FE">
        <w:rPr>
          <w:rStyle w:val="Emphasis"/>
          <w:highlight w:val="green"/>
        </w:rPr>
        <w:t>more than</w:t>
      </w:r>
      <w:r w:rsidRPr="006660FE">
        <w:rPr>
          <w:rStyle w:val="StyleUnderline"/>
        </w:rPr>
        <w:t xml:space="preserve"> merely indicating preference or </w:t>
      </w:r>
      <w:r w:rsidRPr="006660FE">
        <w:rPr>
          <w:rStyle w:val="Emphasis"/>
          <w:highlight w:val="green"/>
        </w:rPr>
        <w:t>desirability</w:t>
      </w:r>
      <w:r w:rsidRPr="006660FE">
        <w:rPr>
          <w:rStyle w:val="StyleUnderline"/>
        </w:rPr>
        <w:t>.</w:t>
      </w:r>
      <w:r w:rsidRPr="006660FE">
        <w:t xml:space="preserve"> Brown, supra at 1080-81 (jury instructions stating that jurors "should" reduce the amount of damages in proportion to the amount of contributory negligence of the plaintiff was held to imply an </w:t>
      </w:r>
      <w:r w:rsidRPr="006660FE">
        <w:rPr>
          <w:i/>
          <w:iCs/>
        </w:rPr>
        <w:t>obligation</w:t>
      </w:r>
      <w:r w:rsidRPr="006660FE">
        <w:t xml:space="preserve"> </w:t>
      </w:r>
      <w:r w:rsidRPr="006660FE">
        <w:rPr>
          <w:i/>
          <w:iCs/>
        </w:rPr>
        <w:t>and to be more than advisory</w:t>
      </w:r>
      <w:r w:rsidRPr="006660FE">
        <w:t xml:space="preserve">); Carrigan v. California Horse Racing Board, 60 Wash. App. 79, </w:t>
      </w:r>
      <w:hyperlink r:id="rId37" w:history="1">
        <w:r w:rsidRPr="006660FE">
          <w:rPr>
            <w:rStyle w:val="Hyperlink"/>
          </w:rPr>
          <w:t>802 P.2d 813</w:t>
        </w:r>
      </w:hyperlink>
      <w:r w:rsidRPr="006660FE">
        <w:t xml:space="preserve"> (1990) (one of the Rules of Appellate Procedure requiring that a party "should devote a section of the brief to the request for the fee or expenses" was interpreted to mean that a party is under an </w:t>
      </w:r>
      <w:r w:rsidRPr="006660FE">
        <w:rPr>
          <w:i/>
          <w:iCs/>
        </w:rPr>
        <w:t>obligation</w:t>
      </w:r>
      <w:r w:rsidRPr="006660FE">
        <w:t xml:space="preserve"> to include the requested segment); State v. Rack, 318 S.W.2d 211, 215 (Mo. 1958) </w:t>
      </w:r>
      <w:r w:rsidRPr="006660FE">
        <w:rPr>
          <w:u w:val="single"/>
        </w:rPr>
        <w:t>("should" would mean the same as</w:t>
      </w:r>
      <w:r w:rsidRPr="006660FE">
        <w:t xml:space="preserve"> "shall" or </w:t>
      </w:r>
      <w:r w:rsidRPr="006660FE">
        <w:rPr>
          <w:u w:val="single"/>
        </w:rPr>
        <w:t xml:space="preserve">"must" </w:t>
      </w:r>
      <w:r w:rsidRPr="006660FE">
        <w:t xml:space="preserve">when used in an instruction to the jury which tells the triers they "should disregard false testimony"). </w:t>
      </w:r>
      <w:hyperlink r:id="rId38" w:anchor="marker2fn14" w:history="1">
        <w:r w:rsidRPr="006660FE">
          <w:rPr>
            <w:rStyle w:val="Hyperlink"/>
          </w:rPr>
          <w:t>14</w:t>
        </w:r>
      </w:hyperlink>
      <w:r w:rsidRPr="006660FE">
        <w:t xml:space="preserve"> </w:t>
      </w:r>
      <w:r w:rsidRPr="006660FE">
        <w:rPr>
          <w:rStyle w:val="StyleUnderline"/>
        </w:rPr>
        <w:t>In praesenti means literally "at the present time."</w:t>
      </w:r>
      <w:r w:rsidRPr="006660FE">
        <w:t xml:space="preserve"> BLACK'S LAW DICTIONARY 792 (6th Ed. 1990). In legal </w:t>
      </w:r>
      <w:r w:rsidRPr="006660FE">
        <w:rPr>
          <w:rStyle w:val="StyleUnderline"/>
        </w:rPr>
        <w:t xml:space="preserve">parlance </w:t>
      </w:r>
      <w:r w:rsidRPr="006660FE">
        <w:rPr>
          <w:rStyle w:val="StyleUnderline"/>
          <w:highlight w:val="green"/>
        </w:rPr>
        <w:t>the phrase denotes that</w:t>
      </w:r>
      <w:r w:rsidRPr="006660FE">
        <w:rPr>
          <w:rStyle w:val="StyleUnderline"/>
        </w:rPr>
        <w:t xml:space="preserve"> which in </w:t>
      </w:r>
      <w:r w:rsidRPr="006660FE">
        <w:rPr>
          <w:rStyle w:val="StyleUnderline"/>
          <w:highlight w:val="green"/>
        </w:rPr>
        <w:t>law is</w:t>
      </w:r>
      <w:r w:rsidRPr="006660FE">
        <w:rPr>
          <w:rStyle w:val="StyleUnderline"/>
        </w:rPr>
        <w:t xml:space="preserve"> presently or </w:t>
      </w:r>
      <w:r w:rsidRPr="006660FE">
        <w:rPr>
          <w:rStyle w:val="Emphasis"/>
          <w:highlight w:val="green"/>
        </w:rPr>
        <w:t>immediately effective</w:t>
      </w:r>
      <w:r w:rsidRPr="006660FE">
        <w:rPr>
          <w:rStyle w:val="StyleUnderline"/>
          <w:highlight w:val="green"/>
        </w:rPr>
        <w:t>, as opposed to</w:t>
      </w:r>
      <w:r w:rsidRPr="006660FE">
        <w:rPr>
          <w:rStyle w:val="StyleUnderline"/>
        </w:rPr>
        <w:t xml:space="preserve"> something that will or would become effective </w:t>
      </w:r>
      <w:r w:rsidRPr="006660FE">
        <w:rPr>
          <w:rStyle w:val="StyleUnderline"/>
          <w:highlight w:val="green"/>
        </w:rPr>
        <w:t>in the future</w:t>
      </w:r>
      <w:r w:rsidRPr="006660FE">
        <w:rPr>
          <w:i/>
          <w:iCs/>
        </w:rPr>
        <w:t xml:space="preserve"> [in </w:t>
      </w:r>
      <w:proofErr w:type="spellStart"/>
      <w:r w:rsidRPr="006660FE">
        <w:rPr>
          <w:i/>
          <w:iCs/>
        </w:rPr>
        <w:t>futurol</w:t>
      </w:r>
      <w:proofErr w:type="spellEnd"/>
      <w:r w:rsidRPr="006660FE">
        <w:t xml:space="preserve">]. See Van Wyck v. </w:t>
      </w:r>
      <w:proofErr w:type="spellStart"/>
      <w:r w:rsidRPr="006660FE">
        <w:t>Knevals</w:t>
      </w:r>
      <w:proofErr w:type="spellEnd"/>
      <w:r w:rsidRPr="006660FE">
        <w:t xml:space="preserve">, </w:t>
      </w:r>
      <w:hyperlink r:id="rId39" w:history="1">
        <w:r w:rsidRPr="006660FE">
          <w:rPr>
            <w:rStyle w:val="Hyperlink"/>
          </w:rPr>
          <w:t>106 U.S. 360</w:t>
        </w:r>
      </w:hyperlink>
      <w:r w:rsidRPr="006660FE">
        <w:t xml:space="preserve">, 365, 1 </w:t>
      </w:r>
      <w:proofErr w:type="spellStart"/>
      <w:r w:rsidRPr="006660FE">
        <w:t>S.Ct</w:t>
      </w:r>
      <w:proofErr w:type="spellEnd"/>
      <w:r w:rsidRPr="006660FE">
        <w:t xml:space="preserve">. 336, 337, 27 </w:t>
      </w:r>
      <w:proofErr w:type="spellStart"/>
      <w:r w:rsidRPr="006660FE">
        <w:t>L.Ed</w:t>
      </w:r>
      <w:proofErr w:type="spellEnd"/>
      <w:r w:rsidRPr="006660FE">
        <w:t>. 201 (1882).</w:t>
      </w:r>
    </w:p>
    <w:p w14:paraId="0969BB0B" w14:textId="77777777" w:rsidR="00462182" w:rsidRPr="006660FE" w:rsidRDefault="00462182" w:rsidP="00462182"/>
    <w:p w14:paraId="3839500A" w14:textId="77777777" w:rsidR="00462182" w:rsidRDefault="00462182" w:rsidP="00462182">
      <w:pPr>
        <w:pStyle w:val="Heading3"/>
        <w:rPr>
          <w:rFonts w:cs="Calibri"/>
        </w:rPr>
      </w:pPr>
      <w:r>
        <w:rPr>
          <w:rFonts w:cs="Calibri"/>
        </w:rPr>
        <w:t>5</w:t>
      </w:r>
    </w:p>
    <w:p w14:paraId="09C06E92" w14:textId="77777777" w:rsidR="00462182" w:rsidRPr="0092026C" w:rsidRDefault="00462182" w:rsidP="00462182">
      <w:pPr>
        <w:pStyle w:val="Heading4"/>
        <w:rPr>
          <w:rFonts w:cs="Calibri"/>
        </w:rPr>
      </w:pPr>
      <w:r>
        <w:rPr>
          <w:rFonts w:cs="Calibri"/>
        </w:rPr>
        <w:t xml:space="preserve">CP: </w:t>
      </w:r>
      <w:r w:rsidRPr="0092026C">
        <w:rPr>
          <w:rFonts w:cs="Calibri"/>
        </w:rPr>
        <w:t xml:space="preserve">The </w:t>
      </w:r>
      <w:r>
        <w:rPr>
          <w:rFonts w:cs="Calibri"/>
        </w:rPr>
        <w:t>People’s Republic of China</w:t>
      </w:r>
      <w:r w:rsidRPr="0092026C">
        <w:rPr>
          <w:rFonts w:cs="Calibri"/>
        </w:rPr>
        <w:t xml:space="preserve"> should:</w:t>
      </w:r>
    </w:p>
    <w:p w14:paraId="365E8FD6" w14:textId="77777777" w:rsidR="00462182" w:rsidRDefault="00462182" w:rsidP="00462182">
      <w:pPr>
        <w:pStyle w:val="Heading4"/>
        <w:rPr>
          <w:rFonts w:cs="Calibri"/>
        </w:rPr>
      </w:pPr>
      <w:r w:rsidRPr="0092026C">
        <w:rPr>
          <w:rFonts w:cs="Calibri"/>
        </w:rPr>
        <w:t xml:space="preserve">- substantially increase </w:t>
      </w:r>
      <w:r>
        <w:rPr>
          <w:rFonts w:cs="Calibri"/>
        </w:rPr>
        <w:t xml:space="preserve">innovation funding, </w:t>
      </w:r>
      <w:proofErr w:type="gramStart"/>
      <w:r w:rsidRPr="0092026C">
        <w:rPr>
          <w:rFonts w:cs="Calibri"/>
        </w:rPr>
        <w:t>production</w:t>
      </w:r>
      <w:proofErr w:type="gramEnd"/>
      <w:r w:rsidRPr="0092026C">
        <w:rPr>
          <w:rFonts w:cs="Calibri"/>
        </w:rPr>
        <w:t xml:space="preserve"> and global distribution of COVID-19 Vaccine</w:t>
      </w:r>
      <w:r>
        <w:rPr>
          <w:rFonts w:cs="Calibri"/>
        </w:rPr>
        <w:t>s for all current and future waves of the pandemic</w:t>
      </w:r>
    </w:p>
    <w:p w14:paraId="64C0D271" w14:textId="77777777" w:rsidR="00462182" w:rsidRPr="00634DF4" w:rsidRDefault="00462182" w:rsidP="00462182">
      <w:r>
        <w:t xml:space="preserve">- includes Sinovac, </w:t>
      </w:r>
      <w:proofErr w:type="spellStart"/>
      <w:r>
        <w:t>sionpharm</w:t>
      </w:r>
      <w:proofErr w:type="spellEnd"/>
      <w:r>
        <w:t>, and any future vaccines</w:t>
      </w:r>
    </w:p>
    <w:p w14:paraId="545620C0" w14:textId="77777777" w:rsidR="00462182" w:rsidRPr="0092026C" w:rsidRDefault="00462182" w:rsidP="00462182">
      <w:pPr>
        <w:pStyle w:val="Heading4"/>
        <w:rPr>
          <w:rFonts w:cs="Calibri"/>
        </w:rPr>
      </w:pPr>
      <w:r w:rsidRPr="0092026C">
        <w:rPr>
          <w:rFonts w:cs="Calibri"/>
        </w:rPr>
        <w:t>- cooperate with allies to achieve increased production and global distribution of the COVID-19 Vaccine.</w:t>
      </w:r>
    </w:p>
    <w:p w14:paraId="07334E94" w14:textId="77777777" w:rsidR="00462182" w:rsidRDefault="00462182" w:rsidP="00462182">
      <w:pPr>
        <w:pStyle w:val="Heading4"/>
        <w:rPr>
          <w:rFonts w:cs="Calibri"/>
        </w:rPr>
      </w:pPr>
      <w:r w:rsidRPr="0092026C">
        <w:rPr>
          <w:rFonts w:cs="Calibri"/>
        </w:rPr>
        <w:t>Solves case – China vaccinates the world.</w:t>
      </w:r>
    </w:p>
    <w:p w14:paraId="565A3BA9" w14:textId="77777777" w:rsidR="00462182" w:rsidRPr="00AF70EB" w:rsidRDefault="00462182" w:rsidP="00462182">
      <w:pPr>
        <w:pStyle w:val="ListParagraph"/>
        <w:numPr>
          <w:ilvl w:val="0"/>
          <w:numId w:val="31"/>
        </w:numPr>
      </w:pPr>
      <w:r>
        <w:t xml:space="preserve">Quantity </w:t>
      </w:r>
    </w:p>
    <w:p w14:paraId="5EAFAF90" w14:textId="77777777" w:rsidR="00462182" w:rsidRPr="0092026C" w:rsidRDefault="00462182" w:rsidP="00462182">
      <w:proofErr w:type="spellStart"/>
      <w:r w:rsidRPr="0092026C">
        <w:rPr>
          <w:rStyle w:val="Style13ptBold"/>
        </w:rPr>
        <w:t>Mallapaty</w:t>
      </w:r>
      <w:proofErr w:type="spellEnd"/>
      <w:r w:rsidRPr="0092026C">
        <w:rPr>
          <w:rStyle w:val="Style13ptBold"/>
        </w:rPr>
        <w:t xml:space="preserve"> 6-9</w:t>
      </w:r>
      <w:r w:rsidRPr="0092026C">
        <w:t xml:space="preserve"> Smriti </w:t>
      </w:r>
      <w:proofErr w:type="spellStart"/>
      <w:r w:rsidRPr="0092026C">
        <w:t>Mallapaty</w:t>
      </w:r>
      <w:proofErr w:type="spellEnd"/>
      <w:r w:rsidRPr="0092026C">
        <w:t xml:space="preserve"> 6-9-2021 "China is vaccinating a staggering 20 million people a day" </w:t>
      </w:r>
      <w:hyperlink r:id="rId40" w:history="1">
        <w:r w:rsidRPr="0092026C">
          <w:rPr>
            <w:rStyle w:val="Hyperlink"/>
          </w:rPr>
          <w:t>https://www.nature.com/articles/d41586-021-01545-3</w:t>
        </w:r>
      </w:hyperlink>
      <w:r w:rsidRPr="0092026C">
        <w:t xml:space="preserve"> (She has a </w:t>
      </w:r>
      <w:proofErr w:type="gramStart"/>
      <w:r w:rsidRPr="0092026C">
        <w:t>master of science</w:t>
      </w:r>
      <w:proofErr w:type="gramEnd"/>
      <w:r w:rsidRPr="0092026C">
        <w:t xml:space="preserve"> degree in environmental technology from Imperial College London.)//Elmer </w:t>
      </w:r>
    </w:p>
    <w:p w14:paraId="14EF1A1B" w14:textId="77777777" w:rsidR="00462182" w:rsidRDefault="00462182" w:rsidP="00462182">
      <w:pPr>
        <w:rPr>
          <w:szCs w:val="26"/>
        </w:rPr>
      </w:pPr>
      <w:r w:rsidRPr="0092026C">
        <w:rPr>
          <w:sz w:val="26"/>
          <w:szCs w:val="26"/>
          <w:u w:val="single"/>
        </w:rPr>
        <w:t xml:space="preserve">For more than a week, </w:t>
      </w:r>
      <w:r w:rsidRPr="00DD25D9">
        <w:rPr>
          <w:sz w:val="26"/>
          <w:szCs w:val="26"/>
          <w:highlight w:val="green"/>
          <w:u w:val="single"/>
        </w:rPr>
        <w:t xml:space="preserve">an average of </w:t>
      </w:r>
      <w:r w:rsidRPr="0092026C">
        <w:rPr>
          <w:sz w:val="26"/>
          <w:szCs w:val="26"/>
          <w:u w:val="single"/>
        </w:rPr>
        <w:t xml:space="preserve">about </w:t>
      </w:r>
      <w:r w:rsidRPr="00DD25D9">
        <w:rPr>
          <w:b/>
          <w:bCs/>
          <w:sz w:val="26"/>
          <w:szCs w:val="26"/>
          <w:highlight w:val="green"/>
          <w:u w:val="single"/>
        </w:rPr>
        <w:t>20 million people</w:t>
      </w:r>
      <w:r w:rsidRPr="00DD25D9">
        <w:rPr>
          <w:sz w:val="26"/>
          <w:szCs w:val="26"/>
          <w:highlight w:val="green"/>
          <w:u w:val="single"/>
        </w:rPr>
        <w:t xml:space="preserve"> </w:t>
      </w:r>
      <w:r w:rsidRPr="0092026C">
        <w:rPr>
          <w:sz w:val="26"/>
          <w:szCs w:val="26"/>
          <w:u w:val="single"/>
        </w:rPr>
        <w:t xml:space="preserve">have been </w:t>
      </w:r>
      <w:r w:rsidRPr="00DD25D9">
        <w:rPr>
          <w:sz w:val="26"/>
          <w:szCs w:val="26"/>
          <w:highlight w:val="green"/>
          <w:u w:val="single"/>
        </w:rPr>
        <w:t xml:space="preserve">vaccinated </w:t>
      </w:r>
      <w:r w:rsidRPr="0092026C">
        <w:rPr>
          <w:sz w:val="26"/>
          <w:szCs w:val="26"/>
          <w:u w:val="single"/>
        </w:rPr>
        <w:t xml:space="preserve">against COVID-19 </w:t>
      </w:r>
      <w:r w:rsidRPr="00DD25D9">
        <w:rPr>
          <w:b/>
          <w:bCs/>
          <w:sz w:val="26"/>
          <w:szCs w:val="26"/>
          <w:highlight w:val="green"/>
          <w:u w:val="single"/>
        </w:rPr>
        <w:t>every day in China</w:t>
      </w:r>
      <w:r w:rsidRPr="0092026C">
        <w:rPr>
          <w:sz w:val="26"/>
          <w:szCs w:val="26"/>
          <w:u w:val="single"/>
        </w:rPr>
        <w:t xml:space="preserve">. </w:t>
      </w:r>
      <w:r w:rsidRPr="00DD25D9">
        <w:rPr>
          <w:sz w:val="26"/>
          <w:szCs w:val="26"/>
          <w:highlight w:val="green"/>
          <w:u w:val="single"/>
        </w:rPr>
        <w:t>At this rate</w:t>
      </w:r>
      <w:r w:rsidRPr="0092026C">
        <w:rPr>
          <w:sz w:val="26"/>
          <w:szCs w:val="26"/>
          <w:u w:val="single"/>
        </w:rPr>
        <w:t xml:space="preserve">, </w:t>
      </w:r>
      <w:r w:rsidRPr="00DD25D9">
        <w:rPr>
          <w:sz w:val="26"/>
          <w:szCs w:val="26"/>
          <w:highlight w:val="green"/>
          <w:u w:val="single"/>
        </w:rPr>
        <w:t xml:space="preserve">the nation would </w:t>
      </w:r>
      <w:r w:rsidRPr="0092026C">
        <w:rPr>
          <w:sz w:val="26"/>
          <w:szCs w:val="26"/>
          <w:u w:val="single"/>
        </w:rPr>
        <w:t xml:space="preserve">have </w:t>
      </w:r>
      <w:r w:rsidRPr="00DD25D9">
        <w:rPr>
          <w:sz w:val="26"/>
          <w:szCs w:val="26"/>
          <w:highlight w:val="green"/>
          <w:u w:val="single"/>
        </w:rPr>
        <w:t xml:space="preserve">fully vaccinated the entire UK </w:t>
      </w:r>
      <w:r w:rsidRPr="0092026C">
        <w:rPr>
          <w:sz w:val="26"/>
          <w:szCs w:val="26"/>
          <w:u w:val="single"/>
        </w:rPr>
        <w:t xml:space="preserve">population </w:t>
      </w:r>
      <w:r w:rsidRPr="00DD25D9">
        <w:rPr>
          <w:sz w:val="26"/>
          <w:szCs w:val="26"/>
          <w:highlight w:val="green"/>
          <w:u w:val="single"/>
        </w:rPr>
        <w:t xml:space="preserve">in </w:t>
      </w:r>
      <w:r w:rsidRPr="00DD25D9">
        <w:rPr>
          <w:b/>
          <w:bCs/>
          <w:sz w:val="26"/>
          <w:szCs w:val="26"/>
          <w:highlight w:val="green"/>
          <w:u w:val="single"/>
        </w:rPr>
        <w:t>little more than six days</w:t>
      </w:r>
      <w:r w:rsidRPr="0092026C">
        <w:rPr>
          <w:sz w:val="26"/>
          <w:szCs w:val="26"/>
          <w:u w:val="single"/>
        </w:rPr>
        <w:t>. China now accounts for more than half of the 35 million or so people around the world receiving a COVID-19 shot each day</w:t>
      </w:r>
      <w:r w:rsidRPr="0092026C">
        <w:rPr>
          <w:szCs w:val="26"/>
        </w:rPr>
        <w:t xml:space="preserve">. Zoltán </w:t>
      </w:r>
      <w:proofErr w:type="spellStart"/>
      <w:r w:rsidRPr="0092026C">
        <w:rPr>
          <w:szCs w:val="26"/>
        </w:rPr>
        <w:t>Kis</w:t>
      </w:r>
      <w:proofErr w:type="spellEnd"/>
      <w:r w:rsidRPr="0092026C">
        <w:rPr>
          <w:szCs w:val="26"/>
        </w:rPr>
        <w:t xml:space="preserve">, a chemical engineer </w:t>
      </w:r>
      <w:r w:rsidRPr="0092026C">
        <w:rPr>
          <w:sz w:val="26"/>
          <w:szCs w:val="26"/>
          <w:u w:val="single"/>
        </w:rPr>
        <w:t xml:space="preserve">in the Future Vaccine Manufacturing Research Hub at Imperial College London, </w:t>
      </w:r>
      <w:r w:rsidRPr="00DD25D9">
        <w:rPr>
          <w:sz w:val="26"/>
          <w:szCs w:val="26"/>
          <w:highlight w:val="green"/>
          <w:u w:val="single"/>
        </w:rPr>
        <w:t xml:space="preserve">doesn’t know of “anything </w:t>
      </w:r>
      <w:r w:rsidRPr="00DD25D9">
        <w:rPr>
          <w:b/>
          <w:bCs/>
          <w:sz w:val="26"/>
          <w:szCs w:val="26"/>
          <w:highlight w:val="green"/>
          <w:u w:val="single"/>
          <w:bdr w:val="single" w:sz="4" w:space="0" w:color="auto"/>
        </w:rPr>
        <w:t>even close to those production scales</w:t>
      </w:r>
      <w:r w:rsidRPr="0092026C">
        <w:rPr>
          <w:sz w:val="26"/>
          <w:szCs w:val="26"/>
          <w:u w:val="single"/>
        </w:rPr>
        <w:t>” for a vaccine</w:t>
      </w:r>
      <w:r w:rsidRPr="0092026C">
        <w:rPr>
          <w:szCs w:val="26"/>
        </w:rPr>
        <w:t xml:space="preserve">. “The manufacturing efforts required in China to reach this high production throughput are tremendous,” he says. </w:t>
      </w:r>
      <w:proofErr w:type="gramStart"/>
      <w:r w:rsidRPr="0092026C">
        <w:rPr>
          <w:szCs w:val="26"/>
        </w:rPr>
        <w:t>The majority of</w:t>
      </w:r>
      <w:proofErr w:type="gramEnd"/>
      <w:r w:rsidRPr="0092026C">
        <w:rPr>
          <w:szCs w:val="26"/>
        </w:rPr>
        <w:t xml:space="preserve"> doses are of one of two vaccines, both of which have been approved for emergency use worldwide by the World Health Organization (WHO). CoronaVac — produced by Beijing-based company </w:t>
      </w:r>
      <w:r w:rsidRPr="0092026C">
        <w:rPr>
          <w:sz w:val="26"/>
          <w:szCs w:val="26"/>
          <w:u w:val="single"/>
        </w:rPr>
        <w:t>Sinovac</w:t>
      </w:r>
      <w:r w:rsidRPr="0092026C">
        <w:rPr>
          <w:szCs w:val="26"/>
        </w:rPr>
        <w:t xml:space="preserve"> — showed an efficacy of 51% against symptoms of COVID-19 in clinical trials, and </w:t>
      </w:r>
      <w:r w:rsidRPr="0092026C">
        <w:rPr>
          <w:sz w:val="26"/>
          <w:szCs w:val="26"/>
          <w:u w:val="single"/>
        </w:rPr>
        <w:t>much higher protection against severe disease and death. The second jab was developed in Beijing by state-owned firm Sinopharm and has demonstrated an efficacy of 79% against symptomatic disease and hospitalization.</w:t>
      </w:r>
      <w:r w:rsidRPr="0092026C">
        <w:rPr>
          <w:szCs w:val="26"/>
        </w:rPr>
        <w:t xml:space="preserve"> </w:t>
      </w:r>
      <w:r w:rsidRPr="00DD25D9">
        <w:rPr>
          <w:sz w:val="26"/>
          <w:szCs w:val="26"/>
          <w:highlight w:val="green"/>
          <w:u w:val="single"/>
        </w:rPr>
        <w:t>Supplying vaccines</w:t>
      </w:r>
      <w:r w:rsidRPr="00DD25D9">
        <w:rPr>
          <w:szCs w:val="26"/>
          <w:highlight w:val="green"/>
        </w:rPr>
        <w:t xml:space="preserve"> </w:t>
      </w:r>
      <w:r w:rsidRPr="00DD25D9">
        <w:rPr>
          <w:sz w:val="26"/>
          <w:szCs w:val="26"/>
          <w:highlight w:val="green"/>
          <w:u w:val="single"/>
        </w:rPr>
        <w:t>to the world</w:t>
      </w:r>
      <w:r w:rsidRPr="00DD25D9">
        <w:rPr>
          <w:szCs w:val="26"/>
          <w:highlight w:val="green"/>
        </w:rPr>
        <w:t xml:space="preserve"> </w:t>
      </w:r>
      <w:r w:rsidRPr="00DD25D9">
        <w:rPr>
          <w:sz w:val="26"/>
          <w:szCs w:val="26"/>
          <w:highlight w:val="green"/>
          <w:u w:val="single"/>
        </w:rPr>
        <w:t>China’s current vaccine production</w:t>
      </w:r>
      <w:r w:rsidRPr="00DD25D9">
        <w:rPr>
          <w:szCs w:val="26"/>
          <w:highlight w:val="green"/>
        </w:rPr>
        <w:t xml:space="preserve"> </w:t>
      </w:r>
      <w:r w:rsidRPr="00DD25D9">
        <w:rPr>
          <w:sz w:val="26"/>
          <w:szCs w:val="26"/>
          <w:highlight w:val="green"/>
          <w:u w:val="single"/>
        </w:rPr>
        <w:t>rate</w:t>
      </w:r>
      <w:r w:rsidRPr="00DD25D9">
        <w:rPr>
          <w:szCs w:val="26"/>
          <w:highlight w:val="green"/>
        </w:rPr>
        <w:t xml:space="preserve"> </w:t>
      </w:r>
      <w:r w:rsidRPr="00DD25D9">
        <w:rPr>
          <w:sz w:val="26"/>
          <w:szCs w:val="26"/>
          <w:highlight w:val="green"/>
          <w:u w:val="single"/>
        </w:rPr>
        <w:t>could</w:t>
      </w:r>
      <w:r w:rsidRPr="00DD25D9">
        <w:rPr>
          <w:szCs w:val="26"/>
          <w:highlight w:val="green"/>
        </w:rPr>
        <w:t xml:space="preserve"> </w:t>
      </w:r>
      <w:r w:rsidRPr="0092026C">
        <w:rPr>
          <w:sz w:val="26"/>
          <w:szCs w:val="26"/>
          <w:u w:val="single"/>
        </w:rPr>
        <w:t xml:space="preserve">potentially </w:t>
      </w:r>
      <w:r w:rsidRPr="00DD25D9">
        <w:rPr>
          <w:b/>
          <w:bCs/>
          <w:sz w:val="26"/>
          <w:szCs w:val="26"/>
          <w:highlight w:val="green"/>
          <w:u w:val="single"/>
          <w:bdr w:val="single" w:sz="4" w:space="0" w:color="auto"/>
        </w:rPr>
        <w:t>make a significant dent in global demand</w:t>
      </w:r>
      <w:r w:rsidRPr="0092026C">
        <w:rPr>
          <w:sz w:val="26"/>
          <w:szCs w:val="26"/>
          <w:u w:val="single"/>
        </w:rPr>
        <w:t xml:space="preserve">, says </w:t>
      </w:r>
      <w:proofErr w:type="spellStart"/>
      <w:r w:rsidRPr="0092026C">
        <w:rPr>
          <w:sz w:val="26"/>
          <w:szCs w:val="26"/>
          <w:u w:val="single"/>
        </w:rPr>
        <w:t>Kis</w:t>
      </w:r>
      <w:proofErr w:type="spellEnd"/>
      <w:r w:rsidRPr="0092026C">
        <w:rPr>
          <w:sz w:val="26"/>
          <w:szCs w:val="26"/>
          <w:u w:val="single"/>
        </w:rPr>
        <w:t>; that would be “</w:t>
      </w:r>
      <w:r w:rsidRPr="0092026C">
        <w:rPr>
          <w:b/>
          <w:bCs/>
          <w:sz w:val="26"/>
          <w:szCs w:val="26"/>
          <w:u w:val="single"/>
        </w:rPr>
        <w:t>a huge step in reducing the health-care and economic burden of the COVID-19 pandemic</w:t>
      </w:r>
      <w:r w:rsidRPr="0092026C">
        <w:rPr>
          <w:sz w:val="26"/>
          <w:szCs w:val="26"/>
          <w:u w:val="single"/>
        </w:rPr>
        <w:t>”.</w:t>
      </w:r>
      <w:r w:rsidRPr="0092026C">
        <w:rPr>
          <w:szCs w:val="26"/>
        </w:rPr>
        <w:t xml:space="preserve"> China has </w:t>
      </w:r>
      <w:r w:rsidRPr="00DD25D9">
        <w:rPr>
          <w:sz w:val="26"/>
          <w:szCs w:val="26"/>
          <w:highlight w:val="green"/>
          <w:u w:val="single"/>
        </w:rPr>
        <w:t xml:space="preserve">already supplied 350 million doses </w:t>
      </w:r>
      <w:r w:rsidRPr="0092026C">
        <w:rPr>
          <w:sz w:val="26"/>
          <w:szCs w:val="26"/>
          <w:u w:val="single"/>
        </w:rPr>
        <w:t>of the two vaccines to more than 75 nations, and WHO approval should now trigger the further distribution of both vaccines to low-income countries</w:t>
      </w:r>
      <w:r w:rsidRPr="0092026C">
        <w:rPr>
          <w:szCs w:val="26"/>
        </w:rPr>
        <w:t xml:space="preserve">. “China’s vaccination campaign got off to a slow start, but has rapidly picked up pace,” says </w:t>
      </w:r>
      <w:proofErr w:type="spellStart"/>
      <w:r w:rsidRPr="0092026C">
        <w:rPr>
          <w:szCs w:val="26"/>
        </w:rPr>
        <w:t>Rongjun</w:t>
      </w:r>
      <w:proofErr w:type="spellEnd"/>
      <w:r w:rsidRPr="0092026C">
        <w:rPr>
          <w:szCs w:val="26"/>
        </w:rPr>
        <w:t xml:space="preserve"> Chen, a biomaterials scientist also at the Future Vaccine Manufacturing Research Hub. </w:t>
      </w:r>
      <w:r w:rsidRPr="0092026C">
        <w:rPr>
          <w:sz w:val="26"/>
          <w:szCs w:val="26"/>
          <w:u w:val="single"/>
        </w:rPr>
        <w:t>As recently as mid-April, China was administering only about five million doses a day</w:t>
      </w:r>
      <w:r w:rsidRPr="0092026C">
        <w:rPr>
          <w:szCs w:val="26"/>
        </w:rPr>
        <w:t xml:space="preserve">. According to an official at China’s National Health Commission, the nation </w:t>
      </w:r>
      <w:r w:rsidRPr="00DD25D9">
        <w:rPr>
          <w:sz w:val="26"/>
          <w:szCs w:val="26"/>
          <w:highlight w:val="green"/>
          <w:u w:val="single"/>
        </w:rPr>
        <w:t>aims to produce</w:t>
      </w:r>
      <w:r w:rsidRPr="00DD25D9">
        <w:rPr>
          <w:szCs w:val="26"/>
          <w:highlight w:val="green"/>
        </w:rPr>
        <w:t xml:space="preserve"> </w:t>
      </w:r>
      <w:r w:rsidRPr="0092026C">
        <w:rPr>
          <w:szCs w:val="26"/>
        </w:rPr>
        <w:t xml:space="preserve">some </w:t>
      </w:r>
      <w:r w:rsidRPr="00DD25D9">
        <w:rPr>
          <w:sz w:val="26"/>
          <w:szCs w:val="26"/>
          <w:highlight w:val="green"/>
          <w:u w:val="single"/>
        </w:rPr>
        <w:t>three billion doses</w:t>
      </w:r>
      <w:r w:rsidRPr="00DD25D9">
        <w:rPr>
          <w:szCs w:val="26"/>
          <w:highlight w:val="green"/>
        </w:rPr>
        <w:t xml:space="preserve"> </w:t>
      </w:r>
      <w:r w:rsidRPr="0092026C">
        <w:rPr>
          <w:szCs w:val="26"/>
        </w:rPr>
        <w:t xml:space="preserve">of COVID-19 vaccines </w:t>
      </w:r>
      <w:r w:rsidRPr="00DD25D9">
        <w:rPr>
          <w:sz w:val="26"/>
          <w:szCs w:val="26"/>
          <w:highlight w:val="green"/>
          <w:u w:val="single"/>
        </w:rPr>
        <w:t>in 2021</w:t>
      </w:r>
      <w:r w:rsidRPr="00DD25D9">
        <w:rPr>
          <w:szCs w:val="26"/>
          <w:highlight w:val="green"/>
        </w:rPr>
        <w:t xml:space="preserve"> </w:t>
      </w:r>
      <w:r w:rsidRPr="0092026C">
        <w:rPr>
          <w:szCs w:val="26"/>
        </w:rPr>
        <w:t xml:space="preserve">— </w:t>
      </w:r>
      <w:r w:rsidRPr="00DD25D9">
        <w:rPr>
          <w:sz w:val="26"/>
          <w:szCs w:val="26"/>
          <w:highlight w:val="green"/>
          <w:u w:val="single"/>
        </w:rPr>
        <w:t>and</w:t>
      </w:r>
      <w:r w:rsidRPr="00DD25D9">
        <w:rPr>
          <w:szCs w:val="26"/>
          <w:highlight w:val="green"/>
        </w:rPr>
        <w:t xml:space="preserve"> </w:t>
      </w:r>
      <w:r w:rsidRPr="0092026C">
        <w:rPr>
          <w:szCs w:val="26"/>
        </w:rPr>
        <w:t xml:space="preserve">up to </w:t>
      </w:r>
      <w:r w:rsidRPr="00DD25D9">
        <w:rPr>
          <w:b/>
          <w:bCs/>
          <w:sz w:val="26"/>
          <w:szCs w:val="26"/>
          <w:highlight w:val="green"/>
          <w:u w:val="single"/>
        </w:rPr>
        <w:t>five billion per year after that</w:t>
      </w:r>
      <w:r w:rsidRPr="0092026C">
        <w:rPr>
          <w:szCs w:val="26"/>
        </w:rPr>
        <w:t xml:space="preserve">. To achieve such high production rates, many things need to go according to plan across the entire production and distribution chain, from sourcing raw materials to manufacturing active ingredients, filling </w:t>
      </w:r>
      <w:proofErr w:type="gramStart"/>
      <w:r w:rsidRPr="0092026C">
        <w:rPr>
          <w:szCs w:val="26"/>
        </w:rPr>
        <w:t>vials</w:t>
      </w:r>
      <w:proofErr w:type="gramEnd"/>
      <w:r w:rsidRPr="0092026C">
        <w:rPr>
          <w:szCs w:val="26"/>
        </w:rPr>
        <w:t xml:space="preserve"> and distributing doses to vaccination </w:t>
      </w:r>
      <w:proofErr w:type="spellStart"/>
      <w:r w:rsidRPr="0092026C">
        <w:rPr>
          <w:szCs w:val="26"/>
        </w:rPr>
        <w:t>centres</w:t>
      </w:r>
      <w:proofErr w:type="spellEnd"/>
      <w:r w:rsidRPr="0092026C">
        <w:rPr>
          <w:szCs w:val="26"/>
        </w:rPr>
        <w:t xml:space="preserve">, says </w:t>
      </w:r>
      <w:proofErr w:type="spellStart"/>
      <w:r w:rsidRPr="0092026C">
        <w:rPr>
          <w:szCs w:val="26"/>
        </w:rPr>
        <w:t>Kis</w:t>
      </w:r>
      <w:proofErr w:type="spellEnd"/>
      <w:r w:rsidRPr="0092026C">
        <w:rPr>
          <w:szCs w:val="26"/>
        </w:rPr>
        <w:t>. “It is crucial that everything arrives at the right location at the right time.”</w:t>
      </w:r>
    </w:p>
    <w:p w14:paraId="33C93BC6" w14:textId="77777777" w:rsidR="00462182" w:rsidRPr="00085E78" w:rsidRDefault="00462182" w:rsidP="00462182"/>
    <w:p w14:paraId="4A06FD16" w14:textId="77777777" w:rsidR="00462182" w:rsidRPr="0092026C" w:rsidRDefault="00462182" w:rsidP="00462182">
      <w:pPr>
        <w:pStyle w:val="Heading4"/>
        <w:rPr>
          <w:rFonts w:cs="Calibri"/>
        </w:rPr>
      </w:pPr>
      <w:r w:rsidRPr="0092026C">
        <w:rPr>
          <w:rFonts w:cs="Calibri"/>
        </w:rPr>
        <w:t xml:space="preserve">China’s using absence of vaccine alternates to </w:t>
      </w:r>
      <w:r w:rsidRPr="0092026C">
        <w:rPr>
          <w:rFonts w:cs="Calibri"/>
          <w:u w:val="single"/>
        </w:rPr>
        <w:t>assert influence</w:t>
      </w:r>
      <w:r w:rsidRPr="0092026C">
        <w:rPr>
          <w:rFonts w:cs="Calibri"/>
        </w:rPr>
        <w:t>.</w:t>
      </w:r>
    </w:p>
    <w:p w14:paraId="09280CE3" w14:textId="77777777" w:rsidR="00462182" w:rsidRPr="0092026C" w:rsidRDefault="00462182" w:rsidP="00462182">
      <w:r w:rsidRPr="0092026C">
        <w:rPr>
          <w:rStyle w:val="Style13ptBold"/>
        </w:rPr>
        <w:t xml:space="preserve">Zhao 4-29 </w:t>
      </w:r>
      <w:proofErr w:type="spellStart"/>
      <w:r w:rsidRPr="0092026C">
        <w:t>Suisheng</w:t>
      </w:r>
      <w:proofErr w:type="spellEnd"/>
      <w:r w:rsidRPr="0092026C">
        <w:t xml:space="preserve"> Zhao 4-29-2021 "Why China’s vaccine diplomacy is winning" </w:t>
      </w:r>
      <w:hyperlink r:id="rId41" w:history="1">
        <w:r w:rsidRPr="0092026C">
          <w:rPr>
            <w:rStyle w:val="Hyperlink"/>
          </w:rPr>
          <w:t>https://www.eastasiaforum.org/2021/04/29/why-chinas-vaccine-diplomacy-is-winning/</w:t>
        </w:r>
      </w:hyperlink>
      <w:r w:rsidRPr="0092026C">
        <w:t xml:space="preserve"> (Professor and Director of the Center for China–US Cooperation at the Josef Korbel School of International Studies, University of Denver)//Elmer </w:t>
      </w:r>
    </w:p>
    <w:p w14:paraId="60831669" w14:textId="77777777" w:rsidR="00462182" w:rsidRPr="0092026C" w:rsidRDefault="00462182" w:rsidP="00462182">
      <w:pPr>
        <w:rPr>
          <w:szCs w:val="26"/>
        </w:rPr>
      </w:pPr>
      <w:r w:rsidRPr="00DD25D9">
        <w:rPr>
          <w:sz w:val="26"/>
          <w:szCs w:val="26"/>
          <w:highlight w:val="green"/>
          <w:u w:val="single"/>
        </w:rPr>
        <w:t>Chinese COVID</w:t>
      </w:r>
      <w:r w:rsidRPr="0092026C">
        <w:rPr>
          <w:sz w:val="26"/>
          <w:szCs w:val="26"/>
          <w:u w:val="single"/>
        </w:rPr>
        <w:t xml:space="preserve">-19 </w:t>
      </w:r>
      <w:r w:rsidRPr="00DD25D9">
        <w:rPr>
          <w:sz w:val="26"/>
          <w:szCs w:val="26"/>
          <w:highlight w:val="green"/>
          <w:u w:val="single"/>
        </w:rPr>
        <w:t xml:space="preserve">vaccines </w:t>
      </w:r>
      <w:r w:rsidRPr="0092026C">
        <w:rPr>
          <w:sz w:val="26"/>
          <w:szCs w:val="26"/>
          <w:u w:val="single"/>
        </w:rPr>
        <w:t xml:space="preserve">have been </w:t>
      </w:r>
      <w:r w:rsidRPr="00DD25D9">
        <w:rPr>
          <w:sz w:val="26"/>
          <w:szCs w:val="26"/>
          <w:highlight w:val="green"/>
          <w:u w:val="single"/>
        </w:rPr>
        <w:t xml:space="preserve">shipped to </w:t>
      </w:r>
      <w:r w:rsidRPr="0092026C">
        <w:rPr>
          <w:sz w:val="26"/>
          <w:szCs w:val="26"/>
          <w:u w:val="single"/>
        </w:rPr>
        <w:t xml:space="preserve">more than </w:t>
      </w:r>
      <w:r w:rsidRPr="00DD25D9">
        <w:rPr>
          <w:b/>
          <w:bCs/>
          <w:sz w:val="26"/>
          <w:szCs w:val="26"/>
          <w:highlight w:val="green"/>
          <w:u w:val="single"/>
        </w:rPr>
        <w:t>80 countries</w:t>
      </w:r>
      <w:r w:rsidRPr="00DD25D9">
        <w:rPr>
          <w:sz w:val="26"/>
          <w:szCs w:val="26"/>
          <w:highlight w:val="green"/>
          <w:u w:val="single"/>
        </w:rPr>
        <w:t xml:space="preserve"> </w:t>
      </w:r>
      <w:r w:rsidRPr="0092026C">
        <w:rPr>
          <w:sz w:val="26"/>
          <w:szCs w:val="26"/>
          <w:u w:val="single"/>
        </w:rPr>
        <w:t>for market or emergency use</w:t>
      </w:r>
      <w:r w:rsidRPr="0092026C">
        <w:rPr>
          <w:szCs w:val="26"/>
        </w:rPr>
        <w:t xml:space="preserve">. Among them, 53 countries received vaccines for free (including developing countries in Africa and some strategically important Asian countries such as the Philippines and Pakistan) and 27 middle-income countries paid for doses. </w:t>
      </w:r>
      <w:r w:rsidRPr="0092026C">
        <w:rPr>
          <w:sz w:val="26"/>
          <w:szCs w:val="26"/>
          <w:u w:val="single"/>
        </w:rPr>
        <w:t xml:space="preserve">Rolling out of vaccines to developing countries, Beijing has </w:t>
      </w:r>
      <w:r w:rsidRPr="00DD25D9">
        <w:rPr>
          <w:sz w:val="26"/>
          <w:szCs w:val="26"/>
          <w:highlight w:val="green"/>
          <w:u w:val="single"/>
        </w:rPr>
        <w:t xml:space="preserve">framed </w:t>
      </w:r>
      <w:r w:rsidRPr="0092026C">
        <w:rPr>
          <w:sz w:val="26"/>
          <w:szCs w:val="26"/>
          <w:u w:val="single"/>
        </w:rPr>
        <w:t xml:space="preserve">itself </w:t>
      </w:r>
      <w:r w:rsidRPr="00DD25D9">
        <w:rPr>
          <w:sz w:val="26"/>
          <w:szCs w:val="26"/>
          <w:highlight w:val="green"/>
          <w:u w:val="single"/>
        </w:rPr>
        <w:t xml:space="preserve">as </w:t>
      </w:r>
      <w:r w:rsidRPr="00DD25D9">
        <w:rPr>
          <w:b/>
          <w:bCs/>
          <w:sz w:val="26"/>
          <w:szCs w:val="26"/>
          <w:highlight w:val="green"/>
          <w:u w:val="single"/>
        </w:rPr>
        <w:t>a solution to the pandemic</w:t>
      </w:r>
      <w:r w:rsidRPr="00DD25D9">
        <w:rPr>
          <w:sz w:val="26"/>
          <w:szCs w:val="26"/>
          <w:highlight w:val="green"/>
          <w:u w:val="single"/>
        </w:rPr>
        <w:t xml:space="preserve"> </w:t>
      </w:r>
      <w:r w:rsidRPr="0092026C">
        <w:rPr>
          <w:sz w:val="26"/>
          <w:szCs w:val="26"/>
          <w:u w:val="single"/>
        </w:rPr>
        <w:t>rather than the origin of the coronavirus</w:t>
      </w:r>
      <w:r w:rsidRPr="0092026C">
        <w:rPr>
          <w:szCs w:val="26"/>
        </w:rPr>
        <w:t xml:space="preserve">. </w:t>
      </w:r>
      <w:r w:rsidRPr="00DD25D9">
        <w:rPr>
          <w:sz w:val="26"/>
          <w:szCs w:val="26"/>
          <w:highlight w:val="green"/>
          <w:u w:val="single"/>
        </w:rPr>
        <w:t>China’s</w:t>
      </w:r>
      <w:r w:rsidRPr="00DD25D9">
        <w:rPr>
          <w:szCs w:val="26"/>
          <w:highlight w:val="green"/>
        </w:rPr>
        <w:t xml:space="preserve"> </w:t>
      </w:r>
      <w:r w:rsidRPr="0092026C">
        <w:rPr>
          <w:sz w:val="26"/>
          <w:szCs w:val="26"/>
          <w:u w:val="single"/>
        </w:rPr>
        <w:t xml:space="preserve">advanced </w:t>
      </w:r>
      <w:r w:rsidRPr="00DD25D9">
        <w:rPr>
          <w:sz w:val="26"/>
          <w:szCs w:val="26"/>
          <w:highlight w:val="green"/>
          <w:u w:val="single"/>
        </w:rPr>
        <w:t xml:space="preserve">vaccine diplomacy stands in contrast </w:t>
      </w:r>
      <w:r w:rsidRPr="00DD25D9">
        <w:rPr>
          <w:b/>
          <w:bCs/>
          <w:sz w:val="26"/>
          <w:szCs w:val="26"/>
          <w:highlight w:val="green"/>
          <w:u w:val="single"/>
        </w:rPr>
        <w:t>to the ‘me first policies’</w:t>
      </w:r>
      <w:r w:rsidRPr="00DD25D9">
        <w:rPr>
          <w:sz w:val="26"/>
          <w:szCs w:val="26"/>
          <w:highlight w:val="green"/>
          <w:u w:val="single"/>
        </w:rPr>
        <w:t xml:space="preserve"> of the </w:t>
      </w:r>
      <w:r w:rsidRPr="00DD25D9">
        <w:rPr>
          <w:b/>
          <w:bCs/>
          <w:sz w:val="26"/>
          <w:szCs w:val="26"/>
          <w:highlight w:val="green"/>
          <w:u w:val="single"/>
        </w:rPr>
        <w:t>U</w:t>
      </w:r>
      <w:r w:rsidRPr="0092026C">
        <w:rPr>
          <w:b/>
          <w:bCs/>
          <w:sz w:val="26"/>
          <w:szCs w:val="26"/>
          <w:u w:val="single"/>
        </w:rPr>
        <w:t xml:space="preserve">nited </w:t>
      </w:r>
      <w:r w:rsidRPr="00DD25D9">
        <w:rPr>
          <w:b/>
          <w:bCs/>
          <w:sz w:val="26"/>
          <w:szCs w:val="26"/>
          <w:highlight w:val="green"/>
          <w:u w:val="single"/>
        </w:rPr>
        <w:t>S</w:t>
      </w:r>
      <w:r w:rsidRPr="0092026C">
        <w:rPr>
          <w:b/>
          <w:bCs/>
          <w:sz w:val="26"/>
          <w:szCs w:val="26"/>
          <w:u w:val="single"/>
        </w:rPr>
        <w:t xml:space="preserve">tates </w:t>
      </w:r>
      <w:r w:rsidRPr="00DD25D9">
        <w:rPr>
          <w:b/>
          <w:bCs/>
          <w:sz w:val="26"/>
          <w:szCs w:val="26"/>
          <w:highlight w:val="green"/>
          <w:u w:val="single"/>
        </w:rPr>
        <w:t xml:space="preserve">and </w:t>
      </w:r>
      <w:r w:rsidRPr="0092026C">
        <w:rPr>
          <w:b/>
          <w:bCs/>
          <w:sz w:val="26"/>
          <w:szCs w:val="26"/>
          <w:u w:val="single"/>
        </w:rPr>
        <w:t xml:space="preserve">the </w:t>
      </w:r>
      <w:r w:rsidRPr="00DD25D9">
        <w:rPr>
          <w:b/>
          <w:bCs/>
          <w:sz w:val="26"/>
          <w:szCs w:val="26"/>
          <w:highlight w:val="green"/>
          <w:u w:val="single"/>
        </w:rPr>
        <w:t>E</w:t>
      </w:r>
      <w:r w:rsidRPr="0092026C">
        <w:rPr>
          <w:b/>
          <w:bCs/>
          <w:sz w:val="26"/>
          <w:szCs w:val="26"/>
          <w:u w:val="single"/>
        </w:rPr>
        <w:t xml:space="preserve">uropean </w:t>
      </w:r>
      <w:r w:rsidRPr="00DD25D9">
        <w:rPr>
          <w:b/>
          <w:bCs/>
          <w:sz w:val="26"/>
          <w:szCs w:val="26"/>
          <w:highlight w:val="green"/>
          <w:u w:val="single"/>
        </w:rPr>
        <w:t>U</w:t>
      </w:r>
      <w:r w:rsidRPr="0092026C">
        <w:rPr>
          <w:b/>
          <w:bCs/>
          <w:sz w:val="26"/>
          <w:szCs w:val="26"/>
          <w:u w:val="single"/>
        </w:rPr>
        <w:t>nion</w:t>
      </w:r>
      <w:r w:rsidRPr="0092026C">
        <w:rPr>
          <w:szCs w:val="26"/>
        </w:rPr>
        <w:t>. With a shortfall in supplies, US and EU leaders have faced high infection rates and death tolls at home and feel the need to inoculate their domestic populations first</w:t>
      </w:r>
      <w:r w:rsidRPr="0092026C">
        <w:rPr>
          <w:sz w:val="26"/>
          <w:szCs w:val="26"/>
          <w:u w:val="single"/>
        </w:rPr>
        <w:t>. This has left the world’s poorest and most vulnerable people without vaccine supply and at risk.</w:t>
      </w:r>
      <w:r w:rsidRPr="0092026C">
        <w:rPr>
          <w:szCs w:val="26"/>
        </w:rPr>
        <w:t xml:space="preserve"> China has not faced these problems and can afford to send vaccines abroad. </w:t>
      </w:r>
      <w:r w:rsidRPr="00DD25D9">
        <w:rPr>
          <w:sz w:val="26"/>
          <w:szCs w:val="26"/>
          <w:highlight w:val="green"/>
          <w:u w:val="single"/>
        </w:rPr>
        <w:t xml:space="preserve">Just by showing up </w:t>
      </w:r>
      <w:r w:rsidRPr="0092026C">
        <w:rPr>
          <w:sz w:val="26"/>
          <w:szCs w:val="26"/>
          <w:u w:val="single"/>
        </w:rPr>
        <w:t xml:space="preserve">and helping plug gaps in the global supply of vaccines, </w:t>
      </w:r>
      <w:r w:rsidRPr="00DD25D9">
        <w:rPr>
          <w:sz w:val="26"/>
          <w:szCs w:val="26"/>
          <w:highlight w:val="green"/>
          <w:u w:val="single"/>
        </w:rPr>
        <w:t>China has g</w:t>
      </w:r>
      <w:r w:rsidRPr="00DD25D9">
        <w:rPr>
          <w:b/>
          <w:bCs/>
          <w:sz w:val="26"/>
          <w:szCs w:val="26"/>
          <w:highlight w:val="green"/>
          <w:u w:val="single"/>
        </w:rPr>
        <w:t>ained ground</w:t>
      </w:r>
      <w:r w:rsidRPr="00DD25D9">
        <w:rPr>
          <w:sz w:val="26"/>
          <w:szCs w:val="26"/>
          <w:highlight w:val="green"/>
          <w:u w:val="single"/>
        </w:rPr>
        <w:t xml:space="preserve"> </w:t>
      </w:r>
      <w:r w:rsidRPr="0092026C">
        <w:rPr>
          <w:sz w:val="26"/>
          <w:szCs w:val="26"/>
          <w:u w:val="single"/>
        </w:rPr>
        <w:t>in vaccine diplomacy.</w:t>
      </w:r>
      <w:r w:rsidRPr="0092026C">
        <w:rPr>
          <w:szCs w:val="26"/>
        </w:rPr>
        <w:t xml:space="preserve"> President Xi Jinping pledged </w:t>
      </w:r>
      <w:proofErr w:type="gramStart"/>
      <w:r w:rsidRPr="0092026C">
        <w:rPr>
          <w:szCs w:val="26"/>
        </w:rPr>
        <w:t>that Chinese vaccines</w:t>
      </w:r>
      <w:proofErr w:type="gramEnd"/>
      <w:r w:rsidRPr="0092026C">
        <w:rPr>
          <w:szCs w:val="26"/>
        </w:rPr>
        <w:t xml:space="preserve"> would be provided as a global public good. But a large portion of Chinese vaccines are not free — some countries have paid Chinese vaccine makers. </w:t>
      </w:r>
      <w:r w:rsidRPr="0092026C">
        <w:rPr>
          <w:sz w:val="26"/>
          <w:szCs w:val="26"/>
          <w:u w:val="single"/>
        </w:rPr>
        <w:t xml:space="preserve">Still the absence of the United States and European Union from vaccine diplomacy </w:t>
      </w:r>
      <w:r w:rsidRPr="0092026C">
        <w:rPr>
          <w:b/>
          <w:bCs/>
          <w:sz w:val="26"/>
          <w:szCs w:val="26"/>
          <w:u w:val="single"/>
        </w:rPr>
        <w:t>is not lost</w:t>
      </w:r>
      <w:r w:rsidRPr="0092026C">
        <w:rPr>
          <w:sz w:val="26"/>
          <w:szCs w:val="26"/>
          <w:u w:val="single"/>
        </w:rPr>
        <w:t xml:space="preserve"> on countries struggling to put shots in people’s arms.</w:t>
      </w:r>
      <w:r w:rsidRPr="0092026C">
        <w:rPr>
          <w:szCs w:val="26"/>
        </w:rPr>
        <w:t xml:space="preserve"> </w:t>
      </w:r>
      <w:r w:rsidRPr="00DD25D9">
        <w:rPr>
          <w:sz w:val="26"/>
          <w:szCs w:val="26"/>
          <w:highlight w:val="green"/>
          <w:u w:val="single"/>
        </w:rPr>
        <w:t>Many</w:t>
      </w:r>
      <w:r w:rsidRPr="00DD25D9">
        <w:rPr>
          <w:szCs w:val="26"/>
          <w:highlight w:val="green"/>
        </w:rPr>
        <w:t xml:space="preserve"> </w:t>
      </w:r>
      <w:r w:rsidRPr="0092026C">
        <w:rPr>
          <w:sz w:val="26"/>
          <w:szCs w:val="26"/>
          <w:u w:val="single"/>
        </w:rPr>
        <w:t xml:space="preserve">countries </w:t>
      </w:r>
      <w:r w:rsidRPr="00DD25D9">
        <w:rPr>
          <w:sz w:val="26"/>
          <w:szCs w:val="26"/>
          <w:highlight w:val="green"/>
          <w:u w:val="single"/>
        </w:rPr>
        <w:t xml:space="preserve">would prefer US or EU-made </w:t>
      </w:r>
      <w:r w:rsidRPr="0092026C">
        <w:rPr>
          <w:sz w:val="26"/>
          <w:szCs w:val="26"/>
          <w:u w:val="single"/>
        </w:rPr>
        <w:t xml:space="preserve">Pfizer and Moderna vaccines </w:t>
      </w:r>
      <w:r w:rsidRPr="00DD25D9">
        <w:rPr>
          <w:sz w:val="26"/>
          <w:szCs w:val="26"/>
          <w:highlight w:val="green"/>
          <w:u w:val="single"/>
        </w:rPr>
        <w:t xml:space="preserve">over China’s </w:t>
      </w:r>
      <w:r w:rsidRPr="0092026C">
        <w:rPr>
          <w:sz w:val="26"/>
          <w:szCs w:val="26"/>
          <w:u w:val="single"/>
        </w:rPr>
        <w:t xml:space="preserve">vaccines </w:t>
      </w:r>
      <w:r w:rsidRPr="00DD25D9">
        <w:rPr>
          <w:sz w:val="26"/>
          <w:szCs w:val="26"/>
          <w:highlight w:val="green"/>
          <w:u w:val="single"/>
        </w:rPr>
        <w:t>if given the choice</w:t>
      </w:r>
      <w:r w:rsidRPr="0092026C">
        <w:rPr>
          <w:sz w:val="26"/>
          <w:szCs w:val="26"/>
          <w:u w:val="single"/>
        </w:rPr>
        <w:t xml:space="preserve">, </w:t>
      </w:r>
      <w:r w:rsidRPr="00DD25D9">
        <w:rPr>
          <w:b/>
          <w:bCs/>
          <w:sz w:val="26"/>
          <w:szCs w:val="26"/>
          <w:highlight w:val="green"/>
          <w:u w:val="single"/>
          <w:bdr w:val="single" w:sz="4" w:space="0" w:color="auto"/>
        </w:rPr>
        <w:t>yet they cannot access them</w:t>
      </w:r>
      <w:r w:rsidRPr="0092026C">
        <w:rPr>
          <w:sz w:val="26"/>
          <w:szCs w:val="26"/>
          <w:u w:val="single"/>
        </w:rPr>
        <w:t>.</w:t>
      </w:r>
      <w:r w:rsidRPr="0092026C">
        <w:rPr>
          <w:szCs w:val="26"/>
        </w:rPr>
        <w:t xml:space="preserve"> These countries are </w:t>
      </w:r>
      <w:r w:rsidRPr="0092026C">
        <w:rPr>
          <w:sz w:val="26"/>
          <w:szCs w:val="26"/>
          <w:u w:val="single"/>
        </w:rPr>
        <w:t>desperate and have jumped at the opportunity to receive Chinese vaccines.</w:t>
      </w:r>
      <w:r w:rsidRPr="0092026C">
        <w:rPr>
          <w:szCs w:val="26"/>
        </w:rPr>
        <w:t xml:space="preserve"> Chinese companies are also </w:t>
      </w:r>
      <w:r w:rsidRPr="0092026C">
        <w:rPr>
          <w:sz w:val="26"/>
          <w:szCs w:val="26"/>
          <w:u w:val="single"/>
        </w:rPr>
        <w:t xml:space="preserve">more willing than their western counterparts </w:t>
      </w:r>
      <w:r w:rsidRPr="0092026C">
        <w:rPr>
          <w:b/>
          <w:bCs/>
          <w:sz w:val="26"/>
          <w:szCs w:val="26"/>
          <w:u w:val="single"/>
          <w:bdr w:val="single" w:sz="4" w:space="0" w:color="auto"/>
        </w:rPr>
        <w:t>to strike licensing deals</w:t>
      </w:r>
      <w:r w:rsidRPr="0092026C">
        <w:rPr>
          <w:sz w:val="26"/>
          <w:szCs w:val="26"/>
          <w:u w:val="single"/>
        </w:rPr>
        <w:t xml:space="preserve"> to produce vaccines in foreign countries</w:t>
      </w:r>
      <w:r w:rsidRPr="0092026C">
        <w:rPr>
          <w:szCs w:val="26"/>
        </w:rPr>
        <w:t xml:space="preserve">. </w:t>
      </w:r>
      <w:r w:rsidRPr="0092026C">
        <w:rPr>
          <w:sz w:val="26"/>
          <w:szCs w:val="26"/>
          <w:u w:val="single"/>
        </w:rPr>
        <w:t xml:space="preserve">For example, Indonesia has become a regional hub for Sinovac’s CoronaVac through its state pharmaceuticals company Bio </w:t>
      </w:r>
      <w:proofErr w:type="spellStart"/>
      <w:r w:rsidRPr="0092026C">
        <w:rPr>
          <w:sz w:val="26"/>
          <w:szCs w:val="26"/>
          <w:u w:val="single"/>
        </w:rPr>
        <w:t>Farma</w:t>
      </w:r>
      <w:proofErr w:type="spellEnd"/>
      <w:r w:rsidRPr="0092026C">
        <w:rPr>
          <w:szCs w:val="26"/>
        </w:rPr>
        <w:t xml:space="preserve">. </w:t>
      </w:r>
      <w:r w:rsidRPr="0092026C">
        <w:rPr>
          <w:sz w:val="26"/>
          <w:szCs w:val="26"/>
          <w:u w:val="single"/>
        </w:rPr>
        <w:t>The United Arab Emirates (UAE) chose Sinopharm because it was willing to conduct phase three clinical trials in the UAE and build native vaccine production capabilities</w:t>
      </w:r>
      <w:r w:rsidRPr="0092026C">
        <w:rPr>
          <w:szCs w:val="26"/>
        </w:rPr>
        <w:t xml:space="preserve">. Sinopharm also arranged to manufacture its vaccine in the UAE for regional distribution. </w:t>
      </w:r>
      <w:r w:rsidRPr="0092026C">
        <w:rPr>
          <w:sz w:val="26"/>
          <w:szCs w:val="26"/>
          <w:u w:val="single"/>
        </w:rPr>
        <w:t>Beijing’s vaccine diplomacy involves</w:t>
      </w:r>
      <w:r w:rsidRPr="00DD25D9">
        <w:rPr>
          <w:sz w:val="26"/>
          <w:szCs w:val="26"/>
          <w:highlight w:val="green"/>
          <w:u w:val="single"/>
        </w:rPr>
        <w:t xml:space="preserve"> propaganda to boost </w:t>
      </w:r>
      <w:r w:rsidRPr="00DD25D9">
        <w:rPr>
          <w:b/>
          <w:bCs/>
          <w:sz w:val="26"/>
          <w:szCs w:val="26"/>
          <w:highlight w:val="green"/>
          <w:u w:val="single"/>
        </w:rPr>
        <w:t>perceptions of China as a generous and responsible power</w:t>
      </w:r>
      <w:r w:rsidRPr="0092026C">
        <w:rPr>
          <w:sz w:val="26"/>
          <w:szCs w:val="26"/>
          <w:u w:val="single"/>
        </w:rPr>
        <w:t>. Chinese media has covered every delivery of vaccine shipment. The scene is set by a standard script</w:t>
      </w:r>
      <w:r w:rsidRPr="0092026C">
        <w:rPr>
          <w:szCs w:val="26"/>
        </w:rPr>
        <w:t xml:space="preserve">. When a cargo plane lands, it is greeted by senior local leaders accompanied by Chinese ambassadors fawning over the vaccine cargo. </w:t>
      </w:r>
      <w:r w:rsidRPr="00DD25D9">
        <w:rPr>
          <w:sz w:val="26"/>
          <w:szCs w:val="26"/>
          <w:highlight w:val="green"/>
          <w:u w:val="single"/>
        </w:rPr>
        <w:t>Vaccine diplomacy</w:t>
      </w:r>
      <w:r w:rsidRPr="00DD25D9">
        <w:rPr>
          <w:szCs w:val="26"/>
          <w:highlight w:val="green"/>
        </w:rPr>
        <w:t xml:space="preserve"> </w:t>
      </w:r>
      <w:r w:rsidRPr="0092026C">
        <w:rPr>
          <w:szCs w:val="26"/>
        </w:rPr>
        <w:t xml:space="preserve">has </w:t>
      </w:r>
      <w:r w:rsidRPr="00DD25D9">
        <w:rPr>
          <w:sz w:val="26"/>
          <w:szCs w:val="26"/>
          <w:highlight w:val="green"/>
          <w:u w:val="single"/>
        </w:rPr>
        <w:t>helped</w:t>
      </w:r>
      <w:r w:rsidRPr="00DD25D9">
        <w:rPr>
          <w:szCs w:val="26"/>
          <w:highlight w:val="green"/>
        </w:rPr>
        <w:t xml:space="preserve"> </w:t>
      </w:r>
      <w:r w:rsidRPr="00DD25D9">
        <w:rPr>
          <w:b/>
          <w:bCs/>
          <w:sz w:val="26"/>
          <w:szCs w:val="26"/>
          <w:highlight w:val="green"/>
          <w:u w:val="single"/>
          <w:bdr w:val="single" w:sz="4" w:space="0" w:color="auto"/>
        </w:rPr>
        <w:t>increase China’s influence</w:t>
      </w:r>
      <w:r w:rsidRPr="00DD25D9">
        <w:rPr>
          <w:szCs w:val="26"/>
          <w:highlight w:val="green"/>
        </w:rPr>
        <w:t xml:space="preserve"> </w:t>
      </w:r>
      <w:r w:rsidRPr="00DD25D9">
        <w:rPr>
          <w:sz w:val="26"/>
          <w:szCs w:val="26"/>
          <w:highlight w:val="green"/>
          <w:u w:val="single"/>
        </w:rPr>
        <w:t>and</w:t>
      </w:r>
      <w:r w:rsidRPr="00DD25D9">
        <w:rPr>
          <w:szCs w:val="26"/>
          <w:highlight w:val="green"/>
        </w:rPr>
        <w:t xml:space="preserve"> </w:t>
      </w:r>
      <w:r w:rsidRPr="0092026C">
        <w:rPr>
          <w:szCs w:val="26"/>
        </w:rPr>
        <w:t xml:space="preserve">enabled it to </w:t>
      </w:r>
      <w:proofErr w:type="spellStart"/>
      <w:r w:rsidRPr="00DD25D9">
        <w:rPr>
          <w:sz w:val="26"/>
          <w:szCs w:val="26"/>
          <w:highlight w:val="green"/>
          <w:u w:val="single"/>
        </w:rPr>
        <w:t>capitalise</w:t>
      </w:r>
      <w:proofErr w:type="spellEnd"/>
      <w:r w:rsidRPr="00DD25D9">
        <w:rPr>
          <w:szCs w:val="26"/>
          <w:highlight w:val="green"/>
        </w:rPr>
        <w:t xml:space="preserve"> </w:t>
      </w:r>
      <w:r w:rsidRPr="00DD25D9">
        <w:rPr>
          <w:b/>
          <w:bCs/>
          <w:sz w:val="26"/>
          <w:szCs w:val="26"/>
          <w:highlight w:val="green"/>
          <w:u w:val="single"/>
          <w:bdr w:val="single" w:sz="4" w:space="0" w:color="auto"/>
        </w:rPr>
        <w:t>on new opportunities</w:t>
      </w:r>
      <w:r w:rsidRPr="0092026C">
        <w:rPr>
          <w:szCs w:val="26"/>
        </w:rPr>
        <w:t xml:space="preserve">. </w:t>
      </w:r>
      <w:r w:rsidRPr="0092026C">
        <w:rPr>
          <w:sz w:val="26"/>
          <w:szCs w:val="26"/>
          <w:u w:val="single"/>
        </w:rPr>
        <w:t xml:space="preserve">China has </w:t>
      </w:r>
      <w:r w:rsidRPr="00DD25D9">
        <w:rPr>
          <w:sz w:val="26"/>
          <w:szCs w:val="26"/>
          <w:highlight w:val="green"/>
          <w:u w:val="single"/>
        </w:rPr>
        <w:t xml:space="preserve">rolled </w:t>
      </w:r>
      <w:r w:rsidRPr="0092026C">
        <w:rPr>
          <w:sz w:val="26"/>
          <w:szCs w:val="26"/>
          <w:u w:val="single"/>
        </w:rPr>
        <w:t xml:space="preserve">vaccines </w:t>
      </w:r>
      <w:r w:rsidRPr="00DD25D9">
        <w:rPr>
          <w:sz w:val="26"/>
          <w:szCs w:val="26"/>
          <w:highlight w:val="green"/>
          <w:u w:val="single"/>
        </w:rPr>
        <w:t>out to</w:t>
      </w:r>
      <w:r w:rsidRPr="0092026C">
        <w:rPr>
          <w:sz w:val="26"/>
          <w:szCs w:val="26"/>
          <w:u w:val="single"/>
        </w:rPr>
        <w:t xml:space="preserve"> participants of its Belt and Road Initiative (</w:t>
      </w:r>
      <w:r w:rsidRPr="00DD25D9">
        <w:rPr>
          <w:b/>
          <w:bCs/>
          <w:sz w:val="26"/>
          <w:szCs w:val="26"/>
          <w:highlight w:val="green"/>
          <w:u w:val="single"/>
        </w:rPr>
        <w:t>BRI</w:t>
      </w:r>
      <w:r w:rsidRPr="0092026C">
        <w:rPr>
          <w:sz w:val="26"/>
          <w:szCs w:val="26"/>
          <w:u w:val="single"/>
        </w:rPr>
        <w:t xml:space="preserve">) </w:t>
      </w:r>
      <w:r w:rsidRPr="0092026C">
        <w:rPr>
          <w:b/>
          <w:bCs/>
          <w:sz w:val="26"/>
          <w:szCs w:val="26"/>
          <w:u w:val="single"/>
        </w:rPr>
        <w:t>and enhanced preferential access to jabs alongside investments in infrastructure and connectivity projects</w:t>
      </w:r>
      <w:r w:rsidRPr="0092026C">
        <w:rPr>
          <w:szCs w:val="26"/>
        </w:rPr>
        <w:t xml:space="preserve">. According to an April Think Global Health report, of the 56 countries to which China pledged doses, all but one </w:t>
      </w:r>
      <w:proofErr w:type="gramStart"/>
      <w:r w:rsidRPr="0092026C">
        <w:rPr>
          <w:szCs w:val="26"/>
        </w:rPr>
        <w:t>were</w:t>
      </w:r>
      <w:proofErr w:type="gramEnd"/>
      <w:r w:rsidRPr="0092026C">
        <w:rPr>
          <w:szCs w:val="26"/>
        </w:rPr>
        <w:t xml:space="preserve"> participants in its BRI. Naming it the Health Silk Road, vaccine diplomacy has provided a foothold for China’s pharmaceutical industry that has been plagued by scandals and low levels of trust at home and abroad. Making Sinovac and Sinopharm household names in foreign countries, China may change these perceptions. </w:t>
      </w:r>
      <w:r w:rsidRPr="0092026C">
        <w:rPr>
          <w:sz w:val="26"/>
          <w:szCs w:val="26"/>
          <w:u w:val="single"/>
        </w:rPr>
        <w:t>Although Chinese vaccine makers were among the earliest in the world to begin clinical trials and self-reported some key results, many have not published complete data in peer-reviewed journals.</w:t>
      </w:r>
      <w:r w:rsidRPr="0092026C">
        <w:rPr>
          <w:szCs w:val="26"/>
        </w:rPr>
        <w:t xml:space="preserve"> This has </w:t>
      </w:r>
      <w:proofErr w:type="spellStart"/>
      <w:r w:rsidRPr="0092026C">
        <w:rPr>
          <w:szCs w:val="26"/>
        </w:rPr>
        <w:t>fuelled</w:t>
      </w:r>
      <w:proofErr w:type="spellEnd"/>
      <w:r w:rsidRPr="0092026C">
        <w:rPr>
          <w:szCs w:val="26"/>
        </w:rPr>
        <w:t xml:space="preserve"> </w:t>
      </w:r>
      <w:proofErr w:type="spellStart"/>
      <w:r w:rsidRPr="0092026C">
        <w:rPr>
          <w:szCs w:val="26"/>
        </w:rPr>
        <w:t>scepticism</w:t>
      </w:r>
      <w:proofErr w:type="spellEnd"/>
      <w:r w:rsidRPr="0092026C">
        <w:rPr>
          <w:szCs w:val="26"/>
        </w:rPr>
        <w:t xml:space="preserve"> about their safety and effectiveness. Gao Fu, director of China’s Centre for Disease Control and Prevention, noted in April that Chinese vaccines were not as effective as hoped and mixing them was among the strategies being considered to boost their effectiveness. Some countries have been reluctant to greenlight Chinese vaccines. Singapore received its first shipment of Sinovac vaccines in February, but Singaporean regulators have not approved its use, moving ahead with using Pfizer and Moderna vaccines. Polish President Andrzej </w:t>
      </w:r>
      <w:proofErr w:type="spellStart"/>
      <w:r w:rsidRPr="0092026C">
        <w:rPr>
          <w:szCs w:val="26"/>
        </w:rPr>
        <w:t>Duda</w:t>
      </w:r>
      <w:proofErr w:type="spellEnd"/>
      <w:r w:rsidRPr="0092026C">
        <w:rPr>
          <w:szCs w:val="26"/>
        </w:rPr>
        <w:t xml:space="preserve"> spoke with President Xi about buying Chinese jabs in March. Yet Poland’s health authorities have recommended against using Chinese vaccines because of a lack of data. Concerns have also arisen about whether China’s production capacity is able to keep pace with an ever-expanding list of overseas customers and its domestic vaccination campaign. The Turkish government ordered 20 million doses of China’s Sinovac vaccine. But delayed shipments forced the government to repeatedly revise its vaccination timetable. Egypt purchased a total of 40 million doses of the vaccine from Sinopharm in January but had received only a tiny percentage of its vaccine order from China by the middle of April. </w:t>
      </w:r>
      <w:r w:rsidRPr="0092026C">
        <w:rPr>
          <w:sz w:val="26"/>
          <w:szCs w:val="26"/>
          <w:u w:val="single"/>
        </w:rPr>
        <w:t>This tension will intensify as China’s domestic demand for vaccines increases</w:t>
      </w:r>
      <w:r w:rsidRPr="0092026C">
        <w:rPr>
          <w:szCs w:val="26"/>
        </w:rPr>
        <w:t xml:space="preserve">. </w:t>
      </w:r>
      <w:r w:rsidRPr="0092026C">
        <w:rPr>
          <w:sz w:val="26"/>
          <w:szCs w:val="26"/>
          <w:u w:val="single"/>
        </w:rPr>
        <w:t>China has continued with vaccine diplomacy in the absence of the United States and other Western countries.</w:t>
      </w:r>
      <w:r w:rsidRPr="0092026C">
        <w:rPr>
          <w:szCs w:val="26"/>
        </w:rPr>
        <w:t xml:space="preserve"> These countries should compete and cooperate with China to overcome bottlenecks in the global distribution of vaccines and ensure that all nations, particularly developing countries, receive the vaccines they need to finally beat COVID-19.</w:t>
      </w:r>
    </w:p>
    <w:p w14:paraId="1FFFB1F5" w14:textId="77777777" w:rsidR="00462182" w:rsidRPr="0092026C" w:rsidRDefault="00462182" w:rsidP="00462182">
      <w:pPr>
        <w:pStyle w:val="Heading4"/>
        <w:rPr>
          <w:rFonts w:cs="Calibri"/>
        </w:rPr>
      </w:pPr>
      <w:r w:rsidRPr="0092026C">
        <w:rPr>
          <w:rFonts w:cs="Calibri"/>
        </w:rPr>
        <w:t xml:space="preserve">Waivers are a critical issue in the </w:t>
      </w:r>
      <w:r w:rsidRPr="0092026C">
        <w:rPr>
          <w:rFonts w:cs="Calibri"/>
          <w:u w:val="single"/>
        </w:rPr>
        <w:t>perceptual ineptness</w:t>
      </w:r>
      <w:r w:rsidRPr="0092026C">
        <w:rPr>
          <w:rFonts w:cs="Calibri"/>
        </w:rPr>
        <w:t xml:space="preserve"> of America and the West.</w:t>
      </w:r>
    </w:p>
    <w:p w14:paraId="2F5AC87D" w14:textId="77777777" w:rsidR="00462182" w:rsidRPr="0092026C" w:rsidRDefault="00462182" w:rsidP="00462182">
      <w:r w:rsidRPr="0092026C">
        <w:rPr>
          <w:rStyle w:val="Style13ptBold"/>
        </w:rPr>
        <w:t>Pratt and Levin 4-29</w:t>
      </w:r>
      <w:r w:rsidRPr="0092026C">
        <w:t xml:space="preserve"> Simon Frankel Pratt and Jamie Levin 4-29-2021 "Vaccines Will Shape the New Geopolitical Order" </w:t>
      </w:r>
      <w:hyperlink r:id="rId42" w:anchor="selection-847.23-857.11" w:history="1">
        <w:r w:rsidRPr="0092026C">
          <w:rPr>
            <w:rStyle w:val="Hyperlink"/>
          </w:rPr>
          <w:t>https://archive.is/OgDcA#selection-847.23-857.11</w:t>
        </w:r>
      </w:hyperlink>
      <w:r w:rsidRPr="0092026C">
        <w:t xml:space="preserve"> (Simon Frankel Pratt is a lecturer in the School of Sociology, Politics, and International Studies at the University of Bristol. Jamie Levin is an assistant professor of political science at St. Francis Xavier University in Canada.)//Elmer </w:t>
      </w:r>
    </w:p>
    <w:p w14:paraId="48CA3E00" w14:textId="77777777" w:rsidR="00462182" w:rsidRPr="0092026C" w:rsidRDefault="00462182" w:rsidP="00462182">
      <w:pPr>
        <w:rPr>
          <w:szCs w:val="26"/>
        </w:rPr>
      </w:pPr>
      <w:r w:rsidRPr="00DD25D9">
        <w:rPr>
          <w:sz w:val="26"/>
          <w:szCs w:val="26"/>
          <w:highlight w:val="green"/>
          <w:u w:val="single"/>
        </w:rPr>
        <w:t xml:space="preserve">While home to vaccines </w:t>
      </w:r>
      <w:r w:rsidRPr="0092026C">
        <w:rPr>
          <w:sz w:val="26"/>
          <w:szCs w:val="26"/>
          <w:u w:val="single"/>
        </w:rPr>
        <w:t xml:space="preserve">produced by the likes of Pfizer, Moderna, AstraZeneca, and Johnson &amp; Johnson—all now household names and whose vaccines are </w:t>
      </w:r>
      <w:r w:rsidRPr="00DD25D9">
        <w:rPr>
          <w:sz w:val="26"/>
          <w:szCs w:val="26"/>
          <w:highlight w:val="green"/>
          <w:u w:val="single"/>
        </w:rPr>
        <w:t>considered more efficacious</w:t>
      </w:r>
      <w:r w:rsidRPr="0092026C">
        <w:rPr>
          <w:sz w:val="26"/>
          <w:szCs w:val="26"/>
          <w:u w:val="single"/>
        </w:rPr>
        <w:t>—governments of</w:t>
      </w:r>
      <w:r w:rsidRPr="00DD25D9">
        <w:rPr>
          <w:sz w:val="26"/>
          <w:szCs w:val="26"/>
          <w:highlight w:val="green"/>
          <w:u w:val="single"/>
        </w:rPr>
        <w:t xml:space="preserve"> these states </w:t>
      </w:r>
      <w:r w:rsidRPr="0092026C">
        <w:rPr>
          <w:sz w:val="26"/>
          <w:szCs w:val="26"/>
          <w:u w:val="single"/>
        </w:rPr>
        <w:t xml:space="preserve">have </w:t>
      </w:r>
      <w:r w:rsidRPr="00DD25D9">
        <w:rPr>
          <w:sz w:val="26"/>
          <w:szCs w:val="26"/>
          <w:highlight w:val="green"/>
          <w:u w:val="single"/>
        </w:rPr>
        <w:t xml:space="preserve">demonstrated </w:t>
      </w:r>
      <w:r w:rsidRPr="0092026C">
        <w:rPr>
          <w:sz w:val="26"/>
          <w:szCs w:val="26"/>
          <w:u w:val="single"/>
        </w:rPr>
        <w:t xml:space="preserve">a </w:t>
      </w:r>
      <w:r w:rsidRPr="00DD25D9">
        <w:rPr>
          <w:b/>
          <w:bCs/>
          <w:sz w:val="26"/>
          <w:szCs w:val="26"/>
          <w:highlight w:val="green"/>
          <w:u w:val="single"/>
        </w:rPr>
        <w:t>reluctance to supply doses</w:t>
      </w:r>
      <w:r w:rsidRPr="00DD25D9">
        <w:rPr>
          <w:sz w:val="26"/>
          <w:szCs w:val="26"/>
          <w:highlight w:val="green"/>
          <w:u w:val="single"/>
        </w:rPr>
        <w:t xml:space="preserve"> </w:t>
      </w:r>
      <w:r w:rsidRPr="0092026C">
        <w:rPr>
          <w:sz w:val="26"/>
          <w:szCs w:val="26"/>
          <w:u w:val="single"/>
        </w:rPr>
        <w:t>to much of the rest of the world at the expense of domestic vaccination rates</w:t>
      </w:r>
      <w:r w:rsidRPr="0092026C">
        <w:rPr>
          <w:szCs w:val="26"/>
        </w:rPr>
        <w:t xml:space="preserve">. The United States and the U.K. have exported almost none, and the EU is clamping down. They have similarly been </w:t>
      </w:r>
      <w:r w:rsidRPr="00DD25D9">
        <w:rPr>
          <w:b/>
          <w:bCs/>
          <w:sz w:val="26"/>
          <w:szCs w:val="26"/>
          <w:highlight w:val="green"/>
          <w:u w:val="single"/>
        </w:rPr>
        <w:t>unwilling to waive patents</w:t>
      </w:r>
      <w:r w:rsidRPr="0092026C">
        <w:rPr>
          <w:szCs w:val="26"/>
        </w:rPr>
        <w:t xml:space="preserve">, allowing for production of these vaccines where they are most needed. </w:t>
      </w:r>
      <w:r w:rsidRPr="0092026C">
        <w:rPr>
          <w:sz w:val="26"/>
          <w:szCs w:val="26"/>
          <w:u w:val="single"/>
        </w:rPr>
        <w:t xml:space="preserve">This </w:t>
      </w:r>
      <w:r w:rsidRPr="00DD25D9">
        <w:rPr>
          <w:sz w:val="26"/>
          <w:szCs w:val="26"/>
          <w:highlight w:val="green"/>
          <w:u w:val="single"/>
        </w:rPr>
        <w:t xml:space="preserve">suggests </w:t>
      </w:r>
      <w:r w:rsidRPr="0092026C">
        <w:rPr>
          <w:sz w:val="26"/>
          <w:szCs w:val="26"/>
          <w:u w:val="single"/>
        </w:rPr>
        <w:t xml:space="preserve">that the </w:t>
      </w:r>
      <w:r w:rsidRPr="00DD25D9">
        <w:rPr>
          <w:sz w:val="26"/>
          <w:szCs w:val="26"/>
          <w:highlight w:val="green"/>
          <w:u w:val="single"/>
        </w:rPr>
        <w:t>U</w:t>
      </w:r>
      <w:r w:rsidRPr="0092026C">
        <w:rPr>
          <w:sz w:val="26"/>
          <w:szCs w:val="26"/>
          <w:u w:val="single"/>
        </w:rPr>
        <w:t xml:space="preserve">nited </w:t>
      </w:r>
      <w:r w:rsidRPr="00DD25D9">
        <w:rPr>
          <w:sz w:val="26"/>
          <w:szCs w:val="26"/>
          <w:highlight w:val="green"/>
          <w:u w:val="single"/>
        </w:rPr>
        <w:t>S</w:t>
      </w:r>
      <w:r w:rsidRPr="0092026C">
        <w:rPr>
          <w:sz w:val="26"/>
          <w:szCs w:val="26"/>
          <w:u w:val="single"/>
        </w:rPr>
        <w:t xml:space="preserve">tates </w:t>
      </w:r>
      <w:r w:rsidRPr="00DD25D9">
        <w:rPr>
          <w:sz w:val="26"/>
          <w:szCs w:val="26"/>
          <w:highlight w:val="green"/>
          <w:u w:val="single"/>
        </w:rPr>
        <w:t xml:space="preserve">and </w:t>
      </w:r>
      <w:r w:rsidRPr="0092026C">
        <w:rPr>
          <w:sz w:val="26"/>
          <w:szCs w:val="26"/>
          <w:u w:val="single"/>
        </w:rPr>
        <w:t xml:space="preserve">the </w:t>
      </w:r>
      <w:r w:rsidRPr="00DD25D9">
        <w:rPr>
          <w:sz w:val="26"/>
          <w:szCs w:val="26"/>
          <w:highlight w:val="green"/>
          <w:u w:val="single"/>
        </w:rPr>
        <w:t xml:space="preserve">EU are </w:t>
      </w:r>
      <w:r w:rsidRPr="00DD25D9">
        <w:rPr>
          <w:b/>
          <w:bCs/>
          <w:sz w:val="26"/>
          <w:szCs w:val="26"/>
          <w:highlight w:val="green"/>
          <w:u w:val="single"/>
        </w:rPr>
        <w:t xml:space="preserve">slow to fully exploit </w:t>
      </w:r>
      <w:r w:rsidRPr="0092026C">
        <w:rPr>
          <w:b/>
          <w:bCs/>
          <w:sz w:val="26"/>
          <w:szCs w:val="26"/>
          <w:u w:val="single"/>
        </w:rPr>
        <w:t xml:space="preserve">the </w:t>
      </w:r>
      <w:r w:rsidRPr="00DD25D9">
        <w:rPr>
          <w:b/>
          <w:bCs/>
          <w:sz w:val="26"/>
          <w:szCs w:val="26"/>
          <w:highlight w:val="green"/>
          <w:u w:val="single"/>
        </w:rPr>
        <w:t>geopolitical opportunities</w:t>
      </w:r>
      <w:r w:rsidRPr="00DD25D9">
        <w:rPr>
          <w:sz w:val="26"/>
          <w:szCs w:val="26"/>
          <w:highlight w:val="green"/>
          <w:u w:val="single"/>
        </w:rPr>
        <w:t xml:space="preserve"> of vaccine diplomacy </w:t>
      </w:r>
      <w:r w:rsidRPr="0092026C">
        <w:rPr>
          <w:sz w:val="26"/>
          <w:szCs w:val="26"/>
          <w:u w:val="single"/>
        </w:rPr>
        <w:t xml:space="preserve">or at least are not willing to do so </w:t>
      </w:r>
      <w:r w:rsidRPr="00DD25D9">
        <w:rPr>
          <w:sz w:val="26"/>
          <w:szCs w:val="26"/>
          <w:highlight w:val="green"/>
          <w:u w:val="single"/>
        </w:rPr>
        <w:t xml:space="preserve">with the </w:t>
      </w:r>
      <w:r w:rsidRPr="0092026C">
        <w:rPr>
          <w:sz w:val="26"/>
          <w:szCs w:val="26"/>
          <w:u w:val="single"/>
        </w:rPr>
        <w:t xml:space="preserve">same alacrity and </w:t>
      </w:r>
      <w:r w:rsidRPr="00DD25D9">
        <w:rPr>
          <w:b/>
          <w:bCs/>
          <w:sz w:val="26"/>
          <w:szCs w:val="26"/>
          <w:highlight w:val="green"/>
          <w:u w:val="single"/>
        </w:rPr>
        <w:t>enthusiasm as other states</w:t>
      </w:r>
      <w:r w:rsidRPr="0092026C">
        <w:rPr>
          <w:szCs w:val="26"/>
        </w:rPr>
        <w:t xml:space="preserve">. That may change as time goes on, however, </w:t>
      </w:r>
      <w:r w:rsidRPr="0092026C">
        <w:rPr>
          <w:sz w:val="26"/>
          <w:szCs w:val="26"/>
          <w:u w:val="single"/>
        </w:rPr>
        <w:t>and the result will be worsened inequities within already inequitable trade relationships between these countries and the global south.</w:t>
      </w:r>
    </w:p>
    <w:p w14:paraId="11B950A2" w14:textId="77777777" w:rsidR="00462182" w:rsidRPr="0092026C" w:rsidRDefault="00462182" w:rsidP="00462182">
      <w:pPr>
        <w:pStyle w:val="Heading4"/>
        <w:rPr>
          <w:rFonts w:cs="Calibri"/>
        </w:rPr>
      </w:pPr>
      <w:r w:rsidRPr="0092026C">
        <w:rPr>
          <w:rFonts w:cs="Calibri"/>
        </w:rPr>
        <w:t xml:space="preserve">Chinese leadership solves existential threats. </w:t>
      </w:r>
    </w:p>
    <w:p w14:paraId="0D570709" w14:textId="77777777" w:rsidR="00462182" w:rsidRPr="0092026C" w:rsidRDefault="00462182" w:rsidP="00462182">
      <w:proofErr w:type="spellStart"/>
      <w:r w:rsidRPr="0092026C">
        <w:rPr>
          <w:rStyle w:val="Style13ptBold"/>
        </w:rPr>
        <w:t>Yamei</w:t>
      </w:r>
      <w:proofErr w:type="spellEnd"/>
      <w:r w:rsidRPr="0092026C">
        <w:rPr>
          <w:rStyle w:val="Style13ptBold"/>
        </w:rPr>
        <w:t xml:space="preserve"> 18</w:t>
      </w:r>
      <w:r w:rsidRPr="0092026C">
        <w:t xml:space="preserve"> Shen </w:t>
      </w:r>
      <w:proofErr w:type="spellStart"/>
      <w:r w:rsidRPr="0092026C">
        <w:t>Yamei</w:t>
      </w:r>
      <w:proofErr w:type="spellEnd"/>
      <w:r w:rsidRPr="0092026C">
        <w:t xml:space="preserve"> 18, Deputy Director and Associate Research Fellow of Department for American Studies, China Institute of International Studies, 1-9-2018, "Probing into the “Chinese Solution” for the Transformation of Global Governance," CAIFC, </w:t>
      </w:r>
      <w:hyperlink r:id="rId43" w:history="1">
        <w:r w:rsidRPr="0092026C">
          <w:rPr>
            <w:rStyle w:val="Hyperlink"/>
          </w:rPr>
          <w:t>http://www.caifc.org.cn/en/content.aspx?id=4491</w:t>
        </w:r>
      </w:hyperlink>
    </w:p>
    <w:p w14:paraId="5EB58FE0" w14:textId="77777777" w:rsidR="00462182" w:rsidRDefault="00462182" w:rsidP="00462182">
      <w:pPr>
        <w:rPr>
          <w:rStyle w:val="StyleUnderline"/>
          <w:sz w:val="24"/>
        </w:rPr>
      </w:pPr>
      <w:r w:rsidRPr="0092026C">
        <w:t xml:space="preserve">As the world is in a period of great development, transformation and adjustment, the international power comparison is undergoing profound changes, global governance is </w:t>
      </w:r>
      <w:proofErr w:type="gramStart"/>
      <w:r w:rsidRPr="0092026C">
        <w:t>reshuffling</w:t>
      </w:r>
      <w:proofErr w:type="gramEnd"/>
      <w:r w:rsidRPr="0092026C">
        <w:t xml:space="preserve">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92026C">
        <w:rPr>
          <w:rStyle w:val="Emphasis"/>
          <w:sz w:val="24"/>
        </w:rPr>
        <w:t>The “</w:t>
      </w:r>
      <w:r w:rsidRPr="00DD25D9">
        <w:rPr>
          <w:rStyle w:val="Emphasis"/>
          <w:sz w:val="24"/>
          <w:highlight w:val="green"/>
        </w:rPr>
        <w:t>shortcomings” of the existing global governance system are prominent</w:t>
      </w:r>
      <w:r w:rsidRPr="0092026C">
        <w:rPr>
          <w:rStyle w:val="Emphasis"/>
          <w:sz w:val="24"/>
        </w:rPr>
        <w:t xml:space="preserve">, </w:t>
      </w:r>
      <w:r w:rsidRPr="00DD25D9">
        <w:rPr>
          <w:rStyle w:val="Emphasis"/>
          <w:sz w:val="24"/>
          <w:highlight w:val="green"/>
        </w:rPr>
        <w:t>which can hardly ensure</w:t>
      </w:r>
      <w:r w:rsidRPr="0092026C">
        <w:rPr>
          <w:rStyle w:val="Emphasis"/>
          <w:sz w:val="24"/>
        </w:rPr>
        <w:t xml:space="preserve"> global </w:t>
      </w:r>
      <w:r w:rsidRPr="00DD25D9">
        <w:rPr>
          <w:rStyle w:val="Emphasis"/>
          <w:sz w:val="24"/>
          <w:highlight w:val="green"/>
        </w:rPr>
        <w:t>development</w:t>
      </w:r>
      <w:r w:rsidRPr="0092026C">
        <w:rPr>
          <w:rStyle w:val="Emphasis"/>
          <w:sz w:val="24"/>
        </w:rPr>
        <w:t xml:space="preserve">. First, the </w:t>
      </w:r>
      <w:r w:rsidRPr="00DD25D9">
        <w:rPr>
          <w:rStyle w:val="Emphasis"/>
          <w:sz w:val="24"/>
          <w:highlight w:val="green"/>
        </w:rPr>
        <w:t>traditional dominant forces are seriously imbalanced</w:t>
      </w:r>
      <w:r w:rsidRPr="0092026C">
        <w:rPr>
          <w:rStyle w:val="StyleUnderline"/>
          <w:i/>
          <w:sz w:val="24"/>
        </w:rPr>
        <w:t>.</w:t>
      </w:r>
      <w:r w:rsidRPr="0092026C">
        <w:rPr>
          <w:rStyle w:val="StyleUnderline"/>
          <w:sz w:val="24"/>
        </w:rPr>
        <w:t xml:space="preserve"> The US and Europe</w:t>
      </w:r>
      <w:r w:rsidRPr="0092026C">
        <w:t xml:space="preserve"> that used to dominate the global governance system </w:t>
      </w:r>
      <w:r w:rsidRPr="0092026C">
        <w:rPr>
          <w:rStyle w:val="StyleUnderline"/>
          <w:sz w:val="24"/>
        </w:rPr>
        <w:t>have been beset with structural problems</w:t>
      </w:r>
      <w:r w:rsidRPr="0092026C">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w:t>
      </w:r>
      <w:proofErr w:type="gramStart"/>
      <w:r w:rsidRPr="0092026C">
        <w:t>lagging behind</w:t>
      </w:r>
      <w:proofErr w:type="gramEnd"/>
      <w:r w:rsidRPr="0092026C">
        <w:t xml:space="preserve">. Over the years of development, the strength of emerging economies has increased dramatically, which has substantially upset the international power structure, as the developing countries </w:t>
      </w:r>
      <w:proofErr w:type="gramStart"/>
      <w:r w:rsidRPr="0092026C">
        <w:t>as a whole have</w:t>
      </w:r>
      <w:proofErr w:type="gramEnd"/>
      <w:r w:rsidRPr="0092026C">
        <w:t xml:space="preserve"> made 80 percent of the contributions to global economic growth. These countries have expressed their appeal for new governance and begun policy coordination among themselves, which has initiated the transition of global governance form “Western governance” to “East-West joint governance”, but </w:t>
      </w:r>
      <w:r w:rsidRPr="0092026C">
        <w:rPr>
          <w:rStyle w:val="Emphasis"/>
          <w:sz w:val="24"/>
        </w:rPr>
        <w:t xml:space="preserve">the </w:t>
      </w:r>
      <w:r w:rsidRPr="00DD25D9">
        <w:rPr>
          <w:rStyle w:val="Emphasis"/>
          <w:sz w:val="24"/>
          <w:highlight w:val="green"/>
        </w:rPr>
        <w:t>traditional</w:t>
      </w:r>
      <w:r w:rsidRPr="0092026C">
        <w:rPr>
          <w:rStyle w:val="Emphasis"/>
          <w:sz w:val="24"/>
        </w:rPr>
        <w:t xml:space="preserve"> governance </w:t>
      </w:r>
      <w:r w:rsidRPr="00DD25D9">
        <w:rPr>
          <w:rStyle w:val="Emphasis"/>
          <w:sz w:val="24"/>
          <w:highlight w:val="green"/>
        </w:rPr>
        <w:t>mechanisms such as the World Bank, IMF</w:t>
      </w:r>
      <w:r w:rsidRPr="0092026C">
        <w:rPr>
          <w:rStyle w:val="Emphasis"/>
          <w:sz w:val="24"/>
        </w:rPr>
        <w:t xml:space="preserve"> and G7 </w:t>
      </w:r>
      <w:r w:rsidRPr="00DD25D9">
        <w:rPr>
          <w:rStyle w:val="Emphasis"/>
          <w:sz w:val="24"/>
          <w:highlight w:val="green"/>
        </w:rPr>
        <w:t>failed to reflect the demand of the new pattern</w:t>
      </w:r>
      <w:r w:rsidRPr="0092026C">
        <w:rPr>
          <w:rStyle w:val="Emphasis"/>
          <w:sz w:val="24"/>
        </w:rPr>
        <w:t xml:space="preserve">, </w:t>
      </w:r>
      <w:r w:rsidRPr="00DD25D9">
        <w:rPr>
          <w:rStyle w:val="Emphasis"/>
          <w:sz w:val="24"/>
          <w:highlight w:val="green"/>
        </w:rPr>
        <w:t>in addition to their lack of representation</w:t>
      </w:r>
      <w:r w:rsidRPr="0092026C">
        <w:rPr>
          <w:rStyle w:val="Emphasis"/>
          <w:sz w:val="24"/>
        </w:rPr>
        <w:t xml:space="preserve"> and inclusiveness. </w:t>
      </w:r>
      <w:r w:rsidRPr="0092026C">
        <w:rPr>
          <w:rStyle w:val="StyleUnderline"/>
          <w:sz w:val="24"/>
        </w:rPr>
        <w:t>Third, the global governance rules are developing in a fragmented way, with governance deficits existing in some key areas.</w:t>
      </w:r>
      <w:r w:rsidRPr="0092026C">
        <w:t xml:space="preserve"> With the diversification and in-depth integration of international interests, the domain of global governance has continued to expand, with actors multiplying by folds and action intentions becoming complicated. </w:t>
      </w:r>
      <w:r w:rsidRPr="0092026C">
        <w:rPr>
          <w:rStyle w:val="StyleUnderline"/>
          <w:sz w:val="24"/>
        </w:rPr>
        <w:t>As relevant efforts are usually temporary and limited to specific partners or issues, global governance driven by requests of “diversified governance” lacks systematic and comprehensive solutions</w:t>
      </w:r>
      <w:r w:rsidRPr="0092026C">
        <w:t xml:space="preserve">. </w:t>
      </w:r>
      <w:r w:rsidRPr="0092026C">
        <w:rPr>
          <w:rStyle w:val="StyleUnderline"/>
          <w:sz w:val="24"/>
        </w:rPr>
        <w:t xml:space="preserve">Since the beginning of this year, </w:t>
      </w:r>
      <w:r w:rsidRPr="00DD25D9">
        <w:rPr>
          <w:rStyle w:val="StyleUnderline"/>
          <w:sz w:val="24"/>
          <w:highlight w:val="green"/>
        </w:rPr>
        <w:t xml:space="preserve">there have been risks </w:t>
      </w:r>
      <w:r w:rsidRPr="0092026C">
        <w:rPr>
          <w:rStyle w:val="StyleUnderline"/>
          <w:sz w:val="24"/>
        </w:rPr>
        <w:t>of running into an acephalous state</w:t>
      </w:r>
      <w:r w:rsidRPr="0092026C">
        <w:rPr>
          <w:rStyle w:val="StyleUnderline"/>
          <w:i/>
          <w:sz w:val="24"/>
        </w:rPr>
        <w:t xml:space="preserve"> </w:t>
      </w:r>
      <w:r w:rsidRPr="00DD25D9">
        <w:rPr>
          <w:rStyle w:val="Emphasis"/>
          <w:sz w:val="24"/>
          <w:highlight w:val="green"/>
        </w:rPr>
        <w:t>in such key areas as</w:t>
      </w:r>
      <w:r w:rsidRPr="0092026C">
        <w:rPr>
          <w:rStyle w:val="Emphasis"/>
          <w:sz w:val="24"/>
        </w:rPr>
        <w:t xml:space="preserve"> global </w:t>
      </w:r>
      <w:r w:rsidRPr="00DD25D9">
        <w:rPr>
          <w:rStyle w:val="Emphasis"/>
          <w:sz w:val="24"/>
          <w:highlight w:val="green"/>
        </w:rPr>
        <w:t>economic governance and climate change</w:t>
      </w:r>
      <w:r w:rsidRPr="0092026C">
        <w:rPr>
          <w:i/>
          <w:iCs/>
          <w:u w:val="single"/>
        </w:rPr>
        <w:t xml:space="preserve">. </w:t>
      </w:r>
      <w:r w:rsidRPr="0092026C">
        <w:rPr>
          <w:rStyle w:val="Emphasis"/>
          <w:sz w:val="24"/>
        </w:rPr>
        <w:t xml:space="preserve">Such emerging issues as </w:t>
      </w:r>
      <w:r w:rsidRPr="00DD25D9">
        <w:rPr>
          <w:rStyle w:val="Emphasis"/>
          <w:sz w:val="24"/>
          <w:highlight w:val="green"/>
          <w:bdr w:val="single" w:sz="4" w:space="0" w:color="auto"/>
        </w:rPr>
        <w:t>nuclear security and</w:t>
      </w:r>
      <w:r w:rsidRPr="0092026C">
        <w:rPr>
          <w:rStyle w:val="Emphasis"/>
          <w:sz w:val="24"/>
          <w:bdr w:val="single" w:sz="4" w:space="0" w:color="auto"/>
        </w:rPr>
        <w:t xml:space="preserve"> international </w:t>
      </w:r>
      <w:r w:rsidRPr="00DD25D9">
        <w:rPr>
          <w:rStyle w:val="Emphasis"/>
          <w:sz w:val="24"/>
          <w:highlight w:val="green"/>
          <w:bdr w:val="single" w:sz="4" w:space="0" w:color="auto"/>
        </w:rPr>
        <w:t xml:space="preserve">terrorism </w:t>
      </w:r>
      <w:r w:rsidRPr="0092026C">
        <w:rPr>
          <w:rStyle w:val="Emphasis"/>
          <w:sz w:val="24"/>
          <w:bdr w:val="single" w:sz="4" w:space="0" w:color="auto"/>
        </w:rPr>
        <w:t>have suffered injustice because of power politics</w:t>
      </w:r>
      <w:r w:rsidRPr="0092026C">
        <w:rPr>
          <w:i/>
          <w:iCs/>
          <w:u w:val="single"/>
          <w:bdr w:val="single" w:sz="4" w:space="0" w:color="auto"/>
        </w:rPr>
        <w:t xml:space="preserve">. </w:t>
      </w:r>
      <w:r w:rsidRPr="0092026C">
        <w:rPr>
          <w:rStyle w:val="Emphasis"/>
          <w:sz w:val="24"/>
          <w:bdr w:val="single" w:sz="4" w:space="0" w:color="auto"/>
        </w:rPr>
        <w:t xml:space="preserve">The governance areas in deficit, such as </w:t>
      </w:r>
      <w:r w:rsidRPr="00DD25D9">
        <w:rPr>
          <w:rStyle w:val="Emphasis"/>
          <w:sz w:val="24"/>
          <w:highlight w:val="green"/>
          <w:bdr w:val="single" w:sz="4" w:space="0" w:color="auto"/>
        </w:rPr>
        <w:t>cyber security</w:t>
      </w:r>
      <w:r w:rsidRPr="0092026C">
        <w:rPr>
          <w:rStyle w:val="Emphasis"/>
          <w:sz w:val="24"/>
          <w:bdr w:val="single" w:sz="4" w:space="0" w:color="auto"/>
        </w:rPr>
        <w:t xml:space="preserve">, </w:t>
      </w:r>
      <w:r w:rsidRPr="00DD25D9">
        <w:rPr>
          <w:rStyle w:val="Emphasis"/>
          <w:sz w:val="24"/>
          <w:highlight w:val="green"/>
          <w:bdr w:val="single" w:sz="4" w:space="0" w:color="auto"/>
        </w:rPr>
        <w:t xml:space="preserve">polar </w:t>
      </w:r>
      <w:proofErr w:type="gramStart"/>
      <w:r w:rsidRPr="00DD25D9">
        <w:rPr>
          <w:rStyle w:val="Emphasis"/>
          <w:sz w:val="24"/>
          <w:highlight w:val="green"/>
          <w:bdr w:val="single" w:sz="4" w:space="0" w:color="auto"/>
        </w:rPr>
        <w:t>region</w:t>
      </w:r>
      <w:proofErr w:type="gramEnd"/>
      <w:r w:rsidRPr="00DD25D9">
        <w:rPr>
          <w:rStyle w:val="Emphasis"/>
          <w:sz w:val="24"/>
          <w:highlight w:val="green"/>
          <w:bdr w:val="single" w:sz="4" w:space="0" w:color="auto"/>
        </w:rPr>
        <w:t xml:space="preserve"> and oceans</w:t>
      </w:r>
      <w:r w:rsidRPr="0092026C">
        <w:rPr>
          <w:rStyle w:val="Emphasis"/>
          <w:sz w:val="24"/>
        </w:rPr>
        <w:t>, have “reversely forced” certain countries and organizations to respond hastily</w:t>
      </w:r>
      <w:r w:rsidRPr="0092026C">
        <w:rPr>
          <w:i/>
          <w:iCs/>
          <w:u w:val="single"/>
        </w:rPr>
        <w:t xml:space="preserve">. </w:t>
      </w:r>
      <w:r w:rsidRPr="0092026C">
        <w:rPr>
          <w:rStyle w:val="StyleUnderline"/>
          <w:sz w:val="24"/>
        </w:rPr>
        <w:t xml:space="preserve">All of these have made the global governance system trapped in a dilemma and call urgently for a clear direction of advancement. </w:t>
      </w:r>
      <w:r w:rsidRPr="0092026C">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92026C">
        <w:t>transformation</w:t>
      </w:r>
      <w:proofErr w:type="gramEnd"/>
      <w:r w:rsidRPr="0092026C">
        <w:t xml:space="preserve"> and obsessed with economic despair and political dejection. Although the developing countries as represented by China acknowledge the positive role played by the post-war international order in safeguarding peace, boosting </w:t>
      </w:r>
      <w:proofErr w:type="gramStart"/>
      <w:r w:rsidRPr="0092026C">
        <w:t>prosperity</w:t>
      </w:r>
      <w:proofErr w:type="gramEnd"/>
      <w:r w:rsidRPr="0092026C">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w:t>
      </w:r>
      <w:proofErr w:type="gramStart"/>
      <w:r w:rsidRPr="0092026C">
        <w:t>things</w:t>
      </w:r>
      <w:proofErr w:type="gramEnd"/>
      <w:r w:rsidRPr="0092026C">
        <w:t xml:space="preserve"> silently. Nevertheless, </w:t>
      </w:r>
      <w:r w:rsidRPr="0092026C">
        <w:rPr>
          <w:rStyle w:val="StyleUnderline"/>
          <w:sz w:val="24"/>
        </w:rPr>
        <w:t xml:space="preserve">in the existing international system guided by the </w:t>
      </w:r>
      <w:r w:rsidRPr="00DD25D9">
        <w:rPr>
          <w:rStyle w:val="StyleUnderline"/>
          <w:sz w:val="24"/>
          <w:highlight w:val="green"/>
        </w:rPr>
        <w:t>“Western-Centrism</w:t>
      </w:r>
      <w:r w:rsidRPr="0092026C">
        <w:rPr>
          <w:rStyle w:val="StyleUnderline"/>
          <w:sz w:val="24"/>
        </w:rPr>
        <w:t xml:space="preserve">”, the Western civilization has always had the self-righteous superiority, conflicting with the interests and mentality of other </w:t>
      </w:r>
      <w:proofErr w:type="gramStart"/>
      <w:r w:rsidRPr="0092026C">
        <w:rPr>
          <w:rStyle w:val="StyleUnderline"/>
          <w:sz w:val="24"/>
        </w:rPr>
        <w:t>countries</w:t>
      </w:r>
      <w:proofErr w:type="gramEnd"/>
      <w:r w:rsidRPr="0092026C">
        <w:rPr>
          <w:rStyle w:val="StyleUnderline"/>
          <w:sz w:val="24"/>
        </w:rPr>
        <w:t xml:space="preserve"> and having failed to find the path to co-existing peacefully and harmoniously with other </w:t>
      </w:r>
      <w:r w:rsidRPr="0092026C">
        <w:rPr>
          <w:rStyle w:val="StyleUnderline"/>
          <w:i/>
          <w:sz w:val="24"/>
        </w:rPr>
        <w:t>civilizations</w:t>
      </w:r>
      <w:r w:rsidRPr="0092026C">
        <w:rPr>
          <w:i/>
          <w:iCs/>
        </w:rPr>
        <w:t xml:space="preserve">. </w:t>
      </w:r>
      <w:proofErr w:type="gramStart"/>
      <w:r w:rsidRPr="0092026C">
        <w:rPr>
          <w:rStyle w:val="Emphasis"/>
          <w:sz w:val="24"/>
        </w:rPr>
        <w:t>So</w:t>
      </w:r>
      <w:proofErr w:type="gramEnd"/>
      <w:r w:rsidRPr="0092026C">
        <w:rPr>
          <w:rStyle w:val="Emphasis"/>
          <w:sz w:val="24"/>
        </w:rPr>
        <w:t xml:space="preserve"> to speak, </w:t>
      </w:r>
      <w:r w:rsidRPr="00DD25D9">
        <w:rPr>
          <w:rStyle w:val="Emphasis"/>
          <w:sz w:val="24"/>
          <w:highlight w:val="green"/>
        </w:rPr>
        <w:t>many problems of today</w:t>
      </w:r>
      <w:r w:rsidRPr="0092026C">
        <w:rPr>
          <w:rStyle w:val="Emphasis"/>
          <w:sz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DD25D9">
        <w:rPr>
          <w:rStyle w:val="Emphasis"/>
          <w:sz w:val="24"/>
          <w:highlight w:val="green"/>
        </w:rPr>
        <w:t>can be directly attributed to lack of exchanges, communication and integration among civilizations</w:t>
      </w:r>
      <w:r w:rsidRPr="0092026C">
        <w:rPr>
          <w:rStyle w:val="Emphasis"/>
          <w:sz w:val="24"/>
        </w:rPr>
        <w:t xml:space="preserve">. </w:t>
      </w:r>
      <w:r w:rsidRPr="0092026C">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sidRPr="0092026C">
        <w:t>counter-balance</w:t>
      </w:r>
      <w:proofErr w:type="gramEnd"/>
      <w:r w:rsidRPr="0092026C">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DD25D9">
        <w:rPr>
          <w:rStyle w:val="StyleUnderline"/>
          <w:sz w:val="24"/>
          <w:highlight w:val="green"/>
        </w:rPr>
        <w:t>China will rebalance the</w:t>
      </w:r>
      <w:r w:rsidRPr="0092026C">
        <w:rPr>
          <w:rStyle w:val="StyleUnderline"/>
          <w:sz w:val="24"/>
        </w:rPr>
        <w:t xml:space="preserve"> international </w:t>
      </w:r>
      <w:r w:rsidRPr="00DD25D9">
        <w:rPr>
          <w:rStyle w:val="StyleUnderline"/>
          <w:sz w:val="24"/>
          <w:highlight w:val="green"/>
        </w:rPr>
        <w:t>pattern from a more inclusive civilization perspective</w:t>
      </w:r>
      <w:r w:rsidRPr="0092026C">
        <w:rPr>
          <w:rStyle w:val="StyleUnderline"/>
          <w:sz w:val="24"/>
        </w:rPr>
        <w:t xml:space="preserve"> and with more far-sighted strategic mindset, or at least correct the bisected or predominated world order </w:t>
      </w:r>
      <w:proofErr w:type="gramStart"/>
      <w:r w:rsidRPr="0092026C">
        <w:rPr>
          <w:rStyle w:val="StyleUnderline"/>
          <w:sz w:val="24"/>
        </w:rPr>
        <w:t>so as to</w:t>
      </w:r>
      <w:proofErr w:type="gramEnd"/>
      <w:r w:rsidRPr="0092026C">
        <w:rPr>
          <w:rStyle w:val="StyleUnderline"/>
          <w:sz w:val="24"/>
        </w:rPr>
        <w:t xml:space="preserve"> promote the parallel development of the Eastern and Western civilizations through mutual learning, integration and encouragement. </w:t>
      </w:r>
      <w:r w:rsidRPr="0092026C">
        <w:t xml:space="preserve">D. To Pass on China’s Confidence. Only a short while ago, some Western countries had called for “China’s responsibility” and made it an inhibition to “regulate” China’s development orientation. </w:t>
      </w:r>
      <w:r w:rsidRPr="0092026C">
        <w:rPr>
          <w:rStyle w:val="StyleUnderline"/>
          <w:sz w:val="24"/>
        </w:rPr>
        <w:t xml:space="preserve">Today, </w:t>
      </w:r>
      <w:r w:rsidRPr="00DD25D9">
        <w:rPr>
          <w:rStyle w:val="StyleUnderline"/>
          <w:sz w:val="24"/>
          <w:highlight w:val="green"/>
        </w:rPr>
        <w:t xml:space="preserve">China has </w:t>
      </w:r>
      <w:r w:rsidRPr="00DD25D9">
        <w:rPr>
          <w:rStyle w:val="StyleUnderline"/>
          <w:sz w:val="24"/>
          <w:highlight w:val="green"/>
          <w:bdr w:val="single" w:sz="4" w:space="0" w:color="auto"/>
        </w:rPr>
        <w:t>become a source of stability</w:t>
      </w:r>
      <w:r w:rsidRPr="00DD25D9">
        <w:rPr>
          <w:rStyle w:val="StyleUnderline"/>
          <w:sz w:val="24"/>
          <w:highlight w:val="green"/>
        </w:rPr>
        <w:t xml:space="preserve"> </w:t>
      </w:r>
      <w:r w:rsidRPr="0092026C">
        <w:rPr>
          <w:rStyle w:val="StyleUnderline"/>
          <w:sz w:val="24"/>
        </w:rPr>
        <w:t>in an international situation full of uncertainties. Over the past 5 years, China has made outstanding contributions to the recovery of world economy under relatively great pressure of its own economic downturn.</w:t>
      </w:r>
      <w:r w:rsidRPr="0092026C">
        <w:t xml:space="preserve"> </w:t>
      </w:r>
      <w:r w:rsidRPr="0092026C">
        <w:rPr>
          <w:rStyle w:val="StyleUnderline"/>
          <w:sz w:val="24"/>
        </w:rPr>
        <w:t xml:space="preserve">Encouraged by the “four confidences”, the whole of the Chinese society has </w:t>
      </w:r>
      <w:r w:rsidRPr="00DD25D9">
        <w:rPr>
          <w:rStyle w:val="StyleUnderline"/>
          <w:sz w:val="24"/>
          <w:highlight w:val="green"/>
        </w:rPr>
        <w:t xml:space="preserve">burst out innovation vitality </w:t>
      </w:r>
      <w:r w:rsidRPr="0092026C">
        <w:rPr>
          <w:rStyle w:val="StyleUnderline"/>
          <w:sz w:val="24"/>
        </w:rPr>
        <w:t>and produced innovation achievements</w:t>
      </w:r>
      <w:r w:rsidRPr="0092026C">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92026C">
        <w:t>style</w:t>
      </w:r>
      <w:proofErr w:type="gramEnd"/>
      <w:r w:rsidRPr="0092026C">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92026C">
        <w:rPr>
          <w:rStyle w:val="StyleUnderline"/>
          <w:sz w:val="24"/>
        </w:rPr>
        <w:t>the Chinese solution is more practical and intimate to people as well as</w:t>
      </w:r>
      <w:r w:rsidRPr="00DD25D9">
        <w:rPr>
          <w:rStyle w:val="StyleUnderline"/>
          <w:sz w:val="24"/>
          <w:highlight w:val="green"/>
        </w:rPr>
        <w:t xml:space="preserve"> emphasizes inclusive cooperation</w:t>
      </w:r>
      <w:r w:rsidRPr="0092026C">
        <w:rPr>
          <w:rStyle w:val="StyleUnderline"/>
          <w:sz w:val="24"/>
        </w:rPr>
        <w:t xml:space="preserve">, as China is full of confidence to break the monopoly of the Western model on global development, “offering mankind a Chinese solution to explore a better social system”, and “providing a </w:t>
      </w:r>
      <w:proofErr w:type="gramStart"/>
      <w:r w:rsidRPr="0092026C">
        <w:rPr>
          <w:rStyle w:val="StyleUnderline"/>
          <w:sz w:val="24"/>
        </w:rPr>
        <w:t>brand new</w:t>
      </w:r>
      <w:proofErr w:type="gramEnd"/>
      <w:r w:rsidRPr="0092026C">
        <w:rPr>
          <w:rStyle w:val="StyleUnderline"/>
          <w:sz w:val="24"/>
        </w:rPr>
        <w:t xml:space="preserve"> option for the nations and peoples who are hoping both to speed up development and maintain independence”.</w:t>
      </w:r>
      <w:r w:rsidRPr="0092026C">
        <w:t xml:space="preserve"> </w:t>
      </w:r>
      <w:proofErr w:type="spellStart"/>
      <w:r w:rsidRPr="0092026C">
        <w:t>II.Path</w:t>
      </w:r>
      <w:proofErr w:type="spellEnd"/>
      <w:r w:rsidRPr="0092026C">
        <w:t xml:space="preserve">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92026C">
        <w:rPr>
          <w:rStyle w:val="StyleUnderline"/>
          <w:sz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92026C">
        <w:t>B. To Supplement and Perfect the Global Governance System</w:t>
      </w:r>
      <w:r w:rsidRPr="0092026C">
        <w:rPr>
          <w:rStyle w:val="StyleUnderline"/>
          <w:sz w:val="24"/>
        </w:rPr>
        <w:t xml:space="preserve">. Currently, the international political practice in global governance is mostly problem-driven without creating a set of relatively independent, </w:t>
      </w:r>
      <w:proofErr w:type="gramStart"/>
      <w:r w:rsidRPr="0092026C">
        <w:rPr>
          <w:rStyle w:val="StyleUnderline"/>
          <w:sz w:val="24"/>
        </w:rPr>
        <w:t>centralized</w:t>
      </w:r>
      <w:proofErr w:type="gramEnd"/>
      <w:r w:rsidRPr="0092026C">
        <w:rPr>
          <w:rStyle w:val="StyleUnderline"/>
          <w:sz w:val="24"/>
        </w:rPr>
        <w:t xml:space="preserve"> and integral power structures, resulting in the existing global governance </w:t>
      </w:r>
      <w:proofErr w:type="spellStart"/>
      <w:r w:rsidRPr="0092026C">
        <w:rPr>
          <w:rStyle w:val="StyleUnderline"/>
          <w:sz w:val="24"/>
        </w:rPr>
        <w:t>systemcharacterized</w:t>
      </w:r>
      <w:proofErr w:type="spellEnd"/>
      <w:r w:rsidRPr="0092026C">
        <w:rPr>
          <w:rStyle w:val="StyleUnderline"/>
          <w:sz w:val="24"/>
        </w:rPr>
        <w:t xml:space="preserve"> as both extensive and unbalanced</w:t>
      </w:r>
      <w:r w:rsidRPr="0092026C">
        <w:rPr>
          <w:b/>
          <w:bCs/>
        </w:rPr>
        <w:t>.</w:t>
      </w:r>
      <w:r w:rsidRPr="0092026C">
        <w:t xml:space="preserve"> </w:t>
      </w:r>
      <w:r w:rsidRPr="0092026C">
        <w:rPr>
          <w:rStyle w:val="StyleUnderline"/>
          <w:sz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w:t>
      </w:r>
      <w:r w:rsidRPr="00DD25D9">
        <w:rPr>
          <w:rStyle w:val="StyleUnderline"/>
          <w:sz w:val="24"/>
          <w:highlight w:val="green"/>
        </w:rPr>
        <w:t xml:space="preserve">China is </w:t>
      </w:r>
      <w:r w:rsidRPr="0092026C">
        <w:rPr>
          <w:rStyle w:val="StyleUnderline"/>
          <w:sz w:val="24"/>
        </w:rPr>
        <w:t xml:space="preserve">actively </w:t>
      </w:r>
      <w:r w:rsidRPr="00DD25D9">
        <w:rPr>
          <w:rStyle w:val="StyleUnderline"/>
          <w:sz w:val="24"/>
          <w:highlight w:val="green"/>
        </w:rPr>
        <w:t xml:space="preserve">promoting </w:t>
      </w:r>
      <w:r w:rsidRPr="0092026C">
        <w:rPr>
          <w:rStyle w:val="StyleUnderline"/>
          <w:sz w:val="24"/>
        </w:rPr>
        <w:t xml:space="preserve">the transforming process of such recently emerged </w:t>
      </w:r>
      <w:r w:rsidRPr="00DD25D9">
        <w:rPr>
          <w:rStyle w:val="StyleUnderline"/>
          <w:sz w:val="24"/>
          <w:highlight w:val="green"/>
        </w:rPr>
        <w:t xml:space="preserve">international mechanisms </w:t>
      </w:r>
      <w:r w:rsidRPr="0092026C">
        <w:rPr>
          <w:rStyle w:val="StyleUnderline"/>
          <w:sz w:val="24"/>
        </w:rPr>
        <w:t>as G20, BRICS and SCO</w:t>
      </w:r>
      <w:r w:rsidRPr="0092026C">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92026C">
        <w:t>Boao</w:t>
      </w:r>
      <w:proofErr w:type="spellEnd"/>
      <w:r w:rsidRPr="0092026C">
        <w:t xml:space="preserve"> Forum for Asia, CICA and multilateral security dialog mechanisms led by ASEAN </w:t>
      </w:r>
      <w:proofErr w:type="gramStart"/>
      <w:r w:rsidRPr="0092026C">
        <w:t>so as to</w:t>
      </w:r>
      <w:proofErr w:type="gramEnd"/>
      <w:r w:rsidRPr="0092026C">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92026C">
        <w:rPr>
          <w:rStyle w:val="Emphasis"/>
          <w:sz w:val="24"/>
        </w:rPr>
        <w:t xml:space="preserve">Thus, in leading the transformation of the global governance system, China has not overthrown the existing systems and started all over </w:t>
      </w:r>
      <w:proofErr w:type="gramStart"/>
      <w:r w:rsidRPr="0092026C">
        <w:rPr>
          <w:rStyle w:val="Emphasis"/>
          <w:sz w:val="24"/>
        </w:rPr>
        <w:t>again, but</w:t>
      </w:r>
      <w:proofErr w:type="gramEnd"/>
      <w:r w:rsidRPr="0092026C">
        <w:rPr>
          <w:rStyle w:val="Emphasis"/>
          <w:sz w:val="24"/>
        </w:rPr>
        <w:t xml:space="preserve"> been engaged in innovating and perfecting; </w:t>
      </w:r>
      <w:r w:rsidRPr="00DD25D9">
        <w:rPr>
          <w:rStyle w:val="Emphasis"/>
          <w:sz w:val="24"/>
          <w:highlight w:val="green"/>
        </w:rPr>
        <w:t>China has proactively undertaken international responsibilities</w:t>
      </w:r>
      <w:r w:rsidRPr="0092026C">
        <w:rPr>
          <w:rStyle w:val="Emphasis"/>
          <w:sz w:val="24"/>
        </w:rPr>
        <w:t>, but has to do everything in its power and act according to its ability.</w:t>
      </w:r>
      <w:r w:rsidRPr="0092026C">
        <w:t xml:space="preserve"> C. To Reform the Global Governance Rules. </w:t>
      </w:r>
      <w:r w:rsidRPr="0092026C">
        <w:rPr>
          <w:rStyle w:val="StyleUnderline"/>
          <w:sz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92026C">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t>
      </w:r>
      <w:proofErr w:type="gramStart"/>
      <w:r w:rsidRPr="0092026C">
        <w:t>With regard to</w:t>
      </w:r>
      <w:proofErr w:type="gramEnd"/>
      <w:r w:rsidRPr="0092026C">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w:t>
      </w:r>
      <w:proofErr w:type="gramStart"/>
      <w:r w:rsidRPr="0092026C">
        <w:t>construction</w:t>
      </w:r>
      <w:proofErr w:type="gramEnd"/>
      <w:r w:rsidRPr="0092026C">
        <w:t xml:space="preserve">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92026C">
        <w:rPr>
          <w:rStyle w:val="Emphasis"/>
          <w:sz w:val="24"/>
        </w:rPr>
        <w:t xml:space="preserve">China has also proposed international public security views on </w:t>
      </w:r>
      <w:r w:rsidRPr="00DD25D9">
        <w:rPr>
          <w:rStyle w:val="Emphasis"/>
          <w:sz w:val="24"/>
          <w:highlight w:val="green"/>
          <w:bdr w:val="single" w:sz="4" w:space="0" w:color="auto"/>
        </w:rPr>
        <w:t xml:space="preserve">nuclear security, maritime </w:t>
      </w:r>
      <w:proofErr w:type="gramStart"/>
      <w:r w:rsidRPr="00DD25D9">
        <w:rPr>
          <w:rStyle w:val="Emphasis"/>
          <w:sz w:val="24"/>
          <w:highlight w:val="green"/>
          <w:bdr w:val="single" w:sz="4" w:space="0" w:color="auto"/>
        </w:rPr>
        <w:t>cooperation</w:t>
      </w:r>
      <w:proofErr w:type="gramEnd"/>
      <w:r w:rsidRPr="00DD25D9">
        <w:rPr>
          <w:rStyle w:val="Emphasis"/>
          <w:sz w:val="24"/>
          <w:highlight w:val="green"/>
          <w:bdr w:val="single" w:sz="4" w:space="0" w:color="auto"/>
        </w:rPr>
        <w:t xml:space="preserve"> and cyber space order</w:t>
      </w:r>
      <w:r w:rsidRPr="0092026C">
        <w:rPr>
          <w:rStyle w:val="Emphasis"/>
          <w:sz w:val="24"/>
        </w:rPr>
        <w:t>, calling for efforts to make the global village into a “grand stage for seeking common development” rather than a “wrestling arena”; we cannot “set up a stage here, while pulling away a prop there”, but “complement each other to put on a grand show”</w:t>
      </w:r>
      <w:r w:rsidRPr="0092026C">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92026C">
        <w:t>theseplatforms</w:t>
      </w:r>
      <w:proofErr w:type="spellEnd"/>
      <w:r w:rsidRPr="0092026C">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92026C">
        <w:rPr>
          <w:rStyle w:val="StyleUnderline"/>
          <w:sz w:val="24"/>
        </w:rPr>
        <w:t xml:space="preserve">As the biggest developing country and </w:t>
      </w:r>
      <w:proofErr w:type="gramStart"/>
      <w:r w:rsidRPr="0092026C">
        <w:rPr>
          <w:rStyle w:val="StyleUnderline"/>
          <w:sz w:val="24"/>
        </w:rPr>
        <w:t>fast growing</w:t>
      </w:r>
      <w:proofErr w:type="gramEnd"/>
      <w:r w:rsidRPr="0092026C">
        <w:rPr>
          <w:rStyle w:val="StyleUnderline"/>
          <w:sz w:val="24"/>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DD25D9">
        <w:rPr>
          <w:rStyle w:val="StyleUnderline"/>
          <w:sz w:val="24"/>
          <w:highlight w:val="green"/>
        </w:rPr>
        <w:t xml:space="preserve">helping </w:t>
      </w:r>
      <w:r w:rsidRPr="0092026C">
        <w:rPr>
          <w:rStyle w:val="StyleUnderline"/>
          <w:sz w:val="24"/>
        </w:rPr>
        <w:t xml:space="preserve">other developing countries to </w:t>
      </w:r>
      <w:r w:rsidRPr="00DD25D9">
        <w:rPr>
          <w:rStyle w:val="StyleUnderline"/>
          <w:sz w:val="24"/>
          <w:highlight w:val="green"/>
        </w:rPr>
        <w:t xml:space="preserve">respond to </w:t>
      </w:r>
      <w:r w:rsidRPr="0092026C">
        <w:rPr>
          <w:rStyle w:val="StyleUnderline"/>
          <w:sz w:val="24"/>
        </w:rPr>
        <w:t xml:space="preserve">such challenges as </w:t>
      </w:r>
      <w:r w:rsidRPr="00DD25D9">
        <w:rPr>
          <w:rStyle w:val="StyleUnderline"/>
          <w:sz w:val="24"/>
          <w:highlight w:val="green"/>
        </w:rPr>
        <w:t>famine</w:t>
      </w:r>
      <w:r w:rsidRPr="0092026C">
        <w:rPr>
          <w:rStyle w:val="StyleUnderline"/>
          <w:sz w:val="24"/>
        </w:rPr>
        <w:t xml:space="preserve">, </w:t>
      </w:r>
      <w:r w:rsidRPr="00DD25D9">
        <w:rPr>
          <w:rStyle w:val="StyleUnderline"/>
          <w:sz w:val="24"/>
          <w:highlight w:val="green"/>
        </w:rPr>
        <w:t>refugees</w:t>
      </w:r>
      <w:r w:rsidRPr="0092026C">
        <w:rPr>
          <w:rStyle w:val="StyleUnderline"/>
          <w:sz w:val="24"/>
        </w:rPr>
        <w:t>, climate change and public hygiene by debt forgiveness and assistance.</w:t>
      </w:r>
    </w:p>
    <w:p w14:paraId="765D79A3" w14:textId="77777777" w:rsidR="00462182" w:rsidRDefault="00462182" w:rsidP="00462182">
      <w:pPr>
        <w:rPr>
          <w:rStyle w:val="StyleUnderline"/>
          <w:sz w:val="24"/>
        </w:rPr>
      </w:pPr>
    </w:p>
    <w:p w14:paraId="7B104651" w14:textId="77777777" w:rsidR="00462182" w:rsidRPr="0092026C" w:rsidRDefault="00462182" w:rsidP="00462182">
      <w:pPr>
        <w:pStyle w:val="Heading4"/>
        <w:rPr>
          <w:rFonts w:cs="Calibri"/>
        </w:rPr>
      </w:pPr>
      <w:r w:rsidRPr="0092026C">
        <w:rPr>
          <w:rFonts w:cs="Calibri"/>
        </w:rPr>
        <w:t xml:space="preserve">1AR theory is skewed towards the </w:t>
      </w:r>
      <w:proofErr w:type="spellStart"/>
      <w:r w:rsidRPr="0092026C">
        <w:rPr>
          <w:rFonts w:cs="Calibri"/>
        </w:rPr>
        <w:t>aff</w:t>
      </w:r>
      <w:proofErr w:type="spellEnd"/>
      <w:r w:rsidRPr="0092026C">
        <w:rPr>
          <w:rFonts w:cs="Calibri"/>
        </w:rPr>
        <w:t xml:space="preserve"> – a) the 2NR must cover substance and over-cover theory, since they get the collapse and persuasive spin advantage of the 3min 2AR, b) their responses to my counter </w:t>
      </w:r>
      <w:proofErr w:type="spellStart"/>
      <w:r w:rsidRPr="0092026C">
        <w:rPr>
          <w:rFonts w:cs="Calibri"/>
        </w:rPr>
        <w:t>interp</w:t>
      </w:r>
      <w:proofErr w:type="spellEnd"/>
      <w:r w:rsidRPr="0092026C">
        <w:rPr>
          <w:rFonts w:cs="Calibri"/>
        </w:rPr>
        <w:t xml:space="preserve"> will be new, which means 1AR theory necessitates intervention. Implications – a) reject 1AR theory since it can’t be a legitimate check for abuse, b) drop the </w:t>
      </w:r>
      <w:proofErr w:type="spellStart"/>
      <w:r w:rsidRPr="0092026C">
        <w:rPr>
          <w:rFonts w:cs="Calibri"/>
        </w:rPr>
        <w:t>arg</w:t>
      </w:r>
      <w:proofErr w:type="spellEnd"/>
      <w:r w:rsidRPr="0092026C">
        <w:rPr>
          <w:rFonts w:cs="Calibri"/>
        </w:rPr>
        <w:t xml:space="preserve"> to minimize the chance the round is decided unfairly</w:t>
      </w:r>
    </w:p>
    <w:p w14:paraId="3A66850A" w14:textId="77777777" w:rsidR="00462182" w:rsidRPr="0092026C" w:rsidRDefault="00462182" w:rsidP="00462182">
      <w:pPr>
        <w:pStyle w:val="Heading4"/>
        <w:rPr>
          <w:rFonts w:cs="Calibri"/>
        </w:rPr>
      </w:pPr>
      <w:r w:rsidRPr="0092026C">
        <w:rPr>
          <w:rFonts w:cs="Calibri"/>
        </w:rPr>
        <w:t xml:space="preserve">Condo’s good – a) prep skew – they’re more familiar with the </w:t>
      </w:r>
      <w:proofErr w:type="spellStart"/>
      <w:r w:rsidRPr="0092026C">
        <w:rPr>
          <w:rFonts w:cs="Calibri"/>
        </w:rPr>
        <w:t>aff</w:t>
      </w:r>
      <w:proofErr w:type="spellEnd"/>
      <w:r w:rsidRPr="0092026C">
        <w:rPr>
          <w:rFonts w:cs="Calibri"/>
        </w:rPr>
        <w:t xml:space="preserve"> so I need to be able to leverage multiple forms of prep, b) reciprocity – no condo means every perm becomes a no risk issue which creates NIBs to ballot access</w:t>
      </w:r>
    </w:p>
    <w:p w14:paraId="0A0AB4F7" w14:textId="77777777" w:rsidR="00462182" w:rsidRPr="0092026C" w:rsidRDefault="00462182" w:rsidP="00462182">
      <w:pPr>
        <w:rPr>
          <w:u w:val="single"/>
        </w:rPr>
      </w:pPr>
    </w:p>
    <w:p w14:paraId="57CD2386" w14:textId="77777777" w:rsidR="00462182" w:rsidRDefault="00462182" w:rsidP="00462182">
      <w:pPr>
        <w:pStyle w:val="Heading3"/>
      </w:pPr>
      <w:r>
        <w:t>Case</w:t>
      </w:r>
    </w:p>
    <w:p w14:paraId="73D8A391" w14:textId="77777777" w:rsidR="00462182" w:rsidRDefault="00462182" w:rsidP="00462182">
      <w:pPr>
        <w:pStyle w:val="Heading3"/>
      </w:pPr>
      <w:r>
        <w:t>Adv 1</w:t>
      </w:r>
    </w:p>
    <w:p w14:paraId="5907F459" w14:textId="77777777" w:rsidR="00462182" w:rsidRDefault="00462182" w:rsidP="00462182">
      <w:pPr>
        <w:pStyle w:val="Heading4"/>
      </w:pPr>
      <w:r>
        <w:t xml:space="preserve">4] Actors </w:t>
      </w:r>
      <w:r>
        <w:rPr>
          <w:u w:val="single"/>
        </w:rPr>
        <w:t>turn inward</w:t>
      </w:r>
      <w:r>
        <w:t xml:space="preserve"> NOT </w:t>
      </w:r>
      <w:r>
        <w:rPr>
          <w:u w:val="single"/>
        </w:rPr>
        <w:t>outward</w:t>
      </w:r>
      <w:r>
        <w:t>.</w:t>
      </w:r>
    </w:p>
    <w:p w14:paraId="2135F225" w14:textId="77777777" w:rsidR="00462182" w:rsidRPr="003D0649" w:rsidRDefault="00462182" w:rsidP="00462182">
      <w:r w:rsidRPr="003D0649">
        <w:rPr>
          <w:rStyle w:val="Style13ptBold"/>
        </w:rPr>
        <w:t>Ide</w:t>
      </w:r>
      <w:r>
        <w:rPr>
          <w:rStyle w:val="Style13ptBold"/>
        </w:rPr>
        <w:t xml:space="preserve"> 21</w:t>
      </w:r>
      <w:r w:rsidRPr="003D0649">
        <w:t>, Tobias. "COVID-19 and armed conflict." World development 140 (2021): 105355.</w:t>
      </w:r>
      <w:r>
        <w:t xml:space="preserve"> (</w:t>
      </w:r>
      <w:r w:rsidRPr="003D0649">
        <w:t>School of Geography, The University of Melbourne, 221 Bouverie St, Carlton, VIC 3053, Australia Institute of International Relations, Brunswick University of Technology</w:t>
      </w:r>
      <w:r>
        <w:t xml:space="preserve">)//Elmer </w:t>
      </w:r>
    </w:p>
    <w:p w14:paraId="2D9739ED" w14:textId="77777777" w:rsidR="00462182" w:rsidRDefault="00462182" w:rsidP="00462182">
      <w:pPr>
        <w:rPr>
          <w:u w:val="single"/>
        </w:rPr>
      </w:pPr>
      <w:r w:rsidRPr="003D0649">
        <w:rPr>
          <w:sz w:val="16"/>
        </w:rPr>
        <w:t xml:space="preserve">However, </w:t>
      </w:r>
      <w:r w:rsidRPr="00E70065">
        <w:rPr>
          <w:b/>
          <w:sz w:val="26"/>
          <w:highlight w:val="green"/>
          <w:u w:val="single"/>
        </w:rPr>
        <w:t>COVID</w:t>
      </w:r>
      <w:r w:rsidRPr="003D0649">
        <w:rPr>
          <w:u w:val="single"/>
        </w:rPr>
        <w:t xml:space="preserve">-19 might also </w:t>
      </w:r>
      <w:r w:rsidRPr="00E70065">
        <w:rPr>
          <w:b/>
          <w:sz w:val="26"/>
          <w:highlight w:val="green"/>
          <w:u w:val="single"/>
        </w:rPr>
        <w:t>shape</w:t>
      </w:r>
      <w:r w:rsidRPr="00E70065">
        <w:rPr>
          <w:highlight w:val="green"/>
          <w:u w:val="single"/>
        </w:rPr>
        <w:t xml:space="preserve"> </w:t>
      </w:r>
      <w:r w:rsidRPr="00E70065">
        <w:rPr>
          <w:b/>
          <w:sz w:val="26"/>
          <w:highlight w:val="green"/>
          <w:u w:val="single"/>
        </w:rPr>
        <w:t>opportunity costs in a way</w:t>
      </w:r>
      <w:r w:rsidRPr="00E70065">
        <w:rPr>
          <w:highlight w:val="green"/>
          <w:u w:val="single"/>
        </w:rPr>
        <w:t xml:space="preserve"> </w:t>
      </w:r>
      <w:r w:rsidRPr="00E70065">
        <w:rPr>
          <w:b/>
          <w:sz w:val="26"/>
          <w:highlight w:val="green"/>
          <w:u w:val="single"/>
          <w:bdr w:val="single" w:sz="18" w:space="0" w:color="auto"/>
        </w:rPr>
        <w:t>to reduce armed conflict risks</w:t>
      </w:r>
      <w:r w:rsidRPr="003D0649">
        <w:rPr>
          <w:sz w:val="16"/>
        </w:rPr>
        <w:t>, at least temporarily. If a</w:t>
      </w:r>
      <w:r w:rsidRPr="003D0649">
        <w:rPr>
          <w:u w:val="single"/>
        </w:rPr>
        <w:t xml:space="preserve"> </w:t>
      </w:r>
      <w:r w:rsidRPr="00E70065">
        <w:rPr>
          <w:b/>
          <w:sz w:val="26"/>
          <w:highlight w:val="green"/>
          <w:u w:val="single"/>
        </w:rPr>
        <w:t>state’s capability is strained</w:t>
      </w:r>
      <w:r w:rsidRPr="00E70065">
        <w:rPr>
          <w:highlight w:val="green"/>
          <w:u w:val="single"/>
        </w:rPr>
        <w:t xml:space="preserve"> </w:t>
      </w:r>
      <w:r w:rsidRPr="003D0649">
        <w:rPr>
          <w:u w:val="single"/>
        </w:rPr>
        <w:t xml:space="preserve">and there is an </w:t>
      </w:r>
      <w:r w:rsidRPr="00E70065">
        <w:rPr>
          <w:b/>
          <w:sz w:val="26"/>
          <w:highlight w:val="green"/>
          <w:u w:val="single"/>
        </w:rPr>
        <w:t>urgent need to deal with a health emergency</w:t>
      </w:r>
      <w:r w:rsidRPr="003D0649">
        <w:rPr>
          <w:u w:val="single"/>
        </w:rPr>
        <w:t xml:space="preserve">, </w:t>
      </w:r>
      <w:r w:rsidRPr="00E70065">
        <w:rPr>
          <w:b/>
          <w:sz w:val="26"/>
          <w:highlight w:val="green"/>
          <w:u w:val="single"/>
        </w:rPr>
        <w:t>military offensives are</w:t>
      </w:r>
      <w:r w:rsidRPr="003D0649">
        <w:rPr>
          <w:u w:val="single"/>
        </w:rPr>
        <w:t xml:space="preserve"> certainly </w:t>
      </w:r>
      <w:r w:rsidRPr="00E70065">
        <w:rPr>
          <w:b/>
          <w:sz w:val="26"/>
          <w:highlight w:val="green"/>
          <w:u w:val="single"/>
          <w:bdr w:val="single" w:sz="18" w:space="0" w:color="auto"/>
        </w:rPr>
        <w:t>unlikely</w:t>
      </w:r>
      <w:r w:rsidRPr="00E70065">
        <w:rPr>
          <w:highlight w:val="green"/>
          <w:u w:val="single"/>
        </w:rPr>
        <w:t xml:space="preserve"> </w:t>
      </w:r>
      <w:r w:rsidRPr="003D0649">
        <w:rPr>
          <w:sz w:val="16"/>
        </w:rPr>
        <w:t>(Price-Smith, 2009).</w:t>
      </w:r>
      <w:r w:rsidRPr="003D0649">
        <w:rPr>
          <w:u w:val="single"/>
        </w:rPr>
        <w:t xml:space="preserve"> Furthermore, existing as well as potential </w:t>
      </w:r>
      <w:r w:rsidRPr="00E70065">
        <w:rPr>
          <w:b/>
          <w:sz w:val="26"/>
          <w:highlight w:val="green"/>
          <w:u w:val="single"/>
        </w:rPr>
        <w:t>rebel groups</w:t>
      </w:r>
      <w:r w:rsidRPr="00E70065">
        <w:rPr>
          <w:highlight w:val="green"/>
          <w:u w:val="single"/>
        </w:rPr>
        <w:t xml:space="preserve"> </w:t>
      </w:r>
      <w:r w:rsidRPr="003D0649">
        <w:rPr>
          <w:u w:val="single"/>
        </w:rPr>
        <w:t xml:space="preserve">and militias </w:t>
      </w:r>
      <w:r w:rsidRPr="00E70065">
        <w:rPr>
          <w:b/>
          <w:sz w:val="26"/>
          <w:highlight w:val="green"/>
          <w:u w:val="single"/>
        </w:rPr>
        <w:t>face similar challenges</w:t>
      </w:r>
      <w:r w:rsidRPr="00E70065">
        <w:rPr>
          <w:highlight w:val="green"/>
          <w:u w:val="single"/>
        </w:rPr>
        <w:t xml:space="preserve"> </w:t>
      </w:r>
      <w:r w:rsidRPr="003D0649">
        <w:rPr>
          <w:u w:val="single"/>
        </w:rPr>
        <w:t>in the face of the pandemic. They need to raise money and food to supply to their fighters during an economic recession, convince their members to take part in operations rather than staying at home (to reduce infection risks and support their family or community), and deal with the logistical constraints of lockdowns and border closures.</w:t>
      </w:r>
      <w:r w:rsidRPr="003D0649">
        <w:rPr>
          <w:sz w:val="16"/>
        </w:rPr>
        <w:t xml:space="preserve"> </w:t>
      </w:r>
      <w:r w:rsidRPr="00E70065">
        <w:rPr>
          <w:b/>
          <w:sz w:val="26"/>
          <w:highlight w:val="green"/>
          <w:u w:val="single"/>
        </w:rPr>
        <w:t>Starting</w:t>
      </w:r>
      <w:r w:rsidRPr="00E70065">
        <w:rPr>
          <w:highlight w:val="green"/>
          <w:u w:val="single"/>
        </w:rPr>
        <w:t xml:space="preserve"> </w:t>
      </w:r>
      <w:r w:rsidRPr="003D0649">
        <w:rPr>
          <w:u w:val="single"/>
        </w:rPr>
        <w:t xml:space="preserve">or intensifying </w:t>
      </w:r>
      <w:r w:rsidRPr="00E70065">
        <w:rPr>
          <w:b/>
          <w:sz w:val="26"/>
          <w:highlight w:val="green"/>
          <w:u w:val="single"/>
        </w:rPr>
        <w:t>attacks</w:t>
      </w:r>
      <w:r w:rsidRPr="00E70065">
        <w:rPr>
          <w:highlight w:val="green"/>
          <w:u w:val="single"/>
        </w:rPr>
        <w:t xml:space="preserve"> </w:t>
      </w:r>
      <w:r w:rsidRPr="00E70065">
        <w:rPr>
          <w:b/>
          <w:sz w:val="26"/>
          <w:highlight w:val="green"/>
          <w:u w:val="single"/>
        </w:rPr>
        <w:t>during</w:t>
      </w:r>
      <w:r w:rsidRPr="00E70065">
        <w:rPr>
          <w:highlight w:val="green"/>
          <w:u w:val="single"/>
        </w:rPr>
        <w:t xml:space="preserve"> </w:t>
      </w:r>
      <w:r w:rsidRPr="003D0649">
        <w:rPr>
          <w:u w:val="single"/>
        </w:rPr>
        <w:t xml:space="preserve">the </w:t>
      </w:r>
      <w:r w:rsidRPr="00E70065">
        <w:rPr>
          <w:b/>
          <w:sz w:val="26"/>
          <w:highlight w:val="green"/>
          <w:u w:val="single"/>
        </w:rPr>
        <w:t>COVID</w:t>
      </w:r>
      <w:r w:rsidRPr="003D0649">
        <w:rPr>
          <w:u w:val="single"/>
        </w:rPr>
        <w:t xml:space="preserve">-19 crisis is </w:t>
      </w:r>
      <w:r w:rsidRPr="00E70065">
        <w:rPr>
          <w:b/>
          <w:sz w:val="26"/>
          <w:highlight w:val="green"/>
          <w:u w:val="single"/>
        </w:rPr>
        <w:t>likely to decrease</w:t>
      </w:r>
      <w:r w:rsidRPr="00E70065">
        <w:rPr>
          <w:highlight w:val="green"/>
          <w:u w:val="single"/>
        </w:rPr>
        <w:t xml:space="preserve"> </w:t>
      </w:r>
      <w:r w:rsidRPr="003D0649">
        <w:rPr>
          <w:u w:val="single"/>
        </w:rPr>
        <w:t xml:space="preserve">the local (and international) </w:t>
      </w:r>
      <w:r w:rsidRPr="00E70065">
        <w:rPr>
          <w:b/>
          <w:sz w:val="26"/>
          <w:highlight w:val="green"/>
          <w:u w:val="single"/>
        </w:rPr>
        <w:t>legitimacy</w:t>
      </w:r>
      <w:r w:rsidRPr="00E70065">
        <w:rPr>
          <w:highlight w:val="green"/>
          <w:u w:val="single"/>
        </w:rPr>
        <w:t xml:space="preserve"> </w:t>
      </w:r>
      <w:r w:rsidRPr="003D0649">
        <w:rPr>
          <w:u w:val="single"/>
        </w:rPr>
        <w:t>of armed groups, especially if health infrastructure is affected. The ceasefire declarations by armed conflict parties in several countries can also be interpreted as a sign that COVID-related capability and legitimacy concerns are warranted.</w:t>
      </w:r>
    </w:p>
    <w:p w14:paraId="1D9613B0" w14:textId="77777777" w:rsidR="00462182" w:rsidRDefault="00462182" w:rsidP="00462182"/>
    <w:p w14:paraId="217E1191" w14:textId="77777777" w:rsidR="00462182" w:rsidRDefault="00462182" w:rsidP="00462182">
      <w:pPr>
        <w:pStyle w:val="Heading4"/>
      </w:pPr>
      <w:r>
        <w:t xml:space="preserve">Escalation impacts </w:t>
      </w:r>
      <w:proofErr w:type="spellStart"/>
      <w:r>
        <w:t>shoudlve</w:t>
      </w:r>
      <w:proofErr w:type="spellEnd"/>
      <w:r>
        <w:t xml:space="preserve"> been thumped</w:t>
      </w:r>
    </w:p>
    <w:p w14:paraId="7C74BE37" w14:textId="77777777" w:rsidR="00462182" w:rsidRDefault="00462182" w:rsidP="00462182"/>
    <w:p w14:paraId="40EA3702" w14:textId="77777777" w:rsidR="00462182" w:rsidRPr="00AF70EB" w:rsidRDefault="00462182" w:rsidP="00462182"/>
    <w:p w14:paraId="744D2CBA" w14:textId="77777777" w:rsidR="00462182" w:rsidRDefault="00462182" w:rsidP="00462182">
      <w:pPr>
        <w:pStyle w:val="Heading3"/>
      </w:pPr>
      <w:r>
        <w:t>WTO</w:t>
      </w:r>
    </w:p>
    <w:p w14:paraId="75083965" w14:textId="77777777" w:rsidR="00462182" w:rsidRDefault="00462182" w:rsidP="00462182">
      <w:pPr>
        <w:pStyle w:val="Heading4"/>
      </w:pPr>
      <w:r>
        <w:t>Their offense</w:t>
      </w:r>
    </w:p>
    <w:p w14:paraId="578EDFE9" w14:textId="77777777" w:rsidR="00462182" w:rsidRDefault="00462182" w:rsidP="00462182">
      <w:pPr>
        <w:pStyle w:val="Heading4"/>
      </w:pPr>
      <w:r>
        <w:t xml:space="preserve">Covid is just an internal link to the other adv – cps </w:t>
      </w:r>
      <w:proofErr w:type="gramStart"/>
      <w:r>
        <w:t>solve</w:t>
      </w:r>
      <w:proofErr w:type="gramEnd"/>
      <w:r>
        <w:t xml:space="preserve"> and defense solves</w:t>
      </w:r>
    </w:p>
    <w:p w14:paraId="1F30D02D" w14:textId="77777777" w:rsidR="00462182" w:rsidRDefault="00462182" w:rsidP="00462182"/>
    <w:p w14:paraId="2EAF22B8" w14:textId="77777777" w:rsidR="00462182" w:rsidRDefault="00462182" w:rsidP="00462182">
      <w:pPr>
        <w:pStyle w:val="Heading4"/>
      </w:pPr>
      <w:r>
        <w:t xml:space="preserve">If countries were pushed to the point of </w:t>
      </w:r>
      <w:proofErr w:type="gramStart"/>
      <w:r>
        <w:t>war  obvi</w:t>
      </w:r>
      <w:proofErr w:type="gramEnd"/>
      <w:r>
        <w:t xml:space="preserve"> a court wouldn’t solve</w:t>
      </w:r>
    </w:p>
    <w:p w14:paraId="0FD3B48E" w14:textId="77777777" w:rsidR="00462182" w:rsidRPr="00AF70EB" w:rsidRDefault="00462182" w:rsidP="00462182"/>
    <w:p w14:paraId="47C2588B" w14:textId="77777777" w:rsidR="00462182" w:rsidRPr="00AF70EB" w:rsidRDefault="00462182" w:rsidP="00462182">
      <w:pPr>
        <w:pStyle w:val="Heading4"/>
      </w:pPr>
      <w:r>
        <w:t xml:space="preserve">Only internal in Hamman for solving war is increasing economic interconnectedness but </w:t>
      </w:r>
      <w:r>
        <w:rPr>
          <w:rFonts w:asciiTheme="minorHAnsi" w:hAnsiTheme="minorHAnsi" w:cstheme="minorHAnsi"/>
        </w:rPr>
        <w:t>tr</w:t>
      </w:r>
      <w:r w:rsidRPr="00BD3F8D">
        <w:rPr>
          <w:rFonts w:asciiTheme="minorHAnsi" w:hAnsiTheme="minorHAnsi" w:cstheme="minorHAnsi"/>
        </w:rPr>
        <w:t>ade wars don’t go to hot wars</w:t>
      </w:r>
    </w:p>
    <w:p w14:paraId="05CBA5BD" w14:textId="77777777" w:rsidR="00462182" w:rsidRPr="00BD3F8D" w:rsidRDefault="00462182" w:rsidP="00462182">
      <w:pPr>
        <w:rPr>
          <w:rFonts w:asciiTheme="minorHAnsi" w:hAnsiTheme="minorHAnsi" w:cstheme="minorHAnsi"/>
        </w:rPr>
      </w:pPr>
      <w:proofErr w:type="spellStart"/>
      <w:r w:rsidRPr="00BD3F8D">
        <w:rPr>
          <w:rFonts w:asciiTheme="minorHAnsi" w:hAnsiTheme="minorHAnsi" w:cstheme="minorHAnsi"/>
          <w:b/>
        </w:rPr>
        <w:t>Dayen</w:t>
      </w:r>
      <w:proofErr w:type="spellEnd"/>
      <w:r w:rsidRPr="00BD3F8D">
        <w:rPr>
          <w:rFonts w:asciiTheme="minorHAnsi" w:hAnsiTheme="minorHAnsi" w:cstheme="minorHAnsi"/>
          <w:b/>
        </w:rPr>
        <w:t xml:space="preserve"> 17</w:t>
      </w:r>
      <w:r w:rsidRPr="00BD3F8D">
        <w:rPr>
          <w:rFonts w:asciiTheme="minorHAnsi" w:hAnsiTheme="minorHAnsi" w:cstheme="minorHAnsi"/>
        </w:rPr>
        <w:t>, New Republic contributor (David “Trump Is Signaling a Trade War, but It’s Not as Disastrous as You May Think”, https://www.thenation.com/article/trump-is-signaling-a-trade-war-but-its-not-as-disastrous-as-you-may-think/)</w:t>
      </w:r>
    </w:p>
    <w:p w14:paraId="70A203F2" w14:textId="77777777" w:rsidR="00462182" w:rsidRDefault="00462182" w:rsidP="00462182">
      <w:pPr>
        <w:rPr>
          <w:rStyle w:val="Emphasis"/>
          <w:rFonts w:asciiTheme="minorHAnsi" w:hAnsiTheme="minorHAnsi" w:cstheme="minorHAnsi"/>
        </w:rPr>
      </w:pPr>
      <w:r w:rsidRPr="00BD3F8D">
        <w:rPr>
          <w:rFonts w:asciiTheme="minorHAnsi" w:hAnsiTheme="minorHAnsi" w:cstheme="minorHAnsi"/>
          <w:sz w:val="14"/>
        </w:rPr>
        <w:t xml:space="preserve">Can Trump enact tariffs on his own? Though it would appear to contradict the Origination Clause of the Constitution, Congress has delegated that authority in enough pieces of legislation that Trump could probably raise import duties unilaterally. </w:t>
      </w:r>
      <w:r w:rsidRPr="00BD3F8D">
        <w:rPr>
          <w:rStyle w:val="StyleUnderline"/>
          <w:rFonts w:asciiTheme="minorHAnsi" w:hAnsiTheme="minorHAnsi" w:cstheme="minorHAnsi"/>
        </w:rPr>
        <w:t>But what would be the practical effect? Hard-core free traders paint a picture of cataclysm. Tariffs will launch trade wars, increase prices, and destroy the economy. This</w:t>
      </w:r>
      <w:r w:rsidRPr="00BD3F8D">
        <w:rPr>
          <w:rFonts w:asciiTheme="minorHAnsi" w:hAnsiTheme="minorHAnsi" w:cstheme="minorHAnsi"/>
          <w:sz w:val="14"/>
        </w:rPr>
        <w:t xml:space="preserve"> is all hard-wired into the pro-globalization worldview. Thomas Friedman once famously admitted that he wrote a column supporting a free-trade agreement with Central America without knowing a thing about it: “I just knew two words: free trade,” he told an audience. Presumably the opposite is true for Friedman: He sees one word, “tariff,” and immediately screams in horror. Oddly, many of those same proponents of free trade favor a policy that looks very much like a tariff. The Republican corporate-tax revamp includes something called a border-adjustment tax, which would impose a 20 percent tax on imports while eliminating a tax on exports. Like with tariffs, the goal appears to be to encourage domestic production. In fact, the tax would be much higher than the 5-10 percent tariff being floated. (It also might be illegal under the current global trade regime.) </w:t>
      </w:r>
      <w:r w:rsidRPr="00BD3F8D">
        <w:rPr>
          <w:rStyle w:val="StyleUnderline"/>
          <w:rFonts w:asciiTheme="minorHAnsi" w:hAnsiTheme="minorHAnsi" w:cstheme="minorHAnsi"/>
        </w:rPr>
        <w:t xml:space="preserve">Supporters of border adjustment, particularly economists, argue that </w:t>
      </w:r>
      <w:r w:rsidRPr="00BD3F8D">
        <w:rPr>
          <w:rStyle w:val="StyleUnderline"/>
          <w:rFonts w:asciiTheme="minorHAnsi" w:hAnsiTheme="minorHAnsi" w:cstheme="minorHAnsi"/>
          <w:highlight w:val="green"/>
        </w:rPr>
        <w:t>it will end up trade neutral</w:t>
      </w:r>
      <w:r w:rsidRPr="00BD3F8D">
        <w:rPr>
          <w:rStyle w:val="StyleUnderline"/>
          <w:rFonts w:asciiTheme="minorHAnsi" w:hAnsiTheme="minorHAnsi" w:cstheme="minorHAnsi"/>
        </w:rPr>
        <w:t xml:space="preserve">, because </w:t>
      </w:r>
      <w:r w:rsidRPr="00BD3F8D">
        <w:rPr>
          <w:rStyle w:val="StyleUnderline"/>
          <w:rFonts w:asciiTheme="minorHAnsi" w:hAnsiTheme="minorHAnsi" w:cstheme="minorHAnsi"/>
          <w:highlight w:val="green"/>
        </w:rPr>
        <w:t>the exchange rate will fluctuate in response</w:t>
      </w:r>
      <w:r w:rsidRPr="00BD3F8D">
        <w:rPr>
          <w:rStyle w:val="StyleUnderline"/>
          <w:rFonts w:asciiTheme="minorHAnsi" w:hAnsiTheme="minorHAnsi" w:cstheme="minorHAnsi"/>
        </w:rPr>
        <w:t xml:space="preserve"> to the tax. In other words, though the tax would make American-made goods more attractive, the value of the dollar would increase, leveling that out. Few of these economists seem to carry over the same analysis to the effects of a tariff. I don’t understand why. There’s no reason to doubt the fact that, if Trump imposed an across-the-board tariff, the dollar would strengthen, thus nullifying the desired effect.</w:t>
      </w:r>
      <w:r w:rsidRPr="00BD3F8D">
        <w:rPr>
          <w:rFonts w:asciiTheme="minorHAnsi" w:hAnsiTheme="minorHAnsi" w:cstheme="minorHAnsi"/>
          <w:sz w:val="14"/>
        </w:rPr>
        <w:t xml:space="preserve"> Indeed, before Trump has even taken office, the dollar has risen to a 14-year high, in anticipation of a more protectionist stance. </w:t>
      </w:r>
      <w:r w:rsidRPr="00BD3F8D">
        <w:rPr>
          <w:rStyle w:val="StyleUnderline"/>
          <w:rFonts w:asciiTheme="minorHAnsi" w:hAnsiTheme="minorHAnsi" w:cstheme="minorHAnsi"/>
        </w:rPr>
        <w:t>Incidentally, for all the one-off announcements by Trump (however factually challenged) about hundreds of jobs he has allegedly rescued here or there, this one development—the rise in the dollar—has likely caused the loss of hundreds of thousands of manufacturing job</w:t>
      </w:r>
      <w:r w:rsidRPr="00BD3F8D">
        <w:rPr>
          <w:rFonts w:asciiTheme="minorHAnsi" w:hAnsiTheme="minorHAnsi" w:cstheme="minorHAnsi"/>
          <w:sz w:val="14"/>
        </w:rPr>
        <w:t xml:space="preserve">s, under standard economic theory. </w:t>
      </w:r>
      <w:r w:rsidRPr="00BD3F8D">
        <w:rPr>
          <w:rStyle w:val="Emphasis"/>
          <w:rFonts w:asciiTheme="minorHAnsi" w:hAnsiTheme="minorHAnsi" w:cstheme="minorHAnsi"/>
        </w:rPr>
        <w:t xml:space="preserve">Looked at this way, </w:t>
      </w:r>
      <w:r w:rsidRPr="00BD3F8D">
        <w:rPr>
          <w:rStyle w:val="Emphasis"/>
          <w:rFonts w:asciiTheme="minorHAnsi" w:hAnsiTheme="minorHAnsi" w:cstheme="minorHAnsi"/>
          <w:highlight w:val="green"/>
        </w:rPr>
        <w:t xml:space="preserve">higher tariffs </w:t>
      </w:r>
      <w:r w:rsidRPr="00BD3F8D">
        <w:rPr>
          <w:rStyle w:val="Emphasis"/>
          <w:rFonts w:asciiTheme="minorHAnsi" w:hAnsiTheme="minorHAnsi" w:cstheme="minorHAnsi"/>
        </w:rPr>
        <w:t xml:space="preserve">wouldn’t cause a recession (as Paul Krugman has acknowledged), but would be </w:t>
      </w:r>
      <w:r w:rsidRPr="00BD3F8D">
        <w:rPr>
          <w:rStyle w:val="Emphasis"/>
          <w:rFonts w:asciiTheme="minorHAnsi" w:hAnsiTheme="minorHAnsi" w:cstheme="minorHAnsi"/>
          <w:highlight w:val="green"/>
        </w:rPr>
        <w:t xml:space="preserve">somewhat pointless, </w:t>
      </w:r>
      <w:r w:rsidRPr="00BD3F8D">
        <w:rPr>
          <w:rStyle w:val="Emphasis"/>
          <w:rFonts w:asciiTheme="minorHAnsi" w:hAnsiTheme="minorHAnsi" w:cstheme="minorHAnsi"/>
        </w:rPr>
        <w:t xml:space="preserve">with </w:t>
      </w:r>
      <w:r w:rsidRPr="00BD3F8D">
        <w:rPr>
          <w:rStyle w:val="Emphasis"/>
          <w:rFonts w:asciiTheme="minorHAnsi" w:hAnsiTheme="minorHAnsi" w:cstheme="minorHAnsi"/>
          <w:highlight w:val="green"/>
        </w:rPr>
        <w:t xml:space="preserve">currency exchanges shifting </w:t>
      </w:r>
      <w:r w:rsidRPr="00BD3F8D">
        <w:rPr>
          <w:rStyle w:val="Emphasis"/>
          <w:rFonts w:asciiTheme="minorHAnsi" w:hAnsiTheme="minorHAnsi" w:cstheme="minorHAnsi"/>
        </w:rPr>
        <w:t xml:space="preserve">to account </w:t>
      </w:r>
      <w:r w:rsidRPr="00BD3F8D">
        <w:rPr>
          <w:rStyle w:val="Emphasis"/>
          <w:rFonts w:asciiTheme="minorHAnsi" w:hAnsiTheme="minorHAnsi" w:cstheme="minorHAnsi"/>
          <w:highlight w:val="green"/>
        </w:rPr>
        <w:t>for any changes</w:t>
      </w:r>
      <w:r w:rsidRPr="00BD3F8D">
        <w:rPr>
          <w:rStyle w:val="Emphasis"/>
          <w:rFonts w:asciiTheme="minorHAnsi" w:hAnsiTheme="minorHAnsi" w:cstheme="minorHAnsi"/>
        </w:rPr>
        <w:t xml:space="preserve">. </w:t>
      </w:r>
      <w:r w:rsidRPr="00BD3F8D">
        <w:rPr>
          <w:rStyle w:val="Emphasis"/>
          <w:rFonts w:asciiTheme="minorHAnsi" w:hAnsiTheme="minorHAnsi" w:cstheme="minorHAnsi"/>
          <w:highlight w:val="green"/>
        </w:rPr>
        <w:t>Trade wars</w:t>
      </w:r>
      <w:r w:rsidRPr="00BD3F8D">
        <w:rPr>
          <w:rStyle w:val="Emphasis"/>
          <w:rFonts w:asciiTheme="minorHAnsi" w:hAnsiTheme="minorHAnsi" w:cstheme="minorHAnsi"/>
        </w:rPr>
        <w:t xml:space="preserve"> </w:t>
      </w:r>
      <w:r w:rsidRPr="00BD3F8D">
        <w:rPr>
          <w:rStyle w:val="Emphasis"/>
          <w:rFonts w:asciiTheme="minorHAnsi" w:hAnsiTheme="minorHAnsi" w:cstheme="minorHAnsi"/>
          <w:highlight w:val="green"/>
        </w:rPr>
        <w:t>might temporarily reduce efficiency</w:t>
      </w:r>
      <w:r w:rsidRPr="00BD3F8D">
        <w:rPr>
          <w:rStyle w:val="Emphasis"/>
          <w:rFonts w:asciiTheme="minorHAnsi" w:hAnsiTheme="minorHAnsi" w:cstheme="minorHAnsi"/>
        </w:rPr>
        <w:t xml:space="preserve">, as domestic supply chains would have to be rebuilt, </w:t>
      </w:r>
      <w:r w:rsidRPr="00BD3F8D">
        <w:rPr>
          <w:rStyle w:val="Emphasis"/>
          <w:rFonts w:asciiTheme="minorHAnsi" w:hAnsiTheme="minorHAnsi" w:cstheme="minorHAnsi"/>
          <w:highlight w:val="green"/>
        </w:rPr>
        <w:t>but they’re unlikely to radically alter</w:t>
      </w:r>
      <w:r w:rsidRPr="00BD3F8D">
        <w:rPr>
          <w:rStyle w:val="Emphasis"/>
          <w:rFonts w:asciiTheme="minorHAnsi" w:hAnsiTheme="minorHAnsi" w:cstheme="minorHAnsi"/>
        </w:rPr>
        <w:t xml:space="preserve"> the balance of </w:t>
      </w:r>
      <w:r w:rsidRPr="00BD3F8D">
        <w:rPr>
          <w:rStyle w:val="Emphasis"/>
          <w:rFonts w:asciiTheme="minorHAnsi" w:hAnsiTheme="minorHAnsi" w:cstheme="minorHAnsi"/>
          <w:highlight w:val="green"/>
        </w:rPr>
        <w:t>trade</w:t>
      </w:r>
    </w:p>
    <w:p w14:paraId="127E5546" w14:textId="77777777" w:rsidR="00462182" w:rsidRDefault="00462182" w:rsidP="00462182">
      <w:pPr>
        <w:rPr>
          <w:rStyle w:val="Emphasis"/>
          <w:rFonts w:asciiTheme="minorHAnsi" w:hAnsiTheme="minorHAnsi" w:cstheme="minorHAnsi"/>
        </w:rPr>
      </w:pPr>
    </w:p>
    <w:p w14:paraId="139A29BC" w14:textId="77777777" w:rsidR="00462182" w:rsidRDefault="00462182" w:rsidP="00462182">
      <w:pPr>
        <w:rPr>
          <w:rStyle w:val="Emphasis"/>
          <w:rFonts w:asciiTheme="minorHAnsi" w:hAnsiTheme="minorHAnsi" w:cstheme="minorHAnsi"/>
        </w:rPr>
      </w:pPr>
    </w:p>
    <w:p w14:paraId="1C3FD9D4" w14:textId="77777777" w:rsidR="00462182" w:rsidRPr="00BD3F8D" w:rsidRDefault="00462182" w:rsidP="00462182">
      <w:pPr>
        <w:rPr>
          <w:rStyle w:val="Emphasis"/>
          <w:rFonts w:asciiTheme="minorHAnsi" w:hAnsiTheme="minorHAnsi" w:cstheme="minorHAnsi"/>
        </w:rPr>
      </w:pPr>
      <w:r w:rsidRPr="00BD3F8D">
        <w:rPr>
          <w:rStyle w:val="Emphasis"/>
          <w:rFonts w:asciiTheme="minorHAnsi" w:hAnsiTheme="minorHAnsi" w:cstheme="minorHAnsi"/>
        </w:rPr>
        <w:t xml:space="preserve"> on their own. </w:t>
      </w:r>
      <w:r w:rsidRPr="00BD3F8D">
        <w:rPr>
          <w:rStyle w:val="StyleUnderline"/>
          <w:rFonts w:asciiTheme="minorHAnsi" w:hAnsiTheme="minorHAnsi" w:cstheme="minorHAnsi"/>
        </w:rPr>
        <w:t xml:space="preserve">There are other variables here. Importers and exporters who have lived in a world of floating exchange rates for decades </w:t>
      </w:r>
      <w:r w:rsidRPr="00BD3F8D">
        <w:rPr>
          <w:rStyle w:val="Emphasis"/>
          <w:rFonts w:asciiTheme="minorHAnsi" w:hAnsiTheme="minorHAnsi" w:cstheme="minorHAnsi"/>
        </w:rPr>
        <w:t xml:space="preserve">may be </w:t>
      </w:r>
      <w:proofErr w:type="gramStart"/>
      <w:r w:rsidRPr="00BD3F8D">
        <w:rPr>
          <w:rStyle w:val="Emphasis"/>
          <w:rFonts w:asciiTheme="minorHAnsi" w:hAnsiTheme="minorHAnsi" w:cstheme="minorHAnsi"/>
        </w:rPr>
        <w:t>fairly nimble</w:t>
      </w:r>
      <w:proofErr w:type="gramEnd"/>
      <w:r w:rsidRPr="00BD3F8D">
        <w:rPr>
          <w:rStyle w:val="Emphasis"/>
          <w:rFonts w:asciiTheme="minorHAnsi" w:hAnsiTheme="minorHAnsi" w:cstheme="minorHAnsi"/>
        </w:rPr>
        <w:t xml:space="preserve"> in adjusting to them</w:t>
      </w:r>
      <w:r w:rsidRPr="00BD3F8D">
        <w:rPr>
          <w:rFonts w:asciiTheme="minorHAnsi" w:hAnsiTheme="minorHAnsi" w:cstheme="minorHAnsi"/>
          <w:sz w:val="14"/>
        </w:rPr>
        <w:t xml:space="preserve">. </w:t>
      </w:r>
      <w:r w:rsidRPr="00BD3F8D">
        <w:rPr>
          <w:rStyle w:val="StyleUnderline"/>
          <w:rFonts w:asciiTheme="minorHAnsi" w:hAnsiTheme="minorHAnsi" w:cstheme="minorHAnsi"/>
        </w:rPr>
        <w:t>On the downside, Krugman explains that raising tariffs could inhibit capital flows, meaning that investors will place less money into US markets. You can see how that might reduce economic growth.</w:t>
      </w:r>
      <w:r w:rsidRPr="00BD3F8D">
        <w:rPr>
          <w:rFonts w:asciiTheme="minorHAnsi" w:hAnsiTheme="minorHAnsi" w:cstheme="minorHAnsi"/>
          <w:sz w:val="14"/>
        </w:rPr>
        <w:t xml:space="preserve"> </w:t>
      </w:r>
      <w:r w:rsidRPr="00BD3F8D">
        <w:rPr>
          <w:rStyle w:val="Emphasis"/>
          <w:rFonts w:asciiTheme="minorHAnsi" w:hAnsiTheme="minorHAnsi" w:cstheme="minorHAnsi"/>
        </w:rPr>
        <w:t xml:space="preserve">But Jeff </w:t>
      </w:r>
      <w:proofErr w:type="spellStart"/>
      <w:r w:rsidRPr="00BD3F8D">
        <w:rPr>
          <w:rStyle w:val="Emphasis"/>
          <w:rFonts w:asciiTheme="minorHAnsi" w:hAnsiTheme="minorHAnsi" w:cstheme="minorHAnsi"/>
        </w:rPr>
        <w:t>Spross</w:t>
      </w:r>
      <w:proofErr w:type="spellEnd"/>
      <w:r w:rsidRPr="00BD3F8D">
        <w:rPr>
          <w:rStyle w:val="Emphasis"/>
          <w:rFonts w:asciiTheme="minorHAnsi" w:hAnsiTheme="minorHAnsi" w:cstheme="minorHAnsi"/>
        </w:rPr>
        <w:t xml:space="preserve"> points out that </w:t>
      </w:r>
      <w:r w:rsidRPr="00BD3F8D">
        <w:rPr>
          <w:rStyle w:val="Emphasis"/>
          <w:rFonts w:asciiTheme="minorHAnsi" w:hAnsiTheme="minorHAnsi" w:cstheme="minorHAnsi"/>
          <w:highlight w:val="green"/>
        </w:rPr>
        <w:t>America</w:t>
      </w:r>
      <w:r w:rsidRPr="00BD3F8D">
        <w:rPr>
          <w:rStyle w:val="Emphasis"/>
          <w:rFonts w:asciiTheme="minorHAnsi" w:hAnsiTheme="minorHAnsi" w:cstheme="minorHAnsi"/>
        </w:rPr>
        <w:t xml:space="preserve"> currently </w:t>
      </w:r>
      <w:r w:rsidRPr="00BD3F8D">
        <w:rPr>
          <w:rStyle w:val="Emphasis"/>
          <w:rFonts w:asciiTheme="minorHAnsi" w:hAnsiTheme="minorHAnsi" w:cstheme="minorHAnsi"/>
          <w:highlight w:val="green"/>
        </w:rPr>
        <w:t>has</w:t>
      </w:r>
      <w:r w:rsidRPr="00BD3F8D">
        <w:rPr>
          <w:rStyle w:val="Emphasis"/>
          <w:rFonts w:asciiTheme="minorHAnsi" w:hAnsiTheme="minorHAnsi" w:cstheme="minorHAnsi"/>
        </w:rPr>
        <w:t xml:space="preserve"> a problem with </w:t>
      </w:r>
      <w:r w:rsidRPr="00BD3F8D">
        <w:rPr>
          <w:rStyle w:val="Emphasis"/>
          <w:rFonts w:asciiTheme="minorHAnsi" w:hAnsiTheme="minorHAnsi" w:cstheme="minorHAnsi"/>
          <w:highlight w:val="green"/>
        </w:rPr>
        <w:t>too much foreign money flowing</w:t>
      </w:r>
      <w:r w:rsidRPr="00BD3F8D">
        <w:rPr>
          <w:rStyle w:val="Emphasis"/>
          <w:rFonts w:asciiTheme="minorHAnsi" w:hAnsiTheme="minorHAnsi" w:cstheme="minorHAnsi"/>
        </w:rPr>
        <w:t xml:space="preserve"> in; </w:t>
      </w:r>
      <w:r w:rsidRPr="00BD3F8D">
        <w:rPr>
          <w:rStyle w:val="Emphasis"/>
          <w:rFonts w:asciiTheme="minorHAnsi" w:hAnsiTheme="minorHAnsi" w:cstheme="minorHAnsi"/>
          <w:highlight w:val="green"/>
        </w:rPr>
        <w:t>reducing</w:t>
      </w:r>
      <w:r w:rsidRPr="00BD3F8D">
        <w:rPr>
          <w:rStyle w:val="Emphasis"/>
          <w:rFonts w:asciiTheme="minorHAnsi" w:hAnsiTheme="minorHAnsi" w:cstheme="minorHAnsi"/>
        </w:rPr>
        <w:t xml:space="preserve"> the flow </w:t>
      </w:r>
      <w:r w:rsidRPr="00BD3F8D">
        <w:rPr>
          <w:rStyle w:val="Emphasis"/>
          <w:rFonts w:asciiTheme="minorHAnsi" w:hAnsiTheme="minorHAnsi" w:cstheme="minorHAnsi"/>
          <w:highlight w:val="green"/>
        </w:rPr>
        <w:t>could</w:t>
      </w:r>
      <w:r w:rsidRPr="00BD3F8D">
        <w:rPr>
          <w:rStyle w:val="Emphasis"/>
          <w:rFonts w:asciiTheme="minorHAnsi" w:hAnsiTheme="minorHAnsi" w:cstheme="minorHAnsi"/>
        </w:rPr>
        <w:t xml:space="preserve"> arguably </w:t>
      </w:r>
      <w:r w:rsidRPr="00BD3F8D">
        <w:rPr>
          <w:rStyle w:val="Emphasis"/>
          <w:rFonts w:asciiTheme="minorHAnsi" w:hAnsiTheme="minorHAnsi" w:cstheme="minorHAnsi"/>
          <w:highlight w:val="green"/>
        </w:rPr>
        <w:t>make</w:t>
      </w:r>
      <w:r w:rsidRPr="00BD3F8D">
        <w:rPr>
          <w:rStyle w:val="Emphasis"/>
          <w:rFonts w:asciiTheme="minorHAnsi" w:hAnsiTheme="minorHAnsi" w:cstheme="minorHAnsi"/>
        </w:rPr>
        <w:t xml:space="preserve"> the </w:t>
      </w:r>
      <w:r w:rsidRPr="00BD3F8D">
        <w:rPr>
          <w:rStyle w:val="Emphasis"/>
          <w:rFonts w:asciiTheme="minorHAnsi" w:hAnsiTheme="minorHAnsi" w:cstheme="minorHAnsi"/>
          <w:highlight w:val="green"/>
        </w:rPr>
        <w:t>econ</w:t>
      </w:r>
      <w:r w:rsidRPr="00BD3F8D">
        <w:rPr>
          <w:rStyle w:val="Emphasis"/>
          <w:rFonts w:asciiTheme="minorHAnsi" w:hAnsiTheme="minorHAnsi" w:cstheme="minorHAnsi"/>
        </w:rPr>
        <w:t xml:space="preserve">omy more </w:t>
      </w:r>
      <w:r w:rsidRPr="00BD3F8D">
        <w:rPr>
          <w:rStyle w:val="Emphasis"/>
          <w:rFonts w:asciiTheme="minorHAnsi" w:hAnsiTheme="minorHAnsi" w:cstheme="minorHAnsi"/>
          <w:highlight w:val="green"/>
        </w:rPr>
        <w:t>stable</w:t>
      </w:r>
      <w:r w:rsidRPr="00BD3F8D">
        <w:rPr>
          <w:rStyle w:val="Emphasis"/>
          <w:rFonts w:asciiTheme="minorHAnsi" w:hAnsiTheme="minorHAnsi" w:cstheme="minorHAnsi"/>
        </w:rPr>
        <w:t>. Trump could also seek to prevent unlawful currency manipulation (not necessarily from China, but from other Asian nations) that artificially disadvantages US manufacturing.</w:t>
      </w:r>
      <w:r w:rsidRPr="00BD3F8D">
        <w:rPr>
          <w:rFonts w:asciiTheme="minorHAnsi" w:hAnsiTheme="minorHAnsi" w:cstheme="minorHAnsi"/>
          <w:sz w:val="14"/>
        </w:rPr>
        <w:t xml:space="preserve"> The real unknown here is what Trump would do with all that tariff revenue. The border adjustment tax at 20 percent is assumed to bring in $1 trillion over the 10-year budget window. </w:t>
      </w:r>
      <w:proofErr w:type="gramStart"/>
      <w:r w:rsidRPr="00BD3F8D">
        <w:rPr>
          <w:rFonts w:asciiTheme="minorHAnsi" w:hAnsiTheme="minorHAnsi" w:cstheme="minorHAnsi"/>
          <w:sz w:val="14"/>
        </w:rPr>
        <w:t>So</w:t>
      </w:r>
      <w:proofErr w:type="gramEnd"/>
      <w:r w:rsidRPr="00BD3F8D">
        <w:rPr>
          <w:rFonts w:asciiTheme="minorHAnsi" w:hAnsiTheme="minorHAnsi" w:cstheme="minorHAnsi"/>
          <w:sz w:val="14"/>
        </w:rPr>
        <w:t xml:space="preserve"> a tariff of even one-quarter or one-half that size would draw significant funds. What’s the plan for it? Would it get plowed into job-creating investments? Tax cuts for the wealthy? That’s a significant variable as well. We do know that the same pundits who confidently predicted that globalization would be a win-win policy for America repeatedly got it wrong. Those on the losing side saw their jobs shipped out and factories closed </w:t>
      </w:r>
      <w:proofErr w:type="gramStart"/>
      <w:r w:rsidRPr="00BD3F8D">
        <w:rPr>
          <w:rFonts w:asciiTheme="minorHAnsi" w:hAnsiTheme="minorHAnsi" w:cstheme="minorHAnsi"/>
          <w:sz w:val="14"/>
        </w:rPr>
        <w:t>down, and</w:t>
      </w:r>
      <w:proofErr w:type="gramEnd"/>
      <w:r w:rsidRPr="00BD3F8D">
        <w:rPr>
          <w:rFonts w:asciiTheme="minorHAnsi" w:hAnsiTheme="minorHAnsi" w:cstheme="minorHAnsi"/>
          <w:sz w:val="14"/>
        </w:rPr>
        <w:t xml:space="preserve"> weren’t given the kind of assistance needed to offset the disruption. </w:t>
      </w:r>
      <w:proofErr w:type="gramStart"/>
      <w:r w:rsidRPr="00BD3F8D">
        <w:rPr>
          <w:rFonts w:asciiTheme="minorHAnsi" w:hAnsiTheme="minorHAnsi" w:cstheme="minorHAnsi"/>
          <w:sz w:val="14"/>
        </w:rPr>
        <w:t>So</w:t>
      </w:r>
      <w:proofErr w:type="gramEnd"/>
      <w:r w:rsidRPr="00BD3F8D">
        <w:rPr>
          <w:rFonts w:asciiTheme="minorHAnsi" w:hAnsiTheme="minorHAnsi" w:cstheme="minorHAnsi"/>
          <w:sz w:val="14"/>
        </w:rPr>
        <w:t xml:space="preserve"> it’s worth being a little skeptical of the warnings coming from the same corners now. </w:t>
      </w:r>
      <w:r w:rsidRPr="00BD3F8D">
        <w:rPr>
          <w:rStyle w:val="StyleUnderline"/>
          <w:rFonts w:asciiTheme="minorHAnsi" w:hAnsiTheme="minorHAnsi" w:cstheme="minorHAnsi"/>
        </w:rPr>
        <w:t xml:space="preserve">I don’t have a ton of faith in the Trump team to necessarily make their trade agenda work (especially as corporate interests will seek to co-opt the redesigned policies in ways even friendlier to their bottom line). And I think there are smarter ways to balance our trade deficit than a tariff strategy which will just run up against currency exchange rates. But the hysteria accompanying these tariffs (which wasn’t at all present when President Obama imposed his own tariffs on Chinese tires and steel) </w:t>
      </w:r>
      <w:r w:rsidRPr="00BD3F8D">
        <w:rPr>
          <w:rStyle w:val="Emphasis"/>
          <w:rFonts w:asciiTheme="minorHAnsi" w:hAnsiTheme="minorHAnsi" w:cstheme="minorHAnsi"/>
        </w:rPr>
        <w:t>seems far beyond what little we can assume about the actual results of such a strategy.</w:t>
      </w:r>
    </w:p>
    <w:p w14:paraId="58946D43" w14:textId="77777777" w:rsidR="00462182" w:rsidRDefault="00462182" w:rsidP="00462182"/>
    <w:p w14:paraId="5130759C" w14:textId="77777777" w:rsidR="00462182" w:rsidRPr="00D55E4E" w:rsidRDefault="00462182" w:rsidP="00462182"/>
    <w:p w14:paraId="2F91F83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Droid Sans Fallback">
    <w:altName w:val="MS Mincho"/>
    <w:charset w:val="80"/>
    <w:family w:val="auto"/>
    <w:pitch w:val="variable"/>
  </w:font>
  <w:font w:name="Lohit Hindi">
    <w:altName w:val="Yu Gothic"/>
    <w:charset w:val="80"/>
    <w:family w:val="auto"/>
    <w:pitch w:val="variable"/>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altName w:val="﷽﷽﷽﷽﷽﷽ḹƐ"/>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ヒラギノ角ゴ Pro W3">
    <w:charset w:val="80"/>
    <w:family w:val="auto"/>
    <w:pitch w:val="variable"/>
    <w:sig w:usb0="E00002FF" w:usb1="7AC7FFFF" w:usb2="00000012" w:usb3="00000000" w:csb0="0002000D"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abon LT Std">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Baskerville">
    <w:altName w:val="Baskerville"/>
    <w:charset w:val="00"/>
    <w:family w:val="roman"/>
    <w:pitch w:val="variable"/>
    <w:sig w:usb0="80000067" w:usb1="02000000"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Gill Sans"/>
    <w:charset w:val="B1"/>
    <w:family w:val="swiss"/>
    <w:pitch w:val="variable"/>
    <w:sig w:usb0="80000A67" w:usb1="00000000" w:usb2="00000000" w:usb3="00000000" w:csb0="000001F7" w:csb1="00000000"/>
  </w:font>
  <w:font w:name="Futura">
    <w:altName w:val="Futura"/>
    <w:charset w:val="00"/>
    <w:family w:val="swiss"/>
    <w:pitch w:val="variable"/>
    <w:sig w:usb0="A00002AF" w:usb1="5000214A" w:usb2="00000000" w:usb3="00000000" w:csb0="0000009F"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Helvetica Neue">
    <w:altName w:val="Sylfaen"/>
    <w:charset w:val="00"/>
    <w:family w:val="auto"/>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Garamond"/>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altName w:val="Segoe UI Historic"/>
    <w:charset w:val="4D"/>
    <w:family w:val="auto"/>
    <w:pitch w:val="variable"/>
    <w:sig w:usb0="A00002FF" w:usb1="7800205A" w:usb2="14600000" w:usb3="00000000" w:csb0="00000193" w:csb1="00000000"/>
  </w:font>
  <w:font w:name="Times New Roman Bold">
    <w:altName w:val="Times New Roman"/>
    <w:panose1 w:val="02020803070505020304"/>
    <w:charset w:val="00"/>
    <w:family w:val="roman"/>
    <w:pitch w:val="variable"/>
    <w:sig w:usb0="E0002AFF" w:usb1="C0007841" w:usb2="00000009" w:usb3="00000000" w:csb0="000001FF" w:csb1="00000000"/>
  </w:font>
  <w:font w:name="Scala">
    <w:altName w:val="Calibri"/>
    <w:panose1 w:val="00000000000000000000"/>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KDPE C+ Utopia">
    <w:altName w:val="Cambria"/>
    <w:panose1 w:val="00000000000000000000"/>
    <w:charset w:val="00"/>
    <w:family w:val="roman"/>
    <w:notTrueType/>
    <w:pitch w:val="default"/>
    <w:sig w:usb0="00000003" w:usb1="00000000" w:usb2="00000000" w:usb3="00000000" w:csb0="00000001" w:csb1="00000000"/>
  </w:font>
  <w:font w:name="Arial Bold">
    <w:altName w:val="Arial"/>
    <w:panose1 w:val="020B0704020202020204"/>
    <w:charset w:val="00"/>
    <w:family w:val="swiss"/>
    <w:notTrueType/>
    <w:pitch w:val="default"/>
    <w:sig w:usb0="00000003" w:usb1="00000000" w:usb2="00000000" w:usb3="00000000" w:csb0="00000001" w:csb1="00000000"/>
  </w:font>
  <w:font w:name="Minion Pro">
    <w:altName w:val="Times New Roman"/>
    <w:panose1 w:val="00000000000000000000"/>
    <w:charset w:val="00"/>
    <w:family w:val="roman"/>
    <w:notTrueType/>
    <w:pitch w:val="variable"/>
    <w:sig w:usb0="00000001" w:usb1="5000E07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eridien-Italic">
    <w:altName w:val="Cambria"/>
    <w:panose1 w:val="00000000000000000000"/>
    <w:charset w:val="00"/>
    <w:family w:val="roman"/>
    <w:notTrueType/>
    <w:pitch w:val="default"/>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StarSymbol">
    <w:altName w:val="ヒラギノ角ゴ Pro W3"/>
    <w:charset w:val="02"/>
    <w:family w:val="auto"/>
    <w:pitch w:val="default"/>
  </w:font>
  <w:font w:name="Frutiger 45 Light">
    <w:altName w:val="Times New Roman"/>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start w:val="1"/>
      <w:numFmt w:val="bullet"/>
      <w:lvlText w:val="o"/>
      <w:lvlJc w:val="left"/>
      <w:pPr>
        <w:tabs>
          <w:tab w:val="num" w:pos="1440"/>
        </w:tabs>
        <w:ind w:left="1440" w:hanging="360"/>
      </w:pPr>
      <w:rPr>
        <w:rFonts w:ascii="Courier New" w:hAnsi="Courier New" w:cs="Times New Roman" w:hint="default"/>
      </w:rPr>
    </w:lvl>
    <w:lvl w:ilvl="2" w:tplc="70CCC152">
      <w:start w:val="1"/>
      <w:numFmt w:val="bullet"/>
      <w:lvlText w:val=""/>
      <w:lvlJc w:val="left"/>
      <w:pPr>
        <w:tabs>
          <w:tab w:val="num" w:pos="2160"/>
        </w:tabs>
        <w:ind w:left="2160" w:hanging="360"/>
      </w:pPr>
      <w:rPr>
        <w:rFonts w:ascii="Wingdings" w:hAnsi="Wingdings" w:hint="default"/>
      </w:rPr>
    </w:lvl>
    <w:lvl w:ilvl="3" w:tplc="DCE00E54">
      <w:start w:val="1"/>
      <w:numFmt w:val="bullet"/>
      <w:lvlText w:val=""/>
      <w:lvlJc w:val="left"/>
      <w:pPr>
        <w:tabs>
          <w:tab w:val="num" w:pos="2880"/>
        </w:tabs>
        <w:ind w:left="2880" w:hanging="360"/>
      </w:pPr>
      <w:rPr>
        <w:rFonts w:ascii="Symbol" w:hAnsi="Symbol" w:hint="default"/>
      </w:rPr>
    </w:lvl>
    <w:lvl w:ilvl="4" w:tplc="15D274B4">
      <w:start w:val="1"/>
      <w:numFmt w:val="bullet"/>
      <w:lvlText w:val="o"/>
      <w:lvlJc w:val="left"/>
      <w:pPr>
        <w:tabs>
          <w:tab w:val="num" w:pos="3600"/>
        </w:tabs>
        <w:ind w:left="3600" w:hanging="360"/>
      </w:pPr>
      <w:rPr>
        <w:rFonts w:ascii="Courier New" w:hAnsi="Courier New" w:cs="Times New Roman" w:hint="default"/>
      </w:rPr>
    </w:lvl>
    <w:lvl w:ilvl="5" w:tplc="BB10EEF8">
      <w:start w:val="1"/>
      <w:numFmt w:val="bullet"/>
      <w:lvlText w:val=""/>
      <w:lvlJc w:val="left"/>
      <w:pPr>
        <w:tabs>
          <w:tab w:val="num" w:pos="4320"/>
        </w:tabs>
        <w:ind w:left="4320" w:hanging="360"/>
      </w:pPr>
      <w:rPr>
        <w:rFonts w:ascii="Wingdings" w:hAnsi="Wingdings" w:hint="default"/>
      </w:rPr>
    </w:lvl>
    <w:lvl w:ilvl="6" w:tplc="3D288BA2">
      <w:start w:val="1"/>
      <w:numFmt w:val="bullet"/>
      <w:lvlText w:val=""/>
      <w:lvlJc w:val="left"/>
      <w:pPr>
        <w:tabs>
          <w:tab w:val="num" w:pos="5040"/>
        </w:tabs>
        <w:ind w:left="5040" w:hanging="360"/>
      </w:pPr>
      <w:rPr>
        <w:rFonts w:ascii="Symbol" w:hAnsi="Symbol" w:hint="default"/>
      </w:rPr>
    </w:lvl>
    <w:lvl w:ilvl="7" w:tplc="43C2F2F8">
      <w:start w:val="1"/>
      <w:numFmt w:val="bullet"/>
      <w:lvlText w:val="o"/>
      <w:lvlJc w:val="left"/>
      <w:pPr>
        <w:tabs>
          <w:tab w:val="num" w:pos="5760"/>
        </w:tabs>
        <w:ind w:left="5760" w:hanging="360"/>
      </w:pPr>
      <w:rPr>
        <w:rFonts w:ascii="Courier New" w:hAnsi="Courier New" w:cs="Times New Roman" w:hint="default"/>
      </w:rPr>
    </w:lvl>
    <w:lvl w:ilvl="8" w:tplc="BC6AC5FC">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D5C500E"/>
    <w:multiLevelType w:val="hybridMultilevel"/>
    <w:tmpl w:val="255CA876"/>
    <w:lvl w:ilvl="0" w:tplc="E03CD71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433256D"/>
    <w:multiLevelType w:val="hybridMultilevel"/>
    <w:tmpl w:val="E6F038B4"/>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731D76CE"/>
    <w:multiLevelType w:val="hybridMultilevel"/>
    <w:tmpl w:val="D964689E"/>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103615"/>
    <w:multiLevelType w:val="hybridMultilevel"/>
    <w:tmpl w:val="AF583FD6"/>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20"/>
  </w:num>
  <w:num w:numId="16">
    <w:abstractNumId w:val="29"/>
  </w:num>
  <w:num w:numId="17">
    <w:abstractNumId w:val="28"/>
  </w:num>
  <w:num w:numId="18">
    <w:abstractNumId w:val="27"/>
  </w:num>
  <w:num w:numId="19">
    <w:abstractNumId w:val="12"/>
  </w:num>
  <w:num w:numId="20">
    <w:abstractNumId w:val="25"/>
  </w:num>
  <w:num w:numId="21">
    <w:abstractNumId w:val="13"/>
  </w:num>
  <w:num w:numId="22">
    <w:abstractNumId w:val="23"/>
  </w:num>
  <w:num w:numId="23">
    <w:abstractNumId w:val="11"/>
  </w:num>
  <w:num w:numId="24">
    <w:abstractNumId w:val="26"/>
  </w:num>
  <w:num w:numId="25">
    <w:abstractNumId w:val="17"/>
  </w:num>
  <w:num w:numId="26">
    <w:abstractNumId w:val="24"/>
  </w:num>
  <w:num w:numId="27">
    <w:abstractNumId w:val="31"/>
  </w:num>
  <w:num w:numId="28">
    <w:abstractNumId w:val="16"/>
  </w:num>
  <w:num w:numId="29">
    <w:abstractNumId w:val="0"/>
  </w:num>
  <w:num w:numId="30">
    <w:abstractNumId w:val="19"/>
  </w:num>
  <w:num w:numId="31">
    <w:abstractNumId w:val="30"/>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62182"/>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62182"/>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512EA"/>
  <w15:chartTrackingRefBased/>
  <w15:docId w15:val="{8187F074-BC65-4249-BF58-0617517BF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62182"/>
    <w:rPr>
      <w:rFonts w:ascii="Calibri" w:hAnsi="Calibri" w:cs="Calibri"/>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qFormat/>
    <w:rsid w:val="0046218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46218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46218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No Spacing21"/>
    <w:basedOn w:val="Normal"/>
    <w:next w:val="Normal"/>
    <w:link w:val="Heading4Char"/>
    <w:uiPriority w:val="3"/>
    <w:unhideWhenUsed/>
    <w:qFormat/>
    <w:rsid w:val="00462182"/>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iPriority w:val="9"/>
    <w:unhideWhenUsed/>
    <w:qFormat/>
    <w:rsid w:val="00462182"/>
    <w:pPr>
      <w:keepNext/>
      <w:keepLines/>
      <w:spacing w:before="40" w:after="0" w:line="256" w:lineRule="auto"/>
      <w:outlineLvl w:val="4"/>
    </w:pPr>
    <w:rPr>
      <w:rFonts w:asciiTheme="majorHAnsi" w:eastAsiaTheme="majorEastAsia" w:hAnsiTheme="majorHAnsi" w:cstheme="majorBidi"/>
      <w:color w:val="2E74B5" w:themeColor="accent1" w:themeShade="BF"/>
    </w:rPr>
  </w:style>
  <w:style w:type="paragraph" w:styleId="Heading6">
    <w:name w:val="heading 6"/>
    <w:aliases w:val="Title (no index)"/>
    <w:basedOn w:val="Normal"/>
    <w:next w:val="Normal"/>
    <w:link w:val="Heading6Char"/>
    <w:uiPriority w:val="9"/>
    <w:unhideWhenUsed/>
    <w:qFormat/>
    <w:rsid w:val="00462182"/>
    <w:pPr>
      <w:keepNext/>
      <w:keepLines/>
      <w:spacing w:before="40" w:after="0" w:line="256" w:lineRule="auto"/>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462182"/>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462182"/>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462182"/>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4621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2182"/>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rsid w:val="00462182"/>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462182"/>
    <w:rPr>
      <w:rFonts w:ascii="Calibri" w:eastAsiaTheme="majorEastAsia" w:hAnsi="Calibri" w:cstheme="majorBidi"/>
      <w:b/>
      <w:sz w:val="44"/>
      <w:szCs w:val="26"/>
      <w:u w:val="double"/>
    </w:rPr>
  </w:style>
  <w:style w:type="character" w:customStyle="1" w:styleId="Heading3Char">
    <w:name w:val="Heading 3 Char"/>
    <w:aliases w:val="Block Char,Char Char7,Char Char Char,Char Char Char Char Char Char Char Char,Heading 3 Char Char Char,Char1 Char Char,Char1 Char + Left:  2.54 cm Char,First line:  0 Heading 3 Char,First line:  0 cm Char,CD Underline Char,3: Cite Char"/>
    <w:basedOn w:val="DefaultParagraphFont"/>
    <w:link w:val="Heading3"/>
    <w:uiPriority w:val="2"/>
    <w:rsid w:val="00462182"/>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462182"/>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462182"/>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462182"/>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6"/>
    <w:qFormat/>
    <w:rsid w:val="00462182"/>
    <w:rPr>
      <w:b/>
      <w:sz w:val="26"/>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462182"/>
    <w:rPr>
      <w:color w:val="auto"/>
      <w:u w:val="none"/>
    </w:rPr>
  </w:style>
  <w:style w:type="character" w:styleId="FollowedHyperlink">
    <w:name w:val="FollowedHyperlink"/>
    <w:basedOn w:val="DefaultParagraphFont"/>
    <w:uiPriority w:val="99"/>
    <w:unhideWhenUsed/>
    <w:rsid w:val="00462182"/>
    <w:rPr>
      <w:color w:val="auto"/>
      <w:u w:val="none"/>
    </w:rPr>
  </w:style>
  <w:style w:type="character" w:customStyle="1" w:styleId="Heading5Char">
    <w:name w:val="Heading 5 Char"/>
    <w:aliases w:val="Blocks Char"/>
    <w:basedOn w:val="DefaultParagraphFont"/>
    <w:link w:val="Heading5"/>
    <w:uiPriority w:val="9"/>
    <w:rsid w:val="00462182"/>
    <w:rPr>
      <w:rFonts w:asciiTheme="majorHAnsi" w:eastAsiaTheme="majorEastAsia" w:hAnsiTheme="majorHAnsi" w:cstheme="majorBidi"/>
      <w:color w:val="2E74B5" w:themeColor="accent1" w:themeShade="BF"/>
    </w:rPr>
  </w:style>
  <w:style w:type="character" w:customStyle="1" w:styleId="Heading6Char">
    <w:name w:val="Heading 6 Char"/>
    <w:aliases w:val="Title (no index) Char"/>
    <w:basedOn w:val="DefaultParagraphFont"/>
    <w:link w:val="Heading6"/>
    <w:uiPriority w:val="9"/>
    <w:rsid w:val="00462182"/>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46218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462182"/>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rsid w:val="00462182"/>
    <w:rPr>
      <w:rFonts w:asciiTheme="majorHAnsi" w:eastAsiaTheme="majorEastAsia" w:hAnsiTheme="majorHAnsi" w:cstheme="majorBidi"/>
      <w:i/>
      <w:iCs/>
      <w:color w:val="404040" w:themeColor="text1" w:themeTint="BF"/>
      <w:szCs w:val="20"/>
    </w:rPr>
  </w:style>
  <w:style w:type="paragraph" w:styleId="DocumentMap">
    <w:name w:val="Document Map"/>
    <w:basedOn w:val="Normal"/>
    <w:link w:val="DocumentMapChar"/>
    <w:uiPriority w:val="99"/>
    <w:unhideWhenUsed/>
    <w:rsid w:val="0046218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462182"/>
    <w:rPr>
      <w:rFonts w:ascii="Lucida Grande" w:hAnsi="Lucida Grande" w:cs="Lucida Grande"/>
      <w:sz w:val="24"/>
    </w:rPr>
  </w:style>
  <w:style w:type="character" w:styleId="UnresolvedMention">
    <w:name w:val="Unresolved Mention"/>
    <w:basedOn w:val="DefaultParagraphFont"/>
    <w:uiPriority w:val="99"/>
    <w:unhideWhenUsed/>
    <w:rsid w:val="00462182"/>
    <w:rPr>
      <w:color w:val="605E5C"/>
      <w:shd w:val="clear" w:color="auto" w:fill="E1DFDD"/>
    </w:rPr>
  </w:style>
  <w:style w:type="paragraph" w:customStyle="1" w:styleId="textbold">
    <w:name w:val="text bold"/>
    <w:basedOn w:val="Normal"/>
    <w:link w:val="Emphasis"/>
    <w:uiPriority w:val="7"/>
    <w:qFormat/>
    <w:rsid w:val="00462182"/>
    <w:pPr>
      <w:widowControl w:val="0"/>
      <w:spacing w:line="240" w:lineRule="auto"/>
      <w:ind w:left="720"/>
      <w:jc w:val="both"/>
    </w:pPr>
    <w:rPr>
      <w:b/>
      <w:iCs/>
      <w:sz w:val="26"/>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46218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aliases w:val="Card Format,DDI Tag,Tag Title,No Spacing6,No Spacing tnr,ClearFormatting,Hidden Block Title,No Spacing311,No Spacing51,No Spacing8,Dont u,No Spacing1111111,Small Text,Note Level 21,Clear,No Spacing11211,No Spacing13,Tag and Cite,CD - Cite,ca"/>
    <w:basedOn w:val="Heading1"/>
    <w:autoRedefine/>
    <w:uiPriority w:val="99"/>
    <w:qFormat/>
    <w:rsid w:val="00462182"/>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EastAsia" w:hAnsiTheme="minorHAnsi" w:cstheme="minorBidi"/>
      <w:b w:val="0"/>
      <w:sz w:val="24"/>
      <w:szCs w:val="24"/>
    </w:rPr>
  </w:style>
  <w:style w:type="paragraph" w:styleId="HTMLAddress">
    <w:name w:val="HTML Address"/>
    <w:basedOn w:val="Normal"/>
    <w:link w:val="HTMLAddressChar"/>
    <w:uiPriority w:val="99"/>
    <w:unhideWhenUsed/>
    <w:rsid w:val="00462182"/>
    <w:pPr>
      <w:spacing w:after="0" w:line="240" w:lineRule="auto"/>
    </w:pPr>
    <w:rPr>
      <w:i/>
      <w:iCs/>
    </w:rPr>
  </w:style>
  <w:style w:type="character" w:customStyle="1" w:styleId="HTMLAddressChar">
    <w:name w:val="HTML Address Char"/>
    <w:basedOn w:val="DefaultParagraphFont"/>
    <w:link w:val="HTMLAddress"/>
    <w:uiPriority w:val="99"/>
    <w:rsid w:val="00462182"/>
    <w:rPr>
      <w:rFonts w:ascii="Calibri" w:hAnsi="Calibri" w:cs="Calibri"/>
      <w:i/>
      <w:iCs/>
    </w:rPr>
  </w:style>
  <w:style w:type="character" w:customStyle="1" w:styleId="Heading1Char2">
    <w:name w:val="Heading 1 Char2"/>
    <w:aliases w:val="Pocket Char1,Block Name Char1,Heading 1 Char1 Char1,ALEX Char1,Heading 1 Char Char Char1,Heading 1 Char Char Char Char Char1,Header Char Char Char Char Char Char1,Heading 1 Char Char Char Char Char Char Char1,Header 1 Char Char1"/>
    <w:basedOn w:val="DefaultParagraphFont"/>
    <w:rsid w:val="00462182"/>
    <w:rPr>
      <w:rFonts w:asciiTheme="majorHAnsi" w:eastAsiaTheme="majorEastAsia" w:hAnsiTheme="majorHAnsi" w:cstheme="majorBidi"/>
      <w:color w:val="2E74B5" w:themeColor="accent1" w:themeShade="BF"/>
      <w:sz w:val="32"/>
      <w:szCs w:val="32"/>
    </w:rPr>
  </w:style>
  <w:style w:type="character" w:customStyle="1" w:styleId="Heading5Char1">
    <w:name w:val="Heading 5 Char1"/>
    <w:aliases w:val="Blocks Char1,Text Char1"/>
    <w:basedOn w:val="DefaultParagraphFont"/>
    <w:semiHidden/>
    <w:rsid w:val="00462182"/>
    <w:rPr>
      <w:rFonts w:asciiTheme="majorHAnsi" w:eastAsiaTheme="majorEastAsia" w:hAnsiTheme="majorHAnsi" w:cstheme="majorBidi" w:hint="default"/>
      <w:color w:val="1F4D78" w:themeColor="accent1" w:themeShade="7F"/>
      <w:sz w:val="22"/>
      <w:szCs w:val="22"/>
    </w:rPr>
  </w:style>
  <w:style w:type="character" w:customStyle="1" w:styleId="Heading6Char1">
    <w:name w:val="Heading 6 Char1"/>
    <w:aliases w:val="Title (no index) Char1"/>
    <w:basedOn w:val="DefaultParagraphFont"/>
    <w:uiPriority w:val="9"/>
    <w:semiHidden/>
    <w:rsid w:val="00462182"/>
    <w:rPr>
      <w:rFonts w:asciiTheme="majorHAnsi" w:eastAsiaTheme="majorEastAsia" w:hAnsiTheme="majorHAnsi" w:cstheme="majorBidi" w:hint="default"/>
      <w:color w:val="1F4D78" w:themeColor="accent1" w:themeShade="7F"/>
      <w:sz w:val="22"/>
      <w:szCs w:val="22"/>
    </w:rPr>
  </w:style>
  <w:style w:type="paragraph" w:styleId="HTMLPreformatted">
    <w:name w:val="HTML Preformatted"/>
    <w:basedOn w:val="Normal"/>
    <w:link w:val="HTMLPreformattedChar"/>
    <w:unhideWhenUsed/>
    <w:rsid w:val="00462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Cs w:val="20"/>
    </w:rPr>
  </w:style>
  <w:style w:type="character" w:customStyle="1" w:styleId="HTMLPreformattedChar">
    <w:name w:val="HTML Preformatted Char"/>
    <w:basedOn w:val="DefaultParagraphFont"/>
    <w:link w:val="HTMLPreformatted"/>
    <w:rsid w:val="00462182"/>
    <w:rPr>
      <w:rFonts w:ascii="Arial Unicode MS" w:eastAsia="Times New Roman" w:hAnsi="Arial Unicode MS" w:cs="Courier New"/>
      <w:szCs w:val="20"/>
    </w:rPr>
  </w:style>
  <w:style w:type="character" w:styleId="HTMLTypewriter">
    <w:name w:val="HTML Typewriter"/>
    <w:basedOn w:val="DefaultParagraphFont"/>
    <w:unhideWhenUsed/>
    <w:rsid w:val="00462182"/>
    <w:rPr>
      <w:rFonts w:ascii="Consolas" w:eastAsia="Times New Roman" w:hAnsi="Consolas" w:cs="Consolas"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462182"/>
    <w:rPr>
      <w:rFonts w:ascii="Times New Roman" w:eastAsia="Times New Roman" w:hAnsi="Times New Roman" w:cs="Times New Roma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462182"/>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imes New Roman" w:eastAsia="Times New Roman" w:hAnsi="Times New Roman" w:cs="Times New Roman"/>
      <w:b w:val="0"/>
      <w:sz w:val="22"/>
      <w:szCs w:val="22"/>
    </w:rPr>
  </w:style>
  <w:style w:type="paragraph" w:styleId="TOC1">
    <w:name w:val="toc 1"/>
    <w:aliases w:val="Index Basic"/>
    <w:basedOn w:val="Normal"/>
    <w:next w:val="Normal"/>
    <w:autoRedefine/>
    <w:unhideWhenUsed/>
    <w:qFormat/>
    <w:rsid w:val="00462182"/>
    <w:pPr>
      <w:spacing w:after="0" w:line="240" w:lineRule="auto"/>
    </w:pPr>
    <w:rPr>
      <w:rFonts w:ascii="Times New Roman" w:eastAsia="Calibri" w:hAnsi="Times New Roman" w:cs="Times New Roman"/>
    </w:rPr>
  </w:style>
  <w:style w:type="character" w:customStyle="1" w:styleId="FootnoteTextChar">
    <w:name w:val="Footnote Text Char"/>
    <w:basedOn w:val="DefaultParagraphFont"/>
    <w:link w:val="FootnoteText"/>
    <w:uiPriority w:val="99"/>
    <w:locked/>
    <w:rsid w:val="00462182"/>
    <w:rPr>
      <w:rFonts w:ascii="Calibri" w:hAnsi="Calibri" w:cs="Calibri"/>
      <w:sz w:val="16"/>
      <w:szCs w:val="20"/>
    </w:rPr>
  </w:style>
  <w:style w:type="character" w:customStyle="1" w:styleId="CommentTextChar">
    <w:name w:val="Comment Text Char"/>
    <w:basedOn w:val="DefaultParagraphFont"/>
    <w:link w:val="CommentText"/>
    <w:uiPriority w:val="99"/>
    <w:locked/>
    <w:rsid w:val="00462182"/>
    <w:rPr>
      <w:rFonts w:ascii="Calibri" w:hAnsi="Calibri" w:cs="Calibri"/>
      <w:sz w:val="16"/>
      <w:szCs w:val="20"/>
    </w:rPr>
  </w:style>
  <w:style w:type="character" w:customStyle="1" w:styleId="HeaderChar">
    <w:name w:val="Header Char"/>
    <w:aliases w:val="Header 1 Char2,Char2 Char,Header Char Char Char1,Block Char Char Char,Header Char1 Char Char,Header Char Char Char Char,Header Char Char1 Char Char,Header Char1 Char Char Char Char,Header Char Char1 Char Char Char Char,HeaderOld Char1"/>
    <w:basedOn w:val="DefaultParagraphFont"/>
    <w:link w:val="Header"/>
    <w:uiPriority w:val="99"/>
    <w:locked/>
    <w:rsid w:val="00462182"/>
    <w:rPr>
      <w:rFonts w:ascii="Calibri" w:hAnsi="Calibri" w:cs="Calibri"/>
      <w:sz w:val="16"/>
    </w:rPr>
  </w:style>
  <w:style w:type="paragraph" w:styleId="Header">
    <w:name w:val="header"/>
    <w:aliases w:val="Header 1,Char2,Header Char Char,Block Char Char,Header Char1 Char,Header Char Char Char,Header Char Char1 Char,Header Char1 Char Char Char,Header Char Char1 Char Char Char,Header Char1 Char Char1 Char Char Char,HeaderOld,Header Char2, Char2"/>
    <w:basedOn w:val="Normal"/>
    <w:link w:val="HeaderChar"/>
    <w:uiPriority w:val="99"/>
    <w:unhideWhenUsed/>
    <w:qFormat/>
    <w:rsid w:val="00462182"/>
    <w:pPr>
      <w:tabs>
        <w:tab w:val="center" w:pos="4680"/>
        <w:tab w:val="right" w:pos="9360"/>
      </w:tabs>
      <w:spacing w:after="0" w:line="240" w:lineRule="auto"/>
    </w:pPr>
    <w:rPr>
      <w:sz w:val="16"/>
    </w:rPr>
  </w:style>
  <w:style w:type="character" w:customStyle="1" w:styleId="HeaderChar1">
    <w:name w:val="Header Char1"/>
    <w:aliases w:val="Header 1 Char1,Char2 Char1,Header Char Char Char2,Block Char Char Char1,Header Char1 Char Char1,Header Char Char Char Char1,Header Char Char1 Char Char1,Header Char1 Char Char Char Char1,Header Char Char1 Char Char Char Char1,HeaderOld Char"/>
    <w:basedOn w:val="DefaultParagraphFont"/>
    <w:uiPriority w:val="99"/>
    <w:rsid w:val="00462182"/>
    <w:rPr>
      <w:rFonts w:ascii="Calibri" w:hAnsi="Calibri" w:cs="Calibri"/>
    </w:rPr>
  </w:style>
  <w:style w:type="character" w:customStyle="1" w:styleId="FooterChar">
    <w:name w:val="Footer Char"/>
    <w:basedOn w:val="DefaultParagraphFont"/>
    <w:link w:val="Footer"/>
    <w:uiPriority w:val="99"/>
    <w:locked/>
    <w:rsid w:val="00462182"/>
    <w:rPr>
      <w:rFonts w:ascii="Calibri" w:hAnsi="Calibri" w:cs="Calibri"/>
      <w:sz w:val="16"/>
    </w:rPr>
  </w:style>
  <w:style w:type="paragraph" w:styleId="Index1">
    <w:name w:val="index 1"/>
    <w:basedOn w:val="Normal"/>
    <w:next w:val="Normal"/>
    <w:autoRedefine/>
    <w:unhideWhenUsed/>
    <w:rsid w:val="00462182"/>
    <w:pPr>
      <w:spacing w:after="0" w:line="240" w:lineRule="auto"/>
      <w:ind w:left="220" w:hanging="220"/>
    </w:pPr>
  </w:style>
  <w:style w:type="paragraph" w:styleId="Caption">
    <w:name w:val="caption"/>
    <w:aliases w:val="caption"/>
    <w:basedOn w:val="Normal"/>
    <w:unhideWhenUsed/>
    <w:qFormat/>
    <w:rsid w:val="00462182"/>
    <w:pPr>
      <w:widowControl w:val="0"/>
      <w:suppressLineNumbers/>
      <w:suppressAutoHyphens/>
      <w:spacing w:before="120" w:after="120" w:line="240" w:lineRule="auto"/>
    </w:pPr>
    <w:rPr>
      <w:rFonts w:ascii="Times New Roman" w:eastAsia="Droid Sans Fallback" w:hAnsi="Times New Roman" w:cs="Lohit Hindi"/>
      <w:i/>
      <w:iCs/>
      <w:kern w:val="2"/>
      <w:sz w:val="24"/>
      <w:lang w:eastAsia="zh-CN" w:bidi="hi-IN"/>
    </w:rPr>
  </w:style>
  <w:style w:type="character" w:customStyle="1" w:styleId="EndnoteTextChar1">
    <w:name w:val="Endnote Text Char1"/>
    <w:basedOn w:val="DefaultParagraphFont"/>
    <w:link w:val="EndnoteText"/>
    <w:locked/>
    <w:rsid w:val="00462182"/>
    <w:rPr>
      <w:rFonts w:ascii="Calibri" w:hAnsi="Calibri" w:cs="Calibri"/>
      <w:sz w:val="16"/>
      <w:szCs w:val="20"/>
    </w:rPr>
  </w:style>
  <w:style w:type="character" w:customStyle="1" w:styleId="MacroTextChar">
    <w:name w:val="Macro Text Char"/>
    <w:basedOn w:val="DefaultParagraphFont"/>
    <w:link w:val="MacroText"/>
    <w:locked/>
    <w:rsid w:val="00462182"/>
    <w:rPr>
      <w:rFonts w:ascii="Courier New" w:eastAsia="Times New Roman" w:hAnsi="Courier New" w:cs="Courier New"/>
      <w:sz w:val="20"/>
      <w:szCs w:val="20"/>
    </w:rPr>
  </w:style>
  <w:style w:type="paragraph" w:styleId="BodyText">
    <w:name w:val="Body Text"/>
    <w:aliases w:val="BT"/>
    <w:basedOn w:val="Normal"/>
    <w:link w:val="BodyTextChar"/>
    <w:uiPriority w:val="99"/>
    <w:unhideWhenUsed/>
    <w:qFormat/>
    <w:rsid w:val="00462182"/>
    <w:pPr>
      <w:spacing w:after="120" w:line="256" w:lineRule="auto"/>
    </w:pPr>
  </w:style>
  <w:style w:type="character" w:customStyle="1" w:styleId="BodyTextChar">
    <w:name w:val="Body Text Char"/>
    <w:aliases w:val="BT Char"/>
    <w:basedOn w:val="DefaultParagraphFont"/>
    <w:link w:val="BodyText"/>
    <w:uiPriority w:val="99"/>
    <w:rsid w:val="00462182"/>
    <w:rPr>
      <w:rFonts w:ascii="Calibri" w:hAnsi="Calibri" w:cs="Calibri"/>
    </w:rPr>
  </w:style>
  <w:style w:type="character" w:customStyle="1" w:styleId="ListBulletChar">
    <w:name w:val="List Bullet Char"/>
    <w:link w:val="ListBullet"/>
    <w:locked/>
    <w:rsid w:val="00462182"/>
    <w:rPr>
      <w:rFonts w:ascii="Calibri" w:hAnsi="Calibri" w:cs="Calibri"/>
      <w:sz w:val="16"/>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462182"/>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462182"/>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aliases w:val="Cites and Cards Char1,UNDERLINE Char1,Bold Underlined Char1,title Char1,Block Heading Char1,Read This Char,Non Read Text Char,Debate Normal Char1,Title Char2"/>
    <w:basedOn w:val="DefaultParagraphFont"/>
    <w:uiPriority w:val="5"/>
    <w:qFormat/>
    <w:rsid w:val="00462182"/>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locked/>
    <w:rsid w:val="00462182"/>
    <w:rPr>
      <w:rFonts w:ascii="Calibri" w:eastAsia="Calibri" w:hAnsi="Calibri" w:cs="Calibri"/>
      <w:sz w:val="16"/>
      <w:szCs w:val="20"/>
    </w:rPr>
  </w:style>
  <w:style w:type="character" w:customStyle="1" w:styleId="SubtitleChar">
    <w:name w:val="Subtitle Char"/>
    <w:aliases w:val="Underlined card text Char"/>
    <w:basedOn w:val="DefaultParagraphFont"/>
    <w:link w:val="Subtitle"/>
    <w:uiPriority w:val="99"/>
    <w:locked/>
    <w:rsid w:val="00462182"/>
    <w:rPr>
      <w:rFonts w:ascii="Calibri" w:hAnsi="Calibri" w:cs="Calibri"/>
      <w:color w:val="5A5A5A" w:themeColor="text1" w:themeTint="A5"/>
      <w:spacing w:val="15"/>
      <w:sz w:val="16"/>
    </w:rPr>
  </w:style>
  <w:style w:type="paragraph" w:styleId="Subtitle">
    <w:name w:val="Subtitle"/>
    <w:aliases w:val="Underlined card text"/>
    <w:basedOn w:val="Normal"/>
    <w:next w:val="Normal"/>
    <w:link w:val="SubtitleChar"/>
    <w:uiPriority w:val="99"/>
    <w:qFormat/>
    <w:rsid w:val="00462182"/>
    <w:pPr>
      <w:spacing w:line="256" w:lineRule="auto"/>
    </w:pPr>
    <w:rPr>
      <w:color w:val="5A5A5A" w:themeColor="text1" w:themeTint="A5"/>
      <w:spacing w:val="15"/>
      <w:sz w:val="16"/>
    </w:rPr>
  </w:style>
  <w:style w:type="character" w:customStyle="1" w:styleId="SubtitleChar1">
    <w:name w:val="Subtitle Char1"/>
    <w:aliases w:val="Underlined card text Char1"/>
    <w:basedOn w:val="DefaultParagraphFont"/>
    <w:uiPriority w:val="99"/>
    <w:rsid w:val="00462182"/>
    <w:rPr>
      <w:rFonts w:eastAsiaTheme="minorEastAsia"/>
      <w:color w:val="5A5A5A" w:themeColor="text1" w:themeTint="A5"/>
      <w:spacing w:val="15"/>
    </w:rPr>
  </w:style>
  <w:style w:type="character" w:customStyle="1" w:styleId="DateChar">
    <w:name w:val="Date Char"/>
    <w:aliases w:val="date Char"/>
    <w:basedOn w:val="DefaultParagraphFont"/>
    <w:link w:val="Date"/>
    <w:locked/>
    <w:rsid w:val="00462182"/>
    <w:rPr>
      <w:rFonts w:ascii="Times New Roman" w:eastAsia="Times New Roman" w:hAnsi="Times New Roman" w:cs="Times New Roman"/>
      <w:lang w:val="x-none" w:eastAsia="ar-SA"/>
    </w:rPr>
  </w:style>
  <w:style w:type="paragraph" w:styleId="Date">
    <w:name w:val="Date"/>
    <w:aliases w:val="date"/>
    <w:basedOn w:val="Normal"/>
    <w:next w:val="Normal"/>
    <w:link w:val="DateChar"/>
    <w:unhideWhenUsed/>
    <w:qFormat/>
    <w:rsid w:val="00462182"/>
    <w:pPr>
      <w:suppressAutoHyphens/>
      <w:spacing w:after="0" w:line="240" w:lineRule="auto"/>
    </w:pPr>
    <w:rPr>
      <w:rFonts w:ascii="Times New Roman" w:eastAsia="Times New Roman" w:hAnsi="Times New Roman" w:cs="Times New Roman"/>
      <w:lang w:val="x-none" w:eastAsia="ar-SA"/>
    </w:rPr>
  </w:style>
  <w:style w:type="character" w:customStyle="1" w:styleId="DateChar1">
    <w:name w:val="Date Char1"/>
    <w:aliases w:val="date Char1"/>
    <w:basedOn w:val="DefaultParagraphFont"/>
    <w:rsid w:val="00462182"/>
    <w:rPr>
      <w:rFonts w:ascii="Calibri" w:hAnsi="Calibri" w:cs="Calibri"/>
    </w:rPr>
  </w:style>
  <w:style w:type="character" w:customStyle="1" w:styleId="BodyTextFirstIndentChar1">
    <w:name w:val="Body Text First Indent Char1"/>
    <w:basedOn w:val="BodyTextChar"/>
    <w:link w:val="BodyTextFirstIndent"/>
    <w:locked/>
    <w:rsid w:val="00462182"/>
    <w:rPr>
      <w:rFonts w:ascii="Georgia" w:hAnsi="Georgia" w:cs="Calibri"/>
      <w:sz w:val="16"/>
    </w:rPr>
  </w:style>
  <w:style w:type="character" w:customStyle="1" w:styleId="BodyText2Char">
    <w:name w:val="Body Text 2 Char"/>
    <w:basedOn w:val="DefaultParagraphFont"/>
    <w:link w:val="BodyText2"/>
    <w:uiPriority w:val="99"/>
    <w:locked/>
    <w:rsid w:val="00462182"/>
    <w:rPr>
      <w:rFonts w:ascii="Calibri" w:eastAsia="Times New Roman" w:hAnsi="Calibri" w:cs="Calibri"/>
      <w:b/>
      <w:sz w:val="16"/>
      <w:szCs w:val="20"/>
    </w:rPr>
  </w:style>
  <w:style w:type="character" w:customStyle="1" w:styleId="BodyText3Char">
    <w:name w:val="Body Text 3 Char"/>
    <w:basedOn w:val="DefaultParagraphFont"/>
    <w:link w:val="BodyText3"/>
    <w:locked/>
    <w:rsid w:val="00462182"/>
    <w:rPr>
      <w:rFonts w:ascii="Calibri" w:eastAsia="Calibri" w:hAnsi="Calibri" w:cs="Calibri"/>
      <w:bCs/>
      <w:color w:val="000000"/>
      <w:sz w:val="16"/>
    </w:rPr>
  </w:style>
  <w:style w:type="character" w:customStyle="1" w:styleId="BodyTextIndent2Char1">
    <w:name w:val="Body Text Indent 2 Char1"/>
    <w:basedOn w:val="DefaultParagraphFont"/>
    <w:link w:val="BodyTextIndent2"/>
    <w:locked/>
    <w:rsid w:val="00462182"/>
    <w:rPr>
      <w:rFonts w:ascii="Calibri" w:hAnsi="Calibri" w:cs="Calibri"/>
      <w:sz w:val="16"/>
    </w:rPr>
  </w:style>
  <w:style w:type="character" w:customStyle="1" w:styleId="BodyTextIndent3Char1">
    <w:name w:val="Body Text Indent 3 Char1"/>
    <w:basedOn w:val="DefaultParagraphFont"/>
    <w:link w:val="BodyTextIndent3"/>
    <w:uiPriority w:val="99"/>
    <w:locked/>
    <w:rsid w:val="00462182"/>
    <w:rPr>
      <w:rFonts w:ascii="Calibri" w:hAnsi="Calibri" w:cs="Calibri"/>
      <w:sz w:val="16"/>
      <w:szCs w:val="16"/>
    </w:rPr>
  </w:style>
  <w:style w:type="character" w:customStyle="1" w:styleId="PlainTextChar">
    <w:name w:val="Plain Text Char"/>
    <w:basedOn w:val="DefaultParagraphFont"/>
    <w:link w:val="PlainText"/>
    <w:locked/>
    <w:rsid w:val="00462182"/>
    <w:rPr>
      <w:rFonts w:ascii="Courier New" w:eastAsia="Calibri" w:hAnsi="Courier New" w:cs="Calibri"/>
      <w:sz w:val="16"/>
      <w:szCs w:val="20"/>
    </w:rPr>
  </w:style>
  <w:style w:type="paragraph" w:styleId="CommentText">
    <w:name w:val="annotation text"/>
    <w:basedOn w:val="Normal"/>
    <w:link w:val="CommentTextChar"/>
    <w:uiPriority w:val="99"/>
    <w:unhideWhenUsed/>
    <w:rsid w:val="00462182"/>
    <w:pPr>
      <w:spacing w:line="256" w:lineRule="auto"/>
    </w:pPr>
    <w:rPr>
      <w:sz w:val="16"/>
      <w:szCs w:val="20"/>
    </w:rPr>
  </w:style>
  <w:style w:type="character" w:customStyle="1" w:styleId="CommentTextChar1">
    <w:name w:val="Comment Text Char1"/>
    <w:basedOn w:val="DefaultParagraphFont"/>
    <w:uiPriority w:val="99"/>
    <w:rsid w:val="00462182"/>
    <w:rPr>
      <w:rFonts w:ascii="Calibri" w:hAnsi="Calibri" w:cs="Calibri"/>
      <w:sz w:val="20"/>
      <w:szCs w:val="20"/>
    </w:rPr>
  </w:style>
  <w:style w:type="character" w:customStyle="1" w:styleId="CommentSubjectChar">
    <w:name w:val="Comment Subject Char"/>
    <w:basedOn w:val="CommentTextChar"/>
    <w:link w:val="CommentSubject"/>
    <w:uiPriority w:val="99"/>
    <w:locked/>
    <w:rsid w:val="00462182"/>
    <w:rPr>
      <w:rFonts w:ascii="Calibri" w:hAnsi="Calibri" w:cs="Calibri"/>
      <w:b/>
      <w:bCs/>
      <w:sz w:val="16"/>
      <w:szCs w:val="20"/>
    </w:rPr>
  </w:style>
  <w:style w:type="character" w:customStyle="1" w:styleId="BalloonTextChar">
    <w:name w:val="Balloon Text Char"/>
    <w:basedOn w:val="DefaultParagraphFont"/>
    <w:link w:val="BalloonText"/>
    <w:uiPriority w:val="99"/>
    <w:locked/>
    <w:rsid w:val="00462182"/>
    <w:rPr>
      <w:rFonts w:ascii="Segoe UI" w:hAnsi="Segoe UI" w:cs="Segoe UI"/>
      <w:sz w:val="18"/>
      <w:szCs w:val="18"/>
    </w:rPr>
  </w:style>
  <w:style w:type="paragraph" w:styleId="ListParagraph">
    <w:name w:val="List Paragraph"/>
    <w:aliases w:val="6 font"/>
    <w:basedOn w:val="Normal"/>
    <w:uiPriority w:val="34"/>
    <w:qFormat/>
    <w:rsid w:val="00462182"/>
    <w:pPr>
      <w:spacing w:line="256" w:lineRule="auto"/>
      <w:ind w:left="720"/>
      <w:contextualSpacing/>
    </w:pPr>
  </w:style>
  <w:style w:type="paragraph" w:customStyle="1" w:styleId="msolistparagraphcxspfirst">
    <w:name w:val="msolistparagraphcxspfirst"/>
    <w:basedOn w:val="Normal"/>
    <w:uiPriority w:val="99"/>
    <w:qFormat/>
    <w:rsid w:val="00462182"/>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462182"/>
    <w:pPr>
      <w:spacing w:before="100" w:beforeAutospacing="1" w:after="100" w:afterAutospacing="1" w:line="240" w:lineRule="auto"/>
    </w:pPr>
    <w:rPr>
      <w:rFonts w:eastAsia="Times New Roman"/>
      <w:sz w:val="24"/>
    </w:rPr>
  </w:style>
  <w:style w:type="character" w:customStyle="1" w:styleId="QuoteChar">
    <w:name w:val="Quote Char"/>
    <w:basedOn w:val="DefaultParagraphFont"/>
    <w:link w:val="Quote"/>
    <w:uiPriority w:val="29"/>
    <w:locked/>
    <w:rsid w:val="00462182"/>
    <w:rPr>
      <w:rFonts w:ascii="Calibri" w:hAnsi="Calibri" w:cs="Calibri"/>
      <w:i/>
      <w:iCs/>
      <w:color w:val="000000" w:themeColor="text1"/>
      <w:sz w:val="16"/>
    </w:rPr>
  </w:style>
  <w:style w:type="paragraph" w:customStyle="1" w:styleId="Emphasis1">
    <w:name w:val="Emphasis1"/>
    <w:basedOn w:val="Normal"/>
    <w:uiPriority w:val="7"/>
    <w:qFormat/>
    <w:rsid w:val="00462182"/>
    <w:pPr>
      <w:pBdr>
        <w:top w:val="single" w:sz="4" w:space="1" w:color="auto"/>
        <w:left w:val="single" w:sz="4" w:space="4" w:color="auto"/>
        <w:bottom w:val="single" w:sz="4" w:space="1" w:color="auto"/>
        <w:right w:val="single" w:sz="4" w:space="4" w:color="auto"/>
      </w:pBdr>
      <w:spacing w:line="256" w:lineRule="auto"/>
      <w:ind w:left="720"/>
      <w:jc w:val="both"/>
    </w:pPr>
    <w:rPr>
      <w:b/>
      <w:iCs/>
      <w:sz w:val="26"/>
      <w:u w:val="single"/>
    </w:rPr>
  </w:style>
  <w:style w:type="paragraph" w:customStyle="1" w:styleId="o-articlebodytext">
    <w:name w:val="o-articlebody__text"/>
    <w:basedOn w:val="Normal"/>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jh">
    <w:name w:val="jh"/>
    <w:basedOn w:val="Normal"/>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p">
    <w:name w:val="p"/>
    <w:basedOn w:val="Normal"/>
    <w:qFormat/>
    <w:rsid w:val="00462182"/>
    <w:pPr>
      <w:spacing w:before="100" w:beforeAutospacing="1" w:after="100" w:afterAutospacing="1" w:line="256" w:lineRule="auto"/>
    </w:pPr>
  </w:style>
  <w:style w:type="paragraph" w:customStyle="1" w:styleId="selectionshareable">
    <w:name w:val="selectionshareable"/>
    <w:basedOn w:val="Normal"/>
    <w:uiPriority w:val="99"/>
    <w:qFormat/>
    <w:rsid w:val="00462182"/>
    <w:pPr>
      <w:spacing w:before="100" w:beforeAutospacing="1" w:after="100" w:afterAutospacing="1" w:line="256" w:lineRule="auto"/>
    </w:pPr>
  </w:style>
  <w:style w:type="paragraph" w:customStyle="1" w:styleId="endmarkenabled">
    <w:name w:val="endmarkenabled"/>
    <w:basedOn w:val="Normal"/>
    <w:qFormat/>
    <w:rsid w:val="00462182"/>
    <w:pPr>
      <w:spacing w:before="100" w:beforeAutospacing="1" w:after="100" w:afterAutospacing="1" w:line="256" w:lineRule="auto"/>
    </w:pPr>
  </w:style>
  <w:style w:type="paragraph" w:customStyle="1" w:styleId="css-qckjh9">
    <w:name w:val="css-qckjh9"/>
    <w:basedOn w:val="Normal"/>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css-exrw3m">
    <w:name w:val="css-exrw3m"/>
    <w:basedOn w:val="Normal"/>
    <w:uiPriority w:val="99"/>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t-body-text">
    <w:name w:val="t-body-text"/>
    <w:basedOn w:val="Normal"/>
    <w:uiPriority w:val="99"/>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qFormat/>
    <w:rsid w:val="00462182"/>
    <w:pPr>
      <w:spacing w:before="100" w:beforeAutospacing="1" w:after="100" w:afterAutospacing="1" w:line="240" w:lineRule="auto"/>
    </w:pPr>
    <w:rPr>
      <w:rFonts w:ascii="Times New Roman" w:eastAsia="Times New Roman" w:hAnsi="Times New Roman" w:cs="Times New Roman"/>
      <w:sz w:val="24"/>
    </w:rPr>
  </w:style>
  <w:style w:type="character" w:customStyle="1" w:styleId="AnalyticChar">
    <w:name w:val="Analytic Char"/>
    <w:basedOn w:val="DefaultParagraphFont"/>
    <w:link w:val="Analytic"/>
    <w:uiPriority w:val="4"/>
    <w:locked/>
    <w:rsid w:val="00462182"/>
    <w:rPr>
      <w:rFonts w:ascii="Calibri" w:hAnsi="Calibri" w:cs="Calibri"/>
      <w:color w:val="44546A" w:themeColor="text2"/>
      <w:sz w:val="16"/>
    </w:rPr>
  </w:style>
  <w:style w:type="paragraph" w:customStyle="1" w:styleId="Analytic">
    <w:name w:val="Analytic"/>
    <w:basedOn w:val="Normal"/>
    <w:link w:val="AnalyticChar"/>
    <w:autoRedefine/>
    <w:uiPriority w:val="4"/>
    <w:qFormat/>
    <w:rsid w:val="00462182"/>
    <w:pPr>
      <w:spacing w:line="256" w:lineRule="auto"/>
    </w:pPr>
    <w:rPr>
      <w:color w:val="44546A" w:themeColor="text2"/>
      <w:sz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462182"/>
    <w:pPr>
      <w:spacing w:after="0" w:line="240" w:lineRule="auto"/>
    </w:pPr>
    <w:rPr>
      <w:b/>
      <w:u w:val="single"/>
    </w:rPr>
  </w:style>
  <w:style w:type="paragraph" w:customStyle="1" w:styleId="Emphasize">
    <w:name w:val="Emphasize"/>
    <w:basedOn w:val="Normal"/>
    <w:uiPriority w:val="7"/>
    <w:qFormat/>
    <w:rsid w:val="00462182"/>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character" w:customStyle="1" w:styleId="8MInChar">
    <w:name w:val="8 MIn Char"/>
    <w:basedOn w:val="DefaultParagraphFont"/>
    <w:link w:val="8MIn"/>
    <w:uiPriority w:val="4"/>
    <w:locked/>
    <w:rsid w:val="00462182"/>
    <w:rPr>
      <w:rFonts w:ascii="Times New Roman" w:eastAsia="Times New Roman" w:hAnsi="Times New Roman" w:cstheme="minorHAnsi"/>
      <w:color w:val="333333"/>
      <w:sz w:val="16"/>
      <w:shd w:val="clear" w:color="auto" w:fill="FFFFFF"/>
    </w:rPr>
  </w:style>
  <w:style w:type="paragraph" w:customStyle="1" w:styleId="8MIn">
    <w:name w:val="8 MIn"/>
    <w:basedOn w:val="Normal"/>
    <w:link w:val="8MInChar"/>
    <w:uiPriority w:val="4"/>
    <w:qFormat/>
    <w:rsid w:val="00462182"/>
    <w:pPr>
      <w:shd w:val="clear" w:color="auto" w:fill="FFFFFF"/>
      <w:spacing w:before="100" w:beforeAutospacing="1" w:after="100" w:afterAutospacing="1" w:line="240" w:lineRule="auto"/>
    </w:pPr>
    <w:rPr>
      <w:rFonts w:ascii="Times New Roman" w:eastAsia="Times New Roman" w:hAnsi="Times New Roman" w:cstheme="minorHAnsi"/>
      <w:color w:val="333333"/>
      <w:sz w:val="16"/>
    </w:rPr>
  </w:style>
  <w:style w:type="paragraph" w:customStyle="1" w:styleId="slate-paragraph">
    <w:name w:val="slate-paragraph"/>
    <w:basedOn w:val="Normal"/>
    <w:uiPriority w:val="99"/>
    <w:qFormat/>
    <w:rsid w:val="00462182"/>
    <w:pPr>
      <w:spacing w:before="100" w:beforeAutospacing="1" w:after="100" w:afterAutospacing="1" w:line="256" w:lineRule="auto"/>
    </w:pPr>
    <w:rPr>
      <w:rFonts w:ascii="Times New Roman" w:eastAsia="Times New Roman" w:hAnsi="Times New Roman" w:cs="Times New Roman"/>
      <w:sz w:val="24"/>
    </w:rPr>
  </w:style>
  <w:style w:type="character" w:customStyle="1" w:styleId="Underline2Char">
    <w:name w:val="Underline2 Char"/>
    <w:basedOn w:val="DefaultParagraphFont"/>
    <w:link w:val="Underline2"/>
    <w:uiPriority w:val="4"/>
    <w:locked/>
    <w:rsid w:val="00462182"/>
    <w:rPr>
      <w:rFonts w:ascii="Calibri" w:hAnsi="Calibri" w:cs="Calibri"/>
      <w:b/>
      <w:sz w:val="16"/>
      <w:u w:val="single"/>
    </w:rPr>
  </w:style>
  <w:style w:type="paragraph" w:customStyle="1" w:styleId="Underline2">
    <w:name w:val="Underline2"/>
    <w:basedOn w:val="Normal"/>
    <w:link w:val="Underline2Char"/>
    <w:autoRedefine/>
    <w:uiPriority w:val="4"/>
    <w:qFormat/>
    <w:rsid w:val="00462182"/>
    <w:pPr>
      <w:spacing w:line="256" w:lineRule="auto"/>
    </w:pPr>
    <w:rPr>
      <w:b/>
      <w:sz w:val="16"/>
      <w:u w:val="single"/>
    </w:rPr>
  </w:style>
  <w:style w:type="character" w:customStyle="1" w:styleId="BodyChar">
    <w:name w:val="Body Char"/>
    <w:basedOn w:val="DefaultParagraphFont"/>
    <w:link w:val="Body"/>
    <w:locked/>
    <w:rsid w:val="00462182"/>
    <w:rPr>
      <w:rFonts w:ascii="Calibri" w:eastAsiaTheme="majorEastAsia" w:hAnsi="Calibri" w:cstheme="majorBidi"/>
      <w:iCs/>
      <w:color w:val="000000" w:themeColor="text1"/>
      <w:sz w:val="8"/>
    </w:rPr>
  </w:style>
  <w:style w:type="paragraph" w:customStyle="1" w:styleId="Body">
    <w:name w:val="Body"/>
    <w:link w:val="BodyChar"/>
    <w:autoRedefine/>
    <w:qFormat/>
    <w:rsid w:val="00462182"/>
    <w:pPr>
      <w:spacing w:after="0" w:line="240" w:lineRule="auto"/>
      <w:ind w:left="720"/>
      <w:jc w:val="both"/>
    </w:pPr>
    <w:rPr>
      <w:rFonts w:ascii="Calibri" w:eastAsiaTheme="majorEastAsia" w:hAnsi="Calibri" w:cstheme="majorBidi"/>
      <w:iCs/>
      <w:color w:val="000000" w:themeColor="text1"/>
      <w:sz w:val="8"/>
    </w:rPr>
  </w:style>
  <w:style w:type="paragraph" w:customStyle="1" w:styleId="msonormal0">
    <w:name w:val="msonormal"/>
    <w:basedOn w:val="Normal"/>
    <w:uiPriority w:val="99"/>
    <w:qFormat/>
    <w:rsid w:val="00462182"/>
    <w:pPr>
      <w:spacing w:before="100" w:beforeAutospacing="1" w:after="100" w:afterAutospacing="1" w:line="254" w:lineRule="auto"/>
    </w:pPr>
    <w:rPr>
      <w:rFonts w:ascii="Times New Roman" w:hAnsi="Times New Roman"/>
      <w:sz w:val="24"/>
    </w:rPr>
  </w:style>
  <w:style w:type="paragraph" w:customStyle="1" w:styleId="Tag2">
    <w:name w:val="Tag2"/>
    <w:basedOn w:val="Normal"/>
    <w:uiPriority w:val="99"/>
    <w:qFormat/>
    <w:rsid w:val="00462182"/>
    <w:pPr>
      <w:spacing w:line="254" w:lineRule="auto"/>
    </w:pPr>
    <w:rPr>
      <w:b/>
      <w:sz w:val="24"/>
    </w:rPr>
  </w:style>
  <w:style w:type="paragraph" w:customStyle="1" w:styleId="megaarticlebodyfirst-p2htdt">
    <w:name w:val="megaarticlebody_first-p_2htdt"/>
    <w:basedOn w:val="Normal"/>
    <w:uiPriority w:val="99"/>
    <w:semiHidden/>
    <w:qFormat/>
    <w:rsid w:val="00462182"/>
    <w:pPr>
      <w:spacing w:before="100" w:beforeAutospacing="1" w:after="100" w:afterAutospacing="1" w:line="254" w:lineRule="auto"/>
    </w:pPr>
    <w:rPr>
      <w:rFonts w:ascii="Times New Roman" w:hAnsi="Times New Roman" w:cs="Times New Roman"/>
      <w:sz w:val="24"/>
    </w:rPr>
  </w:style>
  <w:style w:type="paragraph" w:customStyle="1" w:styleId="p1">
    <w:name w:val="p1"/>
    <w:basedOn w:val="Normal"/>
    <w:uiPriority w:val="99"/>
    <w:qFormat/>
    <w:rsid w:val="00462182"/>
    <w:pPr>
      <w:spacing w:line="254" w:lineRule="auto"/>
    </w:pPr>
    <w:rPr>
      <w:szCs w:val="20"/>
    </w:rPr>
  </w:style>
  <w:style w:type="character" w:customStyle="1" w:styleId="underlinedChar">
    <w:name w:val="underlined Char"/>
    <w:link w:val="underlined"/>
    <w:locked/>
    <w:rsid w:val="00462182"/>
    <w:rPr>
      <w:rFonts w:ascii="Times New Roman" w:eastAsia="Malgun Gothic" w:hAnsi="Times New Roman" w:cs="Times New Roman"/>
      <w:u w:val="single"/>
    </w:rPr>
  </w:style>
  <w:style w:type="paragraph" w:customStyle="1" w:styleId="underlined">
    <w:name w:val="underlined"/>
    <w:next w:val="Normal"/>
    <w:link w:val="underlinedChar"/>
    <w:autoRedefine/>
    <w:qFormat/>
    <w:rsid w:val="00462182"/>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462182"/>
    <w:pPr>
      <w:spacing w:line="254" w:lineRule="auto"/>
    </w:pPr>
    <w:rPr>
      <w:rFonts w:ascii="Georgia" w:eastAsia="Calibri" w:hAnsi="Georgia" w:cs="Times New Roman"/>
      <w:sz w:val="12"/>
    </w:rPr>
  </w:style>
  <w:style w:type="paragraph" w:customStyle="1" w:styleId="Scrunched">
    <w:name w:val="Scrunched"/>
    <w:basedOn w:val="Normal"/>
    <w:next w:val="Normal"/>
    <w:uiPriority w:val="99"/>
    <w:qFormat/>
    <w:rsid w:val="00462182"/>
    <w:pPr>
      <w:spacing w:line="254" w:lineRule="auto"/>
    </w:pPr>
    <w:rPr>
      <w:rFonts w:ascii="Times New Roman" w:hAnsi="Times New Roman"/>
      <w:sz w:val="24"/>
    </w:rPr>
  </w:style>
  <w:style w:type="paragraph" w:customStyle="1" w:styleId="CiteSpacing">
    <w:name w:val="Cite Spacing"/>
    <w:basedOn w:val="Normal"/>
    <w:uiPriority w:val="4"/>
    <w:qFormat/>
    <w:rsid w:val="00462182"/>
    <w:pPr>
      <w:spacing w:before="60" w:after="60" w:line="256" w:lineRule="auto"/>
    </w:pPr>
  </w:style>
  <w:style w:type="character" w:customStyle="1" w:styleId="CardsChar">
    <w:name w:val="Cards Char"/>
    <w:link w:val="Cards"/>
    <w:locked/>
    <w:rsid w:val="00462182"/>
    <w:rPr>
      <w:rFonts w:ascii="Times New Roman" w:eastAsia="Times New Roman" w:hAnsi="Times New Roman" w:cs="Times New Roman"/>
      <w:sz w:val="20"/>
    </w:rPr>
  </w:style>
  <w:style w:type="paragraph" w:customStyle="1" w:styleId="Cards">
    <w:name w:val="Cards"/>
    <w:next w:val="Normal"/>
    <w:link w:val="CardsChar"/>
    <w:qFormat/>
    <w:rsid w:val="00462182"/>
    <w:pPr>
      <w:widowControl w:val="0"/>
      <w:spacing w:after="0" w:line="240" w:lineRule="auto"/>
      <w:ind w:left="432" w:right="432"/>
    </w:pPr>
    <w:rPr>
      <w:rFonts w:ascii="Times New Roman" w:eastAsia="Times New Roman" w:hAnsi="Times New Roman" w:cs="Times New Roman"/>
      <w:sz w:val="20"/>
    </w:rPr>
  </w:style>
  <w:style w:type="character" w:customStyle="1" w:styleId="NothingChar">
    <w:name w:val="Nothing Char"/>
    <w:link w:val="Nothing"/>
    <w:locked/>
    <w:rsid w:val="00462182"/>
    <w:rPr>
      <w:rFonts w:ascii="Times New Roman" w:eastAsia="Times New Roman" w:hAnsi="Times New Roman" w:cs="Times New Roman"/>
      <w:sz w:val="20"/>
    </w:rPr>
  </w:style>
  <w:style w:type="paragraph" w:customStyle="1" w:styleId="Nothing">
    <w:name w:val="Nothing"/>
    <w:link w:val="NothingChar"/>
    <w:qFormat/>
    <w:rsid w:val="00462182"/>
    <w:pPr>
      <w:spacing w:after="0" w:line="240" w:lineRule="auto"/>
    </w:pPr>
    <w:rPr>
      <w:rFonts w:ascii="Times New Roman" w:eastAsia="Times New Roman" w:hAnsi="Times New Roman" w:cs="Times New Roman"/>
      <w:sz w:val="20"/>
    </w:rPr>
  </w:style>
  <w:style w:type="character" w:customStyle="1" w:styleId="cardtextChar">
    <w:name w:val="card text Char"/>
    <w:basedOn w:val="DefaultParagraphFont"/>
    <w:link w:val="cardtext"/>
    <w:locked/>
    <w:rsid w:val="00462182"/>
    <w:rPr>
      <w:rFonts w:ascii="Book Antiqua" w:hAnsi="Book Antiqua" w:cs="Lucida Grande"/>
      <w:sz w:val="16"/>
    </w:rPr>
  </w:style>
  <w:style w:type="paragraph" w:customStyle="1" w:styleId="cardtext">
    <w:name w:val="card text"/>
    <w:basedOn w:val="Normal"/>
    <w:link w:val="cardtextChar"/>
    <w:qFormat/>
    <w:rsid w:val="00462182"/>
    <w:pPr>
      <w:spacing w:line="256" w:lineRule="auto"/>
      <w:ind w:left="288" w:right="288"/>
    </w:pPr>
    <w:rPr>
      <w:rFonts w:ascii="Book Antiqua" w:hAnsi="Book Antiqua" w:cs="Lucida Grande"/>
      <w:sz w:val="16"/>
    </w:rPr>
  </w:style>
  <w:style w:type="paragraph" w:customStyle="1" w:styleId="TagText">
    <w:name w:val="TagText"/>
    <w:basedOn w:val="Normal"/>
    <w:uiPriority w:val="99"/>
    <w:qFormat/>
    <w:rsid w:val="00462182"/>
    <w:pPr>
      <w:spacing w:line="256" w:lineRule="auto"/>
    </w:pPr>
    <w:rPr>
      <w:rFonts w:eastAsia="Calibri"/>
      <w:b/>
      <w:sz w:val="24"/>
    </w:rPr>
  </w:style>
  <w:style w:type="character" w:customStyle="1" w:styleId="UnderlineEmphasisChar">
    <w:name w:val="Underline + Emphasis Char"/>
    <w:basedOn w:val="DefaultParagraphFont"/>
    <w:link w:val="UnderlineEmphasis"/>
    <w:locked/>
    <w:rsid w:val="00462182"/>
    <w:rPr>
      <w:rFonts w:ascii="Calibri" w:eastAsia="Calibri" w:hAnsi="Calibri" w:cs="Calibri"/>
      <w:b/>
      <w:color w:val="000000"/>
      <w:u w:val="single"/>
    </w:rPr>
  </w:style>
  <w:style w:type="paragraph" w:customStyle="1" w:styleId="UnderlineEmphasis">
    <w:name w:val="Underline + Emphasis"/>
    <w:basedOn w:val="Normal"/>
    <w:next w:val="Normal"/>
    <w:link w:val="UnderlineEmphasisChar"/>
    <w:autoRedefine/>
    <w:qFormat/>
    <w:rsid w:val="00462182"/>
    <w:pPr>
      <w:spacing w:line="256" w:lineRule="auto"/>
    </w:pPr>
    <w:rPr>
      <w:rFonts w:eastAsia="Calibri"/>
      <w:b/>
      <w:color w:val="000000"/>
      <w:u w:val="single"/>
    </w:rPr>
  </w:style>
  <w:style w:type="paragraph" w:customStyle="1" w:styleId="UnderlinePara">
    <w:name w:val="Underline Para"/>
    <w:basedOn w:val="Normal"/>
    <w:uiPriority w:val="1"/>
    <w:qFormat/>
    <w:rsid w:val="00462182"/>
    <w:pPr>
      <w:widowControl w:val="0"/>
      <w:suppressAutoHyphens/>
      <w:spacing w:after="200" w:line="256" w:lineRule="auto"/>
      <w:contextualSpacing/>
    </w:pPr>
    <w:rPr>
      <w:rFonts w:asciiTheme="minorHAnsi" w:hAnsiTheme="minorHAnsi"/>
      <w:u w:val="single"/>
    </w:rPr>
  </w:style>
  <w:style w:type="character" w:customStyle="1" w:styleId="evidencetextChar1">
    <w:name w:val="evidence text Char1"/>
    <w:basedOn w:val="DefaultParagraphFont"/>
    <w:link w:val="evidencetext"/>
    <w:locked/>
    <w:rsid w:val="00462182"/>
    <w:rPr>
      <w:rFonts w:ascii="Calibri" w:eastAsia="Times New Roman" w:hAnsi="Calibri" w:cs="Calibri"/>
      <w:color w:val="000000"/>
      <w:sz w:val="16"/>
    </w:rPr>
  </w:style>
  <w:style w:type="paragraph" w:customStyle="1" w:styleId="evidencetext">
    <w:name w:val="evidence text"/>
    <w:basedOn w:val="Normal"/>
    <w:next w:val="Normal"/>
    <w:link w:val="evidencetextChar1"/>
    <w:qFormat/>
    <w:rsid w:val="00462182"/>
    <w:pPr>
      <w:spacing w:line="256" w:lineRule="auto"/>
      <w:ind w:left="432" w:right="432"/>
    </w:pPr>
    <w:rPr>
      <w:rFonts w:eastAsia="Times New Roman"/>
      <w:color w:val="000000"/>
      <w:sz w:val="16"/>
    </w:rPr>
  </w:style>
  <w:style w:type="paragraph" w:customStyle="1" w:styleId="Citation">
    <w:name w:val="Citation"/>
    <w:basedOn w:val="Normal"/>
    <w:autoRedefine/>
    <w:uiPriority w:val="1"/>
    <w:qFormat/>
    <w:rsid w:val="00462182"/>
    <w:pPr>
      <w:spacing w:line="256" w:lineRule="auto"/>
    </w:pPr>
    <w:rPr>
      <w:rFonts w:eastAsia="Times New Roman" w:cs="Garamond"/>
      <w:bCs/>
      <w:u w:val="single"/>
    </w:rPr>
  </w:style>
  <w:style w:type="character" w:customStyle="1" w:styleId="tinyChar">
    <w:name w:val="tiny Char"/>
    <w:basedOn w:val="DefaultParagraphFont"/>
    <w:link w:val="tiny"/>
    <w:locked/>
    <w:rsid w:val="00462182"/>
    <w:rPr>
      <w:rFonts w:ascii="Times New Roman" w:eastAsia="Malgun Gothic" w:hAnsi="Times New Roman" w:cs="Times New Roman"/>
      <w:sz w:val="12"/>
    </w:rPr>
  </w:style>
  <w:style w:type="paragraph" w:customStyle="1" w:styleId="tiny">
    <w:name w:val="tiny"/>
    <w:next w:val="Normal"/>
    <w:link w:val="tinyChar"/>
    <w:autoRedefine/>
    <w:qFormat/>
    <w:rsid w:val="00462182"/>
    <w:pPr>
      <w:spacing w:after="0" w:line="240" w:lineRule="auto"/>
      <w:contextualSpacing/>
    </w:pPr>
    <w:rPr>
      <w:rFonts w:ascii="Times New Roman" w:eastAsia="Malgun Gothic" w:hAnsi="Times New Roman" w:cs="Times New Roman"/>
      <w:sz w:val="12"/>
    </w:rPr>
  </w:style>
  <w:style w:type="character" w:customStyle="1" w:styleId="CitesChar">
    <w:name w:val="Cites Char"/>
    <w:basedOn w:val="DefaultParagraphFont"/>
    <w:link w:val="Cites"/>
    <w:uiPriority w:val="99"/>
    <w:locked/>
    <w:rsid w:val="00462182"/>
    <w:rPr>
      <w:rFonts w:ascii="Times New Roman" w:eastAsia="Times New Roman" w:hAnsi="Times New Roman" w:cs="Times New Roman"/>
      <w:sz w:val="20"/>
    </w:rPr>
  </w:style>
  <w:style w:type="paragraph" w:customStyle="1" w:styleId="Cites">
    <w:name w:val="Cites"/>
    <w:next w:val="Cards"/>
    <w:link w:val="CitesChar"/>
    <w:uiPriority w:val="99"/>
    <w:qFormat/>
    <w:rsid w:val="00462182"/>
    <w:pPr>
      <w:widowControl w:val="0"/>
      <w:spacing w:after="0" w:line="240" w:lineRule="auto"/>
    </w:pPr>
    <w:rPr>
      <w:rFonts w:ascii="Times New Roman" w:eastAsia="Times New Roman" w:hAnsi="Times New Roman" w:cs="Times New Roman"/>
      <w:sz w:val="20"/>
    </w:rPr>
  </w:style>
  <w:style w:type="paragraph" w:customStyle="1" w:styleId="m-2839544472620372085msonospacing">
    <w:name w:val="m_-2839544472620372085msonospacing"/>
    <w:basedOn w:val="Normal"/>
    <w:uiPriority w:val="99"/>
    <w:qFormat/>
    <w:rsid w:val="00462182"/>
    <w:pPr>
      <w:spacing w:before="100" w:beforeAutospacing="1" w:after="100" w:afterAutospacing="1" w:line="256" w:lineRule="auto"/>
    </w:pPr>
    <w:rPr>
      <w:sz w:val="24"/>
    </w:rPr>
  </w:style>
  <w:style w:type="paragraph" w:customStyle="1" w:styleId="franklin-light1">
    <w:name w:val="franklin-light1"/>
    <w:basedOn w:val="Normal"/>
    <w:uiPriority w:val="99"/>
    <w:qFormat/>
    <w:rsid w:val="00462182"/>
    <w:pPr>
      <w:spacing w:before="100" w:beforeAutospacing="1" w:after="100" w:afterAutospacing="1" w:line="256" w:lineRule="auto"/>
    </w:pPr>
    <w:rPr>
      <w:sz w:val="24"/>
    </w:rPr>
  </w:style>
  <w:style w:type="paragraph" w:customStyle="1" w:styleId="noindent">
    <w:name w:val="noindent"/>
    <w:basedOn w:val="Normal"/>
    <w:qFormat/>
    <w:rsid w:val="00462182"/>
    <w:pPr>
      <w:spacing w:before="100" w:beforeAutospacing="1" w:after="100" w:afterAutospacing="1" w:line="256" w:lineRule="auto"/>
    </w:pPr>
    <w:rPr>
      <w:rFonts w:eastAsia="Times New Roman"/>
    </w:rPr>
  </w:style>
  <w:style w:type="character" w:customStyle="1" w:styleId="analyticChar0">
    <w:name w:val="analytic Char"/>
    <w:basedOn w:val="DefaultParagraphFont"/>
    <w:link w:val="analytic0"/>
    <w:uiPriority w:val="4"/>
    <w:locked/>
    <w:rsid w:val="00462182"/>
    <w:rPr>
      <w:rFonts w:ascii="Calibri" w:hAnsi="Calibri" w:cs="Calibri"/>
      <w:i/>
      <w:color w:val="2D72B1"/>
      <w:sz w:val="16"/>
    </w:rPr>
  </w:style>
  <w:style w:type="paragraph" w:customStyle="1" w:styleId="analytic0">
    <w:name w:val="analytic"/>
    <w:basedOn w:val="Normal"/>
    <w:link w:val="analyticChar0"/>
    <w:autoRedefine/>
    <w:uiPriority w:val="4"/>
    <w:qFormat/>
    <w:rsid w:val="00462182"/>
    <w:pPr>
      <w:spacing w:line="256" w:lineRule="auto"/>
    </w:pPr>
    <w:rPr>
      <w:i/>
      <w:color w:val="2D72B1"/>
      <w:sz w:val="16"/>
    </w:rPr>
  </w:style>
  <w:style w:type="paragraph" w:customStyle="1" w:styleId="ColorfulList-Accent11">
    <w:name w:val="Colorful List - Accent 11"/>
    <w:basedOn w:val="Normal"/>
    <w:uiPriority w:val="34"/>
    <w:qFormat/>
    <w:rsid w:val="00462182"/>
    <w:pPr>
      <w:spacing w:line="256" w:lineRule="auto"/>
      <w:ind w:left="720"/>
      <w:contextualSpacing/>
    </w:pPr>
    <w:rPr>
      <w:rFonts w:ascii="Times New Roman" w:eastAsia="SimSun" w:hAnsi="Times New Roman" w:cs="Times New Roman"/>
      <w:sz w:val="24"/>
      <w:lang w:eastAsia="zh-CN"/>
    </w:rPr>
  </w:style>
  <w:style w:type="paragraph" w:customStyle="1" w:styleId="css-1ygdjhk">
    <w:name w:val="css-1ygdjhk"/>
    <w:basedOn w:val="Normal"/>
    <w:uiPriority w:val="99"/>
    <w:qFormat/>
    <w:rsid w:val="00462182"/>
    <w:pPr>
      <w:spacing w:before="100" w:beforeAutospacing="1" w:after="100" w:afterAutospacing="1" w:line="256" w:lineRule="auto"/>
    </w:pPr>
    <w:rPr>
      <w:rFonts w:ascii="Times New Roman" w:eastAsia="Times New Roman" w:hAnsi="Times New Roman" w:cs="Times New Roman"/>
      <w:sz w:val="24"/>
    </w:rPr>
  </w:style>
  <w:style w:type="character" w:customStyle="1" w:styleId="CardText2Char">
    <w:name w:val="Card Text 2 Char"/>
    <w:link w:val="CardText2"/>
    <w:locked/>
    <w:rsid w:val="00462182"/>
    <w:rPr>
      <w:rFonts w:ascii="Calibri" w:eastAsia="Calibri" w:hAnsi="Calibri" w:cs="Calibri"/>
      <w:b/>
      <w:color w:val="000000"/>
      <w:sz w:val="16"/>
      <w:u w:val="single"/>
      <w:lang w:val="x-none" w:eastAsia="x-none"/>
    </w:rPr>
  </w:style>
  <w:style w:type="paragraph" w:customStyle="1" w:styleId="CardText2">
    <w:name w:val="Card Text 2"/>
    <w:basedOn w:val="Normal"/>
    <w:link w:val="CardText2Char"/>
    <w:qFormat/>
    <w:rsid w:val="00462182"/>
    <w:pPr>
      <w:spacing w:line="256" w:lineRule="auto"/>
    </w:pPr>
    <w:rPr>
      <w:rFonts w:eastAsia="Calibri"/>
      <w:b/>
      <w:color w:val="000000"/>
      <w:sz w:val="16"/>
      <w:u w:val="single"/>
      <w:lang w:val="x-none" w:eastAsia="x-none"/>
    </w:rPr>
  </w:style>
  <w:style w:type="paragraph" w:customStyle="1" w:styleId="m8953919872937919259gmail-msolistparagraphcxspmiddle">
    <w:name w:val="m_8953919872937919259gmail-msolistparagraphcxspmiddle"/>
    <w:basedOn w:val="Normal"/>
    <w:uiPriority w:val="99"/>
    <w:qFormat/>
    <w:rsid w:val="00462182"/>
    <w:pPr>
      <w:spacing w:beforeLines="1" w:afterLines="1" w:after="0" w:line="256" w:lineRule="auto"/>
    </w:pPr>
    <w:rPr>
      <w:rFonts w:ascii="Times" w:hAnsi="Times"/>
      <w:szCs w:val="20"/>
    </w:rPr>
  </w:style>
  <w:style w:type="paragraph" w:customStyle="1" w:styleId="flashline">
    <w:name w:val="flashline"/>
    <w:basedOn w:val="Normal"/>
    <w:uiPriority w:val="99"/>
    <w:qFormat/>
    <w:rsid w:val="00462182"/>
    <w:pPr>
      <w:spacing w:before="100" w:beforeAutospacing="1" w:after="100" w:afterAutospacing="1" w:line="256" w:lineRule="auto"/>
    </w:pPr>
    <w:rPr>
      <w:rFonts w:ascii="Times New Roman" w:eastAsia="Times New Roman" w:hAnsi="Times New Roman" w:cs="Times New Roman"/>
      <w:sz w:val="24"/>
    </w:rPr>
  </w:style>
  <w:style w:type="paragraph" w:customStyle="1" w:styleId="lbexhangwithmargin">
    <w:name w:val="lbexhangwithmargin"/>
    <w:basedOn w:val="Normal"/>
    <w:uiPriority w:val="99"/>
    <w:qFormat/>
    <w:rsid w:val="00462182"/>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
    <w:name w:val="lbexindent"/>
    <w:basedOn w:val="Normal"/>
    <w:uiPriority w:val="99"/>
    <w:qFormat/>
    <w:rsid w:val="00462182"/>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paragraph">
    <w:name w:val="lbexindentparagraph"/>
    <w:basedOn w:val="Normal"/>
    <w:uiPriority w:val="99"/>
    <w:qFormat/>
    <w:rsid w:val="00462182"/>
    <w:pPr>
      <w:spacing w:before="100" w:beforeAutospacing="1" w:after="100" w:afterAutospacing="1" w:line="256" w:lineRule="auto"/>
    </w:pPr>
    <w:rPr>
      <w:rFonts w:ascii="Times New Roman" w:eastAsia="Times New Roman" w:hAnsi="Times New Roman" w:cs="Times New Roman"/>
      <w:sz w:val="24"/>
    </w:rPr>
  </w:style>
  <w:style w:type="paragraph" w:customStyle="1" w:styleId="zn-bodyparagraph">
    <w:name w:val="zn-body__paragraph"/>
    <w:basedOn w:val="Normal"/>
    <w:uiPriority w:val="99"/>
    <w:qFormat/>
    <w:rsid w:val="00462182"/>
    <w:pPr>
      <w:spacing w:before="100" w:beforeAutospacing="1" w:after="100" w:afterAutospacing="1" w:line="256" w:lineRule="auto"/>
    </w:pPr>
    <w:rPr>
      <w:rFonts w:ascii="Times New Roman" w:eastAsia="Times New Roman" w:hAnsi="Times New Roman" w:cs="Times New Roman"/>
      <w:sz w:val="24"/>
    </w:rPr>
  </w:style>
  <w:style w:type="paragraph" w:customStyle="1" w:styleId="font--body">
    <w:name w:val="font--body"/>
    <w:basedOn w:val="Normal"/>
    <w:qFormat/>
    <w:rsid w:val="00462182"/>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locked/>
    <w:rsid w:val="00462182"/>
    <w:rPr>
      <w:rFonts w:ascii="SimSun" w:eastAsia="SimSun" w:hAnsi="SimSun"/>
      <w:b/>
      <w:lang w:eastAsia="zh-CN"/>
    </w:rPr>
  </w:style>
  <w:style w:type="paragraph" w:customStyle="1" w:styleId="cites0">
    <w:name w:val="cites"/>
    <w:next w:val="Normal"/>
    <w:link w:val="citesChar0"/>
    <w:autoRedefine/>
    <w:qFormat/>
    <w:rsid w:val="00462182"/>
    <w:pPr>
      <w:spacing w:after="0" w:line="240" w:lineRule="auto"/>
      <w:contextualSpacing/>
    </w:pPr>
    <w:rPr>
      <w:rFonts w:ascii="SimSun" w:eastAsia="SimSun" w:hAnsi="SimSun"/>
      <w:b/>
      <w:lang w:eastAsia="zh-CN"/>
    </w:rPr>
  </w:style>
  <w:style w:type="paragraph" w:customStyle="1" w:styleId="generic-articlebody">
    <w:name w:val="generic-article__body"/>
    <w:basedOn w:val="Normal"/>
    <w:uiPriority w:val="99"/>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flfc">
    <w:name w:val="flfc"/>
    <w:basedOn w:val="Normal"/>
    <w:uiPriority w:val="99"/>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462182"/>
    <w:pPr>
      <w:spacing w:before="100" w:beforeAutospacing="1" w:after="100" w:afterAutospacing="1" w:line="256" w:lineRule="auto"/>
    </w:pPr>
    <w:rPr>
      <w:rFonts w:ascii="Times New Roman" w:eastAsia="Times New Roman" w:hAnsi="Times New Roman" w:cs="Times New Roman"/>
      <w:sz w:val="24"/>
    </w:rPr>
  </w:style>
  <w:style w:type="character" w:customStyle="1" w:styleId="CardText1Char">
    <w:name w:val="Card Text 1 Char"/>
    <w:basedOn w:val="DefaultParagraphFont"/>
    <w:link w:val="CardText1"/>
    <w:locked/>
    <w:rsid w:val="00462182"/>
    <w:rPr>
      <w:rFonts w:ascii="Arial Narrow" w:eastAsia="Times New Roman" w:hAnsi="Arial Narrow" w:cs="Times New Roman"/>
      <w:color w:val="000000"/>
      <w:u w:val="single"/>
    </w:rPr>
  </w:style>
  <w:style w:type="paragraph" w:customStyle="1" w:styleId="CardText1">
    <w:name w:val="Card Text 1"/>
    <w:link w:val="CardText1Char"/>
    <w:qFormat/>
    <w:rsid w:val="00462182"/>
    <w:pPr>
      <w:spacing w:after="0" w:line="240" w:lineRule="auto"/>
    </w:pPr>
    <w:rPr>
      <w:rFonts w:ascii="Arial Narrow" w:eastAsia="Times New Roman" w:hAnsi="Arial Narrow" w:cs="Times New Roman"/>
      <w:color w:val="000000"/>
      <w:u w:val="single"/>
    </w:rPr>
  </w:style>
  <w:style w:type="paragraph" w:customStyle="1" w:styleId="opinion-articlebody1">
    <w:name w:val="opinion-article__body1"/>
    <w:basedOn w:val="Normal"/>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Small">
    <w:name w:val="Small"/>
    <w:basedOn w:val="Normal"/>
    <w:next w:val="Normal"/>
    <w:qFormat/>
    <w:rsid w:val="00462182"/>
    <w:pPr>
      <w:spacing w:line="256" w:lineRule="auto"/>
      <w:jc w:val="both"/>
    </w:pPr>
    <w:rPr>
      <w:rFonts w:eastAsia="Calibri"/>
    </w:rPr>
  </w:style>
  <w:style w:type="character" w:customStyle="1" w:styleId="Footnote">
    <w:name w:val="Footnote_"/>
    <w:basedOn w:val="DefaultParagraphFont"/>
    <w:link w:val="Footnote0"/>
    <w:locked/>
    <w:rsid w:val="00462182"/>
    <w:rPr>
      <w:rFonts w:ascii="Times New Roman" w:eastAsia="Times New Roman" w:hAnsi="Times New Roman" w:cs="Times New Roman"/>
      <w:sz w:val="15"/>
      <w:szCs w:val="15"/>
      <w:shd w:val="clear" w:color="auto" w:fill="FFFFFF"/>
    </w:rPr>
  </w:style>
  <w:style w:type="paragraph" w:customStyle="1" w:styleId="Footnote0">
    <w:name w:val="Footnote"/>
    <w:basedOn w:val="Normal"/>
    <w:link w:val="Footnote"/>
    <w:qFormat/>
    <w:rsid w:val="00462182"/>
    <w:pPr>
      <w:widowControl w:val="0"/>
      <w:shd w:val="clear" w:color="auto" w:fill="FFFFFF"/>
      <w:spacing w:before="240" w:after="0" w:line="202" w:lineRule="exact"/>
      <w:jc w:val="both"/>
    </w:pPr>
    <w:rPr>
      <w:rFonts w:ascii="Times New Roman" w:eastAsia="Times New Roman" w:hAnsi="Times New Roman" w:cs="Times New Roman"/>
      <w:sz w:val="15"/>
      <w:szCs w:val="15"/>
    </w:rPr>
  </w:style>
  <w:style w:type="character" w:customStyle="1" w:styleId="CardTagandCiteChar">
    <w:name w:val="Card Tag and Cite Char"/>
    <w:link w:val="CardTagandCite"/>
    <w:locked/>
    <w:rsid w:val="00462182"/>
    <w:rPr>
      <w:rFonts w:ascii="Arial Narrow" w:hAnsi="Arial Narrow"/>
      <w:b/>
      <w:color w:val="000000"/>
      <w:sz w:val="26"/>
    </w:rPr>
  </w:style>
  <w:style w:type="paragraph" w:customStyle="1" w:styleId="CardTagandCite">
    <w:name w:val="Card Tag and Cite"/>
    <w:basedOn w:val="Normal"/>
    <w:next w:val="Normal"/>
    <w:link w:val="CardTagandCiteChar"/>
    <w:qFormat/>
    <w:rsid w:val="00462182"/>
    <w:pPr>
      <w:spacing w:after="0" w:line="240" w:lineRule="auto"/>
    </w:pPr>
    <w:rPr>
      <w:rFonts w:ascii="Arial Narrow" w:hAnsi="Arial Narrow" w:cstheme="minorBidi"/>
      <w:b/>
      <w:color w:val="000000"/>
      <w:sz w:val="26"/>
    </w:rPr>
  </w:style>
  <w:style w:type="paragraph" w:customStyle="1" w:styleId="Cite2">
    <w:name w:val="Cite 2"/>
    <w:basedOn w:val="Normal"/>
    <w:qFormat/>
    <w:rsid w:val="00462182"/>
    <w:pPr>
      <w:spacing w:after="0" w:line="240" w:lineRule="auto"/>
    </w:pPr>
    <w:rPr>
      <w:rFonts w:eastAsia="Calibri"/>
      <w:b/>
      <w:sz w:val="24"/>
      <w:u w:val="single"/>
    </w:rPr>
  </w:style>
  <w:style w:type="paragraph" w:customStyle="1" w:styleId="StyleJustified">
    <w:name w:val="Style Justified"/>
    <w:basedOn w:val="Normal"/>
    <w:qFormat/>
    <w:rsid w:val="00462182"/>
    <w:pPr>
      <w:spacing w:after="0" w:line="240" w:lineRule="auto"/>
    </w:pPr>
    <w:rPr>
      <w:rFonts w:eastAsia="Times New Roman" w:cs="Times New Roman"/>
      <w:szCs w:val="20"/>
    </w:rPr>
  </w:style>
  <w:style w:type="character" w:customStyle="1" w:styleId="AuthorDateChar">
    <w:name w:val="AuthorDate Char"/>
    <w:basedOn w:val="DefaultParagraphFont"/>
    <w:link w:val="AuthorDate"/>
    <w:locked/>
    <w:rsid w:val="00462182"/>
    <w:rPr>
      <w:rFonts w:ascii="Times New Roman" w:eastAsia="Calibri" w:hAnsi="Times New Roman" w:cs="Times New Roman"/>
      <w:b/>
      <w:szCs w:val="20"/>
      <w:u w:val="single"/>
    </w:rPr>
  </w:style>
  <w:style w:type="paragraph" w:customStyle="1" w:styleId="AuthorDate">
    <w:name w:val="AuthorDate"/>
    <w:next w:val="Normal"/>
    <w:link w:val="AuthorDateChar"/>
    <w:qFormat/>
    <w:rsid w:val="00462182"/>
    <w:pPr>
      <w:widowControl w:val="0"/>
      <w:spacing w:after="0" w:line="240" w:lineRule="auto"/>
      <w:outlineLvl w:val="2"/>
    </w:pPr>
    <w:rPr>
      <w:rFonts w:ascii="Times New Roman" w:eastAsia="Calibri" w:hAnsi="Times New Roman" w:cs="Times New Roman"/>
      <w:b/>
      <w:szCs w:val="20"/>
      <w:u w:val="single"/>
    </w:rPr>
  </w:style>
  <w:style w:type="paragraph" w:customStyle="1" w:styleId="Stylecardtext8pt">
    <w:name w:val="Style card text + 8 pt"/>
    <w:basedOn w:val="Normal"/>
    <w:qFormat/>
    <w:rsid w:val="00462182"/>
    <w:pPr>
      <w:spacing w:after="0" w:line="240" w:lineRule="auto"/>
      <w:ind w:right="288"/>
    </w:pPr>
  </w:style>
  <w:style w:type="paragraph" w:customStyle="1" w:styleId="cardChar2CharCharCharCharCharCharCharCharCharCharChar">
    <w:name w:val="card Char2 Char Char Char Char Char Char Char Char Char Char Char"/>
    <w:basedOn w:val="Normal"/>
    <w:qFormat/>
    <w:rsid w:val="00462182"/>
    <w:pPr>
      <w:spacing w:after="0" w:line="240" w:lineRule="auto"/>
      <w:ind w:left="288" w:right="288"/>
    </w:pPr>
    <w:rPr>
      <w:rFonts w:ascii="Times New Roman" w:eastAsia="Times New Roman" w:hAnsi="Times New Roman" w:cs="Times New Roman"/>
      <w:szCs w:val="20"/>
    </w:rPr>
  </w:style>
  <w:style w:type="character" w:customStyle="1" w:styleId="CardtextChar0">
    <w:name w:val="Card text Char"/>
    <w:link w:val="Cardtext0"/>
    <w:uiPriority w:val="99"/>
    <w:locked/>
    <w:rsid w:val="00462182"/>
    <w:rPr>
      <w:rFonts w:ascii="Arial Narrow" w:hAnsi="Arial Narrow"/>
      <w:u w:val="single"/>
    </w:rPr>
  </w:style>
  <w:style w:type="paragraph" w:customStyle="1" w:styleId="Cardtext0">
    <w:name w:val="Card text"/>
    <w:link w:val="CardtextChar0"/>
    <w:uiPriority w:val="99"/>
    <w:qFormat/>
    <w:rsid w:val="00462182"/>
    <w:pPr>
      <w:widowControl w:val="0"/>
      <w:autoSpaceDE w:val="0"/>
      <w:autoSpaceDN w:val="0"/>
      <w:adjustRightInd w:val="0"/>
      <w:spacing w:after="0" w:line="240" w:lineRule="auto"/>
    </w:pPr>
    <w:rPr>
      <w:rFonts w:ascii="Arial Narrow" w:hAnsi="Arial Narrow"/>
      <w:u w:val="single"/>
    </w:rPr>
  </w:style>
  <w:style w:type="paragraph" w:customStyle="1" w:styleId="Default">
    <w:name w:val="Default"/>
    <w:qFormat/>
    <w:rsid w:val="0046218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terheading">
    <w:name w:val="after heading"/>
    <w:basedOn w:val="Normal"/>
    <w:qFormat/>
    <w:rsid w:val="00462182"/>
    <w:pPr>
      <w:spacing w:after="0" w:line="240" w:lineRule="auto"/>
    </w:pPr>
    <w:rPr>
      <w:rFonts w:ascii="Times New Roman" w:eastAsia="Times" w:hAnsi="Times New Roman" w:cs="Times New Roman"/>
      <w:sz w:val="18"/>
      <w:szCs w:val="20"/>
    </w:rPr>
  </w:style>
  <w:style w:type="paragraph" w:customStyle="1" w:styleId="Heading">
    <w:name w:val="Heading"/>
    <w:basedOn w:val="Normal"/>
    <w:next w:val="BodyText"/>
    <w:qFormat/>
    <w:rsid w:val="00462182"/>
    <w:pPr>
      <w:keepNext/>
      <w:widowControl w:val="0"/>
      <w:suppressAutoHyphens/>
      <w:spacing w:before="240" w:after="120" w:line="240" w:lineRule="auto"/>
    </w:pPr>
    <w:rPr>
      <w:rFonts w:eastAsia="Droid Sans Fallback" w:cs="Lohit Hindi"/>
      <w:kern w:val="2"/>
      <w:sz w:val="28"/>
      <w:szCs w:val="28"/>
      <w:lang w:eastAsia="zh-CN" w:bidi="hi-IN"/>
    </w:rPr>
  </w:style>
  <w:style w:type="paragraph" w:customStyle="1" w:styleId="Index">
    <w:name w:val="Index"/>
    <w:basedOn w:val="Normal"/>
    <w:qFormat/>
    <w:rsid w:val="00462182"/>
    <w:pPr>
      <w:widowControl w:val="0"/>
      <w:suppressLineNumbers/>
      <w:suppressAutoHyphens/>
      <w:spacing w:after="0" w:line="240" w:lineRule="auto"/>
    </w:pPr>
    <w:rPr>
      <w:rFonts w:ascii="Times New Roman" w:eastAsia="Droid Sans Fallback" w:hAnsi="Times New Roman" w:cs="Lohit Hindi"/>
      <w:kern w:val="2"/>
      <w:sz w:val="24"/>
      <w:lang w:eastAsia="zh-CN" w:bidi="hi-IN"/>
    </w:rPr>
  </w:style>
  <w:style w:type="paragraph" w:customStyle="1" w:styleId="2ArgumentHeader">
    <w:name w:val="2) Argument Header"/>
    <w:basedOn w:val="Heading1"/>
    <w:next w:val="Heading1"/>
    <w:qFormat/>
    <w:rsid w:val="00462182"/>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2"/>
      <w:sz w:val="24"/>
      <w:u w:val="single"/>
      <w:lang w:eastAsia="zh-CN" w:bidi="hi-IN"/>
    </w:rPr>
  </w:style>
  <w:style w:type="paragraph" w:customStyle="1" w:styleId="double">
    <w:name w:val="double"/>
    <w:basedOn w:val="Normal"/>
    <w:qFormat/>
    <w:rsid w:val="00462182"/>
    <w:pPr>
      <w:spacing w:before="100" w:beforeAutospacing="1" w:after="100" w:afterAutospacing="1" w:line="240" w:lineRule="auto"/>
    </w:pPr>
    <w:rPr>
      <w:rFonts w:ascii="Times" w:hAnsi="Times"/>
      <w:szCs w:val="20"/>
    </w:rPr>
  </w:style>
  <w:style w:type="character" w:customStyle="1" w:styleId="CardsHighlightedChar">
    <w:name w:val="Cards Highlighted Char"/>
    <w:basedOn w:val="DefaultParagraphFont"/>
    <w:link w:val="CardsHighlighted"/>
    <w:locked/>
    <w:rsid w:val="00462182"/>
    <w:rPr>
      <w:rFonts w:ascii="Times New Roman" w:eastAsia="Calibri" w:hAnsi="Times New Roman" w:cs="Times New Roman"/>
      <w:u w:val="single"/>
      <w:shd w:val="clear" w:color="auto" w:fill="00FFFF"/>
    </w:rPr>
  </w:style>
  <w:style w:type="paragraph" w:customStyle="1" w:styleId="CardsHighlighted">
    <w:name w:val="Cards Highlighted"/>
    <w:basedOn w:val="Normal"/>
    <w:link w:val="CardsHighlightedChar"/>
    <w:autoRedefine/>
    <w:qFormat/>
    <w:rsid w:val="00462182"/>
    <w:pPr>
      <w:shd w:val="clear" w:color="auto" w:fill="00FFFF"/>
      <w:spacing w:after="0" w:line="240" w:lineRule="auto"/>
      <w:ind w:left="288" w:right="288"/>
      <w:jc w:val="both"/>
    </w:pPr>
    <w:rPr>
      <w:rFonts w:ascii="Times New Roman" w:eastAsia="Calibri" w:hAnsi="Times New Roman" w:cs="Times New Roman"/>
      <w:u w:val="single"/>
    </w:rPr>
  </w:style>
  <w:style w:type="character" w:customStyle="1" w:styleId="analyticsChar">
    <w:name w:val="analytics Char"/>
    <w:basedOn w:val="DefaultParagraphFont"/>
    <w:link w:val="analytics"/>
    <w:uiPriority w:val="4"/>
    <w:locked/>
    <w:rsid w:val="00462182"/>
    <w:rPr>
      <w:rFonts w:ascii="Calibri" w:hAnsi="Calibri" w:cs="Calibri"/>
      <w:b/>
      <w:color w:val="C00000"/>
      <w:sz w:val="26"/>
    </w:rPr>
  </w:style>
  <w:style w:type="paragraph" w:customStyle="1" w:styleId="analytics">
    <w:name w:val="analytics"/>
    <w:basedOn w:val="Normal"/>
    <w:link w:val="analyticsChar"/>
    <w:uiPriority w:val="4"/>
    <w:qFormat/>
    <w:rsid w:val="00462182"/>
    <w:pPr>
      <w:spacing w:after="0" w:line="240" w:lineRule="auto"/>
    </w:pPr>
    <w:rPr>
      <w:b/>
      <w:color w:val="C00000"/>
      <w:sz w:val="26"/>
    </w:rPr>
  </w:style>
  <w:style w:type="character" w:customStyle="1" w:styleId="citenon-boldChar">
    <w:name w:val="cite non-bold Char"/>
    <w:link w:val="citenon-bold"/>
    <w:locked/>
    <w:rsid w:val="00462182"/>
    <w:rPr>
      <w:rFonts w:ascii="Calibri" w:eastAsia="Calibri" w:hAnsi="Calibri" w:cs="Calibri"/>
      <w:sz w:val="16"/>
      <w:szCs w:val="20"/>
      <w:lang w:val="x-none" w:eastAsia="x-none"/>
    </w:rPr>
  </w:style>
  <w:style w:type="paragraph" w:customStyle="1" w:styleId="citenon-bold">
    <w:name w:val="cite non-bold"/>
    <w:basedOn w:val="Normal"/>
    <w:link w:val="citenon-boldChar"/>
    <w:qFormat/>
    <w:rsid w:val="00462182"/>
    <w:pPr>
      <w:spacing w:after="0" w:line="240" w:lineRule="auto"/>
    </w:pPr>
    <w:rPr>
      <w:rFonts w:eastAsia="Calibri"/>
      <w:sz w:val="16"/>
      <w:szCs w:val="20"/>
      <w:lang w:val="x-none" w:eastAsia="x-none"/>
    </w:rPr>
  </w:style>
  <w:style w:type="character" w:customStyle="1" w:styleId="HotRouteChar">
    <w:name w:val="Hot Route! Char"/>
    <w:link w:val="HotRoute"/>
    <w:locked/>
    <w:rsid w:val="00462182"/>
    <w:rPr>
      <w:rFonts w:ascii="Calibri" w:eastAsia="Calibri" w:hAnsi="Calibri" w:cs="Calibri"/>
      <w:color w:val="000000"/>
      <w:sz w:val="16"/>
    </w:rPr>
  </w:style>
  <w:style w:type="paragraph" w:customStyle="1" w:styleId="HotRoute">
    <w:name w:val="Hot Route!"/>
    <w:basedOn w:val="Normal"/>
    <w:link w:val="HotRouteChar"/>
    <w:qFormat/>
    <w:rsid w:val="00462182"/>
    <w:pPr>
      <w:spacing w:after="0" w:line="240" w:lineRule="auto"/>
      <w:ind w:left="144"/>
    </w:pPr>
    <w:rPr>
      <w:rFonts w:eastAsia="Calibri"/>
      <w:color w:val="000000"/>
      <w:sz w:val="16"/>
    </w:rPr>
  </w:style>
  <w:style w:type="character" w:customStyle="1" w:styleId="CardIndentedChar">
    <w:name w:val="Card (Indented) Char"/>
    <w:basedOn w:val="DefaultParagraphFont"/>
    <w:link w:val="CardIndented"/>
    <w:locked/>
    <w:rsid w:val="00462182"/>
    <w:rPr>
      <w:rFonts w:ascii="Calibri" w:hAnsi="Calibri" w:cs="Calibri"/>
      <w:sz w:val="16"/>
    </w:rPr>
  </w:style>
  <w:style w:type="paragraph" w:customStyle="1" w:styleId="CardIndented">
    <w:name w:val="Card (Indented)"/>
    <w:basedOn w:val="Normal"/>
    <w:link w:val="CardIndentedChar"/>
    <w:qFormat/>
    <w:rsid w:val="00462182"/>
    <w:pPr>
      <w:spacing w:after="0" w:line="240" w:lineRule="auto"/>
      <w:ind w:left="288"/>
    </w:pPr>
    <w:rPr>
      <w:sz w:val="16"/>
    </w:rPr>
  </w:style>
  <w:style w:type="paragraph" w:customStyle="1" w:styleId="PhoTag">
    <w:name w:val="PhoTag"/>
    <w:basedOn w:val="Normal"/>
    <w:next w:val="Normal"/>
    <w:autoRedefine/>
    <w:qFormat/>
    <w:rsid w:val="00462182"/>
    <w:pPr>
      <w:spacing w:after="0" w:line="240" w:lineRule="auto"/>
    </w:pPr>
    <w:rPr>
      <w:b/>
    </w:rPr>
  </w:style>
  <w:style w:type="character" w:customStyle="1" w:styleId="NormalTextChar">
    <w:name w:val="Normal Text Char"/>
    <w:link w:val="NormalText"/>
    <w:locked/>
    <w:rsid w:val="00462182"/>
    <w:rPr>
      <w:rFonts w:ascii="Calibri" w:eastAsia="Calibri" w:hAnsi="Calibri" w:cs="Calibri"/>
      <w:sz w:val="16"/>
      <w:szCs w:val="26"/>
    </w:rPr>
  </w:style>
  <w:style w:type="paragraph" w:customStyle="1" w:styleId="NormalText">
    <w:name w:val="Normal Text"/>
    <w:basedOn w:val="Normal"/>
    <w:link w:val="NormalTextChar"/>
    <w:autoRedefine/>
    <w:qFormat/>
    <w:rsid w:val="00462182"/>
    <w:pPr>
      <w:spacing w:after="0" w:line="240" w:lineRule="auto"/>
      <w:jc w:val="both"/>
    </w:pPr>
    <w:rPr>
      <w:rFonts w:eastAsia="Calibri"/>
      <w:sz w:val="16"/>
      <w:szCs w:val="26"/>
    </w:rPr>
  </w:style>
  <w:style w:type="character" w:customStyle="1" w:styleId="ReallySmallChar">
    <w:name w:val="Really Small Char"/>
    <w:basedOn w:val="DefaultParagraphFont"/>
    <w:link w:val="ReallySmall"/>
    <w:locked/>
    <w:rsid w:val="00462182"/>
    <w:rPr>
      <w:rFonts w:ascii="Calibri" w:eastAsia="Times New Roman" w:hAnsi="Calibri" w:cs="Calibri"/>
      <w:sz w:val="16"/>
      <w:szCs w:val="20"/>
    </w:rPr>
  </w:style>
  <w:style w:type="paragraph" w:customStyle="1" w:styleId="ReallySmall">
    <w:name w:val="Really Small"/>
    <w:basedOn w:val="Normal"/>
    <w:link w:val="ReallySmallChar"/>
    <w:qFormat/>
    <w:rsid w:val="00462182"/>
    <w:pPr>
      <w:spacing w:after="0" w:line="240" w:lineRule="auto"/>
    </w:pPr>
    <w:rPr>
      <w:rFonts w:eastAsia="Times New Roman"/>
      <w:sz w:val="16"/>
      <w:szCs w:val="20"/>
    </w:rPr>
  </w:style>
  <w:style w:type="paragraph" w:customStyle="1" w:styleId="PageHeaderLine1">
    <w:name w:val="PageHeaderLine1"/>
    <w:basedOn w:val="Normal"/>
    <w:qFormat/>
    <w:rsid w:val="00462182"/>
    <w:pPr>
      <w:tabs>
        <w:tab w:val="right" w:pos="10800"/>
      </w:tabs>
      <w:spacing w:after="0" w:line="240" w:lineRule="auto"/>
    </w:pPr>
    <w:rPr>
      <w:b/>
    </w:rPr>
  </w:style>
  <w:style w:type="character" w:customStyle="1" w:styleId="PageHeaderLine2Char">
    <w:name w:val="PageHeaderLine2 Char"/>
    <w:link w:val="PageHeaderLine2"/>
    <w:locked/>
    <w:rsid w:val="00462182"/>
    <w:rPr>
      <w:rFonts w:ascii="Calibri" w:hAnsi="Calibri" w:cs="Calibri"/>
      <w:b/>
      <w:sz w:val="16"/>
    </w:rPr>
  </w:style>
  <w:style w:type="paragraph" w:customStyle="1" w:styleId="PageHeaderLine2">
    <w:name w:val="PageHeaderLine2"/>
    <w:basedOn w:val="Normal"/>
    <w:next w:val="Normal"/>
    <w:link w:val="PageHeaderLine2Char"/>
    <w:qFormat/>
    <w:rsid w:val="00462182"/>
    <w:pPr>
      <w:tabs>
        <w:tab w:val="right" w:pos="10800"/>
      </w:tabs>
      <w:spacing w:after="0" w:line="480" w:lineRule="auto"/>
    </w:pPr>
    <w:rPr>
      <w:b/>
      <w:sz w:val="16"/>
    </w:rPr>
  </w:style>
  <w:style w:type="character" w:customStyle="1" w:styleId="BlockTitle2Char">
    <w:name w:val="Block Title2 Char"/>
    <w:link w:val="BlockTitle2"/>
    <w:locked/>
    <w:rsid w:val="00462182"/>
    <w:rPr>
      <w:rFonts w:ascii="Calibri" w:eastAsia="Calibri" w:hAnsi="Calibri" w:cs="Calibri"/>
      <w:b/>
      <w:color w:val="000000"/>
      <w:sz w:val="32"/>
      <w:u w:val="single"/>
    </w:rPr>
  </w:style>
  <w:style w:type="paragraph" w:customStyle="1" w:styleId="BlockTitle2">
    <w:name w:val="Block Title2"/>
    <w:basedOn w:val="Normal"/>
    <w:next w:val="Normal"/>
    <w:link w:val="BlockTitle2Char"/>
    <w:qFormat/>
    <w:rsid w:val="00462182"/>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462182"/>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customStyle="1" w:styleId="TxBrp1">
    <w:name w:val="TxBr_p1"/>
    <w:basedOn w:val="Normal"/>
    <w:qFormat/>
    <w:rsid w:val="00462182"/>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462182"/>
    <w:pPr>
      <w:spacing w:before="100" w:beforeAutospacing="1" w:after="100" w:afterAutospacing="1" w:line="240" w:lineRule="auto"/>
    </w:pPr>
    <w:rPr>
      <w:rFonts w:eastAsia="Calibri"/>
      <w:color w:val="000000"/>
    </w:rPr>
  </w:style>
  <w:style w:type="character" w:customStyle="1" w:styleId="hatChar">
    <w:name w:val="hat Char"/>
    <w:basedOn w:val="DefaultParagraphFont"/>
    <w:link w:val="hat"/>
    <w:locked/>
    <w:rsid w:val="00462182"/>
    <w:rPr>
      <w:rFonts w:ascii="Calibri" w:eastAsia="Calibri" w:hAnsi="Calibri" w:cs="Calibri"/>
      <w:b/>
      <w:bCs/>
      <w:color w:val="000000"/>
      <w:sz w:val="32"/>
      <w:u w:val="single"/>
    </w:rPr>
  </w:style>
  <w:style w:type="paragraph" w:customStyle="1" w:styleId="hat">
    <w:name w:val="hat"/>
    <w:basedOn w:val="Normal"/>
    <w:next w:val="Normal"/>
    <w:link w:val="hatChar"/>
    <w:qFormat/>
    <w:rsid w:val="00462182"/>
    <w:pPr>
      <w:spacing w:before="240" w:after="240" w:line="240" w:lineRule="auto"/>
      <w:jc w:val="center"/>
      <w:outlineLvl w:val="0"/>
    </w:pPr>
    <w:rPr>
      <w:rFonts w:eastAsia="Calibri"/>
      <w:b/>
      <w:bCs/>
      <w:color w:val="000000"/>
      <w:sz w:val="32"/>
      <w:u w:val="single"/>
    </w:rPr>
  </w:style>
  <w:style w:type="paragraph" w:customStyle="1" w:styleId="cards0">
    <w:name w:val="cards"/>
    <w:basedOn w:val="Normal"/>
    <w:qFormat/>
    <w:rsid w:val="00462182"/>
    <w:pPr>
      <w:spacing w:after="0" w:line="240" w:lineRule="auto"/>
    </w:pPr>
    <w:rPr>
      <w:rFonts w:eastAsia="Calibri"/>
      <w:color w:val="000000"/>
    </w:rPr>
  </w:style>
  <w:style w:type="character" w:customStyle="1" w:styleId="Heading4CiteChar">
    <w:name w:val="Heading 4 Cite Char"/>
    <w:link w:val="Heading4Cite"/>
    <w:locked/>
    <w:rsid w:val="00462182"/>
    <w:rPr>
      <w:rFonts w:ascii="Calibri" w:eastAsia="Calibri" w:hAnsi="Calibri" w:cs="Calibri"/>
      <w:color w:val="000000"/>
      <w:sz w:val="16"/>
    </w:rPr>
  </w:style>
  <w:style w:type="paragraph" w:customStyle="1" w:styleId="Heading4Cite">
    <w:name w:val="Heading 4 Cite"/>
    <w:basedOn w:val="Normal"/>
    <w:link w:val="Heading4CiteChar"/>
    <w:autoRedefine/>
    <w:qFormat/>
    <w:rsid w:val="00462182"/>
    <w:pPr>
      <w:spacing w:after="0" w:line="240" w:lineRule="auto"/>
    </w:pPr>
    <w:rPr>
      <w:rFonts w:eastAsia="Calibri"/>
      <w:color w:val="000000"/>
      <w:sz w:val="16"/>
    </w:rPr>
  </w:style>
  <w:style w:type="character" w:customStyle="1" w:styleId="UnderliningChar">
    <w:name w:val="Underlining Char"/>
    <w:link w:val="Underlining"/>
    <w:locked/>
    <w:rsid w:val="00462182"/>
    <w:rPr>
      <w:rFonts w:ascii="Arial Narrow" w:eastAsia="Calibri" w:hAnsi="Arial Narrow" w:cs="Calibri"/>
      <w:color w:val="000000"/>
      <w:sz w:val="16"/>
      <w:u w:val="single"/>
    </w:rPr>
  </w:style>
  <w:style w:type="paragraph" w:customStyle="1" w:styleId="Underlining">
    <w:name w:val="Underlining"/>
    <w:basedOn w:val="Normal"/>
    <w:link w:val="UnderliningChar"/>
    <w:qFormat/>
    <w:rsid w:val="00462182"/>
    <w:pPr>
      <w:spacing w:after="0" w:line="240" w:lineRule="auto"/>
    </w:pPr>
    <w:rPr>
      <w:rFonts w:ascii="Arial Narrow" w:eastAsia="Calibri" w:hAnsi="Arial Narrow"/>
      <w:color w:val="000000"/>
      <w:sz w:val="16"/>
      <w:u w:val="single"/>
    </w:rPr>
  </w:style>
  <w:style w:type="character" w:customStyle="1" w:styleId="MicrotextChar">
    <w:name w:val="Microtext Char"/>
    <w:link w:val="Microtext"/>
    <w:locked/>
    <w:rsid w:val="00462182"/>
    <w:rPr>
      <w:rFonts w:ascii="Calibri" w:eastAsia="Calibri" w:hAnsi="Calibri" w:cs="Calibri"/>
      <w:color w:val="000000"/>
      <w:sz w:val="12"/>
    </w:rPr>
  </w:style>
  <w:style w:type="paragraph" w:customStyle="1" w:styleId="Microtext">
    <w:name w:val="Microtext"/>
    <w:basedOn w:val="Normal"/>
    <w:next w:val="Normal"/>
    <w:link w:val="MicrotextChar"/>
    <w:qFormat/>
    <w:rsid w:val="00462182"/>
    <w:pPr>
      <w:spacing w:after="0" w:line="240" w:lineRule="auto"/>
    </w:pPr>
    <w:rPr>
      <w:rFonts w:eastAsia="Calibri"/>
      <w:color w:val="000000"/>
      <w:sz w:val="12"/>
    </w:rPr>
  </w:style>
  <w:style w:type="paragraph" w:customStyle="1" w:styleId="PageTitle">
    <w:name w:val="Page Title"/>
    <w:basedOn w:val="Normal"/>
    <w:next w:val="Normal"/>
    <w:qFormat/>
    <w:rsid w:val="00462182"/>
    <w:pPr>
      <w:tabs>
        <w:tab w:val="left" w:pos="1440"/>
      </w:tabs>
      <w:spacing w:after="0" w:line="240" w:lineRule="auto"/>
      <w:jc w:val="center"/>
      <w:outlineLvl w:val="1"/>
    </w:pPr>
    <w:rPr>
      <w:rFonts w:eastAsia="Calibri"/>
      <w:b/>
      <w:smallCaps/>
      <w:color w:val="000000"/>
      <w:sz w:val="36"/>
      <w:u w:val="single"/>
    </w:rPr>
  </w:style>
  <w:style w:type="character" w:customStyle="1" w:styleId="Style4Char">
    <w:name w:val="Style4 Char"/>
    <w:link w:val="Style4"/>
    <w:locked/>
    <w:rsid w:val="00462182"/>
    <w:rPr>
      <w:rFonts w:ascii="Arial Narrow" w:hAnsi="Arial Narrow"/>
      <w:sz w:val="16"/>
      <w:u w:val="single"/>
    </w:rPr>
  </w:style>
  <w:style w:type="paragraph" w:customStyle="1" w:styleId="Style4">
    <w:name w:val="Style4"/>
    <w:basedOn w:val="Normal"/>
    <w:link w:val="Style4Char"/>
    <w:qFormat/>
    <w:rsid w:val="00462182"/>
    <w:pPr>
      <w:numPr>
        <w:numId w:val="11"/>
      </w:numPr>
      <w:spacing w:after="0" w:line="240" w:lineRule="auto"/>
      <w:ind w:left="0" w:firstLine="0"/>
    </w:pPr>
    <w:rPr>
      <w:rFonts w:ascii="Arial Narrow" w:hAnsi="Arial Narrow" w:cstheme="minorBidi"/>
      <w:sz w:val="16"/>
      <w:u w:val="single"/>
    </w:rPr>
  </w:style>
  <w:style w:type="character" w:customStyle="1" w:styleId="StyleStyle49ptChar">
    <w:name w:val="Style Style4 + 9 pt Char"/>
    <w:link w:val="StyleStyle49pt"/>
    <w:locked/>
    <w:rsid w:val="00462182"/>
    <w:rPr>
      <w:rFonts w:ascii="Arial Narrow" w:hAnsi="Arial Narrow"/>
      <w:sz w:val="16"/>
      <w:u w:val="single"/>
    </w:rPr>
  </w:style>
  <w:style w:type="paragraph" w:customStyle="1" w:styleId="StyleStyle49pt">
    <w:name w:val="Style Style4 + 9 pt"/>
    <w:basedOn w:val="Style4"/>
    <w:link w:val="StyleStyle49ptChar"/>
    <w:qFormat/>
    <w:rsid w:val="00462182"/>
  </w:style>
  <w:style w:type="character" w:customStyle="1" w:styleId="StyleStyle49ptBoldChar">
    <w:name w:val="Style Style4 + 9 pt Bold Char"/>
    <w:link w:val="StyleStyle49ptBold"/>
    <w:locked/>
    <w:rsid w:val="00462182"/>
    <w:rPr>
      <w:rFonts w:ascii="Arial Narrow" w:hAnsi="Arial Narrow"/>
      <w:b/>
      <w:bCs/>
      <w:sz w:val="16"/>
      <w:u w:val="single"/>
    </w:rPr>
  </w:style>
  <w:style w:type="paragraph" w:customStyle="1" w:styleId="StyleStyle49ptBold">
    <w:name w:val="Style Style4 + 9 pt Bold"/>
    <w:basedOn w:val="Style4"/>
    <w:link w:val="StyleStyle49ptBoldChar"/>
    <w:qFormat/>
    <w:rsid w:val="00462182"/>
    <w:rPr>
      <w:b/>
      <w:bCs/>
    </w:rPr>
  </w:style>
  <w:style w:type="character" w:customStyle="1" w:styleId="Style3Char">
    <w:name w:val="Style3 Char"/>
    <w:link w:val="Style3"/>
    <w:locked/>
    <w:rsid w:val="00462182"/>
    <w:rPr>
      <w:rFonts w:ascii="Arial Narrow" w:hAnsi="Arial Narrow"/>
      <w:b/>
    </w:rPr>
  </w:style>
  <w:style w:type="paragraph" w:customStyle="1" w:styleId="Style3">
    <w:name w:val="Style3"/>
    <w:basedOn w:val="Normal"/>
    <w:link w:val="Style3Char"/>
    <w:qFormat/>
    <w:rsid w:val="00462182"/>
    <w:pPr>
      <w:spacing w:after="0" w:line="240" w:lineRule="auto"/>
    </w:pPr>
    <w:rPr>
      <w:rFonts w:ascii="Arial Narrow" w:hAnsi="Arial Narrow" w:cstheme="minorBidi"/>
      <w:b/>
    </w:rPr>
  </w:style>
  <w:style w:type="paragraph" w:customStyle="1" w:styleId="Style1">
    <w:name w:val="Style 1"/>
    <w:qFormat/>
    <w:rsid w:val="00462182"/>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StyleUnderline9pt2Char">
    <w:name w:val="Style Underline + 9 pt2 Char"/>
    <w:link w:val="StyleUnderline9pt2"/>
    <w:locked/>
    <w:rsid w:val="00462182"/>
    <w:rPr>
      <w:rFonts w:ascii="Calibri" w:eastAsia="Times New Roman" w:hAnsi="Calibri" w:cs="Calibri"/>
      <w:color w:val="000000"/>
      <w:sz w:val="16"/>
      <w:szCs w:val="20"/>
      <w:u w:val="single"/>
    </w:rPr>
  </w:style>
  <w:style w:type="paragraph" w:customStyle="1" w:styleId="StyleUnderline9pt2">
    <w:name w:val="Style Underline + 9 pt2"/>
    <w:basedOn w:val="Normal"/>
    <w:link w:val="StyleUnderline9pt2Char"/>
    <w:qFormat/>
    <w:rsid w:val="00462182"/>
    <w:pPr>
      <w:spacing w:after="0" w:line="240" w:lineRule="auto"/>
    </w:pPr>
    <w:rPr>
      <w:rFonts w:eastAsia="Times New Roman"/>
      <w:color w:val="000000"/>
      <w:sz w:val="16"/>
      <w:szCs w:val="20"/>
      <w:u w:val="single"/>
    </w:rPr>
  </w:style>
  <w:style w:type="character" w:customStyle="1" w:styleId="cardCharCharCharChar">
    <w:name w:val="card Char Char Char Char"/>
    <w:link w:val="cardCharCharChar"/>
    <w:locked/>
    <w:rsid w:val="00462182"/>
    <w:rPr>
      <w:rFonts w:ascii="Calibri" w:eastAsia="Times New Roman" w:hAnsi="Calibri" w:cs="Calibri"/>
      <w:color w:val="000000"/>
      <w:sz w:val="16"/>
      <w:szCs w:val="20"/>
    </w:rPr>
  </w:style>
  <w:style w:type="paragraph" w:customStyle="1" w:styleId="cardCharCharChar">
    <w:name w:val="card Char Char Char"/>
    <w:basedOn w:val="Normal"/>
    <w:link w:val="cardCharCharCharChar"/>
    <w:qFormat/>
    <w:rsid w:val="00462182"/>
    <w:pPr>
      <w:spacing w:after="0" w:line="240" w:lineRule="auto"/>
      <w:ind w:left="288" w:right="288"/>
    </w:pPr>
    <w:rPr>
      <w:rFonts w:eastAsia="Times New Roman"/>
      <w:color w:val="000000"/>
      <w:sz w:val="16"/>
      <w:szCs w:val="20"/>
    </w:rPr>
  </w:style>
  <w:style w:type="paragraph" w:customStyle="1" w:styleId="TxBr5p1">
    <w:name w:val="TxBr_5p1"/>
    <w:basedOn w:val="Normal"/>
    <w:qFormat/>
    <w:rsid w:val="00462182"/>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462182"/>
    <w:pPr>
      <w:spacing w:after="0" w:line="240" w:lineRule="auto"/>
      <w:ind w:left="400"/>
    </w:pPr>
    <w:rPr>
      <w:rFonts w:eastAsia="Calibri"/>
      <w:color w:val="000000"/>
    </w:rPr>
  </w:style>
  <w:style w:type="character" w:customStyle="1" w:styleId="HotRouteChar0">
    <w:name w:val="Hot Route Char"/>
    <w:link w:val="HotRoute0"/>
    <w:locked/>
    <w:rsid w:val="00462182"/>
    <w:rPr>
      <w:rFonts w:ascii="Calibri" w:eastAsia="Calibri" w:hAnsi="Calibri" w:cs="Calibri"/>
      <w:color w:val="000000"/>
      <w:sz w:val="16"/>
    </w:rPr>
  </w:style>
  <w:style w:type="paragraph" w:customStyle="1" w:styleId="HotRoute0">
    <w:name w:val="Hot Route"/>
    <w:basedOn w:val="Normal"/>
    <w:link w:val="HotRouteChar0"/>
    <w:qFormat/>
    <w:rsid w:val="00462182"/>
    <w:pPr>
      <w:spacing w:after="0" w:line="240" w:lineRule="auto"/>
      <w:ind w:left="144"/>
    </w:pPr>
    <w:rPr>
      <w:rFonts w:eastAsia="Calibri"/>
      <w:color w:val="000000"/>
      <w:sz w:val="16"/>
    </w:rPr>
  </w:style>
  <w:style w:type="character" w:customStyle="1" w:styleId="SmalltextChar">
    <w:name w:val="Small text Char"/>
    <w:aliases w:val="Quote1 Char1"/>
    <w:link w:val="Smalltext"/>
    <w:locked/>
    <w:rsid w:val="00462182"/>
    <w:rPr>
      <w:rFonts w:ascii="Calibri" w:eastAsia="Times New Roman" w:hAnsi="Calibri" w:cs="Calibri"/>
      <w:color w:val="000000"/>
      <w:sz w:val="16"/>
    </w:rPr>
  </w:style>
  <w:style w:type="paragraph" w:customStyle="1" w:styleId="Smalltext">
    <w:name w:val="Small text"/>
    <w:aliases w:val="Quote1,Quote11"/>
    <w:basedOn w:val="Normal"/>
    <w:link w:val="SmalltextChar"/>
    <w:qFormat/>
    <w:rsid w:val="00462182"/>
    <w:pPr>
      <w:spacing w:after="0" w:line="240" w:lineRule="auto"/>
    </w:pPr>
    <w:rPr>
      <w:rFonts w:eastAsia="Times New Roman"/>
      <w:color w:val="000000"/>
      <w:sz w:val="16"/>
    </w:rPr>
  </w:style>
  <w:style w:type="paragraph" w:customStyle="1" w:styleId="Paste">
    <w:name w:val="Paste"/>
    <w:basedOn w:val="Normal"/>
    <w:qFormat/>
    <w:rsid w:val="00462182"/>
    <w:pPr>
      <w:spacing w:after="0" w:line="240" w:lineRule="auto"/>
    </w:pPr>
    <w:rPr>
      <w:rFonts w:ascii="Arial Narrow" w:eastAsia="Calibri" w:hAnsi="Arial Narrow"/>
      <w:color w:val="000000"/>
      <w:szCs w:val="20"/>
    </w:rPr>
  </w:style>
  <w:style w:type="character" w:customStyle="1" w:styleId="NormaltagChar">
    <w:name w:val="Normal tag Char"/>
    <w:link w:val="Normaltag"/>
    <w:locked/>
    <w:rsid w:val="00462182"/>
    <w:rPr>
      <w:rFonts w:ascii="Calibri" w:eastAsia="Times New Roman" w:hAnsi="Calibri" w:cs="Calibri"/>
      <w:b/>
      <w:color w:val="000000"/>
      <w:sz w:val="16"/>
      <w:szCs w:val="20"/>
    </w:rPr>
  </w:style>
  <w:style w:type="paragraph" w:customStyle="1" w:styleId="Normaltag">
    <w:name w:val="Normal tag"/>
    <w:basedOn w:val="Normal"/>
    <w:link w:val="NormaltagChar"/>
    <w:qFormat/>
    <w:rsid w:val="00462182"/>
    <w:pPr>
      <w:spacing w:after="0" w:line="240" w:lineRule="auto"/>
    </w:pPr>
    <w:rPr>
      <w:rFonts w:eastAsia="Times New Roman"/>
      <w:b/>
      <w:color w:val="000000"/>
      <w:sz w:val="16"/>
      <w:szCs w:val="20"/>
    </w:rPr>
  </w:style>
  <w:style w:type="character" w:customStyle="1" w:styleId="MicroChar">
    <w:name w:val="Micro Char"/>
    <w:link w:val="Micro"/>
    <w:locked/>
    <w:rsid w:val="00462182"/>
    <w:rPr>
      <w:rFonts w:ascii="Arial" w:hAnsi="Arial" w:cs="Arial"/>
      <w:sz w:val="12"/>
    </w:rPr>
  </w:style>
  <w:style w:type="paragraph" w:customStyle="1" w:styleId="Micro">
    <w:name w:val="Micro"/>
    <w:basedOn w:val="Normal"/>
    <w:next w:val="Normal"/>
    <w:link w:val="MicroChar"/>
    <w:qFormat/>
    <w:rsid w:val="00462182"/>
    <w:pPr>
      <w:spacing w:after="0" w:line="240" w:lineRule="auto"/>
    </w:pPr>
    <w:rPr>
      <w:rFonts w:ascii="Arial" w:hAnsi="Arial" w:cs="Arial"/>
      <w:sz w:val="12"/>
    </w:rPr>
  </w:style>
  <w:style w:type="character" w:customStyle="1" w:styleId="StyleStyle49ptBold3Char">
    <w:name w:val="Style Style4 + 9 pt Bold3 Char"/>
    <w:link w:val="StyleStyle49ptBold3"/>
    <w:locked/>
    <w:rsid w:val="00462182"/>
    <w:rPr>
      <w:b/>
      <w:bCs/>
      <w:u w:val="single"/>
    </w:rPr>
  </w:style>
  <w:style w:type="paragraph" w:customStyle="1" w:styleId="StyleStyle49ptBold3">
    <w:name w:val="Style Style4 + 9 pt Bold3"/>
    <w:basedOn w:val="Normal"/>
    <w:link w:val="StyleStyle49ptBold3Char"/>
    <w:qFormat/>
    <w:rsid w:val="00462182"/>
    <w:pPr>
      <w:spacing w:after="0" w:line="254" w:lineRule="auto"/>
    </w:pPr>
    <w:rPr>
      <w:rFonts w:asciiTheme="minorHAnsi" w:hAnsiTheme="minorHAnsi" w:cstheme="minorBidi"/>
      <w:b/>
      <w:bCs/>
      <w:u w:val="single"/>
    </w:rPr>
  </w:style>
  <w:style w:type="paragraph" w:customStyle="1" w:styleId="body-text">
    <w:name w:val="body-text"/>
    <w:basedOn w:val="Normal"/>
    <w:qFormat/>
    <w:rsid w:val="00462182"/>
    <w:pPr>
      <w:spacing w:before="100" w:beforeAutospacing="1" w:after="100" w:afterAutospacing="1" w:line="240" w:lineRule="auto"/>
    </w:pPr>
    <w:rPr>
      <w:rFonts w:eastAsia="Times New Roman"/>
    </w:rPr>
  </w:style>
  <w:style w:type="paragraph" w:customStyle="1" w:styleId="TagCite">
    <w:name w:val="TagCite"/>
    <w:basedOn w:val="Normal"/>
    <w:qFormat/>
    <w:rsid w:val="00462182"/>
    <w:pPr>
      <w:spacing w:after="0" w:line="240" w:lineRule="auto"/>
    </w:pPr>
    <w:rPr>
      <w:rFonts w:eastAsia="Times New Roman"/>
      <w:b/>
    </w:rPr>
  </w:style>
  <w:style w:type="paragraph" w:customStyle="1" w:styleId="SmallNormal">
    <w:name w:val="Small Normal"/>
    <w:basedOn w:val="Normal"/>
    <w:qFormat/>
    <w:rsid w:val="00462182"/>
    <w:pPr>
      <w:suppressAutoHyphens/>
      <w:spacing w:after="0" w:line="240" w:lineRule="auto"/>
      <w:contextualSpacing/>
    </w:pPr>
    <w:rPr>
      <w:rFonts w:eastAsia="Times New Roman"/>
      <w:sz w:val="18"/>
      <w:szCs w:val="18"/>
    </w:rPr>
  </w:style>
  <w:style w:type="paragraph" w:customStyle="1" w:styleId="Shrink">
    <w:name w:val="Shrink"/>
    <w:qFormat/>
    <w:rsid w:val="00462182"/>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462182"/>
    <w:pPr>
      <w:spacing w:after="0" w:line="240" w:lineRule="auto"/>
    </w:pPr>
    <w:rPr>
      <w:rFonts w:eastAsia="Times New Roman"/>
      <w:b/>
      <w:szCs w:val="20"/>
    </w:rPr>
  </w:style>
  <w:style w:type="paragraph" w:customStyle="1" w:styleId="tagcite0">
    <w:name w:val="tagcite"/>
    <w:basedOn w:val="Normal"/>
    <w:qFormat/>
    <w:rsid w:val="00462182"/>
    <w:pPr>
      <w:spacing w:after="0" w:line="240" w:lineRule="auto"/>
    </w:pPr>
    <w:rPr>
      <w:rFonts w:eastAsia="Times New Roman"/>
      <w:b/>
    </w:rPr>
  </w:style>
  <w:style w:type="paragraph" w:customStyle="1" w:styleId="SmallFont">
    <w:name w:val="Small Font"/>
    <w:basedOn w:val="Normal"/>
    <w:qFormat/>
    <w:rsid w:val="00462182"/>
    <w:pPr>
      <w:spacing w:after="200" w:line="240" w:lineRule="auto"/>
      <w:contextualSpacing/>
    </w:pPr>
    <w:rPr>
      <w:rFonts w:eastAsia="Calibri"/>
      <w:sz w:val="12"/>
    </w:rPr>
  </w:style>
  <w:style w:type="paragraph" w:customStyle="1" w:styleId="SmallFontCharCharChar">
    <w:name w:val="Small Font Char Char Char"/>
    <w:basedOn w:val="Normal"/>
    <w:qFormat/>
    <w:rsid w:val="00462182"/>
    <w:pPr>
      <w:spacing w:after="0" w:line="240" w:lineRule="auto"/>
    </w:pPr>
    <w:rPr>
      <w:rFonts w:eastAsia="Times New Roman"/>
      <w:sz w:val="12"/>
    </w:rPr>
  </w:style>
  <w:style w:type="character" w:customStyle="1" w:styleId="CardNotUnderlinedChar1">
    <w:name w:val="Card Not Underlined Char1"/>
    <w:link w:val="CardNotUnderlined"/>
    <w:locked/>
    <w:rsid w:val="00462182"/>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462182"/>
    <w:pPr>
      <w:spacing w:after="0" w:line="240" w:lineRule="auto"/>
    </w:pPr>
    <w:rPr>
      <w:rFonts w:ascii="Cambria" w:eastAsia="Times New Roman" w:hAnsi="Cambria"/>
      <w:sz w:val="18"/>
      <w:szCs w:val="20"/>
    </w:rPr>
  </w:style>
  <w:style w:type="character" w:customStyle="1" w:styleId="CardStyleChar">
    <w:name w:val="Card Style Char"/>
    <w:link w:val="CardStyle"/>
    <w:locked/>
    <w:rsid w:val="00462182"/>
    <w:rPr>
      <w:rFonts w:ascii="Calibri" w:eastAsia="Times New Roman" w:hAnsi="Calibri" w:cs="Calibri"/>
      <w:sz w:val="16"/>
    </w:rPr>
  </w:style>
  <w:style w:type="paragraph" w:customStyle="1" w:styleId="CardStyle">
    <w:name w:val="Card Style"/>
    <w:basedOn w:val="Normal"/>
    <w:link w:val="CardStyleChar"/>
    <w:qFormat/>
    <w:rsid w:val="00462182"/>
    <w:pPr>
      <w:spacing w:after="0" w:line="240" w:lineRule="auto"/>
    </w:pPr>
    <w:rPr>
      <w:rFonts w:eastAsia="Times New Roman"/>
      <w:sz w:val="16"/>
    </w:rPr>
  </w:style>
  <w:style w:type="paragraph" w:customStyle="1" w:styleId="loose">
    <w:name w:val="loose"/>
    <w:basedOn w:val="Normal"/>
    <w:qFormat/>
    <w:rsid w:val="00462182"/>
    <w:pPr>
      <w:spacing w:beforeLines="1" w:after="0" w:line="240" w:lineRule="auto"/>
    </w:pPr>
    <w:rPr>
      <w:rFonts w:ascii="Times" w:eastAsia="Times New Roman" w:hAnsi="Times"/>
      <w:szCs w:val="20"/>
    </w:rPr>
  </w:style>
  <w:style w:type="paragraph" w:customStyle="1" w:styleId="Regular">
    <w:name w:val="Regular"/>
    <w:qFormat/>
    <w:rsid w:val="00462182"/>
    <w:pPr>
      <w:spacing w:after="0" w:line="240" w:lineRule="auto"/>
    </w:pPr>
    <w:rPr>
      <w:rFonts w:ascii="Garamond" w:eastAsia="Times New Roman" w:hAnsi="Garamond" w:cs="Arial"/>
      <w:bCs/>
      <w:kern w:val="20"/>
      <w:sz w:val="20"/>
      <w:szCs w:val="32"/>
    </w:rPr>
  </w:style>
  <w:style w:type="character" w:customStyle="1" w:styleId="Style2Char">
    <w:name w:val="Style2 Char"/>
    <w:link w:val="Style2"/>
    <w:locked/>
    <w:rsid w:val="00462182"/>
    <w:rPr>
      <w:rFonts w:ascii="Times New Roman" w:hAnsi="Times New Roman" w:cs="Times New Roman"/>
      <w:sz w:val="16"/>
      <w:szCs w:val="16"/>
    </w:rPr>
  </w:style>
  <w:style w:type="paragraph" w:customStyle="1" w:styleId="Style2">
    <w:name w:val="Style2"/>
    <w:basedOn w:val="Normal"/>
    <w:link w:val="Style2Char"/>
    <w:qFormat/>
    <w:rsid w:val="00462182"/>
    <w:pPr>
      <w:spacing w:after="0" w:line="240" w:lineRule="auto"/>
    </w:pPr>
    <w:rPr>
      <w:rFonts w:ascii="Times New Roman" w:hAnsi="Times New Roman" w:cs="Times New Roman"/>
      <w:sz w:val="16"/>
      <w:szCs w:val="16"/>
    </w:rPr>
  </w:style>
  <w:style w:type="paragraph" w:customStyle="1" w:styleId="TextUnderline">
    <w:name w:val="Text Underline"/>
    <w:basedOn w:val="Regular"/>
    <w:qFormat/>
    <w:rsid w:val="00462182"/>
    <w:rPr>
      <w:u w:val="single"/>
    </w:rPr>
  </w:style>
  <w:style w:type="paragraph" w:customStyle="1" w:styleId="Boldunderline">
    <w:name w:val="Bold underline"/>
    <w:basedOn w:val="TextUnderline"/>
    <w:qFormat/>
    <w:rsid w:val="00462182"/>
    <w:rPr>
      <w:b/>
    </w:rPr>
  </w:style>
  <w:style w:type="paragraph" w:customStyle="1" w:styleId="FullText">
    <w:name w:val="Full Text"/>
    <w:basedOn w:val="Normal"/>
    <w:qFormat/>
    <w:rsid w:val="00462182"/>
    <w:pPr>
      <w:spacing w:after="0" w:line="240" w:lineRule="auto"/>
    </w:pPr>
    <w:rPr>
      <w:rFonts w:ascii="Arial Narrow" w:eastAsia="Times New Roman" w:hAnsi="Arial Narrow"/>
    </w:rPr>
  </w:style>
  <w:style w:type="paragraph" w:customStyle="1" w:styleId="TagLine">
    <w:name w:val="Tag Line"/>
    <w:basedOn w:val="Normal"/>
    <w:next w:val="FullText"/>
    <w:qFormat/>
    <w:rsid w:val="00462182"/>
    <w:pPr>
      <w:spacing w:after="0" w:line="240" w:lineRule="auto"/>
    </w:pPr>
    <w:rPr>
      <w:rFonts w:ascii="Arial Narrow" w:eastAsia="Times New Roman" w:hAnsi="Arial Narrow"/>
      <w:b/>
      <w:sz w:val="28"/>
    </w:rPr>
  </w:style>
  <w:style w:type="paragraph" w:customStyle="1" w:styleId="FreeForm">
    <w:name w:val="Free Form"/>
    <w:qFormat/>
    <w:rsid w:val="00462182"/>
    <w:pPr>
      <w:spacing w:after="0" w:line="240" w:lineRule="auto"/>
    </w:pPr>
    <w:rPr>
      <w:rFonts w:ascii="Times New Roman" w:eastAsia="ヒラギノ角ゴ Pro W3" w:hAnsi="Times New Roman" w:cs="Times New Roman"/>
      <w:color w:val="000000"/>
      <w:sz w:val="24"/>
      <w:szCs w:val="20"/>
    </w:rPr>
  </w:style>
  <w:style w:type="character" w:customStyle="1" w:styleId="AuthorDateChar0">
    <w:name w:val="Author/Date Char"/>
    <w:link w:val="AuthorDate0"/>
    <w:locked/>
    <w:rsid w:val="00462182"/>
    <w:rPr>
      <w:rFonts w:ascii="Calibri" w:hAnsi="Calibri" w:cs="Calibri"/>
      <w:b/>
      <w:u w:val="single"/>
    </w:rPr>
  </w:style>
  <w:style w:type="paragraph" w:customStyle="1" w:styleId="AuthorDate0">
    <w:name w:val="Author/Date"/>
    <w:basedOn w:val="Normal"/>
    <w:link w:val="AuthorDateChar0"/>
    <w:qFormat/>
    <w:rsid w:val="00462182"/>
    <w:pPr>
      <w:spacing w:after="0" w:line="240" w:lineRule="auto"/>
    </w:pPr>
    <w:rPr>
      <w:b/>
      <w:u w:val="single"/>
    </w:rPr>
  </w:style>
  <w:style w:type="character" w:customStyle="1" w:styleId="TagCiteChar">
    <w:name w:val="Tag &amp; Cite Char"/>
    <w:link w:val="TagCite1"/>
    <w:locked/>
    <w:rsid w:val="00462182"/>
    <w:rPr>
      <w:rFonts w:ascii="Arial Narrow" w:eastAsia="Times New Roman" w:hAnsi="Arial Narrow" w:cs="Calibri"/>
      <w:b/>
      <w:sz w:val="16"/>
    </w:rPr>
  </w:style>
  <w:style w:type="paragraph" w:customStyle="1" w:styleId="TagCite1">
    <w:name w:val="Tag &amp; Cite"/>
    <w:basedOn w:val="Normal"/>
    <w:link w:val="TagCiteChar"/>
    <w:qFormat/>
    <w:rsid w:val="00462182"/>
    <w:pPr>
      <w:spacing w:after="0" w:line="240" w:lineRule="auto"/>
      <w:jc w:val="both"/>
    </w:pPr>
    <w:rPr>
      <w:rFonts w:ascii="Arial Narrow" w:eastAsia="Times New Roman" w:hAnsi="Arial Narrow"/>
      <w:b/>
      <w:sz w:val="16"/>
    </w:rPr>
  </w:style>
  <w:style w:type="character" w:customStyle="1" w:styleId="HighlightedTextChar">
    <w:name w:val="Highlighted Text Char"/>
    <w:link w:val="HighlightedText"/>
    <w:locked/>
    <w:rsid w:val="00462182"/>
    <w:rPr>
      <w:rFonts w:ascii="Arial Narrow" w:eastAsia="Times New Roman" w:hAnsi="Arial Narrow" w:cs="Calibri"/>
      <w:sz w:val="16"/>
      <w:u w:val="thick"/>
    </w:rPr>
  </w:style>
  <w:style w:type="paragraph" w:customStyle="1" w:styleId="HighlightedText">
    <w:name w:val="Highlighted Text"/>
    <w:basedOn w:val="Normal"/>
    <w:link w:val="HighlightedTextChar"/>
    <w:qFormat/>
    <w:rsid w:val="00462182"/>
    <w:pPr>
      <w:spacing w:after="0" w:line="240" w:lineRule="auto"/>
      <w:jc w:val="both"/>
    </w:pPr>
    <w:rPr>
      <w:rFonts w:ascii="Arial Narrow" w:eastAsia="Times New Roman" w:hAnsi="Arial Narrow"/>
      <w:sz w:val="16"/>
      <w:u w:val="thick"/>
    </w:rPr>
  </w:style>
  <w:style w:type="paragraph" w:customStyle="1" w:styleId="TagStyle">
    <w:name w:val="Tag Style"/>
    <w:basedOn w:val="Normal"/>
    <w:qFormat/>
    <w:rsid w:val="00462182"/>
    <w:pPr>
      <w:spacing w:after="0" w:line="240" w:lineRule="auto"/>
    </w:pPr>
    <w:rPr>
      <w:rFonts w:eastAsia="Times New Roman"/>
      <w:b/>
    </w:rPr>
  </w:style>
  <w:style w:type="paragraph" w:customStyle="1" w:styleId="Hat2">
    <w:name w:val="Hat2"/>
    <w:basedOn w:val="Heading2"/>
    <w:next w:val="Heading2"/>
    <w:autoRedefine/>
    <w:uiPriority w:val="99"/>
    <w:qFormat/>
    <w:rsid w:val="00462182"/>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MicroTextChar0">
    <w:name w:val="MicroText Char"/>
    <w:basedOn w:val="DefaultParagraphFont"/>
    <w:link w:val="MicroText0"/>
    <w:locked/>
    <w:rsid w:val="00462182"/>
    <w:rPr>
      <w:rFonts w:ascii="Arial Narrow" w:hAnsi="Arial Narrow"/>
      <w:sz w:val="12"/>
    </w:rPr>
  </w:style>
  <w:style w:type="paragraph" w:customStyle="1" w:styleId="MicroText0">
    <w:name w:val="MicroText"/>
    <w:basedOn w:val="Normal"/>
    <w:next w:val="Normal"/>
    <w:link w:val="MicroTextChar0"/>
    <w:qFormat/>
    <w:rsid w:val="00462182"/>
    <w:pPr>
      <w:spacing w:after="0" w:line="240" w:lineRule="auto"/>
    </w:pPr>
    <w:rPr>
      <w:rFonts w:ascii="Arial Narrow" w:hAnsi="Arial Narrow" w:cstheme="minorBidi"/>
      <w:sz w:val="12"/>
    </w:rPr>
  </w:style>
  <w:style w:type="character" w:customStyle="1" w:styleId="UnreadTextChar">
    <w:name w:val="Unread Text Char"/>
    <w:link w:val="UnreadText"/>
    <w:locked/>
    <w:rsid w:val="00462182"/>
    <w:rPr>
      <w:rFonts w:ascii="Calibri" w:eastAsia="Calibri" w:hAnsi="Calibri" w:cs="Calibri"/>
      <w:sz w:val="15"/>
    </w:rPr>
  </w:style>
  <w:style w:type="paragraph" w:customStyle="1" w:styleId="UnreadText">
    <w:name w:val="Unread Text"/>
    <w:basedOn w:val="Normal"/>
    <w:link w:val="UnreadTextChar"/>
    <w:autoRedefine/>
    <w:qFormat/>
    <w:rsid w:val="00462182"/>
    <w:pPr>
      <w:spacing w:after="0" w:line="254" w:lineRule="auto"/>
    </w:pPr>
    <w:rPr>
      <w:rFonts w:eastAsia="Calibri"/>
      <w:sz w:val="15"/>
    </w:rPr>
  </w:style>
  <w:style w:type="character" w:customStyle="1" w:styleId="CircledChar">
    <w:name w:val="Circled Char"/>
    <w:link w:val="Circled"/>
    <w:locked/>
    <w:rsid w:val="00462182"/>
    <w:rPr>
      <w:rFonts w:ascii="Calibri" w:eastAsia="Calibri" w:hAnsi="Calibri" w:cs="Calibri"/>
      <w:b/>
      <w:szCs w:val="20"/>
      <w:u w:val="thick"/>
    </w:rPr>
  </w:style>
  <w:style w:type="paragraph" w:customStyle="1" w:styleId="Circled">
    <w:name w:val="Circled"/>
    <w:basedOn w:val="Normal"/>
    <w:link w:val="CircledChar"/>
    <w:qFormat/>
    <w:rsid w:val="00462182"/>
    <w:pPr>
      <w:spacing w:after="0" w:line="254" w:lineRule="auto"/>
    </w:pPr>
    <w:rPr>
      <w:rFonts w:eastAsia="Calibri"/>
      <w:b/>
      <w:szCs w:val="20"/>
      <w:u w:val="thick"/>
    </w:rPr>
  </w:style>
  <w:style w:type="character" w:customStyle="1" w:styleId="StyleCardTextUnderline3Char">
    <w:name w:val="Style Card Text + Underline3 Char"/>
    <w:link w:val="StyleCardTextUnderline3"/>
    <w:locked/>
    <w:rsid w:val="00462182"/>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462182"/>
    <w:pPr>
      <w:spacing w:after="200" w:line="276" w:lineRule="auto"/>
    </w:pPr>
    <w:rPr>
      <w:rFonts w:ascii="Cambria" w:eastAsia="Times New Roman" w:hAnsi="Cambria" w:cs="Times New Roman"/>
      <w:u w:val="thick"/>
      <w:lang w:eastAsia="ko-KR"/>
    </w:rPr>
  </w:style>
  <w:style w:type="character" w:customStyle="1" w:styleId="TagtemplateChar">
    <w:name w:val="Tagtemplate Char"/>
    <w:link w:val="Tagtemplate"/>
    <w:locked/>
    <w:rsid w:val="00462182"/>
    <w:rPr>
      <w:rFonts w:ascii="Calibri" w:hAnsi="Calibri" w:cs="Calibri"/>
      <w:b/>
      <w:sz w:val="16"/>
    </w:rPr>
  </w:style>
  <w:style w:type="paragraph" w:customStyle="1" w:styleId="Tagtemplate">
    <w:name w:val="Tagtemplate"/>
    <w:basedOn w:val="Normal"/>
    <w:link w:val="TagtemplateChar"/>
    <w:autoRedefine/>
    <w:qFormat/>
    <w:rsid w:val="00462182"/>
    <w:pPr>
      <w:keepNext/>
      <w:keepLines/>
      <w:spacing w:after="0" w:line="240" w:lineRule="auto"/>
    </w:pPr>
    <w:rPr>
      <w:b/>
      <w:sz w:val="16"/>
    </w:rPr>
  </w:style>
  <w:style w:type="paragraph" w:customStyle="1" w:styleId="TxBr33p1">
    <w:name w:val="TxBr_33p1"/>
    <w:basedOn w:val="Normal"/>
    <w:uiPriority w:val="99"/>
    <w:qFormat/>
    <w:rsid w:val="00462182"/>
    <w:pPr>
      <w:tabs>
        <w:tab w:val="left" w:pos="204"/>
      </w:tabs>
      <w:autoSpaceDE w:val="0"/>
      <w:autoSpaceDN w:val="0"/>
      <w:adjustRightInd w:val="0"/>
      <w:spacing w:after="0" w:line="260" w:lineRule="atLeast"/>
      <w:jc w:val="both"/>
    </w:pPr>
    <w:rPr>
      <w:rFonts w:eastAsia="Times New Roman"/>
    </w:rPr>
  </w:style>
  <w:style w:type="character" w:customStyle="1" w:styleId="StyleStyle411ptChar">
    <w:name w:val="Style Style4 + 11 pt Char"/>
    <w:basedOn w:val="DefaultParagraphFont"/>
    <w:link w:val="StyleStyle411pt"/>
    <w:locked/>
    <w:rsid w:val="00462182"/>
    <w:rPr>
      <w:rFonts w:ascii="Calibri" w:eastAsia="Times New Roman" w:hAnsi="Calibri" w:cs="Calibri"/>
      <w:sz w:val="16"/>
      <w:u w:val="single"/>
    </w:rPr>
  </w:style>
  <w:style w:type="paragraph" w:customStyle="1" w:styleId="StyleStyle411pt">
    <w:name w:val="Style Style4 + 11 pt"/>
    <w:basedOn w:val="Normal"/>
    <w:link w:val="StyleStyle411ptChar"/>
    <w:qFormat/>
    <w:rsid w:val="00462182"/>
    <w:pPr>
      <w:spacing w:after="0" w:line="240" w:lineRule="auto"/>
    </w:pPr>
    <w:rPr>
      <w:rFonts w:eastAsia="Times New Roman"/>
      <w:sz w:val="16"/>
      <w:u w:val="single"/>
    </w:rPr>
  </w:style>
  <w:style w:type="character" w:customStyle="1" w:styleId="StyleStyle411ptBoldChar">
    <w:name w:val="Style Style4 + 11 pt Bold Char"/>
    <w:link w:val="StyleStyle411ptBold"/>
    <w:locked/>
    <w:rsid w:val="00462182"/>
    <w:rPr>
      <w:rFonts w:ascii="Calibri" w:eastAsia="Times New Roman" w:hAnsi="Calibri" w:cs="Calibri"/>
      <w:b/>
      <w:bCs/>
      <w:sz w:val="16"/>
      <w:u w:val="single"/>
    </w:rPr>
  </w:style>
  <w:style w:type="paragraph" w:customStyle="1" w:styleId="StyleStyle411ptBold">
    <w:name w:val="Style Style4 + 11 pt Bold"/>
    <w:basedOn w:val="Normal"/>
    <w:link w:val="StyleStyle411ptBoldChar"/>
    <w:qFormat/>
    <w:rsid w:val="00462182"/>
    <w:pPr>
      <w:spacing w:after="0" w:line="240" w:lineRule="auto"/>
    </w:pPr>
    <w:rPr>
      <w:rFonts w:eastAsia="Times New Roman"/>
      <w:b/>
      <w:bCs/>
      <w:sz w:val="16"/>
      <w:u w:val="single"/>
    </w:rPr>
  </w:style>
  <w:style w:type="character" w:customStyle="1" w:styleId="StyleStyle411ptBoldBorderSinglesolidlineAuto0Char">
    <w:name w:val="Style Style4 + 11 pt Bold Border: : (Single solid line Auto  0.... Char"/>
    <w:link w:val="StyleStyle411ptBoldBorderSinglesolidlineAuto0"/>
    <w:locked/>
    <w:rsid w:val="00462182"/>
    <w:rPr>
      <w:rFonts w:ascii="Calibri" w:eastAsia="Times New Roman" w:hAnsi="Calibri" w:cs="Calibri"/>
      <w:b/>
      <w:bCs/>
      <w:sz w:val="16"/>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462182"/>
    <w:pPr>
      <w:pBdr>
        <w:top w:val="single" w:sz="4" w:space="0" w:color="auto"/>
        <w:left w:val="single" w:sz="4" w:space="0" w:color="auto"/>
        <w:bottom w:val="single" w:sz="4" w:space="0" w:color="auto"/>
        <w:right w:val="single" w:sz="4" w:space="0" w:color="auto"/>
      </w:pBdr>
      <w:spacing w:after="0" w:line="240" w:lineRule="auto"/>
    </w:pPr>
    <w:rPr>
      <w:rFonts w:eastAsia="Times New Roman"/>
      <w:b/>
      <w:bCs/>
      <w:sz w:val="16"/>
      <w:u w:val="single"/>
      <w:bdr w:val="single" w:sz="4" w:space="0" w:color="auto" w:frame="1"/>
    </w:rPr>
  </w:style>
  <w:style w:type="paragraph" w:customStyle="1" w:styleId="Stylecites10ptNotBold">
    <w:name w:val="Style cites + 10 pt Not Bold"/>
    <w:basedOn w:val="Normal"/>
    <w:uiPriority w:val="99"/>
    <w:qFormat/>
    <w:rsid w:val="00462182"/>
    <w:pPr>
      <w:spacing w:after="0" w:line="240" w:lineRule="auto"/>
    </w:pPr>
    <w:rPr>
      <w:rFonts w:eastAsia="SimSun"/>
      <w:lang w:eastAsia="zh-CN"/>
    </w:rPr>
  </w:style>
  <w:style w:type="character" w:customStyle="1" w:styleId="BlockHeadingsChar">
    <w:name w:val="Block Headings Char"/>
    <w:link w:val="BlockHeadings"/>
    <w:locked/>
    <w:rsid w:val="00462182"/>
    <w:rPr>
      <w:rFonts w:ascii="Calibri" w:eastAsia="Times New Roman" w:hAnsi="Calibri" w:cs="Calibri"/>
      <w:b/>
      <w:sz w:val="16"/>
      <w:szCs w:val="20"/>
    </w:rPr>
  </w:style>
  <w:style w:type="paragraph" w:customStyle="1" w:styleId="BlockHeadings">
    <w:name w:val="Block Headings"/>
    <w:basedOn w:val="Normal"/>
    <w:link w:val="BlockHeadingsChar"/>
    <w:qFormat/>
    <w:rsid w:val="00462182"/>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 w:val="16"/>
      <w:szCs w:val="20"/>
    </w:rPr>
  </w:style>
  <w:style w:type="character" w:customStyle="1" w:styleId="boldciteChar4">
    <w:name w:val="bold cite Char4"/>
    <w:link w:val="boldcite"/>
    <w:locked/>
    <w:rsid w:val="00462182"/>
    <w:rPr>
      <w:rFonts w:ascii="Calibri" w:eastAsia="Calibri" w:hAnsi="Calibri" w:cs="Calibri"/>
      <w:b/>
      <w:color w:val="000000"/>
      <w:sz w:val="28"/>
      <w:u w:val="thick" w:color="000000"/>
    </w:rPr>
  </w:style>
  <w:style w:type="paragraph" w:customStyle="1" w:styleId="boldcite">
    <w:name w:val="bold cite"/>
    <w:basedOn w:val="Normal"/>
    <w:link w:val="boldciteChar4"/>
    <w:qFormat/>
    <w:rsid w:val="00462182"/>
    <w:pPr>
      <w:spacing w:after="0" w:line="240" w:lineRule="auto"/>
    </w:pPr>
    <w:rPr>
      <w:rFonts w:eastAsia="Calibri"/>
      <w:b/>
      <w:color w:val="000000"/>
      <w:sz w:val="28"/>
      <w:u w:val="thick" w:color="000000"/>
    </w:rPr>
  </w:style>
  <w:style w:type="paragraph" w:customStyle="1" w:styleId="Normal10">
    <w:name w:val="Normal1"/>
    <w:basedOn w:val="Normal"/>
    <w:qFormat/>
    <w:rsid w:val="00462182"/>
    <w:pPr>
      <w:spacing w:after="0" w:line="240" w:lineRule="auto"/>
    </w:pPr>
    <w:rPr>
      <w:rFonts w:eastAsia="Calibri"/>
    </w:rPr>
  </w:style>
  <w:style w:type="character" w:customStyle="1" w:styleId="Irrelevant6fontChar">
    <w:name w:val="Irrelevant (6 font) Char"/>
    <w:basedOn w:val="DefaultParagraphFont"/>
    <w:link w:val="Irrelevant6font"/>
    <w:locked/>
    <w:rsid w:val="00462182"/>
    <w:rPr>
      <w:rFonts w:ascii="Calibri" w:eastAsia="Calibri" w:hAnsi="Calibri" w:cs="Calibri"/>
      <w:sz w:val="12"/>
      <w:szCs w:val="12"/>
    </w:rPr>
  </w:style>
  <w:style w:type="paragraph" w:customStyle="1" w:styleId="Irrelevant6font">
    <w:name w:val="Irrelevant (6 font)"/>
    <w:basedOn w:val="Normal"/>
    <w:link w:val="Irrelevant6fontChar"/>
    <w:qFormat/>
    <w:rsid w:val="00462182"/>
    <w:pPr>
      <w:spacing w:after="0" w:line="240" w:lineRule="auto"/>
      <w:ind w:left="547" w:right="648"/>
      <w:jc w:val="both"/>
    </w:pPr>
    <w:rPr>
      <w:rFonts w:eastAsia="Calibri"/>
      <w:sz w:val="12"/>
      <w:szCs w:val="12"/>
    </w:rPr>
  </w:style>
  <w:style w:type="character" w:customStyle="1" w:styleId="CardsFont6ptChar1">
    <w:name w:val="Cards + Font: 6 pt Char1"/>
    <w:link w:val="CardsFont6pt"/>
    <w:locked/>
    <w:rsid w:val="00462182"/>
    <w:rPr>
      <w:rFonts w:ascii="Georgia" w:eastAsia="Times New Roman" w:hAnsi="Georgia"/>
      <w:sz w:val="12"/>
    </w:rPr>
  </w:style>
  <w:style w:type="paragraph" w:customStyle="1" w:styleId="CardsFont6pt">
    <w:name w:val="Cards + Font: 6 pt"/>
    <w:basedOn w:val="Cards"/>
    <w:link w:val="CardsFont6ptChar1"/>
    <w:autoRedefine/>
    <w:qFormat/>
    <w:rsid w:val="00462182"/>
    <w:pPr>
      <w:widowControl/>
      <w:autoSpaceDE w:val="0"/>
      <w:autoSpaceDN w:val="0"/>
      <w:adjustRightInd w:val="0"/>
      <w:ind w:left="360"/>
      <w:jc w:val="both"/>
    </w:pPr>
    <w:rPr>
      <w:rFonts w:ascii="Georgia" w:hAnsi="Georgia" w:cstheme="minorBidi"/>
      <w:sz w:val="12"/>
    </w:rPr>
  </w:style>
  <w:style w:type="paragraph" w:customStyle="1" w:styleId="rddateline">
    <w:name w:val="rddateline"/>
    <w:basedOn w:val="Normal"/>
    <w:uiPriority w:val="99"/>
    <w:qFormat/>
    <w:rsid w:val="00462182"/>
    <w:pPr>
      <w:spacing w:after="0" w:line="240" w:lineRule="auto"/>
    </w:pPr>
    <w:rPr>
      <w:rFonts w:eastAsia="Calibri"/>
      <w:szCs w:val="20"/>
    </w:rPr>
  </w:style>
  <w:style w:type="paragraph" w:customStyle="1" w:styleId="rdheadline">
    <w:name w:val="rdheadline"/>
    <w:basedOn w:val="Normal"/>
    <w:uiPriority w:val="99"/>
    <w:qFormat/>
    <w:rsid w:val="00462182"/>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462182"/>
    <w:pPr>
      <w:spacing w:after="100" w:afterAutospacing="1" w:line="240" w:lineRule="auto"/>
    </w:pPr>
    <w:rPr>
      <w:rFonts w:ascii="Verdana" w:eastAsia="Calibri" w:hAnsi="Verdana"/>
      <w:szCs w:val="20"/>
    </w:rPr>
  </w:style>
  <w:style w:type="character" w:customStyle="1" w:styleId="Heading2Char0">
    <w:name w:val="Heading2 Char"/>
    <w:link w:val="Heading20"/>
    <w:locked/>
    <w:rsid w:val="00462182"/>
    <w:rPr>
      <w:rFonts w:ascii="Calibri" w:eastAsia="Times New Roman" w:hAnsi="Calibri" w:cs="Calibri"/>
      <w:b/>
      <w:caps/>
      <w:sz w:val="16"/>
    </w:rPr>
  </w:style>
  <w:style w:type="paragraph" w:customStyle="1" w:styleId="Heading20">
    <w:name w:val="Heading2"/>
    <w:basedOn w:val="Normal"/>
    <w:link w:val="Heading2Char0"/>
    <w:qFormat/>
    <w:rsid w:val="00462182"/>
    <w:pPr>
      <w:spacing w:after="0" w:line="240" w:lineRule="auto"/>
      <w:jc w:val="center"/>
    </w:pPr>
    <w:rPr>
      <w:rFonts w:eastAsia="Times New Roman"/>
      <w:b/>
      <w:caps/>
      <w:sz w:val="16"/>
    </w:rPr>
  </w:style>
  <w:style w:type="character" w:customStyle="1" w:styleId="Header2Char">
    <w:name w:val="Header2 Char"/>
    <w:link w:val="Header2"/>
    <w:locked/>
    <w:rsid w:val="00462182"/>
    <w:rPr>
      <w:rFonts w:ascii="Calibri" w:eastAsia="Times New Roman" w:hAnsi="Calibri" w:cs="Calibri"/>
      <w:b/>
      <w:caps/>
      <w:sz w:val="16"/>
    </w:rPr>
  </w:style>
  <w:style w:type="paragraph" w:customStyle="1" w:styleId="Header2">
    <w:name w:val="Header2"/>
    <w:basedOn w:val="Heading20"/>
    <w:link w:val="Header2Char"/>
    <w:qFormat/>
    <w:rsid w:val="00462182"/>
  </w:style>
  <w:style w:type="character" w:customStyle="1" w:styleId="UnderlinedcardChar">
    <w:name w:val="Underlined card Char"/>
    <w:link w:val="Underlinedcard"/>
    <w:locked/>
    <w:rsid w:val="00462182"/>
    <w:rPr>
      <w:rFonts w:ascii="Calibri" w:eastAsia="Times New Roman" w:hAnsi="Calibri" w:cs="Calibri"/>
      <w:sz w:val="16"/>
      <w:u w:val="thick"/>
    </w:rPr>
  </w:style>
  <w:style w:type="paragraph" w:customStyle="1" w:styleId="Underlinedcard">
    <w:name w:val="Underlined card"/>
    <w:basedOn w:val="Normal"/>
    <w:link w:val="UnderlinedcardChar"/>
    <w:autoRedefine/>
    <w:qFormat/>
    <w:rsid w:val="00462182"/>
    <w:pPr>
      <w:autoSpaceDE w:val="0"/>
      <w:autoSpaceDN w:val="0"/>
      <w:adjustRightInd w:val="0"/>
      <w:spacing w:after="0" w:line="240" w:lineRule="auto"/>
      <w:ind w:left="432" w:right="432"/>
      <w:jc w:val="both"/>
    </w:pPr>
    <w:rPr>
      <w:rFonts w:eastAsia="Times New Roman"/>
      <w:sz w:val="16"/>
      <w:u w:val="thick"/>
    </w:rPr>
  </w:style>
  <w:style w:type="character" w:customStyle="1" w:styleId="StyleHeading212ptChar">
    <w:name w:val="Style Heading2 + 12 pt Char"/>
    <w:link w:val="StyleHeading212pt"/>
    <w:locked/>
    <w:rsid w:val="00462182"/>
    <w:rPr>
      <w:rFonts w:ascii="Calibri" w:eastAsia="Times New Roman" w:hAnsi="Calibri" w:cs="Calibri"/>
      <w:b/>
      <w:bCs/>
      <w:caps/>
      <w:sz w:val="16"/>
    </w:rPr>
  </w:style>
  <w:style w:type="paragraph" w:customStyle="1" w:styleId="StyleHeading212pt">
    <w:name w:val="Style Heading2 + 12 pt"/>
    <w:basedOn w:val="Heading20"/>
    <w:link w:val="StyleHeading212ptChar"/>
    <w:qFormat/>
    <w:rsid w:val="00462182"/>
    <w:rPr>
      <w:bCs/>
    </w:rPr>
  </w:style>
  <w:style w:type="character" w:customStyle="1" w:styleId="Heading212ptChar">
    <w:name w:val="Heading2 + 12 pt Char"/>
    <w:link w:val="Heading212pt"/>
    <w:locked/>
    <w:rsid w:val="00462182"/>
    <w:rPr>
      <w:rFonts w:ascii="Calibri" w:eastAsia="Times New Roman" w:hAnsi="Calibri" w:cs="Calibri"/>
      <w:b/>
      <w:bCs/>
      <w:caps/>
      <w:sz w:val="16"/>
    </w:rPr>
  </w:style>
  <w:style w:type="paragraph" w:customStyle="1" w:styleId="Heading212pt">
    <w:name w:val="Heading2 + 12 pt"/>
    <w:basedOn w:val="StyleHeading212pt"/>
    <w:link w:val="Heading212ptChar"/>
    <w:qFormat/>
    <w:rsid w:val="00462182"/>
  </w:style>
  <w:style w:type="paragraph" w:customStyle="1" w:styleId="StyleHeading110pt">
    <w:name w:val="Style Heading 1 + 10 pt"/>
    <w:basedOn w:val="Heading1"/>
    <w:qFormat/>
    <w:rsid w:val="00462182"/>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qFormat/>
    <w:rsid w:val="00462182"/>
  </w:style>
  <w:style w:type="paragraph" w:customStyle="1" w:styleId="StyleUnderliningTimesNewRomanBoldNounderlineKernat16">
    <w:name w:val="Style Underlining + Times New Roman Bold No underline Kern at 16..."/>
    <w:basedOn w:val="Normal"/>
    <w:qFormat/>
    <w:rsid w:val="00462182"/>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462182"/>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462182"/>
    <w:pPr>
      <w:tabs>
        <w:tab w:val="left" w:pos="8820"/>
      </w:tabs>
      <w:autoSpaceDE w:val="0"/>
      <w:autoSpaceDN w:val="0"/>
      <w:spacing w:before="100" w:after="100" w:line="240" w:lineRule="auto"/>
    </w:pPr>
    <w:rPr>
      <w:rFonts w:eastAsia="Calibri"/>
      <w:b/>
      <w:bCs/>
      <w:kern w:val="32"/>
      <w:sz w:val="32"/>
      <w:szCs w:val="32"/>
      <w:u w:val="single"/>
      <w:lang w:val="en-GB"/>
    </w:rPr>
  </w:style>
  <w:style w:type="paragraph" w:customStyle="1" w:styleId="highlightcardtext">
    <w:name w:val="highlight card text"/>
    <w:basedOn w:val="evidencetext"/>
    <w:uiPriority w:val="99"/>
    <w:qFormat/>
    <w:rsid w:val="00462182"/>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462182"/>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card">
    <w:name w:val="underline card"/>
    <w:basedOn w:val="Normal"/>
    <w:uiPriority w:val="99"/>
    <w:qFormat/>
    <w:rsid w:val="00462182"/>
    <w:pPr>
      <w:spacing w:after="0" w:line="240" w:lineRule="auto"/>
      <w:ind w:left="1728" w:right="1728"/>
    </w:pPr>
    <w:rPr>
      <w:rFonts w:eastAsia="Calibri"/>
      <w:sz w:val="18"/>
      <w:u w:val="single"/>
    </w:rPr>
  </w:style>
  <w:style w:type="paragraph" w:customStyle="1" w:styleId="medium-normal">
    <w:name w:val="medium-normal"/>
    <w:basedOn w:val="Normal"/>
    <w:qFormat/>
    <w:rsid w:val="00462182"/>
    <w:pPr>
      <w:spacing w:before="100" w:beforeAutospacing="1" w:after="100" w:afterAutospacing="1" w:line="240" w:lineRule="auto"/>
    </w:pPr>
    <w:rPr>
      <w:rFonts w:ascii="Arial Unicode MS" w:eastAsia="Times New Roman"/>
    </w:rPr>
  </w:style>
  <w:style w:type="paragraph" w:customStyle="1" w:styleId="CardsChar2">
    <w:name w:val="Cards Char2"/>
    <w:basedOn w:val="Normal"/>
    <w:uiPriority w:val="99"/>
    <w:qFormat/>
    <w:rsid w:val="00462182"/>
    <w:pPr>
      <w:autoSpaceDE w:val="0"/>
      <w:autoSpaceDN w:val="0"/>
      <w:adjustRightInd w:val="0"/>
      <w:spacing w:after="0" w:line="240" w:lineRule="auto"/>
      <w:ind w:left="432" w:right="432"/>
      <w:jc w:val="both"/>
    </w:pPr>
    <w:rPr>
      <w:rFonts w:eastAsia="Calibri"/>
      <w:szCs w:val="20"/>
    </w:rPr>
  </w:style>
  <w:style w:type="character" w:customStyle="1" w:styleId="CardsFont6ptCharChar">
    <w:name w:val="Cards + Font: 6 pt Char Char"/>
    <w:link w:val="CardsFont6ptChar"/>
    <w:locked/>
    <w:rsid w:val="00462182"/>
    <w:rPr>
      <w:rFonts w:ascii="Calibri" w:eastAsia="Times New Roman" w:hAnsi="Calibri" w:cs="Calibri"/>
      <w:sz w:val="12"/>
    </w:rPr>
  </w:style>
  <w:style w:type="paragraph" w:customStyle="1" w:styleId="CardsFont6ptChar">
    <w:name w:val="Cards + Font: 6 pt Char"/>
    <w:basedOn w:val="CardsChar2"/>
    <w:link w:val="CardsFont6ptCharChar"/>
    <w:qFormat/>
    <w:rsid w:val="00462182"/>
    <w:rPr>
      <w:rFonts w:eastAsia="Times New Roman"/>
      <w:sz w:val="12"/>
      <w:szCs w:val="22"/>
    </w:rPr>
  </w:style>
  <w:style w:type="character" w:customStyle="1" w:styleId="CitesCharCharChar">
    <w:name w:val="Cites Char Char Char"/>
    <w:link w:val="CitesCharChar"/>
    <w:locked/>
    <w:rsid w:val="00462182"/>
    <w:rPr>
      <w:rFonts w:ascii="Calibri" w:eastAsia="Times New Roman" w:hAnsi="Calibri" w:cs="Calibri"/>
      <w:b/>
      <w:bCs/>
      <w:sz w:val="16"/>
    </w:rPr>
  </w:style>
  <w:style w:type="paragraph" w:customStyle="1" w:styleId="CitesCharChar">
    <w:name w:val="Cites Char Char"/>
    <w:basedOn w:val="Normal"/>
    <w:link w:val="CitesCharCharChar"/>
    <w:qFormat/>
    <w:rsid w:val="00462182"/>
    <w:pPr>
      <w:autoSpaceDE w:val="0"/>
      <w:autoSpaceDN w:val="0"/>
      <w:adjustRightInd w:val="0"/>
      <w:spacing w:after="0" w:line="240" w:lineRule="auto"/>
      <w:jc w:val="both"/>
      <w:outlineLvl w:val="2"/>
    </w:pPr>
    <w:rPr>
      <w:rFonts w:eastAsia="Times New Roman"/>
      <w:b/>
      <w:bCs/>
      <w:sz w:val="16"/>
    </w:rPr>
  </w:style>
  <w:style w:type="paragraph" w:customStyle="1" w:styleId="TagsCharChar">
    <w:name w:val="Tags Char Char"/>
    <w:basedOn w:val="Normal"/>
    <w:uiPriority w:val="99"/>
    <w:qFormat/>
    <w:rsid w:val="00462182"/>
    <w:pPr>
      <w:autoSpaceDE w:val="0"/>
      <w:autoSpaceDN w:val="0"/>
      <w:adjustRightInd w:val="0"/>
      <w:spacing w:after="0" w:line="240" w:lineRule="auto"/>
      <w:jc w:val="both"/>
      <w:outlineLvl w:val="1"/>
    </w:pPr>
    <w:rPr>
      <w:rFonts w:eastAsia="Calibri"/>
      <w:b/>
      <w:szCs w:val="20"/>
    </w:rPr>
  </w:style>
  <w:style w:type="paragraph" w:customStyle="1" w:styleId="story-body">
    <w:name w:val="story-body"/>
    <w:basedOn w:val="Normal"/>
    <w:qFormat/>
    <w:rsid w:val="00462182"/>
    <w:pPr>
      <w:spacing w:before="100" w:beforeAutospacing="1" w:after="100" w:afterAutospacing="1" w:line="240" w:lineRule="auto"/>
    </w:pPr>
    <w:rPr>
      <w:rFonts w:eastAsia="Calibri"/>
    </w:rPr>
  </w:style>
  <w:style w:type="character" w:customStyle="1" w:styleId="CardTextCharCharCharCharChar">
    <w:name w:val="Card Text Char Char Char Char Char"/>
    <w:link w:val="CardTextCharCharCharChar"/>
    <w:locked/>
    <w:rsid w:val="00462182"/>
    <w:rPr>
      <w:rFonts w:ascii="Calibri" w:eastAsia="Times New Roman" w:hAnsi="Calibri" w:cs="Calibri"/>
      <w:sz w:val="18"/>
    </w:rPr>
  </w:style>
  <w:style w:type="paragraph" w:customStyle="1" w:styleId="CardTextCharCharCharChar">
    <w:name w:val="Card Text Char Char Char Char"/>
    <w:basedOn w:val="Normal"/>
    <w:link w:val="CardTextCharCharCharCharChar"/>
    <w:qFormat/>
    <w:rsid w:val="00462182"/>
    <w:pPr>
      <w:spacing w:after="0" w:line="240" w:lineRule="auto"/>
      <w:ind w:left="1728" w:right="1728"/>
    </w:pPr>
    <w:rPr>
      <w:rFonts w:eastAsia="Times New Roman"/>
      <w:sz w:val="18"/>
    </w:rPr>
  </w:style>
  <w:style w:type="paragraph" w:customStyle="1" w:styleId="CardTextCharChar">
    <w:name w:val="Card Text Char Char"/>
    <w:basedOn w:val="Normal"/>
    <w:qFormat/>
    <w:rsid w:val="00462182"/>
    <w:pPr>
      <w:spacing w:after="0" w:line="240" w:lineRule="auto"/>
      <w:ind w:left="1728" w:right="1728"/>
    </w:pPr>
    <w:rPr>
      <w:rFonts w:eastAsia="Calibri"/>
      <w:sz w:val="18"/>
    </w:rPr>
  </w:style>
  <w:style w:type="paragraph" w:customStyle="1" w:styleId="boldciteChar">
    <w:name w:val="bold cite Char"/>
    <w:basedOn w:val="Heading1"/>
    <w:uiPriority w:val="99"/>
    <w:qFormat/>
    <w:rsid w:val="00462182"/>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paragraph" w:customStyle="1" w:styleId="Cardnon-underlined">
    <w:name w:val="Card non-underlined"/>
    <w:basedOn w:val="Normal"/>
    <w:qFormat/>
    <w:rsid w:val="00462182"/>
    <w:pPr>
      <w:spacing w:after="0" w:line="240" w:lineRule="auto"/>
    </w:pPr>
    <w:rPr>
      <w:rFonts w:eastAsia="Calibri"/>
      <w:szCs w:val="20"/>
    </w:rPr>
  </w:style>
  <w:style w:type="paragraph" w:customStyle="1" w:styleId="CardCites">
    <w:name w:val="Card Cites"/>
    <w:basedOn w:val="Normal"/>
    <w:next w:val="Normal"/>
    <w:qFormat/>
    <w:rsid w:val="00462182"/>
    <w:pPr>
      <w:spacing w:after="0" w:line="240" w:lineRule="auto"/>
    </w:pPr>
    <w:rPr>
      <w:rFonts w:eastAsia="Calibri"/>
      <w:b/>
    </w:rPr>
  </w:style>
  <w:style w:type="paragraph" w:customStyle="1" w:styleId="textmargin">
    <w:name w:val="textmargin"/>
    <w:basedOn w:val="Normal"/>
    <w:uiPriority w:val="99"/>
    <w:qFormat/>
    <w:rsid w:val="00462182"/>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462182"/>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462182"/>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462182"/>
    <w:pPr>
      <w:spacing w:after="0" w:line="240" w:lineRule="auto"/>
    </w:pPr>
    <w:rPr>
      <w:rFonts w:ascii="Verdana" w:eastAsia="Calibri" w:hAnsi="Verdana"/>
      <w:szCs w:val="20"/>
    </w:rPr>
  </w:style>
  <w:style w:type="paragraph" w:customStyle="1" w:styleId="correctindex">
    <w:name w:val="correct index"/>
    <w:basedOn w:val="Normal"/>
    <w:uiPriority w:val="99"/>
    <w:qFormat/>
    <w:rsid w:val="00462182"/>
    <w:pPr>
      <w:spacing w:after="0" w:line="240" w:lineRule="auto"/>
    </w:pPr>
    <w:rPr>
      <w:rFonts w:ascii="Arial Narrow" w:eastAsia="Calibri" w:hAnsi="Arial Narrow"/>
      <w:color w:val="000000"/>
    </w:rPr>
  </w:style>
  <w:style w:type="paragraph" w:customStyle="1" w:styleId="bc2">
    <w:name w:val="bc_2"/>
    <w:basedOn w:val="Normal"/>
    <w:uiPriority w:val="99"/>
    <w:qFormat/>
    <w:rsid w:val="00462182"/>
    <w:pPr>
      <w:spacing w:before="100" w:beforeAutospacing="1" w:after="100" w:afterAutospacing="1" w:line="240" w:lineRule="auto"/>
    </w:pPr>
    <w:rPr>
      <w:rFonts w:eastAsia="Calibri"/>
      <w:color w:val="000000"/>
    </w:rPr>
  </w:style>
  <w:style w:type="paragraph" w:customStyle="1" w:styleId="inside-copy">
    <w:name w:val="inside-copy"/>
    <w:basedOn w:val="Normal"/>
    <w:qFormat/>
    <w:rsid w:val="00462182"/>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462182"/>
    <w:pPr>
      <w:spacing w:after="0" w:line="240" w:lineRule="auto"/>
    </w:pPr>
    <w:rPr>
      <w:rFonts w:ascii="Verdana" w:eastAsia="Calibri" w:hAnsi="Verdana"/>
      <w:szCs w:val="20"/>
    </w:rPr>
  </w:style>
  <w:style w:type="paragraph" w:customStyle="1" w:styleId="quote2">
    <w:name w:val="quote2"/>
    <w:basedOn w:val="Normal"/>
    <w:uiPriority w:val="99"/>
    <w:qFormat/>
    <w:rsid w:val="00462182"/>
    <w:pPr>
      <w:spacing w:after="0" w:line="240" w:lineRule="auto"/>
    </w:pPr>
    <w:rPr>
      <w:rFonts w:ascii="Verdana" w:eastAsia="Calibri" w:hAnsi="Verdana"/>
      <w:szCs w:val="20"/>
    </w:rPr>
  </w:style>
  <w:style w:type="paragraph" w:customStyle="1" w:styleId="BlockTitle1">
    <w:name w:val="Block Title #1"/>
    <w:basedOn w:val="Heading1"/>
    <w:qFormat/>
    <w:rsid w:val="00462182"/>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lockTitleUsedToBeDoubleUnderlinedandBoldFYICharChar">
    <w:name w:val="Block Title (Used To Be Double Underlined and Bold FYI) Char Char"/>
    <w:link w:val="BlockTitleUsedToBeDoubleUnderlinedandBoldFYI"/>
    <w:locked/>
    <w:rsid w:val="00462182"/>
    <w:rPr>
      <w:rFonts w:ascii="Century Gothic" w:eastAsia="Times New Roman" w:hAnsi="Century Gothic" w:cs="Arial"/>
      <w:bCs/>
      <w:spacing w:val="-20"/>
      <w:kern w:val="32"/>
      <w:sz w:val="36"/>
      <w:szCs w:val="32"/>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462182"/>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paragraph" w:customStyle="1" w:styleId="story">
    <w:name w:val="story"/>
    <w:basedOn w:val="Normal"/>
    <w:uiPriority w:val="99"/>
    <w:qFormat/>
    <w:rsid w:val="00462182"/>
    <w:pPr>
      <w:spacing w:before="100" w:beforeAutospacing="1" w:after="100" w:afterAutospacing="1" w:line="240" w:lineRule="auto"/>
    </w:pPr>
    <w:rPr>
      <w:rFonts w:ascii="Verdana" w:eastAsia="Times New Roman" w:hAnsi="Verdana"/>
      <w:color w:val="000000"/>
      <w:szCs w:val="20"/>
    </w:rPr>
  </w:style>
  <w:style w:type="paragraph" w:customStyle="1" w:styleId="body-paragraph">
    <w:name w:val="body-paragraph"/>
    <w:basedOn w:val="Normal"/>
    <w:qFormat/>
    <w:rsid w:val="00462182"/>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462182"/>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462182"/>
    <w:pPr>
      <w:spacing w:after="0" w:line="240" w:lineRule="auto"/>
    </w:pPr>
    <w:rPr>
      <w:rFonts w:ascii="Arial Narrow" w:eastAsia="Times New Roman" w:hAnsi="Arial Narrow"/>
      <w:sz w:val="18"/>
    </w:rPr>
  </w:style>
  <w:style w:type="character" w:customStyle="1" w:styleId="TagCiteChar0">
    <w:name w:val="Tag/Cite Char"/>
    <w:link w:val="TagCite2"/>
    <w:locked/>
    <w:rsid w:val="00462182"/>
    <w:rPr>
      <w:rFonts w:ascii="Arial Narrow" w:eastAsia="Times New Roman" w:hAnsi="Arial Narrow" w:cs="Calibri"/>
      <w:b/>
      <w:sz w:val="16"/>
    </w:rPr>
  </w:style>
  <w:style w:type="paragraph" w:customStyle="1" w:styleId="TagCite2">
    <w:name w:val="Tag/Cite"/>
    <w:basedOn w:val="Normal"/>
    <w:next w:val="Normal"/>
    <w:link w:val="TagCiteChar0"/>
    <w:qFormat/>
    <w:rsid w:val="00462182"/>
    <w:pPr>
      <w:spacing w:after="0" w:line="240" w:lineRule="auto"/>
    </w:pPr>
    <w:rPr>
      <w:rFonts w:ascii="Arial Narrow" w:eastAsia="Times New Roman" w:hAnsi="Arial Narrow"/>
      <w:b/>
      <w:sz w:val="16"/>
    </w:rPr>
  </w:style>
  <w:style w:type="character" w:customStyle="1" w:styleId="F4Char">
    <w:name w:val="F4 Char"/>
    <w:link w:val="F4"/>
    <w:locked/>
    <w:rsid w:val="00462182"/>
    <w:rPr>
      <w:rFonts w:ascii="Arial Narrow" w:eastAsia="Times New Roman" w:hAnsi="Arial Narrow" w:cs="Calibri"/>
      <w:sz w:val="16"/>
      <w:szCs w:val="20"/>
      <w:u w:val="single"/>
    </w:rPr>
  </w:style>
  <w:style w:type="paragraph" w:customStyle="1" w:styleId="F4">
    <w:name w:val="F4"/>
    <w:basedOn w:val="Normal"/>
    <w:link w:val="F4Char"/>
    <w:qFormat/>
    <w:rsid w:val="00462182"/>
    <w:pPr>
      <w:spacing w:after="0" w:line="240" w:lineRule="auto"/>
      <w:ind w:left="288" w:right="288"/>
    </w:pPr>
    <w:rPr>
      <w:rFonts w:ascii="Arial Narrow" w:eastAsia="Times New Roman" w:hAnsi="Arial Narrow"/>
      <w:sz w:val="16"/>
      <w:szCs w:val="20"/>
      <w:u w:val="single"/>
    </w:rPr>
  </w:style>
  <w:style w:type="character" w:customStyle="1" w:styleId="StyleCARDChar">
    <w:name w:val="Style CARD + Char"/>
    <w:link w:val="StyleCARD"/>
    <w:locked/>
    <w:rsid w:val="00462182"/>
    <w:rPr>
      <w:rFonts w:ascii="Arial Narrow" w:eastAsia="Times New Roman" w:hAnsi="Arial Narrow" w:cs="Calibri"/>
      <w:sz w:val="16"/>
      <w:szCs w:val="20"/>
    </w:rPr>
  </w:style>
  <w:style w:type="paragraph" w:customStyle="1" w:styleId="StyleCARD">
    <w:name w:val="Style CARD +"/>
    <w:basedOn w:val="Normal"/>
    <w:link w:val="StyleCARDChar"/>
    <w:qFormat/>
    <w:rsid w:val="00462182"/>
    <w:pPr>
      <w:spacing w:after="0" w:line="240" w:lineRule="auto"/>
      <w:ind w:left="300" w:right="288"/>
    </w:pPr>
    <w:rPr>
      <w:rFonts w:ascii="Arial Narrow" w:eastAsia="Times New Roman" w:hAnsi="Arial Narrow"/>
      <w:sz w:val="16"/>
      <w:szCs w:val="20"/>
    </w:rPr>
  </w:style>
  <w:style w:type="paragraph" w:customStyle="1" w:styleId="UnderlinedText">
    <w:name w:val="Underlined Text"/>
    <w:basedOn w:val="Normal"/>
    <w:autoRedefine/>
    <w:qFormat/>
    <w:rsid w:val="00462182"/>
    <w:pPr>
      <w:spacing w:after="0" w:line="240" w:lineRule="auto"/>
    </w:pPr>
    <w:rPr>
      <w:b/>
    </w:rPr>
  </w:style>
  <w:style w:type="character" w:customStyle="1" w:styleId="tagCharCharChar">
    <w:name w:val="tag Char Char Char"/>
    <w:link w:val="tagCharChar"/>
    <w:locked/>
    <w:rsid w:val="00462182"/>
    <w:rPr>
      <w:rFonts w:ascii="Calibri" w:eastAsia="Times New Roman" w:hAnsi="Calibri" w:cs="Calibri"/>
      <w:b/>
      <w:sz w:val="16"/>
      <w:szCs w:val="20"/>
    </w:rPr>
  </w:style>
  <w:style w:type="paragraph" w:customStyle="1" w:styleId="tagCharChar">
    <w:name w:val="tag Char Char"/>
    <w:basedOn w:val="Normal"/>
    <w:link w:val="tagCharCharChar"/>
    <w:qFormat/>
    <w:rsid w:val="00462182"/>
    <w:pPr>
      <w:spacing w:after="0" w:line="240" w:lineRule="auto"/>
    </w:pPr>
    <w:rPr>
      <w:rFonts w:eastAsia="Times New Roman"/>
      <w:b/>
      <w:sz w:val="16"/>
      <w:szCs w:val="20"/>
    </w:rPr>
  </w:style>
  <w:style w:type="paragraph" w:customStyle="1" w:styleId="issuedetails">
    <w:name w:val="issue_details"/>
    <w:basedOn w:val="Normal"/>
    <w:uiPriority w:val="99"/>
    <w:qFormat/>
    <w:rsid w:val="00462182"/>
    <w:pPr>
      <w:spacing w:before="100" w:beforeAutospacing="1" w:after="100" w:afterAutospacing="1" w:line="240" w:lineRule="auto"/>
    </w:pPr>
    <w:rPr>
      <w:rFonts w:eastAsia="Times New Roman"/>
    </w:rPr>
  </w:style>
  <w:style w:type="paragraph" w:customStyle="1" w:styleId="TxBrp2">
    <w:name w:val="TxBr_p2"/>
    <w:basedOn w:val="Normal"/>
    <w:qFormat/>
    <w:rsid w:val="00462182"/>
    <w:pPr>
      <w:tabs>
        <w:tab w:val="left" w:pos="425"/>
      </w:tabs>
      <w:autoSpaceDE w:val="0"/>
      <w:autoSpaceDN w:val="0"/>
      <w:adjustRightInd w:val="0"/>
      <w:spacing w:after="0" w:line="232" w:lineRule="atLeast"/>
      <w:ind w:left="1015"/>
    </w:pPr>
    <w:rPr>
      <w:rFonts w:eastAsia="Times New Roman"/>
    </w:rPr>
  </w:style>
  <w:style w:type="paragraph" w:customStyle="1" w:styleId="cite20">
    <w:name w:val="cite2"/>
    <w:basedOn w:val="Normal"/>
    <w:qFormat/>
    <w:rsid w:val="00462182"/>
    <w:pPr>
      <w:spacing w:after="0" w:line="240" w:lineRule="auto"/>
    </w:pPr>
    <w:rPr>
      <w:rFonts w:eastAsia="Times New Roman"/>
      <w:color w:val="000000"/>
      <w:szCs w:val="20"/>
    </w:rPr>
  </w:style>
  <w:style w:type="paragraph" w:customStyle="1" w:styleId="bodycopyindent">
    <w:name w:val="bodycopyindent"/>
    <w:basedOn w:val="Normal"/>
    <w:uiPriority w:val="99"/>
    <w:qFormat/>
    <w:rsid w:val="00462182"/>
    <w:pPr>
      <w:spacing w:before="100" w:beforeAutospacing="1" w:after="100" w:afterAutospacing="1" w:line="240" w:lineRule="auto"/>
    </w:pPr>
    <w:rPr>
      <w:rFonts w:eastAsia="Times New Roman"/>
    </w:rPr>
  </w:style>
  <w:style w:type="character" w:customStyle="1" w:styleId="StyleUnderlineChar11pt3Char">
    <w:name w:val="Style Underline Char + 11 pt3 Char"/>
    <w:basedOn w:val="DefaultParagraphFont"/>
    <w:link w:val="StyleUnderlineChar11pt3"/>
    <w:locked/>
    <w:rsid w:val="00462182"/>
    <w:rPr>
      <w:rFonts w:ascii="Arial Narrow" w:eastAsia="Times New Roman" w:hAnsi="Arial Narrow"/>
      <w:u w:val="single"/>
    </w:rPr>
  </w:style>
  <w:style w:type="paragraph" w:customStyle="1" w:styleId="StyleUnderlineChar11pt3">
    <w:name w:val="Style Underline Char + 11 pt3"/>
    <w:link w:val="StyleUnderlineChar11pt3Char"/>
    <w:qFormat/>
    <w:rsid w:val="00462182"/>
    <w:pPr>
      <w:spacing w:after="200" w:line="276" w:lineRule="auto"/>
    </w:pPr>
    <w:rPr>
      <w:rFonts w:ascii="Arial Narrow" w:eastAsia="Times New Roman" w:hAnsi="Arial Narrow"/>
      <w:u w:val="single"/>
    </w:rPr>
  </w:style>
  <w:style w:type="character" w:customStyle="1" w:styleId="StyleUnderlineChar11ptBold3Char">
    <w:name w:val="Style Underline Char + 11 pt Bold3 Char"/>
    <w:basedOn w:val="DefaultParagraphFont"/>
    <w:link w:val="StyleUnderlineChar11ptBold3"/>
    <w:locked/>
    <w:rsid w:val="00462182"/>
    <w:rPr>
      <w:rFonts w:ascii="Arial Narrow" w:eastAsia="Times New Roman" w:hAnsi="Arial Narrow"/>
      <w:b/>
      <w:bCs/>
      <w:u w:val="single"/>
    </w:rPr>
  </w:style>
  <w:style w:type="paragraph" w:customStyle="1" w:styleId="StyleUnderlineChar11ptBold3">
    <w:name w:val="Style Underline Char + 11 pt Bold3"/>
    <w:link w:val="StyleUnderlineChar11ptBold3Char"/>
    <w:qFormat/>
    <w:rsid w:val="00462182"/>
    <w:pPr>
      <w:spacing w:after="200" w:line="276" w:lineRule="auto"/>
    </w:pPr>
    <w:rPr>
      <w:rFonts w:ascii="Arial Narrow" w:eastAsia="Times New Roman" w:hAnsi="Arial Narrow"/>
      <w:b/>
      <w:bCs/>
      <w:u w:val="single"/>
    </w:rPr>
  </w:style>
  <w:style w:type="character" w:customStyle="1" w:styleId="StyleUnderlineChar11ptChar">
    <w:name w:val="Style Underline Char + 11 pt Char"/>
    <w:basedOn w:val="DefaultParagraphFont"/>
    <w:link w:val="StyleUnderlineChar11pt"/>
    <w:locked/>
    <w:rsid w:val="00462182"/>
    <w:rPr>
      <w:rFonts w:ascii="Arial Narrow" w:eastAsia="Times New Roman" w:hAnsi="Arial Narrow"/>
      <w:u w:val="single"/>
    </w:rPr>
  </w:style>
  <w:style w:type="paragraph" w:customStyle="1" w:styleId="StyleUnderlineChar11pt">
    <w:name w:val="Style Underline Char + 11 pt"/>
    <w:link w:val="StyleUnderlineChar11ptChar"/>
    <w:qFormat/>
    <w:rsid w:val="00462182"/>
    <w:pPr>
      <w:spacing w:after="200" w:line="276" w:lineRule="auto"/>
    </w:pPr>
    <w:rPr>
      <w:rFonts w:ascii="Arial Narrow" w:eastAsia="Times New Roman" w:hAnsi="Arial Narrow"/>
      <w:u w:val="single"/>
    </w:rPr>
  </w:style>
  <w:style w:type="character" w:customStyle="1" w:styleId="StyleUnderlineChar11ptBoldChar">
    <w:name w:val="Style Underline Char + 11 pt Bold Char"/>
    <w:basedOn w:val="DefaultParagraphFont"/>
    <w:link w:val="StyleUnderlineChar11ptBold"/>
    <w:locked/>
    <w:rsid w:val="00462182"/>
    <w:rPr>
      <w:rFonts w:ascii="Arial Narrow" w:eastAsia="Times New Roman" w:hAnsi="Arial Narrow"/>
      <w:b/>
      <w:bCs/>
      <w:u w:val="single"/>
    </w:rPr>
  </w:style>
  <w:style w:type="paragraph" w:customStyle="1" w:styleId="StyleUnderlineChar11ptBold">
    <w:name w:val="Style Underline Char + 11 pt Bold"/>
    <w:link w:val="StyleUnderlineChar11ptBoldChar"/>
    <w:qFormat/>
    <w:rsid w:val="00462182"/>
    <w:pPr>
      <w:spacing w:after="200" w:line="276" w:lineRule="auto"/>
    </w:pPr>
    <w:rPr>
      <w:rFonts w:ascii="Arial Narrow" w:eastAsia="Times New Roman" w:hAnsi="Arial Narrow"/>
      <w:b/>
      <w:bCs/>
      <w:u w:val="single"/>
    </w:rPr>
  </w:style>
  <w:style w:type="paragraph" w:customStyle="1" w:styleId="tussenkop">
    <w:name w:val="tussenkop"/>
    <w:basedOn w:val="Normal"/>
    <w:uiPriority w:val="99"/>
    <w:qFormat/>
    <w:rsid w:val="00462182"/>
    <w:pPr>
      <w:spacing w:before="100" w:beforeAutospacing="1" w:after="100" w:afterAutospacing="1" w:line="240" w:lineRule="auto"/>
    </w:pPr>
    <w:rPr>
      <w:rFonts w:eastAsia="Times New Roman"/>
    </w:rPr>
  </w:style>
  <w:style w:type="paragraph" w:customStyle="1" w:styleId="text1">
    <w:name w:val="text1"/>
    <w:basedOn w:val="Normal"/>
    <w:autoRedefine/>
    <w:qFormat/>
    <w:rsid w:val="00462182"/>
    <w:pPr>
      <w:spacing w:after="0" w:line="240" w:lineRule="auto"/>
    </w:pPr>
    <w:rPr>
      <w:rFonts w:eastAsia="Times New Roman"/>
      <w:szCs w:val="20"/>
    </w:rPr>
  </w:style>
  <w:style w:type="character" w:customStyle="1" w:styleId="Style6Char">
    <w:name w:val="Style6 Char"/>
    <w:basedOn w:val="DefaultParagraphFont"/>
    <w:link w:val="Style6"/>
    <w:locked/>
    <w:rsid w:val="00462182"/>
    <w:rPr>
      <w:rFonts w:ascii="Calibri" w:hAnsi="Calibri" w:cs="Calibri"/>
      <w:b/>
      <w:sz w:val="16"/>
    </w:rPr>
  </w:style>
  <w:style w:type="paragraph" w:customStyle="1" w:styleId="Style6">
    <w:name w:val="Style6"/>
    <w:basedOn w:val="Normal"/>
    <w:link w:val="Style6Char"/>
    <w:autoRedefine/>
    <w:qFormat/>
    <w:rsid w:val="00462182"/>
    <w:pPr>
      <w:spacing w:after="0" w:line="240" w:lineRule="auto"/>
    </w:pPr>
    <w:rPr>
      <w:b/>
      <w:sz w:val="16"/>
    </w:rPr>
  </w:style>
  <w:style w:type="character" w:customStyle="1" w:styleId="Style11Char">
    <w:name w:val="Style11 Char"/>
    <w:basedOn w:val="DefaultParagraphFont"/>
    <w:link w:val="Style11"/>
    <w:locked/>
    <w:rsid w:val="00462182"/>
    <w:rPr>
      <w:rFonts w:ascii="Calibri" w:eastAsia="Times New Roman" w:hAnsi="Calibri" w:cs="Calibri"/>
      <w:b/>
      <w:sz w:val="16"/>
      <w:szCs w:val="20"/>
      <w:u w:val="thick"/>
    </w:rPr>
  </w:style>
  <w:style w:type="paragraph" w:customStyle="1" w:styleId="Style11">
    <w:name w:val="Style11"/>
    <w:basedOn w:val="Normal"/>
    <w:link w:val="Style11Char"/>
    <w:qFormat/>
    <w:rsid w:val="00462182"/>
    <w:pPr>
      <w:spacing w:after="0" w:line="240" w:lineRule="auto"/>
    </w:pPr>
    <w:rPr>
      <w:rFonts w:eastAsia="Times New Roman"/>
      <w:b/>
      <w:sz w:val="16"/>
      <w:szCs w:val="20"/>
      <w:u w:val="thick"/>
    </w:rPr>
  </w:style>
  <w:style w:type="character" w:customStyle="1" w:styleId="Style12Char">
    <w:name w:val="Style12 Char"/>
    <w:basedOn w:val="DefaultParagraphFont"/>
    <w:link w:val="Style12"/>
    <w:locked/>
    <w:rsid w:val="00462182"/>
    <w:rPr>
      <w:rFonts w:ascii="Calibri" w:eastAsia="Times New Roman" w:hAnsi="Calibri" w:cs="Calibri"/>
      <w:b/>
      <w:sz w:val="16"/>
      <w:u w:val="thick"/>
    </w:rPr>
  </w:style>
  <w:style w:type="paragraph" w:customStyle="1" w:styleId="Style12">
    <w:name w:val="Style12"/>
    <w:basedOn w:val="Normal"/>
    <w:link w:val="Style12Char"/>
    <w:qFormat/>
    <w:rsid w:val="00462182"/>
    <w:pPr>
      <w:spacing w:after="0" w:line="240" w:lineRule="auto"/>
    </w:pPr>
    <w:rPr>
      <w:rFonts w:eastAsia="Times New Roman"/>
      <w:b/>
      <w:sz w:val="16"/>
      <w:u w:val="thick"/>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462182"/>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462182"/>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462182"/>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462182"/>
    <w:pPr>
      <w:spacing w:after="0" w:line="240" w:lineRule="auto"/>
    </w:pPr>
    <w:rPr>
      <w:rFonts w:ascii="Times New Roman" w:eastAsia="Times New Roman" w:hAnsi="Times New Roman" w:cs="Times New Roman"/>
      <w:b/>
      <w:u w:val="single"/>
    </w:rPr>
  </w:style>
  <w:style w:type="paragraph" w:customStyle="1" w:styleId="Cardd">
    <w:name w:val="Cardd"/>
    <w:basedOn w:val="Normal"/>
    <w:uiPriority w:val="4"/>
    <w:qFormat/>
    <w:rsid w:val="00462182"/>
    <w:pPr>
      <w:spacing w:after="0" w:line="240" w:lineRule="auto"/>
      <w:ind w:left="288" w:right="288"/>
    </w:pPr>
  </w:style>
  <w:style w:type="character" w:customStyle="1" w:styleId="MinimizedTextChar">
    <w:name w:val="Minimized Text Char"/>
    <w:link w:val="MinimizedText"/>
    <w:locked/>
    <w:rsid w:val="00462182"/>
    <w:rPr>
      <w:rFonts w:ascii="Cambria" w:hAnsi="Cambria"/>
      <w:sz w:val="16"/>
    </w:rPr>
  </w:style>
  <w:style w:type="paragraph" w:customStyle="1" w:styleId="MinimizedText">
    <w:name w:val="Minimized Text"/>
    <w:link w:val="MinimizedTextChar"/>
    <w:qFormat/>
    <w:rsid w:val="00462182"/>
    <w:pPr>
      <w:spacing w:line="256" w:lineRule="auto"/>
    </w:pPr>
    <w:rPr>
      <w:rFonts w:ascii="Cambria" w:hAnsi="Cambria"/>
      <w:sz w:val="16"/>
    </w:rPr>
  </w:style>
  <w:style w:type="character" w:customStyle="1" w:styleId="StyleMinimizedText11ptChar">
    <w:name w:val="Style Minimized Text + 11 pt Char"/>
    <w:basedOn w:val="MinimizedTextChar"/>
    <w:link w:val="StyleMinimizedText11pt"/>
    <w:locked/>
    <w:rsid w:val="00462182"/>
    <w:rPr>
      <w:rFonts w:ascii="Cambria" w:hAnsi="Cambria"/>
      <w:sz w:val="20"/>
    </w:rPr>
  </w:style>
  <w:style w:type="paragraph" w:customStyle="1" w:styleId="StyleMinimizedText11pt">
    <w:name w:val="Style Minimized Text + 11 pt"/>
    <w:basedOn w:val="MinimizedText"/>
    <w:link w:val="StyleMinimizedText11ptChar"/>
    <w:qFormat/>
    <w:rsid w:val="00462182"/>
    <w:rPr>
      <w:sz w:val="20"/>
    </w:rPr>
  </w:style>
  <w:style w:type="character" w:customStyle="1" w:styleId="Debate-EmphasizedText-F5Char">
    <w:name w:val="Debate- Emphasized Text- F5 Char"/>
    <w:link w:val="Debate-EmphasizedText-F5"/>
    <w:locked/>
    <w:rsid w:val="00462182"/>
    <w:rPr>
      <w:rFonts w:ascii="Georgia" w:hAnsi="Georgia" w:cs="Verdana"/>
      <w:u w:val="single"/>
    </w:rPr>
  </w:style>
  <w:style w:type="paragraph" w:customStyle="1" w:styleId="Debate-EmphasizedText-F5">
    <w:name w:val="Debate- Emphasized Text- F5"/>
    <w:basedOn w:val="Normal"/>
    <w:link w:val="Debate-EmphasizedText-F5Char"/>
    <w:qFormat/>
    <w:rsid w:val="00462182"/>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462182"/>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462182"/>
    <w:pPr>
      <w:spacing w:after="200" w:line="240" w:lineRule="auto"/>
      <w:contextualSpacing/>
    </w:pPr>
    <w:rPr>
      <w:rFonts w:ascii="Georgia" w:hAnsi="Georgia" w:cs="Verdana"/>
      <w:u w:val="single"/>
    </w:rPr>
  </w:style>
  <w:style w:type="character" w:customStyle="1" w:styleId="CardT1Char">
    <w:name w:val="CardT1 Char"/>
    <w:link w:val="CardT1"/>
    <w:locked/>
    <w:rsid w:val="00462182"/>
    <w:rPr>
      <w:rFonts w:ascii="Calibri" w:eastAsia="Calibri" w:hAnsi="Calibri" w:cs="Calibri"/>
      <w:kern w:val="2"/>
      <w:sz w:val="14"/>
      <w:szCs w:val="14"/>
      <w:lang w:eastAsia="zh-TW"/>
    </w:rPr>
  </w:style>
  <w:style w:type="paragraph" w:customStyle="1" w:styleId="CardT1">
    <w:name w:val="CardT1"/>
    <w:basedOn w:val="Normal"/>
    <w:link w:val="CardT1Char"/>
    <w:qFormat/>
    <w:rsid w:val="00462182"/>
    <w:pPr>
      <w:spacing w:after="0" w:line="240" w:lineRule="auto"/>
      <w:jc w:val="both"/>
    </w:pPr>
    <w:rPr>
      <w:rFonts w:eastAsia="Calibri"/>
      <w:kern w:val="2"/>
      <w:sz w:val="14"/>
      <w:szCs w:val="14"/>
      <w:lang w:eastAsia="zh-TW"/>
    </w:rPr>
  </w:style>
  <w:style w:type="character" w:customStyle="1" w:styleId="CardTextChar1">
    <w:name w:val="CardText Char"/>
    <w:basedOn w:val="DefaultParagraphFont"/>
    <w:link w:val="CardText3"/>
    <w:locked/>
    <w:rsid w:val="00462182"/>
    <w:rPr>
      <w:rFonts w:ascii="Calibri" w:eastAsia="Times New Roman" w:hAnsi="Calibri" w:cs="Calibri"/>
      <w:sz w:val="16"/>
      <w:szCs w:val="20"/>
    </w:rPr>
  </w:style>
  <w:style w:type="paragraph" w:customStyle="1" w:styleId="CardText3">
    <w:name w:val="CardText"/>
    <w:basedOn w:val="Normal"/>
    <w:next w:val="Normal"/>
    <w:link w:val="CardTextChar1"/>
    <w:qFormat/>
    <w:rsid w:val="00462182"/>
    <w:pPr>
      <w:spacing w:after="0" w:line="240" w:lineRule="auto"/>
      <w:ind w:left="288" w:right="288"/>
    </w:pPr>
    <w:rPr>
      <w:rFonts w:eastAsia="Times New Roman"/>
      <w:sz w:val="16"/>
      <w:szCs w:val="20"/>
    </w:rPr>
  </w:style>
  <w:style w:type="character" w:customStyle="1" w:styleId="TaglineChar">
    <w:name w:val="Tagline Char"/>
    <w:link w:val="Tagline0"/>
    <w:locked/>
    <w:rsid w:val="00462182"/>
    <w:rPr>
      <w:rFonts w:ascii="Calibri" w:hAnsi="Calibri" w:cs="Calibri"/>
      <w:b/>
      <w:sz w:val="26"/>
    </w:rPr>
  </w:style>
  <w:style w:type="paragraph" w:customStyle="1" w:styleId="Tagline0">
    <w:name w:val="Tagline"/>
    <w:basedOn w:val="Normal"/>
    <w:link w:val="TaglineChar"/>
    <w:qFormat/>
    <w:rsid w:val="00462182"/>
    <w:pPr>
      <w:spacing w:after="0" w:line="254" w:lineRule="auto"/>
    </w:pPr>
    <w:rPr>
      <w:b/>
      <w:sz w:val="26"/>
    </w:rPr>
  </w:style>
  <w:style w:type="paragraph" w:customStyle="1" w:styleId="bodytext0">
    <w:name w:val="bodytext"/>
    <w:basedOn w:val="Normal"/>
    <w:qFormat/>
    <w:rsid w:val="00462182"/>
    <w:pPr>
      <w:spacing w:before="100" w:beforeAutospacing="1" w:after="100" w:afterAutospacing="1" w:line="240" w:lineRule="auto"/>
    </w:pPr>
    <w:rPr>
      <w:rFonts w:ascii="Times" w:hAnsi="Times"/>
      <w:szCs w:val="20"/>
    </w:rPr>
  </w:style>
  <w:style w:type="paragraph" w:customStyle="1" w:styleId="date-comments">
    <w:name w:val="date-comments"/>
    <w:basedOn w:val="Normal"/>
    <w:qFormat/>
    <w:rsid w:val="00462182"/>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462182"/>
    <w:pPr>
      <w:spacing w:line="181" w:lineRule="atLeast"/>
    </w:pPr>
    <w:rPr>
      <w:rFonts w:ascii="Sabon LT Std" w:eastAsia="MS Mincho" w:hAnsi="Sabon LT Std"/>
      <w:color w:val="auto"/>
      <w:sz w:val="22"/>
    </w:rPr>
  </w:style>
  <w:style w:type="paragraph" w:customStyle="1" w:styleId="Pa15">
    <w:name w:val="Pa15"/>
    <w:basedOn w:val="Default"/>
    <w:next w:val="Default"/>
    <w:qFormat/>
    <w:rsid w:val="00462182"/>
    <w:pPr>
      <w:spacing w:line="241" w:lineRule="atLeast"/>
    </w:pPr>
    <w:rPr>
      <w:rFonts w:ascii="Sabon LT Std" w:eastAsia="MS Mincho" w:hAnsi="Sabon LT Std"/>
      <w:color w:val="auto"/>
      <w:sz w:val="22"/>
    </w:rPr>
  </w:style>
  <w:style w:type="paragraph" w:customStyle="1" w:styleId="Header10">
    <w:name w:val="Header1"/>
    <w:aliases w:val="Header Char Char Char Char Char Char Char Cha,Char Char Char Cha"/>
    <w:basedOn w:val="Normal"/>
    <w:qFormat/>
    <w:rsid w:val="00462182"/>
    <w:pPr>
      <w:spacing w:before="100" w:beforeAutospacing="1" w:after="100" w:afterAutospacing="1" w:line="240" w:lineRule="auto"/>
    </w:pPr>
    <w:rPr>
      <w:rFonts w:eastAsia="Times New Roman"/>
    </w:rPr>
  </w:style>
  <w:style w:type="character" w:customStyle="1" w:styleId="HeadingsBaseChar">
    <w:name w:val="Headings Base Char"/>
    <w:basedOn w:val="DefaultParagraphFont"/>
    <w:link w:val="HeadingsBase"/>
    <w:locked/>
    <w:rsid w:val="00462182"/>
    <w:rPr>
      <w:rFonts w:ascii="Calibri" w:eastAsia="Times New Roman" w:hAnsi="Calibri" w:cs="Calibri"/>
      <w:b/>
      <w:kern w:val="32"/>
      <w:sz w:val="32"/>
      <w:szCs w:val="20"/>
    </w:rPr>
  </w:style>
  <w:style w:type="paragraph" w:customStyle="1" w:styleId="HeadingsBase">
    <w:name w:val="Headings Base"/>
    <w:basedOn w:val="Normal"/>
    <w:link w:val="HeadingsBaseChar"/>
    <w:qFormat/>
    <w:rsid w:val="00462182"/>
    <w:pPr>
      <w:keepNext/>
      <w:keepLines/>
      <w:suppressAutoHyphens/>
      <w:spacing w:before="20" w:after="120" w:line="240" w:lineRule="auto"/>
      <w:jc w:val="center"/>
    </w:pPr>
    <w:rPr>
      <w:rFonts w:eastAsia="Times New Roman"/>
      <w:b/>
      <w:kern w:val="32"/>
      <w:sz w:val="32"/>
      <w:szCs w:val="20"/>
    </w:rPr>
  </w:style>
  <w:style w:type="paragraph" w:customStyle="1" w:styleId="SchoolPaper">
    <w:name w:val="School Paper"/>
    <w:basedOn w:val="Normal"/>
    <w:qFormat/>
    <w:rsid w:val="00462182"/>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462182"/>
  </w:style>
  <w:style w:type="paragraph" w:customStyle="1" w:styleId="SchoolWorksCited">
    <w:name w:val="School Works Cited"/>
    <w:basedOn w:val="SchoolPaper"/>
    <w:qFormat/>
    <w:rsid w:val="00462182"/>
  </w:style>
  <w:style w:type="paragraph" w:customStyle="1" w:styleId="BlockQuote">
    <w:name w:val="Block Quote"/>
    <w:basedOn w:val="Normal"/>
    <w:qFormat/>
    <w:rsid w:val="00462182"/>
    <w:pPr>
      <w:spacing w:after="0" w:line="240" w:lineRule="auto"/>
      <w:ind w:left="720" w:right="720"/>
    </w:pPr>
    <w:rPr>
      <w:rFonts w:eastAsia="Times New Roman"/>
      <w:kern w:val="32"/>
      <w:szCs w:val="20"/>
    </w:rPr>
  </w:style>
  <w:style w:type="paragraph" w:customStyle="1" w:styleId="PaperBody">
    <w:name w:val="Paper Body"/>
    <w:basedOn w:val="Normal"/>
    <w:qFormat/>
    <w:rsid w:val="00462182"/>
    <w:pPr>
      <w:spacing w:after="0" w:line="480" w:lineRule="auto"/>
      <w:ind w:firstLine="720"/>
    </w:pPr>
    <w:rPr>
      <w:rFonts w:eastAsia="Times New Roman"/>
      <w:kern w:val="32"/>
    </w:rPr>
  </w:style>
  <w:style w:type="paragraph" w:customStyle="1" w:styleId="PaperCitation">
    <w:name w:val="Paper Citation"/>
    <w:basedOn w:val="Normal"/>
    <w:qFormat/>
    <w:rsid w:val="00462182"/>
    <w:pPr>
      <w:spacing w:after="0" w:line="480" w:lineRule="auto"/>
      <w:ind w:left="720" w:hanging="720"/>
    </w:pPr>
    <w:rPr>
      <w:rFonts w:eastAsia="Times New Roman"/>
      <w:kern w:val="32"/>
      <w:szCs w:val="20"/>
    </w:rPr>
  </w:style>
  <w:style w:type="paragraph" w:customStyle="1" w:styleId="WW-Default">
    <w:name w:val="WW-Default"/>
    <w:qFormat/>
    <w:rsid w:val="00462182"/>
    <w:pPr>
      <w:suppressAutoHyphens/>
      <w:spacing w:after="0" w:line="240" w:lineRule="auto"/>
    </w:pPr>
    <w:rPr>
      <w:rFonts w:ascii="Georgia" w:eastAsia="Calibri" w:hAnsi="Georgia" w:cs="Calibri"/>
      <w:lang w:eastAsia="ar-SA"/>
    </w:rPr>
  </w:style>
  <w:style w:type="paragraph" w:customStyle="1" w:styleId="Standard">
    <w:name w:val="Standard"/>
    <w:qFormat/>
    <w:rsid w:val="00462182"/>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paragraph" w:customStyle="1" w:styleId="B-TagCite">
    <w:name w:val="B-TagCite"/>
    <w:qFormat/>
    <w:rsid w:val="00462182"/>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10ptfontChar">
    <w:name w:val="10pt font Char"/>
    <w:link w:val="10ptfont"/>
    <w:locked/>
    <w:rsid w:val="00462182"/>
    <w:rPr>
      <w:rFonts w:ascii="Calibri" w:eastAsia="Times New Roman" w:hAnsi="Calibri" w:cs="Calibri"/>
      <w:sz w:val="16"/>
    </w:rPr>
  </w:style>
  <w:style w:type="paragraph" w:customStyle="1" w:styleId="10ptfont">
    <w:name w:val="10pt font"/>
    <w:basedOn w:val="Normal"/>
    <w:link w:val="10ptfontChar"/>
    <w:autoRedefine/>
    <w:qFormat/>
    <w:rsid w:val="00462182"/>
    <w:pPr>
      <w:spacing w:after="0" w:line="240" w:lineRule="auto"/>
    </w:pPr>
    <w:rPr>
      <w:rFonts w:eastAsia="Times New Roman"/>
      <w:sz w:val="16"/>
    </w:rPr>
  </w:style>
  <w:style w:type="paragraph" w:customStyle="1" w:styleId="Shrink8">
    <w:name w:val="Shrink8"/>
    <w:basedOn w:val="Normal"/>
    <w:qFormat/>
    <w:rsid w:val="00462182"/>
    <w:pPr>
      <w:spacing w:after="0" w:line="240" w:lineRule="auto"/>
    </w:pPr>
    <w:rPr>
      <w:rFonts w:eastAsia="Cambria"/>
    </w:rPr>
  </w:style>
  <w:style w:type="paragraph" w:customStyle="1" w:styleId="western">
    <w:name w:val="western"/>
    <w:basedOn w:val="Normal"/>
    <w:qFormat/>
    <w:rsid w:val="00462182"/>
    <w:pPr>
      <w:suppressAutoHyphens/>
      <w:spacing w:before="280" w:after="280" w:line="240" w:lineRule="auto"/>
    </w:pPr>
    <w:rPr>
      <w:color w:val="000000"/>
    </w:rPr>
  </w:style>
  <w:style w:type="paragraph" w:customStyle="1" w:styleId="first">
    <w:name w:val="first"/>
    <w:basedOn w:val="Normal"/>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BlockHeadingsCharChar">
    <w:name w:val="Block Headings Char Char"/>
    <w:basedOn w:val="Normal"/>
    <w:qFormat/>
    <w:rsid w:val="00462182"/>
    <w:pPr>
      <w:spacing w:after="0" w:line="240" w:lineRule="auto"/>
    </w:pPr>
  </w:style>
  <w:style w:type="paragraph" w:customStyle="1" w:styleId="TagsChar1Char">
    <w:name w:val="Tags Char1 Char"/>
    <w:basedOn w:val="Normal"/>
    <w:qFormat/>
    <w:rsid w:val="00462182"/>
    <w:pPr>
      <w:spacing w:after="0" w:line="240" w:lineRule="auto"/>
    </w:pPr>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462182"/>
    <w:pPr>
      <w:spacing w:after="0" w:line="240" w:lineRule="auto"/>
    </w:pPr>
  </w:style>
  <w:style w:type="paragraph" w:customStyle="1" w:styleId="Cards1">
    <w:name w:val="Cards1"/>
    <w:basedOn w:val="Normal"/>
    <w:qFormat/>
    <w:rsid w:val="00462182"/>
    <w:pPr>
      <w:spacing w:after="0" w:line="240" w:lineRule="auto"/>
    </w:pPr>
  </w:style>
  <w:style w:type="paragraph" w:customStyle="1" w:styleId="CardsUnderline">
    <w:name w:val="Cards + Underline"/>
    <w:basedOn w:val="Normal"/>
    <w:next w:val="Style3"/>
    <w:qFormat/>
    <w:rsid w:val="00462182"/>
    <w:pPr>
      <w:spacing w:after="0" w:line="240" w:lineRule="auto"/>
    </w:pPr>
  </w:style>
  <w:style w:type="paragraph" w:customStyle="1" w:styleId="StyleNormalWebNormalWebChar1CharNormalWebCharCharC">
    <w:name w:val="Style Normal (Web)Normal (Web) Char1 CharNormal (Web) Char Char C..."/>
    <w:basedOn w:val="Title"/>
    <w:qFormat/>
    <w:rsid w:val="00462182"/>
    <w:pPr>
      <w:pBdr>
        <w:bottom w:val="none" w:sz="0" w:space="0" w:color="auto"/>
      </w:pBdr>
      <w:spacing w:after="0"/>
      <w:contextualSpacing w:val="0"/>
    </w:pPr>
    <w:rPr>
      <w:rFonts w:ascii="Georgia" w:hAnsi="Georgia"/>
      <w:bCs w:val="0"/>
      <w:u w:val="none"/>
    </w:rPr>
  </w:style>
  <w:style w:type="paragraph" w:customStyle="1" w:styleId="Reference">
    <w:name w:val="Reference"/>
    <w:qFormat/>
    <w:rsid w:val="00462182"/>
    <w:pPr>
      <w:spacing w:after="200" w:line="276" w:lineRule="auto"/>
    </w:pPr>
  </w:style>
  <w:style w:type="paragraph" w:customStyle="1" w:styleId="Debate-CardSmalltextF2">
    <w:name w:val="Debate- Card Small text F2"/>
    <w:basedOn w:val="Normal"/>
    <w:next w:val="Normal"/>
    <w:qFormat/>
    <w:rsid w:val="00462182"/>
    <w:pPr>
      <w:spacing w:after="0" w:line="240" w:lineRule="auto"/>
    </w:pPr>
  </w:style>
  <w:style w:type="paragraph" w:customStyle="1" w:styleId="StyleHeading2Heading2Char2CharHeading2Char1CharCharHead">
    <w:name w:val="Style Heading 2Heading 2 Char2 CharHeading 2 Char1 Char CharHead..."/>
    <w:basedOn w:val="Heading2"/>
    <w:qFormat/>
    <w:rsid w:val="00462182"/>
    <w:pPr>
      <w:spacing w:before="480" w:line="240" w:lineRule="auto"/>
    </w:pPr>
  </w:style>
  <w:style w:type="paragraph" w:customStyle="1" w:styleId="Blocktitle0">
    <w:name w:val="Block title"/>
    <w:basedOn w:val="Heading1"/>
    <w:next w:val="Debate-EmphasizedText-F5"/>
    <w:autoRedefine/>
    <w:qFormat/>
    <w:rsid w:val="00462182"/>
    <w:pPr>
      <w:spacing w:before="480" w:line="240" w:lineRule="auto"/>
    </w:pPr>
  </w:style>
  <w:style w:type="paragraph" w:customStyle="1" w:styleId="BlockHeading1">
    <w:name w:val="Block Heading 1"/>
    <w:basedOn w:val="Normal"/>
    <w:qFormat/>
    <w:rsid w:val="00462182"/>
    <w:pPr>
      <w:spacing w:after="0" w:line="240" w:lineRule="auto"/>
    </w:pPr>
  </w:style>
  <w:style w:type="paragraph" w:customStyle="1" w:styleId="RepeatBlockHeading">
    <w:name w:val="Repeat Block Heading"/>
    <w:basedOn w:val="Normal"/>
    <w:next w:val="Underlining"/>
    <w:qFormat/>
    <w:rsid w:val="00462182"/>
    <w:pPr>
      <w:spacing w:after="0" w:line="240" w:lineRule="auto"/>
    </w:pPr>
  </w:style>
  <w:style w:type="paragraph" w:customStyle="1" w:styleId="CardTag">
    <w:name w:val="Card Tag"/>
    <w:next w:val="CardNotUnderlined"/>
    <w:qFormat/>
    <w:rsid w:val="00462182"/>
    <w:pPr>
      <w:spacing w:after="200" w:line="276" w:lineRule="auto"/>
    </w:pPr>
  </w:style>
  <w:style w:type="paragraph" w:customStyle="1" w:styleId="textsmall">
    <w:name w:val="textsmall"/>
    <w:basedOn w:val="Normal"/>
    <w:next w:val="MicroText0"/>
    <w:qFormat/>
    <w:rsid w:val="00462182"/>
    <w:pPr>
      <w:spacing w:after="0" w:line="240" w:lineRule="auto"/>
    </w:pPr>
  </w:style>
  <w:style w:type="paragraph" w:customStyle="1" w:styleId="SmallCite">
    <w:name w:val="Small Cite"/>
    <w:basedOn w:val="Normal"/>
    <w:next w:val="BlockHeading1"/>
    <w:qFormat/>
    <w:rsid w:val="00462182"/>
    <w:pPr>
      <w:spacing w:after="0" w:line="240" w:lineRule="auto"/>
    </w:pPr>
  </w:style>
  <w:style w:type="paragraph" w:customStyle="1" w:styleId="links1">
    <w:name w:val="links1"/>
    <w:basedOn w:val="Normal"/>
    <w:qFormat/>
    <w:rsid w:val="00462182"/>
    <w:pPr>
      <w:spacing w:after="0" w:line="240" w:lineRule="auto"/>
    </w:pPr>
  </w:style>
  <w:style w:type="paragraph" w:customStyle="1" w:styleId="endtext">
    <w:name w:val="endtext"/>
    <w:basedOn w:val="Normal"/>
    <w:next w:val="CardTag"/>
    <w:qFormat/>
    <w:rsid w:val="00462182"/>
    <w:pPr>
      <w:spacing w:after="0" w:line="240" w:lineRule="auto"/>
    </w:pPr>
  </w:style>
  <w:style w:type="paragraph" w:customStyle="1" w:styleId="g">
    <w:name w:val="g"/>
    <w:basedOn w:val="Normal"/>
    <w:next w:val="Paste"/>
    <w:qFormat/>
    <w:rsid w:val="00462182"/>
    <w:pPr>
      <w:spacing w:after="0" w:line="240" w:lineRule="auto"/>
    </w:pPr>
  </w:style>
  <w:style w:type="paragraph" w:customStyle="1" w:styleId="Repeatheader">
    <w:name w:val="Repeat header"/>
    <w:basedOn w:val="Normal"/>
    <w:next w:val="noindent"/>
    <w:autoRedefine/>
    <w:qFormat/>
    <w:rsid w:val="00462182"/>
    <w:pPr>
      <w:spacing w:after="0" w:line="240" w:lineRule="auto"/>
    </w:pPr>
  </w:style>
  <w:style w:type="paragraph" w:customStyle="1" w:styleId="StyleCardNotUnderlined8pt">
    <w:name w:val="Style Card Not Underlined + 8 pt"/>
    <w:basedOn w:val="Debate-CardTextUnderlined-F3"/>
    <w:next w:val="endtext"/>
    <w:qFormat/>
    <w:rsid w:val="00462182"/>
    <w:pPr>
      <w:spacing w:after="0"/>
      <w:contextualSpacing w:val="0"/>
    </w:pPr>
    <w:rPr>
      <w:rFonts w:cstheme="minorBidi"/>
      <w:u w:val="none"/>
    </w:rPr>
  </w:style>
  <w:style w:type="paragraph" w:customStyle="1" w:styleId="CardNotUnderlined3">
    <w:name w:val="Card Not Underlined 3"/>
    <w:basedOn w:val="Debate-CardTextUnderlined-F3"/>
    <w:qFormat/>
    <w:rsid w:val="00462182"/>
    <w:pPr>
      <w:spacing w:after="0"/>
      <w:contextualSpacing w:val="0"/>
    </w:pPr>
    <w:rPr>
      <w:rFonts w:cstheme="minorBidi"/>
      <w:u w:val="none"/>
    </w:rPr>
  </w:style>
  <w:style w:type="paragraph" w:customStyle="1" w:styleId="CardNotUnderlinedFinal">
    <w:name w:val="Card Not Underlined Final"/>
    <w:next w:val="g"/>
    <w:qFormat/>
    <w:rsid w:val="00462182"/>
    <w:pPr>
      <w:spacing w:line="256" w:lineRule="auto"/>
    </w:pPr>
  </w:style>
  <w:style w:type="paragraph" w:customStyle="1" w:styleId="Numbering">
    <w:name w:val="Numbering"/>
    <w:basedOn w:val="Normal"/>
    <w:next w:val="Normal"/>
    <w:qFormat/>
    <w:rsid w:val="00462182"/>
    <w:pPr>
      <w:spacing w:after="0" w:line="240" w:lineRule="auto"/>
    </w:pPr>
  </w:style>
  <w:style w:type="paragraph" w:customStyle="1" w:styleId="Un-IndexedHeading">
    <w:name w:val="Un-Indexed Heading"/>
    <w:basedOn w:val="Heading1"/>
    <w:next w:val="Normal"/>
    <w:qFormat/>
    <w:rsid w:val="00462182"/>
    <w:pPr>
      <w:spacing w:before="480" w:line="240" w:lineRule="auto"/>
    </w:pPr>
  </w:style>
  <w:style w:type="paragraph" w:customStyle="1" w:styleId="Circle">
    <w:name w:val="Circle"/>
    <w:basedOn w:val="Normal"/>
    <w:next w:val="Normal"/>
    <w:qFormat/>
    <w:rsid w:val="00462182"/>
    <w:pPr>
      <w:spacing w:after="0" w:line="240" w:lineRule="auto"/>
    </w:pPr>
  </w:style>
  <w:style w:type="character" w:customStyle="1" w:styleId="PageHeaderChar">
    <w:name w:val="Page Header Char"/>
    <w:link w:val="PageHeader"/>
    <w:locked/>
    <w:rsid w:val="00462182"/>
    <w:rPr>
      <w:rFonts w:ascii="Calibri" w:hAnsi="Calibri" w:cs="Calibri"/>
      <w:sz w:val="16"/>
    </w:rPr>
  </w:style>
  <w:style w:type="paragraph" w:customStyle="1" w:styleId="PageHeader">
    <w:name w:val="Page Header"/>
    <w:basedOn w:val="Normal"/>
    <w:next w:val="CardNotUnderlined3"/>
    <w:link w:val="PageHeaderChar"/>
    <w:qFormat/>
    <w:rsid w:val="00462182"/>
    <w:pPr>
      <w:spacing w:after="0" w:line="240" w:lineRule="auto"/>
    </w:pPr>
    <w:rPr>
      <w:sz w:val="16"/>
    </w:rPr>
  </w:style>
  <w:style w:type="paragraph" w:customStyle="1" w:styleId="IndentedLettering">
    <w:name w:val="Indented Lettering"/>
    <w:next w:val="Normal"/>
    <w:qFormat/>
    <w:rsid w:val="00462182"/>
    <w:pPr>
      <w:spacing w:line="256" w:lineRule="auto"/>
    </w:pPr>
  </w:style>
  <w:style w:type="paragraph" w:customStyle="1" w:styleId="Lettering">
    <w:name w:val="Lettering"/>
    <w:next w:val="Normal"/>
    <w:qFormat/>
    <w:rsid w:val="00462182"/>
    <w:pPr>
      <w:spacing w:line="256" w:lineRule="auto"/>
    </w:pPr>
  </w:style>
  <w:style w:type="paragraph" w:customStyle="1" w:styleId="FileName">
    <w:name w:val="File Name"/>
    <w:basedOn w:val="Normal"/>
    <w:next w:val="Normal"/>
    <w:qFormat/>
    <w:rsid w:val="00462182"/>
    <w:pPr>
      <w:spacing w:after="0" w:line="240" w:lineRule="auto"/>
    </w:pPr>
  </w:style>
  <w:style w:type="paragraph" w:customStyle="1" w:styleId="Pagination">
    <w:name w:val="Pagination"/>
    <w:basedOn w:val="Normal"/>
    <w:next w:val="Normal"/>
    <w:qFormat/>
    <w:rsid w:val="00462182"/>
    <w:pPr>
      <w:spacing w:after="0" w:line="240" w:lineRule="auto"/>
    </w:pPr>
  </w:style>
  <w:style w:type="paragraph" w:customStyle="1" w:styleId="IndentedNumbering">
    <w:name w:val="Indented Numbering"/>
    <w:basedOn w:val="CardNotUnderlinedFinal"/>
    <w:next w:val="Normal"/>
    <w:qFormat/>
    <w:rsid w:val="00462182"/>
  </w:style>
  <w:style w:type="paragraph" w:customStyle="1" w:styleId="CardContinued1">
    <w:name w:val="Card Continued 1"/>
    <w:basedOn w:val="Normal"/>
    <w:next w:val="Normal"/>
    <w:qFormat/>
    <w:rsid w:val="00462182"/>
    <w:pPr>
      <w:spacing w:after="0" w:line="240" w:lineRule="auto"/>
    </w:pPr>
  </w:style>
  <w:style w:type="paragraph" w:customStyle="1" w:styleId="CardContinued2">
    <w:name w:val="Card Continued 2"/>
    <w:basedOn w:val="Circle"/>
    <w:next w:val="Normal"/>
    <w:qFormat/>
    <w:rsid w:val="00462182"/>
  </w:style>
  <w:style w:type="paragraph" w:customStyle="1" w:styleId="Clearformatting">
    <w:name w:val="Clear formatting"/>
    <w:basedOn w:val="Normal"/>
    <w:next w:val="IndentedLettering"/>
    <w:qFormat/>
    <w:rsid w:val="00462182"/>
    <w:pPr>
      <w:spacing w:after="0" w:line="240" w:lineRule="auto"/>
    </w:pPr>
  </w:style>
  <w:style w:type="paragraph" w:customStyle="1" w:styleId="SmallCardText">
    <w:name w:val="Small Card Text"/>
    <w:basedOn w:val="Lettering"/>
    <w:next w:val="FileName"/>
    <w:qFormat/>
    <w:rsid w:val="00462182"/>
  </w:style>
  <w:style w:type="paragraph" w:customStyle="1" w:styleId="TAGFONT">
    <w:name w:val="TAG FONT"/>
    <w:basedOn w:val="Normal"/>
    <w:next w:val="Pagination"/>
    <w:autoRedefine/>
    <w:qFormat/>
    <w:rsid w:val="00462182"/>
    <w:pPr>
      <w:spacing w:after="0" w:line="240" w:lineRule="auto"/>
    </w:pPr>
  </w:style>
  <w:style w:type="paragraph" w:customStyle="1" w:styleId="LanguageStrike">
    <w:name w:val="Language Strike"/>
    <w:basedOn w:val="Normal"/>
    <w:next w:val="Normal"/>
    <w:qFormat/>
    <w:rsid w:val="00462182"/>
    <w:pPr>
      <w:spacing w:after="0" w:line="240" w:lineRule="auto"/>
    </w:pPr>
  </w:style>
  <w:style w:type="paragraph" w:customStyle="1" w:styleId="8point">
    <w:name w:val="8 point"/>
    <w:basedOn w:val="Normal"/>
    <w:next w:val="fullstory"/>
    <w:qFormat/>
    <w:rsid w:val="00462182"/>
    <w:pPr>
      <w:spacing w:after="0" w:line="240" w:lineRule="auto"/>
    </w:pPr>
  </w:style>
  <w:style w:type="paragraph" w:customStyle="1" w:styleId="citationunderline">
    <w:name w:val="citation/underline"/>
    <w:autoRedefine/>
    <w:qFormat/>
    <w:rsid w:val="00462182"/>
    <w:pPr>
      <w:spacing w:after="200" w:line="276" w:lineRule="auto"/>
    </w:pPr>
  </w:style>
  <w:style w:type="paragraph" w:customStyle="1" w:styleId="Style60">
    <w:name w:val="Style 6"/>
    <w:next w:val="8point"/>
    <w:qFormat/>
    <w:rsid w:val="00462182"/>
    <w:pPr>
      <w:spacing w:after="200" w:line="276" w:lineRule="auto"/>
    </w:pPr>
  </w:style>
  <w:style w:type="character" w:customStyle="1" w:styleId="Citation-CompleteChar">
    <w:name w:val="Citation - Complete Char"/>
    <w:basedOn w:val="DefaultParagraphFont"/>
    <w:link w:val="Citation-Complete"/>
    <w:locked/>
    <w:rsid w:val="00462182"/>
    <w:rPr>
      <w:rFonts w:ascii="Calibri" w:hAnsi="Calibri" w:cs="Calibri"/>
      <w:sz w:val="16"/>
    </w:rPr>
  </w:style>
  <w:style w:type="paragraph" w:customStyle="1" w:styleId="Citation-Complete">
    <w:name w:val="Citation - Complete"/>
    <w:basedOn w:val="Normal"/>
    <w:next w:val="Lettering"/>
    <w:link w:val="Citation-CompleteChar"/>
    <w:autoRedefine/>
    <w:qFormat/>
    <w:rsid w:val="00462182"/>
    <w:pPr>
      <w:spacing w:after="0" w:line="240" w:lineRule="auto"/>
    </w:pPr>
    <w:rPr>
      <w:sz w:val="16"/>
    </w:rPr>
  </w:style>
  <w:style w:type="paragraph" w:customStyle="1" w:styleId="Citation-FirstLine">
    <w:name w:val="Citation - First Line"/>
    <w:basedOn w:val="Normal"/>
    <w:next w:val="Style4"/>
    <w:autoRedefine/>
    <w:qFormat/>
    <w:rsid w:val="00462182"/>
    <w:pPr>
      <w:spacing w:after="0" w:line="240" w:lineRule="auto"/>
    </w:pPr>
  </w:style>
  <w:style w:type="paragraph" w:customStyle="1" w:styleId="DateCitesAuthorChar">
    <w:name w:val="DateCitesAuthor Char"/>
    <w:basedOn w:val="Normal"/>
    <w:qFormat/>
    <w:rsid w:val="00462182"/>
    <w:pPr>
      <w:spacing w:after="0" w:line="240" w:lineRule="auto"/>
    </w:pPr>
  </w:style>
  <w:style w:type="paragraph" w:customStyle="1" w:styleId="articlebodynormaltext">
    <w:name w:val="articlebody_normaltext"/>
    <w:basedOn w:val="Normal"/>
    <w:next w:val="Citation-Complete"/>
    <w:qFormat/>
    <w:rsid w:val="00462182"/>
    <w:pPr>
      <w:spacing w:after="0" w:line="240" w:lineRule="auto"/>
    </w:pPr>
  </w:style>
  <w:style w:type="paragraph" w:customStyle="1" w:styleId="2909F619802848F09E01365C32F34654">
    <w:name w:val="2909F619802848F09E01365C32F34654"/>
    <w:next w:val="Citation-FirstLine"/>
    <w:qFormat/>
    <w:rsid w:val="00462182"/>
    <w:pPr>
      <w:spacing w:after="200" w:line="276" w:lineRule="auto"/>
    </w:pPr>
  </w:style>
  <w:style w:type="paragraph" w:customStyle="1" w:styleId="D345FF3D873148C5AE3FBF3267827368">
    <w:name w:val="D345FF3D873148C5AE3FBF3267827368"/>
    <w:qFormat/>
    <w:rsid w:val="00462182"/>
    <w:pPr>
      <w:spacing w:after="200" w:line="276" w:lineRule="auto"/>
    </w:pPr>
  </w:style>
  <w:style w:type="paragraph" w:customStyle="1" w:styleId="targetcaption">
    <w:name w:val="targetcaption"/>
    <w:basedOn w:val="Normal"/>
    <w:next w:val="2909F619802848F09E01365C32F34654"/>
    <w:qFormat/>
    <w:rsid w:val="00462182"/>
    <w:pPr>
      <w:spacing w:after="0" w:line="240" w:lineRule="auto"/>
    </w:pPr>
  </w:style>
  <w:style w:type="paragraph" w:customStyle="1" w:styleId="Tag12">
    <w:name w:val="Tag12"/>
    <w:basedOn w:val="Normal"/>
    <w:next w:val="Smalltext"/>
    <w:qFormat/>
    <w:rsid w:val="00462182"/>
    <w:pPr>
      <w:spacing w:after="0" w:line="240" w:lineRule="auto"/>
    </w:pPr>
  </w:style>
  <w:style w:type="paragraph" w:customStyle="1" w:styleId="StyleStyle411pt1">
    <w:name w:val="Style Style4 + 11 pt1"/>
    <w:basedOn w:val="Normal"/>
    <w:next w:val="cards0"/>
    <w:qFormat/>
    <w:rsid w:val="00462182"/>
    <w:pPr>
      <w:spacing w:after="0" w:line="240" w:lineRule="auto"/>
    </w:pPr>
  </w:style>
  <w:style w:type="paragraph" w:customStyle="1" w:styleId="CM5">
    <w:name w:val="CM5"/>
    <w:basedOn w:val="Normal"/>
    <w:uiPriority w:val="99"/>
    <w:qFormat/>
    <w:rsid w:val="00462182"/>
    <w:pPr>
      <w:spacing w:after="0" w:line="240" w:lineRule="auto"/>
    </w:pPr>
  </w:style>
  <w:style w:type="paragraph" w:customStyle="1" w:styleId="CM9">
    <w:name w:val="CM9"/>
    <w:basedOn w:val="Normal"/>
    <w:uiPriority w:val="99"/>
    <w:qFormat/>
    <w:rsid w:val="00462182"/>
    <w:pPr>
      <w:spacing w:after="0" w:line="240" w:lineRule="auto"/>
    </w:pPr>
  </w:style>
  <w:style w:type="paragraph" w:customStyle="1" w:styleId="CM6">
    <w:name w:val="CM6"/>
    <w:basedOn w:val="Normal"/>
    <w:uiPriority w:val="99"/>
    <w:qFormat/>
    <w:rsid w:val="00462182"/>
    <w:pPr>
      <w:spacing w:after="0" w:line="240" w:lineRule="auto"/>
    </w:pPr>
  </w:style>
  <w:style w:type="paragraph" w:customStyle="1" w:styleId="boldness">
    <w:name w:val="boldness"/>
    <w:basedOn w:val="Normal"/>
    <w:next w:val="TagCite"/>
    <w:qFormat/>
    <w:rsid w:val="00462182"/>
    <w:pPr>
      <w:spacing w:after="0" w:line="240" w:lineRule="auto"/>
    </w:pPr>
  </w:style>
  <w:style w:type="paragraph" w:customStyle="1" w:styleId="CM21">
    <w:name w:val="CM21"/>
    <w:basedOn w:val="Normal"/>
    <w:uiPriority w:val="99"/>
    <w:qFormat/>
    <w:rsid w:val="00462182"/>
    <w:pPr>
      <w:spacing w:after="0" w:line="240" w:lineRule="auto"/>
    </w:pPr>
  </w:style>
  <w:style w:type="paragraph" w:customStyle="1" w:styleId="CM22">
    <w:name w:val="CM22"/>
    <w:basedOn w:val="Normal"/>
    <w:uiPriority w:val="99"/>
    <w:qFormat/>
    <w:rsid w:val="00462182"/>
    <w:pPr>
      <w:spacing w:after="0" w:line="240" w:lineRule="auto"/>
    </w:pPr>
  </w:style>
  <w:style w:type="paragraph" w:customStyle="1" w:styleId="CM4">
    <w:name w:val="CM4"/>
    <w:basedOn w:val="Normal"/>
    <w:uiPriority w:val="99"/>
    <w:qFormat/>
    <w:rsid w:val="00462182"/>
    <w:pPr>
      <w:spacing w:after="0" w:line="240" w:lineRule="auto"/>
    </w:pPr>
  </w:style>
  <w:style w:type="paragraph" w:customStyle="1" w:styleId="Pa10">
    <w:name w:val="Pa10"/>
    <w:basedOn w:val="Normal"/>
    <w:uiPriority w:val="99"/>
    <w:qFormat/>
    <w:rsid w:val="00462182"/>
    <w:pPr>
      <w:spacing w:after="0" w:line="240" w:lineRule="auto"/>
    </w:pPr>
  </w:style>
  <w:style w:type="paragraph" w:customStyle="1" w:styleId="Pa31">
    <w:name w:val="Pa3+1"/>
    <w:basedOn w:val="Normal"/>
    <w:uiPriority w:val="99"/>
    <w:qFormat/>
    <w:rsid w:val="00462182"/>
    <w:pPr>
      <w:spacing w:after="0" w:line="240" w:lineRule="auto"/>
    </w:pPr>
  </w:style>
  <w:style w:type="paragraph" w:customStyle="1" w:styleId="Pa1">
    <w:name w:val="Pa1"/>
    <w:basedOn w:val="Normal"/>
    <w:qFormat/>
    <w:rsid w:val="00462182"/>
    <w:pPr>
      <w:spacing w:after="0" w:line="240" w:lineRule="auto"/>
    </w:pPr>
  </w:style>
  <w:style w:type="paragraph" w:customStyle="1" w:styleId="Pa2">
    <w:name w:val="Pa2"/>
    <w:basedOn w:val="Normal"/>
    <w:qFormat/>
    <w:rsid w:val="00462182"/>
    <w:pPr>
      <w:spacing w:after="0" w:line="240" w:lineRule="auto"/>
    </w:pPr>
  </w:style>
  <w:style w:type="paragraph" w:customStyle="1" w:styleId="FreeFormA">
    <w:name w:val="Free Form A"/>
    <w:next w:val="Pa10"/>
    <w:qFormat/>
    <w:rsid w:val="00462182"/>
    <w:pPr>
      <w:spacing w:after="200" w:line="276" w:lineRule="auto"/>
    </w:pPr>
  </w:style>
  <w:style w:type="paragraph" w:customStyle="1" w:styleId="H4Tag">
    <w:name w:val="H4 (Tag)"/>
    <w:basedOn w:val="Normal"/>
    <w:next w:val="Pa31"/>
    <w:qFormat/>
    <w:rsid w:val="00462182"/>
    <w:pPr>
      <w:spacing w:after="0" w:line="240" w:lineRule="auto"/>
    </w:pPr>
  </w:style>
  <w:style w:type="paragraph" w:customStyle="1" w:styleId="CardUpSize-Light">
    <w:name w:val="CardUpSize - Light"/>
    <w:basedOn w:val="Normal"/>
    <w:next w:val="Pa2"/>
    <w:qFormat/>
    <w:rsid w:val="00462182"/>
    <w:pPr>
      <w:spacing w:after="0" w:line="240" w:lineRule="auto"/>
    </w:pPr>
  </w:style>
  <w:style w:type="paragraph" w:customStyle="1" w:styleId="CiteCardUpSize-Heavy">
    <w:name w:val="Cite // CardUpSize - Heavy"/>
    <w:basedOn w:val="Normal"/>
    <w:next w:val="H4Tag"/>
    <w:qFormat/>
    <w:rsid w:val="00462182"/>
    <w:pPr>
      <w:spacing w:after="0" w:line="240" w:lineRule="auto"/>
    </w:pPr>
  </w:style>
  <w:style w:type="paragraph" w:customStyle="1" w:styleId="HotRouteCharCharCharCharChar">
    <w:name w:val="Hot Route! Char Char Char Char Char"/>
    <w:basedOn w:val="Normal"/>
    <w:next w:val="CardUpSize-Light"/>
    <w:qFormat/>
    <w:rsid w:val="00462182"/>
    <w:pPr>
      <w:spacing w:after="0" w:line="240" w:lineRule="auto"/>
    </w:pPr>
  </w:style>
  <w:style w:type="paragraph" w:customStyle="1" w:styleId="SmallTextCharCharChar">
    <w:name w:val="Small Text Char Char Char"/>
    <w:basedOn w:val="Normal"/>
    <w:next w:val="CiteCardUpSize-Heavy"/>
    <w:qFormat/>
    <w:rsid w:val="00462182"/>
    <w:pPr>
      <w:spacing w:after="0" w:line="240" w:lineRule="auto"/>
    </w:pPr>
  </w:style>
  <w:style w:type="paragraph" w:customStyle="1" w:styleId="UnderlineCharCharCharCharCharCharChar">
    <w:name w:val="Underline Char Char Char Char Char Char Char"/>
    <w:basedOn w:val="Normal"/>
    <w:qFormat/>
    <w:rsid w:val="00462182"/>
    <w:pPr>
      <w:spacing w:after="0" w:line="240" w:lineRule="auto"/>
    </w:pPr>
  </w:style>
  <w:style w:type="paragraph" w:customStyle="1" w:styleId="Analytics0">
    <w:name w:val="Analytics"/>
    <w:basedOn w:val="Analytic2"/>
    <w:link w:val="AnalyticsChar0"/>
    <w:uiPriority w:val="4"/>
    <w:qFormat/>
    <w:rsid w:val="00462182"/>
    <w:pPr>
      <w:keepNext/>
      <w:keepLines/>
      <w:spacing w:before="200" w:after="0" w:line="240" w:lineRule="auto"/>
      <w:outlineLvl w:val="3"/>
    </w:pPr>
    <w:rPr>
      <w:rFonts w:eastAsiaTheme="majorEastAsia" w:cstheme="majorBidi"/>
      <w:b/>
      <w:bCs/>
      <w:color w:val="2E74B5" w:themeColor="accent1" w:themeShade="BF"/>
      <w:sz w:val="28"/>
      <w:szCs w:val="28"/>
    </w:rPr>
  </w:style>
  <w:style w:type="paragraph" w:customStyle="1" w:styleId="SmalltextCharCharChar0">
    <w:name w:val="Small text Char Char Char"/>
    <w:basedOn w:val="Normal"/>
    <w:next w:val="Analytics0"/>
    <w:qFormat/>
    <w:rsid w:val="00462182"/>
    <w:pPr>
      <w:spacing w:after="0" w:line="240" w:lineRule="auto"/>
    </w:pPr>
  </w:style>
  <w:style w:type="paragraph" w:customStyle="1" w:styleId="Tagandcite">
    <w:name w:val="Tag and cite"/>
    <w:basedOn w:val="Normal"/>
    <w:qFormat/>
    <w:rsid w:val="00462182"/>
    <w:pPr>
      <w:spacing w:after="0" w:line="240" w:lineRule="auto"/>
    </w:pPr>
  </w:style>
  <w:style w:type="paragraph" w:customStyle="1" w:styleId="Textbody">
    <w:name w:val="Text body"/>
    <w:basedOn w:val="SmalltextCharCharChar0"/>
    <w:next w:val="WW-Default"/>
    <w:qFormat/>
    <w:rsid w:val="00462182"/>
  </w:style>
  <w:style w:type="paragraph" w:customStyle="1" w:styleId="comments">
    <w:name w:val="comments"/>
    <w:basedOn w:val="Normal"/>
    <w:next w:val="Standard"/>
    <w:qFormat/>
    <w:rsid w:val="00462182"/>
    <w:pPr>
      <w:spacing w:after="0" w:line="240" w:lineRule="auto"/>
    </w:pPr>
  </w:style>
  <w:style w:type="paragraph" w:customStyle="1" w:styleId="Default1">
    <w:name w:val="Default1"/>
    <w:basedOn w:val="Normal"/>
    <w:uiPriority w:val="99"/>
    <w:qFormat/>
    <w:rsid w:val="00462182"/>
    <w:pPr>
      <w:spacing w:after="0" w:line="240" w:lineRule="auto"/>
    </w:pPr>
  </w:style>
  <w:style w:type="paragraph" w:customStyle="1" w:styleId="NFAPWPheader">
    <w:name w:val="NFAP WP header"/>
    <w:basedOn w:val="Normal"/>
    <w:uiPriority w:val="99"/>
    <w:qFormat/>
    <w:rsid w:val="00462182"/>
    <w:pPr>
      <w:spacing w:after="0" w:line="240" w:lineRule="auto"/>
    </w:pPr>
  </w:style>
  <w:style w:type="paragraph" w:customStyle="1" w:styleId="UnderlinedCardText">
    <w:name w:val="Underlined Card Text"/>
    <w:basedOn w:val="Normal"/>
    <w:next w:val="Circled"/>
    <w:qFormat/>
    <w:rsid w:val="00462182"/>
    <w:pPr>
      <w:spacing w:after="0" w:line="240" w:lineRule="auto"/>
    </w:pPr>
  </w:style>
  <w:style w:type="paragraph" w:customStyle="1" w:styleId="cardtextemphasis">
    <w:name w:val="card text emphasis"/>
    <w:basedOn w:val="Circled"/>
    <w:next w:val="MinimizedText"/>
    <w:qFormat/>
    <w:rsid w:val="00462182"/>
    <w:pPr>
      <w:spacing w:line="240" w:lineRule="auto"/>
    </w:pPr>
    <w:rPr>
      <w:rFonts w:eastAsiaTheme="minorHAnsi"/>
      <w:b w:val="0"/>
      <w:szCs w:val="22"/>
      <w:u w:val="none"/>
    </w:rPr>
  </w:style>
  <w:style w:type="paragraph" w:customStyle="1" w:styleId="CiteCharChar">
    <w:name w:val="Cite Char Char"/>
    <w:basedOn w:val="Normal"/>
    <w:next w:val="Normal"/>
    <w:qFormat/>
    <w:rsid w:val="00462182"/>
    <w:pPr>
      <w:spacing w:after="0" w:line="240" w:lineRule="auto"/>
    </w:pPr>
  </w:style>
  <w:style w:type="paragraph" w:customStyle="1" w:styleId="CiteCard">
    <w:name w:val="Cite_Card"/>
    <w:next w:val="CiteCharChar"/>
    <w:qFormat/>
    <w:rsid w:val="00462182"/>
    <w:pPr>
      <w:spacing w:after="200" w:line="276" w:lineRule="auto"/>
    </w:pPr>
  </w:style>
  <w:style w:type="paragraph" w:customStyle="1" w:styleId="BoldandUnderlineChar">
    <w:name w:val="Bold and Underline Char"/>
    <w:basedOn w:val="Normal"/>
    <w:next w:val="UnreadText"/>
    <w:qFormat/>
    <w:rsid w:val="00462182"/>
    <w:pPr>
      <w:spacing w:after="0" w:line="240" w:lineRule="auto"/>
    </w:pPr>
  </w:style>
  <w:style w:type="paragraph" w:customStyle="1" w:styleId="CiteCardCharChar">
    <w:name w:val="Cite_Card Char Char"/>
    <w:autoRedefine/>
    <w:qFormat/>
    <w:rsid w:val="00462182"/>
    <w:pPr>
      <w:spacing w:after="200" w:line="276" w:lineRule="auto"/>
    </w:pPr>
  </w:style>
  <w:style w:type="paragraph" w:customStyle="1" w:styleId="CiteCardCharCharChar">
    <w:name w:val="Cite_Card Char Char Char"/>
    <w:qFormat/>
    <w:rsid w:val="00462182"/>
    <w:pPr>
      <w:spacing w:after="200" w:line="276" w:lineRule="auto"/>
    </w:pPr>
  </w:style>
  <w:style w:type="paragraph" w:customStyle="1" w:styleId="heading0">
    <w:name w:val="heading"/>
    <w:basedOn w:val="Normal"/>
    <w:next w:val="BoldandUnderlineChar"/>
    <w:qFormat/>
    <w:rsid w:val="00462182"/>
    <w:pPr>
      <w:spacing w:after="0" w:line="240" w:lineRule="auto"/>
    </w:pPr>
  </w:style>
  <w:style w:type="paragraph" w:customStyle="1" w:styleId="Little">
    <w:name w:val="Little"/>
    <w:basedOn w:val="Normal"/>
    <w:qFormat/>
    <w:rsid w:val="00462182"/>
    <w:pPr>
      <w:spacing w:after="0" w:line="240" w:lineRule="auto"/>
    </w:pPr>
  </w:style>
  <w:style w:type="paragraph" w:customStyle="1" w:styleId="DebateHeader">
    <w:name w:val="Debate Header"/>
    <w:basedOn w:val="Normal"/>
    <w:next w:val="Normal"/>
    <w:autoRedefine/>
    <w:qFormat/>
    <w:rsid w:val="00462182"/>
    <w:pPr>
      <w:spacing w:after="0" w:line="240" w:lineRule="auto"/>
    </w:pPr>
  </w:style>
  <w:style w:type="paragraph" w:customStyle="1" w:styleId="articletitle">
    <w:name w:val="article_title"/>
    <w:basedOn w:val="Normal"/>
    <w:qFormat/>
    <w:rsid w:val="00462182"/>
    <w:pPr>
      <w:spacing w:after="0" w:line="240" w:lineRule="auto"/>
    </w:pPr>
  </w:style>
  <w:style w:type="paragraph" w:customStyle="1" w:styleId="Unhighlighted">
    <w:name w:val="Unhighlighted"/>
    <w:basedOn w:val="Normal"/>
    <w:next w:val="TagCite1"/>
    <w:autoRedefine/>
    <w:qFormat/>
    <w:rsid w:val="00462182"/>
    <w:pPr>
      <w:spacing w:after="0" w:line="240" w:lineRule="auto"/>
    </w:pPr>
  </w:style>
  <w:style w:type="paragraph" w:customStyle="1" w:styleId="Caption1">
    <w:name w:val="Caption1"/>
    <w:basedOn w:val="Normal"/>
    <w:qFormat/>
    <w:rsid w:val="00462182"/>
    <w:pPr>
      <w:spacing w:after="0" w:line="240" w:lineRule="auto"/>
    </w:pPr>
  </w:style>
  <w:style w:type="paragraph" w:customStyle="1" w:styleId="StylecardUnderline">
    <w:name w:val="Style card + Underline"/>
    <w:basedOn w:val="CiteSpacing"/>
    <w:next w:val="Unhighlighted"/>
    <w:qFormat/>
    <w:rsid w:val="00462182"/>
    <w:pPr>
      <w:spacing w:line="240" w:lineRule="auto"/>
    </w:pPr>
  </w:style>
  <w:style w:type="paragraph" w:customStyle="1" w:styleId="TagF3">
    <w:name w:val="Tag (F3)"/>
    <w:next w:val="Caption1"/>
    <w:qFormat/>
    <w:rsid w:val="00462182"/>
    <w:pPr>
      <w:spacing w:after="200" w:line="276" w:lineRule="auto"/>
    </w:pPr>
  </w:style>
  <w:style w:type="paragraph" w:customStyle="1" w:styleId="i1">
    <w:name w:val="i1"/>
    <w:basedOn w:val="Normal"/>
    <w:qFormat/>
    <w:rsid w:val="00462182"/>
    <w:pPr>
      <w:spacing w:after="0" w:line="240" w:lineRule="auto"/>
    </w:pPr>
  </w:style>
  <w:style w:type="paragraph" w:customStyle="1" w:styleId="style14">
    <w:name w:val="style14"/>
    <w:basedOn w:val="Normal"/>
    <w:next w:val="Heading1"/>
    <w:qFormat/>
    <w:rsid w:val="00462182"/>
    <w:pPr>
      <w:spacing w:after="0" w:line="240" w:lineRule="auto"/>
    </w:pPr>
  </w:style>
  <w:style w:type="paragraph" w:customStyle="1" w:styleId="CardTagCite1Char">
    <w:name w:val="Card Tag + Cite #1 Char"/>
    <w:basedOn w:val="Normal"/>
    <w:qFormat/>
    <w:rsid w:val="00462182"/>
    <w:pPr>
      <w:spacing w:after="0" w:line="240" w:lineRule="auto"/>
    </w:pPr>
  </w:style>
  <w:style w:type="paragraph" w:customStyle="1" w:styleId="articlebody">
    <w:name w:val="articlebody"/>
    <w:basedOn w:val="Normal"/>
    <w:next w:val="i1"/>
    <w:qFormat/>
    <w:rsid w:val="00462182"/>
    <w:pPr>
      <w:spacing w:after="0" w:line="240" w:lineRule="auto"/>
    </w:pPr>
  </w:style>
  <w:style w:type="paragraph" w:customStyle="1" w:styleId="CiteCardCharCharCharCharCharCharChar">
    <w:name w:val="Cite_Card Char Char Char Char Char Char Char"/>
    <w:next w:val="CardTagCite1Char"/>
    <w:autoRedefine/>
    <w:qFormat/>
    <w:rsid w:val="00462182"/>
    <w:pPr>
      <w:spacing w:after="200" w:line="276" w:lineRule="auto"/>
    </w:pPr>
  </w:style>
  <w:style w:type="paragraph" w:customStyle="1" w:styleId="foldie">
    <w:name w:val="foldie"/>
    <w:basedOn w:val="BoldandUnderlineChar"/>
    <w:next w:val="HotRoute0"/>
    <w:qFormat/>
    <w:rsid w:val="00462182"/>
  </w:style>
  <w:style w:type="paragraph" w:customStyle="1" w:styleId="billtextsection">
    <w:name w:val="bill_text_section"/>
    <w:basedOn w:val="Normal"/>
    <w:next w:val="articlebody"/>
    <w:qFormat/>
    <w:rsid w:val="00462182"/>
    <w:pPr>
      <w:spacing w:after="0" w:line="240" w:lineRule="auto"/>
    </w:pPr>
  </w:style>
  <w:style w:type="paragraph" w:customStyle="1" w:styleId="Pa3">
    <w:name w:val="Pa3"/>
    <w:basedOn w:val="Normal"/>
    <w:qFormat/>
    <w:rsid w:val="00462182"/>
    <w:pPr>
      <w:spacing w:after="0" w:line="240" w:lineRule="auto"/>
    </w:pPr>
  </w:style>
  <w:style w:type="paragraph" w:customStyle="1" w:styleId="Normaltext0">
    <w:name w:val="Normal text"/>
    <w:basedOn w:val="Normal"/>
    <w:autoRedefine/>
    <w:qFormat/>
    <w:rsid w:val="00462182"/>
    <w:pPr>
      <w:spacing w:after="0" w:line="240" w:lineRule="auto"/>
    </w:pPr>
  </w:style>
  <w:style w:type="paragraph" w:customStyle="1" w:styleId="underlinedcard0">
    <w:name w:val="underlined card"/>
    <w:basedOn w:val="Normal"/>
    <w:next w:val="Pa3"/>
    <w:autoRedefine/>
    <w:qFormat/>
    <w:rsid w:val="00462182"/>
    <w:pPr>
      <w:spacing w:after="0" w:line="240" w:lineRule="auto"/>
    </w:pPr>
  </w:style>
  <w:style w:type="paragraph" w:customStyle="1" w:styleId="Debate-CardTagandCite-F6">
    <w:name w:val="Debate- Card Tag and Cite- F6"/>
    <w:basedOn w:val="Normal"/>
    <w:next w:val="Normaltext0"/>
    <w:qFormat/>
    <w:rsid w:val="00462182"/>
    <w:pPr>
      <w:spacing w:after="0" w:line="240" w:lineRule="auto"/>
    </w:pPr>
  </w:style>
  <w:style w:type="paragraph" w:customStyle="1" w:styleId="BLOCKTITLE3">
    <w:name w:val="BLOCK TITLE"/>
    <w:basedOn w:val="Normal"/>
    <w:qFormat/>
    <w:rsid w:val="00462182"/>
    <w:pPr>
      <w:spacing w:after="0" w:line="240" w:lineRule="auto"/>
    </w:pPr>
  </w:style>
  <w:style w:type="paragraph" w:customStyle="1" w:styleId="StyleNormalWeb10pt">
    <w:name w:val="Style Normal (Web) + 10 pt"/>
    <w:basedOn w:val="Title"/>
    <w:next w:val="Boldunderline"/>
    <w:qFormat/>
    <w:rsid w:val="00462182"/>
    <w:pPr>
      <w:pBdr>
        <w:bottom w:val="none" w:sz="0" w:space="0" w:color="auto"/>
      </w:pBdr>
      <w:spacing w:after="0"/>
      <w:contextualSpacing w:val="0"/>
    </w:pPr>
    <w:rPr>
      <w:rFonts w:ascii="Georgia" w:hAnsi="Georgia"/>
      <w:bCs w:val="0"/>
      <w:u w:val="none"/>
    </w:rPr>
  </w:style>
  <w:style w:type="paragraph" w:customStyle="1" w:styleId="card0">
    <w:name w:val="%card"/>
    <w:basedOn w:val="Normal"/>
    <w:next w:val="BLOCKTITLE3"/>
    <w:qFormat/>
    <w:rsid w:val="00462182"/>
    <w:pPr>
      <w:spacing w:after="0" w:line="240" w:lineRule="auto"/>
    </w:pPr>
  </w:style>
  <w:style w:type="paragraph" w:customStyle="1" w:styleId="UnunderlinedText">
    <w:name w:val="Ununderlined Text"/>
    <w:basedOn w:val="Normal"/>
    <w:next w:val="card0"/>
    <w:autoRedefine/>
    <w:qFormat/>
    <w:rsid w:val="00462182"/>
    <w:pPr>
      <w:spacing w:after="0" w:line="240" w:lineRule="auto"/>
    </w:pPr>
  </w:style>
  <w:style w:type="paragraph" w:customStyle="1" w:styleId="ReallyfuckingsmallCharCharChar">
    <w:name w:val="Really fucking small Char Char Char"/>
    <w:basedOn w:val="Normal"/>
    <w:next w:val="NoSpacing"/>
    <w:qFormat/>
    <w:rsid w:val="00462182"/>
    <w:pPr>
      <w:spacing w:after="0" w:line="240" w:lineRule="auto"/>
    </w:pPr>
  </w:style>
  <w:style w:type="paragraph" w:customStyle="1" w:styleId="CardDownx1">
    <w:name w:val="CardDown x1"/>
    <w:basedOn w:val="Normal"/>
    <w:next w:val="Regular"/>
    <w:qFormat/>
    <w:rsid w:val="00462182"/>
    <w:pPr>
      <w:spacing w:after="0" w:line="240" w:lineRule="auto"/>
    </w:pPr>
  </w:style>
  <w:style w:type="paragraph" w:customStyle="1" w:styleId="CardDownx15">
    <w:name w:val="CardDown x1.5"/>
    <w:basedOn w:val="Normal"/>
    <w:qFormat/>
    <w:rsid w:val="00462182"/>
    <w:pPr>
      <w:spacing w:after="0" w:line="240" w:lineRule="auto"/>
    </w:pPr>
  </w:style>
  <w:style w:type="paragraph" w:customStyle="1" w:styleId="Reallyfuckingsmall">
    <w:name w:val="Really fucking small"/>
    <w:basedOn w:val="Normal"/>
    <w:qFormat/>
    <w:rsid w:val="00462182"/>
    <w:pPr>
      <w:spacing w:after="0" w:line="240" w:lineRule="auto"/>
    </w:pPr>
  </w:style>
  <w:style w:type="paragraph" w:customStyle="1" w:styleId="FullCite">
    <w:name w:val="Full Cite"/>
    <w:basedOn w:val="Normal"/>
    <w:next w:val="Normal"/>
    <w:qFormat/>
    <w:rsid w:val="00462182"/>
    <w:pPr>
      <w:spacing w:after="0" w:line="240" w:lineRule="auto"/>
    </w:pPr>
  </w:style>
  <w:style w:type="paragraph" w:customStyle="1" w:styleId="CiteTag">
    <w:name w:val="Cite/Tag"/>
    <w:basedOn w:val="Normal"/>
    <w:qFormat/>
    <w:rsid w:val="00462182"/>
    <w:pPr>
      <w:spacing w:after="0" w:line="240" w:lineRule="auto"/>
    </w:pPr>
  </w:style>
  <w:style w:type="paragraph" w:customStyle="1" w:styleId="cardtext4">
    <w:name w:val="cardtext"/>
    <w:basedOn w:val="Normal"/>
    <w:next w:val="Reallyfuckingsmall"/>
    <w:qFormat/>
    <w:rsid w:val="00462182"/>
    <w:pPr>
      <w:spacing w:after="0" w:line="240" w:lineRule="auto"/>
    </w:pPr>
  </w:style>
  <w:style w:type="paragraph" w:customStyle="1" w:styleId="Heading5SizeDown">
    <w:name w:val="Heading 5 Size Down"/>
    <w:basedOn w:val="Normal"/>
    <w:autoRedefine/>
    <w:qFormat/>
    <w:rsid w:val="00462182"/>
    <w:pPr>
      <w:spacing w:after="0" w:line="240" w:lineRule="auto"/>
    </w:pPr>
  </w:style>
  <w:style w:type="paragraph" w:customStyle="1" w:styleId="StyleStyleArialNarrow9ptLeft-075ArialNarrow">
    <w:name w:val="Style Style Arial Narrow 9 pt Left:  -0.75&quot; + Arial Narrow"/>
    <w:basedOn w:val="Normal"/>
    <w:next w:val="Heading5SizeDown"/>
    <w:qFormat/>
    <w:rsid w:val="00462182"/>
    <w:pPr>
      <w:spacing w:after="0" w:line="240" w:lineRule="auto"/>
    </w:pPr>
  </w:style>
  <w:style w:type="paragraph" w:customStyle="1" w:styleId="StyleStyleCardTextLeft-075Right0">
    <w:name w:val="Style Style Card Text + Left:  -0.75&quot; + Right:  0&quot;"/>
    <w:basedOn w:val="Normal"/>
    <w:next w:val="evidencetext"/>
    <w:autoRedefine/>
    <w:qFormat/>
    <w:rsid w:val="00462182"/>
    <w:pPr>
      <w:spacing w:after="0" w:line="240" w:lineRule="auto"/>
    </w:pPr>
  </w:style>
  <w:style w:type="paragraph" w:customStyle="1" w:styleId="ecxmsonormal">
    <w:name w:val="ecxmsonormal"/>
    <w:basedOn w:val="Normal"/>
    <w:qFormat/>
    <w:rsid w:val="00462182"/>
    <w:pPr>
      <w:spacing w:after="0" w:line="240" w:lineRule="auto"/>
    </w:pPr>
  </w:style>
  <w:style w:type="paragraph" w:customStyle="1" w:styleId="DebateUnderlineBold">
    <w:name w:val="Debate Underline Bold"/>
    <w:basedOn w:val="Cardtext0"/>
    <w:qFormat/>
    <w:rsid w:val="00462182"/>
    <w:pPr>
      <w:widowControl/>
      <w:autoSpaceDE/>
      <w:autoSpaceDN/>
      <w:adjustRightInd/>
    </w:pPr>
    <w:rPr>
      <w:rFonts w:ascii="Georgia" w:hAnsi="Georgia"/>
      <w:u w:val="none"/>
    </w:rPr>
  </w:style>
  <w:style w:type="paragraph" w:customStyle="1" w:styleId="StyleArialNarrow12ptBoldLeft-075">
    <w:name w:val="Style Arial Narrow 12 pt Bold Left:  -0.75&quot;"/>
    <w:basedOn w:val="Normal"/>
    <w:next w:val="ecxmsonormal"/>
    <w:qFormat/>
    <w:rsid w:val="00462182"/>
    <w:pPr>
      <w:spacing w:after="0" w:line="240" w:lineRule="auto"/>
    </w:pPr>
  </w:style>
  <w:style w:type="paragraph" w:customStyle="1" w:styleId="StyleStyleevidencetextBorderSinglesolidlineAuto05">
    <w:name w:val="Style Style evidence text + Border: : (Single solid line Auto  0.5 ..."/>
    <w:basedOn w:val="Normal"/>
    <w:next w:val="DebateUnderlineBold"/>
    <w:qFormat/>
    <w:rsid w:val="00462182"/>
    <w:pPr>
      <w:spacing w:after="0" w:line="240" w:lineRule="auto"/>
    </w:pPr>
  </w:style>
  <w:style w:type="paragraph" w:customStyle="1" w:styleId="StyleevidencetextBorderSinglesolidlineAuto05ptL">
    <w:name w:val="Style evidence text + Border: : (Single solid line Auto  0.5 pt L..."/>
    <w:basedOn w:val="CiteTag"/>
    <w:next w:val="StyleArialNarrow12ptBoldLeft-075"/>
    <w:qFormat/>
    <w:rsid w:val="00462182"/>
  </w:style>
  <w:style w:type="paragraph" w:customStyle="1" w:styleId="Highlighting">
    <w:name w:val="Highlighting"/>
    <w:basedOn w:val="Normal"/>
    <w:next w:val="StyleStyleevidencetextBorderSinglesolidlineAuto05"/>
    <w:autoRedefine/>
    <w:qFormat/>
    <w:rsid w:val="00462182"/>
    <w:pPr>
      <w:spacing w:after="0" w:line="240" w:lineRule="auto"/>
    </w:pPr>
  </w:style>
  <w:style w:type="paragraph" w:customStyle="1" w:styleId="CiteCharCharCharChar">
    <w:name w:val="Cite Char Char Char Char"/>
    <w:basedOn w:val="Normal"/>
    <w:next w:val="Normal"/>
    <w:qFormat/>
    <w:rsid w:val="00462182"/>
    <w:pPr>
      <w:spacing w:after="0" w:line="240" w:lineRule="auto"/>
    </w:pPr>
  </w:style>
  <w:style w:type="paragraph" w:customStyle="1" w:styleId="UnderliningCharChar1CharChar">
    <w:name w:val="Underlining Char Char1 Char Char"/>
    <w:basedOn w:val="Normal"/>
    <w:next w:val="Normal"/>
    <w:qFormat/>
    <w:rsid w:val="00462182"/>
    <w:pPr>
      <w:spacing w:after="0" w:line="240" w:lineRule="auto"/>
    </w:pPr>
  </w:style>
  <w:style w:type="paragraph" w:customStyle="1" w:styleId="CiteCharCharCharCharChar">
    <w:name w:val="Cite Char Char Char Char Char"/>
    <w:basedOn w:val="Normal"/>
    <w:next w:val="Normal"/>
    <w:qFormat/>
    <w:rsid w:val="00462182"/>
    <w:pPr>
      <w:spacing w:after="0" w:line="240" w:lineRule="auto"/>
    </w:pPr>
  </w:style>
  <w:style w:type="paragraph" w:customStyle="1" w:styleId="UnderliningCharChar">
    <w:name w:val="Underlining Char Char"/>
    <w:basedOn w:val="Normal"/>
    <w:next w:val="Normal"/>
    <w:qFormat/>
    <w:rsid w:val="00462182"/>
    <w:pPr>
      <w:spacing w:after="0" w:line="240" w:lineRule="auto"/>
    </w:pPr>
  </w:style>
  <w:style w:type="paragraph" w:customStyle="1" w:styleId="Style120">
    <w:name w:val="Style 12"/>
    <w:qFormat/>
    <w:rsid w:val="00462182"/>
    <w:pPr>
      <w:spacing w:after="200" w:line="276" w:lineRule="auto"/>
    </w:pPr>
  </w:style>
  <w:style w:type="paragraph" w:customStyle="1" w:styleId="Style7">
    <w:name w:val="Style 7"/>
    <w:next w:val="CiteCharCharCharCharChar"/>
    <w:qFormat/>
    <w:rsid w:val="00462182"/>
    <w:pPr>
      <w:spacing w:after="200" w:line="276" w:lineRule="auto"/>
    </w:pPr>
  </w:style>
  <w:style w:type="paragraph" w:customStyle="1" w:styleId="Style9">
    <w:name w:val="Style 9"/>
    <w:qFormat/>
    <w:rsid w:val="00462182"/>
    <w:pPr>
      <w:spacing w:after="200" w:line="276" w:lineRule="auto"/>
    </w:pPr>
  </w:style>
  <w:style w:type="paragraph" w:customStyle="1" w:styleId="Emphasis3">
    <w:name w:val="Emphasis3"/>
    <w:next w:val="UnderliningCharChar"/>
    <w:qFormat/>
    <w:rsid w:val="00462182"/>
    <w:pPr>
      <w:spacing w:after="200" w:line="276" w:lineRule="auto"/>
    </w:pPr>
  </w:style>
  <w:style w:type="paragraph" w:customStyle="1" w:styleId="SmallCard">
    <w:name w:val="Small Card"/>
    <w:basedOn w:val="Normal"/>
    <w:next w:val="Style7"/>
    <w:qFormat/>
    <w:rsid w:val="00462182"/>
    <w:pPr>
      <w:spacing w:after="0" w:line="240" w:lineRule="auto"/>
    </w:pPr>
  </w:style>
  <w:style w:type="paragraph" w:customStyle="1" w:styleId="BreifTitle">
    <w:name w:val="Breif Title"/>
    <w:basedOn w:val="Normal"/>
    <w:next w:val="Style9"/>
    <w:autoRedefine/>
    <w:qFormat/>
    <w:rsid w:val="00462182"/>
    <w:pPr>
      <w:spacing w:after="0" w:line="240" w:lineRule="auto"/>
    </w:pPr>
  </w:style>
  <w:style w:type="paragraph" w:customStyle="1" w:styleId="Normal10pt">
    <w:name w:val="Normal + 10 pt"/>
    <w:basedOn w:val="Normal"/>
    <w:next w:val="Emphasis3"/>
    <w:qFormat/>
    <w:rsid w:val="00462182"/>
    <w:pPr>
      <w:spacing w:after="0" w:line="240" w:lineRule="auto"/>
    </w:pPr>
  </w:style>
  <w:style w:type="paragraph" w:customStyle="1" w:styleId="formfldssel">
    <w:name w:val="formfldssel"/>
    <w:basedOn w:val="Normal"/>
    <w:qFormat/>
    <w:rsid w:val="00462182"/>
    <w:pPr>
      <w:spacing w:after="0" w:line="240" w:lineRule="auto"/>
    </w:pPr>
  </w:style>
  <w:style w:type="paragraph" w:customStyle="1" w:styleId="hpleftlk">
    <w:name w:val="hpleftlk"/>
    <w:basedOn w:val="Normal"/>
    <w:next w:val="SmallCard"/>
    <w:qFormat/>
    <w:rsid w:val="00462182"/>
    <w:pPr>
      <w:spacing w:after="0" w:line="240" w:lineRule="auto"/>
    </w:pPr>
  </w:style>
  <w:style w:type="paragraph" w:customStyle="1" w:styleId="lblu">
    <w:name w:val="lblu"/>
    <w:basedOn w:val="Normal"/>
    <w:next w:val="BreifTitle"/>
    <w:qFormat/>
    <w:rsid w:val="00462182"/>
    <w:pPr>
      <w:spacing w:after="0" w:line="240" w:lineRule="auto"/>
    </w:pPr>
  </w:style>
  <w:style w:type="paragraph" w:customStyle="1" w:styleId="Underlinestyle">
    <w:name w:val="Underlinestyle"/>
    <w:basedOn w:val="Normal"/>
    <w:next w:val="Normal10pt"/>
    <w:qFormat/>
    <w:rsid w:val="00462182"/>
    <w:pPr>
      <w:spacing w:after="0" w:line="240" w:lineRule="auto"/>
    </w:pPr>
  </w:style>
  <w:style w:type="paragraph" w:customStyle="1" w:styleId="DebateCiteCharChar">
    <w:name w:val="Debate Cite Char Char"/>
    <w:basedOn w:val="Normal"/>
    <w:next w:val="formfldssel"/>
    <w:autoRedefine/>
    <w:qFormat/>
    <w:rsid w:val="00462182"/>
    <w:pPr>
      <w:spacing w:after="0" w:line="240" w:lineRule="auto"/>
    </w:pPr>
  </w:style>
  <w:style w:type="paragraph" w:customStyle="1" w:styleId="StyleTagandCiteFranklinGothicDemi">
    <w:name w:val="Style Tag and Cite + Franklin Gothic Demi"/>
    <w:basedOn w:val="HotRoute"/>
    <w:next w:val="lblu"/>
    <w:autoRedefine/>
    <w:qFormat/>
    <w:rsid w:val="00462182"/>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462182"/>
  </w:style>
  <w:style w:type="paragraph" w:customStyle="1" w:styleId="CiteCard0">
    <w:name w:val="Cite/Card"/>
    <w:basedOn w:val="Normal"/>
    <w:next w:val="StyleTagandCiteFranklinGothicDemi"/>
    <w:qFormat/>
    <w:rsid w:val="00462182"/>
    <w:pPr>
      <w:spacing w:after="0" w:line="240" w:lineRule="auto"/>
    </w:pPr>
  </w:style>
  <w:style w:type="paragraph" w:customStyle="1" w:styleId="tagCharCharCharCharCharCharChar">
    <w:name w:val="tag Char Char Char Char Char Char Char"/>
    <w:basedOn w:val="Normal"/>
    <w:next w:val="StyleStyleTagandCiteFranklinGothicDemi11pt"/>
    <w:qFormat/>
    <w:rsid w:val="00462182"/>
    <w:pPr>
      <w:spacing w:after="0" w:line="240" w:lineRule="auto"/>
    </w:pPr>
  </w:style>
  <w:style w:type="paragraph" w:customStyle="1" w:styleId="title-bold-medium">
    <w:name w:val="title-bold-medium"/>
    <w:basedOn w:val="Normal"/>
    <w:next w:val="TagCite2"/>
    <w:qFormat/>
    <w:rsid w:val="00462182"/>
    <w:pPr>
      <w:spacing w:after="0" w:line="240" w:lineRule="auto"/>
    </w:pPr>
  </w:style>
  <w:style w:type="paragraph" w:customStyle="1" w:styleId="lact">
    <w:name w:val="lact"/>
    <w:basedOn w:val="Normal"/>
    <w:next w:val="CiteCard0"/>
    <w:qFormat/>
    <w:rsid w:val="00462182"/>
    <w:pPr>
      <w:spacing w:after="0" w:line="240" w:lineRule="auto"/>
    </w:pPr>
  </w:style>
  <w:style w:type="paragraph" w:customStyle="1" w:styleId="shellscontentions">
    <w:name w:val="shells/contentions"/>
    <w:basedOn w:val="DebateCiteCharChar"/>
    <w:next w:val="tagCharCharCharCharCharCharChar"/>
    <w:qFormat/>
    <w:rsid w:val="00462182"/>
  </w:style>
  <w:style w:type="paragraph" w:customStyle="1" w:styleId="BriefTitle1">
    <w:name w:val="Brief Title 1"/>
    <w:basedOn w:val="Normal"/>
    <w:next w:val="title-bold-medium"/>
    <w:qFormat/>
    <w:rsid w:val="00462182"/>
    <w:pPr>
      <w:spacing w:after="0" w:line="240" w:lineRule="auto"/>
    </w:pPr>
  </w:style>
  <w:style w:type="paragraph" w:customStyle="1" w:styleId="ShellTitles">
    <w:name w:val="ShellTitles"/>
    <w:basedOn w:val="Normal"/>
    <w:next w:val="shellscontentions"/>
    <w:qFormat/>
    <w:rsid w:val="00462182"/>
    <w:pPr>
      <w:spacing w:after="0" w:line="240" w:lineRule="auto"/>
    </w:pPr>
  </w:style>
  <w:style w:type="paragraph" w:customStyle="1" w:styleId="ToRead">
    <w:name w:val="To Read"/>
    <w:basedOn w:val="Normal"/>
    <w:qFormat/>
    <w:rsid w:val="00462182"/>
    <w:pPr>
      <w:spacing w:after="0" w:line="240" w:lineRule="auto"/>
    </w:pPr>
  </w:style>
  <w:style w:type="paragraph" w:customStyle="1" w:styleId="Style21">
    <w:name w:val="Style 2"/>
    <w:basedOn w:val="Normal"/>
    <w:next w:val="ShellTitles"/>
    <w:qFormat/>
    <w:rsid w:val="00462182"/>
    <w:pPr>
      <w:spacing w:after="0" w:line="240" w:lineRule="auto"/>
    </w:pPr>
  </w:style>
  <w:style w:type="paragraph" w:customStyle="1" w:styleId="Style40">
    <w:name w:val="Style 4"/>
    <w:basedOn w:val="Normal"/>
    <w:qFormat/>
    <w:rsid w:val="00462182"/>
    <w:pPr>
      <w:spacing w:after="0" w:line="240" w:lineRule="auto"/>
    </w:pPr>
  </w:style>
  <w:style w:type="paragraph" w:customStyle="1" w:styleId="CM10">
    <w:name w:val="CM10"/>
    <w:basedOn w:val="Normal"/>
    <w:qFormat/>
    <w:rsid w:val="00462182"/>
    <w:pPr>
      <w:spacing w:after="0" w:line="240" w:lineRule="auto"/>
    </w:pPr>
  </w:style>
  <w:style w:type="paragraph" w:customStyle="1" w:styleId="OffensiveLanguage">
    <w:name w:val="Offensive Language"/>
    <w:basedOn w:val="Normal"/>
    <w:next w:val="Normal"/>
    <w:qFormat/>
    <w:rsid w:val="00462182"/>
    <w:pPr>
      <w:spacing w:after="0" w:line="240" w:lineRule="auto"/>
    </w:pPr>
  </w:style>
  <w:style w:type="paragraph" w:customStyle="1" w:styleId="clearformatting0">
    <w:name w:val="clear formatting"/>
    <w:basedOn w:val="Normal"/>
    <w:next w:val="Style40"/>
    <w:qFormat/>
    <w:rsid w:val="00462182"/>
    <w:pPr>
      <w:spacing w:after="0" w:line="240" w:lineRule="auto"/>
    </w:pPr>
  </w:style>
  <w:style w:type="paragraph" w:customStyle="1" w:styleId="Style18">
    <w:name w:val="Style 18"/>
    <w:next w:val="CM10"/>
    <w:uiPriority w:val="99"/>
    <w:qFormat/>
    <w:rsid w:val="00462182"/>
    <w:pPr>
      <w:spacing w:after="200" w:line="276" w:lineRule="auto"/>
    </w:pPr>
  </w:style>
  <w:style w:type="paragraph" w:customStyle="1" w:styleId="formfld">
    <w:name w:val="formfld"/>
    <w:basedOn w:val="Normal"/>
    <w:next w:val="OffensiveLanguage"/>
    <w:qFormat/>
    <w:rsid w:val="00462182"/>
    <w:pPr>
      <w:spacing w:after="0" w:line="240" w:lineRule="auto"/>
    </w:pPr>
  </w:style>
  <w:style w:type="paragraph" w:customStyle="1" w:styleId="Caption3">
    <w:name w:val="Caption3"/>
    <w:basedOn w:val="Normal"/>
    <w:next w:val="clearformatting0"/>
    <w:qFormat/>
    <w:rsid w:val="00462182"/>
    <w:pPr>
      <w:spacing w:after="0" w:line="240" w:lineRule="auto"/>
    </w:pPr>
  </w:style>
  <w:style w:type="paragraph" w:customStyle="1" w:styleId="teaserpermalink">
    <w:name w:val="teaser_permalink"/>
    <w:basedOn w:val="Normal"/>
    <w:next w:val="Style18"/>
    <w:qFormat/>
    <w:rsid w:val="00462182"/>
    <w:pPr>
      <w:spacing w:after="0" w:line="240" w:lineRule="auto"/>
    </w:pPr>
  </w:style>
  <w:style w:type="paragraph" w:customStyle="1" w:styleId="Style1CharChar">
    <w:name w:val="Style1 Char Char"/>
    <w:basedOn w:val="Normal"/>
    <w:qFormat/>
    <w:rsid w:val="00462182"/>
    <w:pPr>
      <w:spacing w:after="0" w:line="240" w:lineRule="auto"/>
    </w:pPr>
  </w:style>
  <w:style w:type="paragraph" w:customStyle="1" w:styleId="Sourcename">
    <w:name w:val="Source name"/>
    <w:basedOn w:val="Normal"/>
    <w:qFormat/>
    <w:rsid w:val="00462182"/>
    <w:pPr>
      <w:spacing w:after="0" w:line="240" w:lineRule="auto"/>
    </w:pPr>
  </w:style>
  <w:style w:type="paragraph" w:customStyle="1" w:styleId="description">
    <w:name w:val="description"/>
    <w:basedOn w:val="Normal"/>
    <w:qFormat/>
    <w:rsid w:val="00462182"/>
    <w:pPr>
      <w:spacing w:after="0" w:line="240" w:lineRule="auto"/>
    </w:pPr>
  </w:style>
  <w:style w:type="paragraph" w:customStyle="1" w:styleId="BodyText5">
    <w:name w:val="Body Text5"/>
    <w:basedOn w:val="Normal"/>
    <w:next w:val="wallacepara"/>
    <w:qFormat/>
    <w:rsid w:val="00462182"/>
    <w:pPr>
      <w:spacing w:after="0" w:line="240" w:lineRule="auto"/>
    </w:pPr>
  </w:style>
  <w:style w:type="paragraph" w:customStyle="1" w:styleId="credit">
    <w:name w:val="credit"/>
    <w:basedOn w:val="Normal"/>
    <w:next w:val="BodyText5"/>
    <w:qFormat/>
    <w:rsid w:val="00462182"/>
    <w:pPr>
      <w:spacing w:after="0" w:line="240" w:lineRule="auto"/>
    </w:pPr>
  </w:style>
  <w:style w:type="paragraph" w:customStyle="1" w:styleId="about">
    <w:name w:val="about"/>
    <w:basedOn w:val="Normal"/>
    <w:next w:val="audiolink"/>
    <w:qFormat/>
    <w:rsid w:val="00462182"/>
    <w:pPr>
      <w:spacing w:after="0" w:line="240" w:lineRule="auto"/>
    </w:pPr>
  </w:style>
  <w:style w:type="paragraph" w:customStyle="1" w:styleId="DebateUnderlined">
    <w:name w:val="Debate Underlined"/>
    <w:basedOn w:val="Normal"/>
    <w:next w:val="about"/>
    <w:qFormat/>
    <w:rsid w:val="00462182"/>
    <w:pPr>
      <w:spacing w:after="0" w:line="240" w:lineRule="auto"/>
    </w:pPr>
  </w:style>
  <w:style w:type="paragraph" w:customStyle="1" w:styleId="thumbnail">
    <w:name w:val="thumbnail"/>
    <w:basedOn w:val="Normal"/>
    <w:next w:val="nav2"/>
    <w:qFormat/>
    <w:rsid w:val="00462182"/>
    <w:pPr>
      <w:spacing w:after="0" w:line="240" w:lineRule="auto"/>
    </w:pPr>
  </w:style>
  <w:style w:type="paragraph" w:customStyle="1" w:styleId="Card10f2">
    <w:name w:val="Card.10.f2"/>
    <w:basedOn w:val="Normal"/>
    <w:next w:val="thumbnail"/>
    <w:autoRedefine/>
    <w:qFormat/>
    <w:rsid w:val="00462182"/>
    <w:pPr>
      <w:spacing w:after="0" w:line="240" w:lineRule="auto"/>
    </w:pPr>
  </w:style>
  <w:style w:type="paragraph" w:customStyle="1" w:styleId="wallacepara">
    <w:name w:val="wallacepara"/>
    <w:basedOn w:val="Normal"/>
    <w:next w:val="CM45"/>
    <w:qFormat/>
    <w:rsid w:val="00462182"/>
    <w:pPr>
      <w:spacing w:after="0" w:line="240" w:lineRule="auto"/>
    </w:pPr>
  </w:style>
  <w:style w:type="paragraph" w:customStyle="1" w:styleId="morelink">
    <w:name w:val="morelink"/>
    <w:basedOn w:val="Normal"/>
    <w:next w:val="CM46"/>
    <w:qFormat/>
    <w:rsid w:val="00462182"/>
    <w:pPr>
      <w:spacing w:after="0" w:line="240" w:lineRule="auto"/>
    </w:pPr>
  </w:style>
  <w:style w:type="paragraph" w:customStyle="1" w:styleId="user">
    <w:name w:val="user"/>
    <w:basedOn w:val="Normal"/>
    <w:next w:val="morelink"/>
    <w:qFormat/>
    <w:rsid w:val="00462182"/>
    <w:pPr>
      <w:spacing w:after="0" w:line="240" w:lineRule="auto"/>
    </w:pPr>
  </w:style>
  <w:style w:type="paragraph" w:customStyle="1" w:styleId="audiolink">
    <w:name w:val="audiolink"/>
    <w:basedOn w:val="Normal"/>
    <w:next w:val="F4-NormalText"/>
    <w:qFormat/>
    <w:rsid w:val="00462182"/>
    <w:pPr>
      <w:spacing w:after="0" w:line="240" w:lineRule="auto"/>
    </w:pPr>
  </w:style>
  <w:style w:type="paragraph" w:customStyle="1" w:styleId="nav1">
    <w:name w:val="nav1"/>
    <w:basedOn w:val="Normal"/>
    <w:next w:val="TagLine"/>
    <w:qFormat/>
    <w:rsid w:val="00462182"/>
    <w:pPr>
      <w:spacing w:after="0" w:line="240" w:lineRule="auto"/>
    </w:pPr>
  </w:style>
  <w:style w:type="paragraph" w:customStyle="1" w:styleId="t6">
    <w:name w:val="t6"/>
    <w:basedOn w:val="Normal"/>
    <w:next w:val="nav1"/>
    <w:qFormat/>
    <w:rsid w:val="00462182"/>
    <w:pPr>
      <w:spacing w:after="0" w:line="240" w:lineRule="auto"/>
    </w:pPr>
  </w:style>
  <w:style w:type="paragraph" w:customStyle="1" w:styleId="nav2">
    <w:name w:val="nav2"/>
    <w:basedOn w:val="Normal"/>
    <w:qFormat/>
    <w:rsid w:val="00462182"/>
    <w:pPr>
      <w:spacing w:after="0" w:line="240" w:lineRule="auto"/>
    </w:pPr>
  </w:style>
  <w:style w:type="paragraph" w:customStyle="1" w:styleId="Pa0">
    <w:name w:val="Pa0"/>
    <w:basedOn w:val="Normal"/>
    <w:qFormat/>
    <w:rsid w:val="00462182"/>
    <w:pPr>
      <w:spacing w:after="0" w:line="240" w:lineRule="auto"/>
    </w:pPr>
  </w:style>
  <w:style w:type="paragraph" w:customStyle="1" w:styleId="stand-first-alone">
    <w:name w:val="stand-first-alone"/>
    <w:basedOn w:val="Normal"/>
    <w:next w:val="Pa0"/>
    <w:qFormat/>
    <w:rsid w:val="00462182"/>
    <w:pPr>
      <w:spacing w:after="0" w:line="240" w:lineRule="auto"/>
    </w:pPr>
  </w:style>
  <w:style w:type="paragraph" w:customStyle="1" w:styleId="CM45">
    <w:name w:val="CM45"/>
    <w:basedOn w:val="Normal"/>
    <w:uiPriority w:val="99"/>
    <w:qFormat/>
    <w:rsid w:val="00462182"/>
    <w:pPr>
      <w:spacing w:after="0" w:line="240" w:lineRule="auto"/>
    </w:pPr>
  </w:style>
  <w:style w:type="paragraph" w:customStyle="1" w:styleId="CM46">
    <w:name w:val="CM46"/>
    <w:basedOn w:val="Normal"/>
    <w:uiPriority w:val="99"/>
    <w:qFormat/>
    <w:rsid w:val="00462182"/>
    <w:pPr>
      <w:spacing w:after="0" w:line="240" w:lineRule="auto"/>
    </w:pPr>
  </w:style>
  <w:style w:type="paragraph" w:customStyle="1" w:styleId="F4-NormalText">
    <w:name w:val="F4 - Normal Text"/>
    <w:basedOn w:val="Normal"/>
    <w:qFormat/>
    <w:rsid w:val="00462182"/>
    <w:pPr>
      <w:spacing w:after="0" w:line="240" w:lineRule="auto"/>
    </w:pPr>
  </w:style>
  <w:style w:type="paragraph" w:customStyle="1" w:styleId="titlestyle1">
    <w:name w:val="titlestyle1"/>
    <w:basedOn w:val="Normal"/>
    <w:next w:val="FullText"/>
    <w:qFormat/>
    <w:rsid w:val="00462182"/>
    <w:pPr>
      <w:spacing w:after="0" w:line="240" w:lineRule="auto"/>
    </w:pPr>
  </w:style>
  <w:style w:type="paragraph" w:customStyle="1" w:styleId="Heading18">
    <w:name w:val="Heading #18"/>
    <w:basedOn w:val="Normal"/>
    <w:qFormat/>
    <w:rsid w:val="00462182"/>
    <w:pPr>
      <w:spacing w:after="0" w:line="240" w:lineRule="auto"/>
    </w:pPr>
  </w:style>
  <w:style w:type="paragraph" w:customStyle="1" w:styleId="Picturecaption2">
    <w:name w:val="Picture caption (2)"/>
    <w:basedOn w:val="Normal"/>
    <w:qFormat/>
    <w:rsid w:val="00462182"/>
    <w:pPr>
      <w:spacing w:after="0" w:line="240" w:lineRule="auto"/>
    </w:pPr>
  </w:style>
  <w:style w:type="paragraph" w:customStyle="1" w:styleId="Picturecaption">
    <w:name w:val="Picture caption"/>
    <w:basedOn w:val="Normal"/>
    <w:qFormat/>
    <w:rsid w:val="00462182"/>
    <w:pPr>
      <w:spacing w:after="0" w:line="240" w:lineRule="auto"/>
    </w:pPr>
  </w:style>
  <w:style w:type="paragraph" w:customStyle="1" w:styleId="Bodytext31">
    <w:name w:val="Body text (31)"/>
    <w:basedOn w:val="Normal"/>
    <w:qFormat/>
    <w:rsid w:val="00462182"/>
    <w:pPr>
      <w:spacing w:after="0" w:line="240" w:lineRule="auto"/>
    </w:pPr>
  </w:style>
  <w:style w:type="paragraph" w:customStyle="1" w:styleId="Heading22">
    <w:name w:val="Heading #22"/>
    <w:basedOn w:val="Normal"/>
    <w:qFormat/>
    <w:rsid w:val="00462182"/>
    <w:pPr>
      <w:spacing w:after="0" w:line="240" w:lineRule="auto"/>
    </w:pPr>
  </w:style>
  <w:style w:type="paragraph" w:customStyle="1" w:styleId="Bodytext131">
    <w:name w:val="Body text (131)"/>
    <w:basedOn w:val="Normal"/>
    <w:qFormat/>
    <w:rsid w:val="00462182"/>
    <w:pPr>
      <w:spacing w:after="0" w:line="240" w:lineRule="auto"/>
    </w:pPr>
  </w:style>
  <w:style w:type="paragraph" w:customStyle="1" w:styleId="Bodytext140">
    <w:name w:val="Body text (140)"/>
    <w:basedOn w:val="Normal"/>
    <w:qFormat/>
    <w:rsid w:val="00462182"/>
    <w:pPr>
      <w:spacing w:after="0" w:line="240" w:lineRule="auto"/>
    </w:pPr>
  </w:style>
  <w:style w:type="paragraph" w:customStyle="1" w:styleId="Bodytext141">
    <w:name w:val="Body text (141)"/>
    <w:basedOn w:val="Normal"/>
    <w:qFormat/>
    <w:rsid w:val="00462182"/>
    <w:pPr>
      <w:spacing w:after="0" w:line="240" w:lineRule="auto"/>
    </w:pPr>
  </w:style>
  <w:style w:type="paragraph" w:customStyle="1" w:styleId="Tableofcontents20">
    <w:name w:val="Table of contents (20)"/>
    <w:basedOn w:val="Normal"/>
    <w:qFormat/>
    <w:rsid w:val="00462182"/>
    <w:pPr>
      <w:spacing w:after="0" w:line="240" w:lineRule="auto"/>
    </w:pPr>
  </w:style>
  <w:style w:type="paragraph" w:customStyle="1" w:styleId="Tableofcontents21">
    <w:name w:val="Table of contents (21)"/>
    <w:basedOn w:val="Normal"/>
    <w:qFormat/>
    <w:rsid w:val="00462182"/>
    <w:pPr>
      <w:spacing w:after="0" w:line="240" w:lineRule="auto"/>
    </w:pPr>
  </w:style>
  <w:style w:type="paragraph" w:customStyle="1" w:styleId="Tableofcontents22">
    <w:name w:val="Table of contents (22)"/>
    <w:basedOn w:val="Normal"/>
    <w:qFormat/>
    <w:rsid w:val="00462182"/>
    <w:pPr>
      <w:spacing w:after="0" w:line="240" w:lineRule="auto"/>
    </w:pPr>
  </w:style>
  <w:style w:type="paragraph" w:customStyle="1" w:styleId="Bodytext142">
    <w:name w:val="Body text (142)"/>
    <w:basedOn w:val="Normal"/>
    <w:qFormat/>
    <w:rsid w:val="00462182"/>
    <w:pPr>
      <w:spacing w:after="0" w:line="240" w:lineRule="auto"/>
    </w:pPr>
  </w:style>
  <w:style w:type="paragraph" w:customStyle="1" w:styleId="Bodytext143">
    <w:name w:val="Body text (143)"/>
    <w:basedOn w:val="Normal"/>
    <w:qFormat/>
    <w:rsid w:val="00462182"/>
    <w:pPr>
      <w:spacing w:after="0" w:line="240" w:lineRule="auto"/>
    </w:pPr>
  </w:style>
  <w:style w:type="paragraph" w:customStyle="1" w:styleId="Bodytext144">
    <w:name w:val="Body text (144)"/>
    <w:basedOn w:val="Normal"/>
    <w:qFormat/>
    <w:rsid w:val="00462182"/>
    <w:pPr>
      <w:spacing w:after="0" w:line="240" w:lineRule="auto"/>
    </w:pPr>
  </w:style>
  <w:style w:type="paragraph" w:customStyle="1" w:styleId="Bodytext145">
    <w:name w:val="Body text (145)"/>
    <w:basedOn w:val="Normal"/>
    <w:qFormat/>
    <w:rsid w:val="00462182"/>
    <w:pPr>
      <w:spacing w:after="0" w:line="240" w:lineRule="auto"/>
    </w:pPr>
  </w:style>
  <w:style w:type="paragraph" w:customStyle="1" w:styleId="Bodytext146">
    <w:name w:val="Body text (146)"/>
    <w:basedOn w:val="Normal"/>
    <w:qFormat/>
    <w:rsid w:val="00462182"/>
    <w:pPr>
      <w:spacing w:after="0" w:line="240" w:lineRule="auto"/>
    </w:pPr>
  </w:style>
  <w:style w:type="paragraph" w:customStyle="1" w:styleId="Heading23">
    <w:name w:val="Heading #23"/>
    <w:basedOn w:val="Normal"/>
    <w:qFormat/>
    <w:rsid w:val="00462182"/>
    <w:pPr>
      <w:spacing w:after="0" w:line="240" w:lineRule="auto"/>
    </w:pPr>
  </w:style>
  <w:style w:type="paragraph" w:customStyle="1" w:styleId="Picturecaption36">
    <w:name w:val="Picture caption (36)"/>
    <w:basedOn w:val="Normal"/>
    <w:qFormat/>
    <w:rsid w:val="00462182"/>
    <w:pPr>
      <w:spacing w:after="0" w:line="240" w:lineRule="auto"/>
    </w:pPr>
  </w:style>
  <w:style w:type="paragraph" w:customStyle="1" w:styleId="Picturecaption42">
    <w:name w:val="Picture caption (42)"/>
    <w:basedOn w:val="Normal"/>
    <w:qFormat/>
    <w:rsid w:val="00462182"/>
    <w:pPr>
      <w:spacing w:after="0" w:line="240" w:lineRule="auto"/>
    </w:pPr>
  </w:style>
  <w:style w:type="paragraph" w:customStyle="1" w:styleId="Bodytext154">
    <w:name w:val="Body text (154)"/>
    <w:basedOn w:val="Normal"/>
    <w:qFormat/>
    <w:rsid w:val="00462182"/>
    <w:pPr>
      <w:spacing w:after="0" w:line="240" w:lineRule="auto"/>
    </w:pPr>
  </w:style>
  <w:style w:type="paragraph" w:customStyle="1" w:styleId="Bodytext155">
    <w:name w:val="Body text (155)"/>
    <w:basedOn w:val="Normal"/>
    <w:qFormat/>
    <w:rsid w:val="00462182"/>
    <w:pPr>
      <w:spacing w:after="0" w:line="240" w:lineRule="auto"/>
    </w:pPr>
  </w:style>
  <w:style w:type="paragraph" w:customStyle="1" w:styleId="Bodytext156">
    <w:name w:val="Body text (156)"/>
    <w:basedOn w:val="Normal"/>
    <w:qFormat/>
    <w:rsid w:val="00462182"/>
    <w:pPr>
      <w:spacing w:after="0" w:line="240" w:lineRule="auto"/>
    </w:pPr>
  </w:style>
  <w:style w:type="paragraph" w:customStyle="1" w:styleId="Bodytext60">
    <w:name w:val="Body text (60)"/>
    <w:basedOn w:val="Normal"/>
    <w:qFormat/>
    <w:rsid w:val="00462182"/>
    <w:pPr>
      <w:spacing w:after="0" w:line="240" w:lineRule="auto"/>
    </w:pPr>
  </w:style>
  <w:style w:type="paragraph" w:customStyle="1" w:styleId="Bodytext158">
    <w:name w:val="Body text (158)"/>
    <w:basedOn w:val="Normal"/>
    <w:qFormat/>
    <w:rsid w:val="00462182"/>
    <w:pPr>
      <w:spacing w:after="0" w:line="240" w:lineRule="auto"/>
    </w:pPr>
  </w:style>
  <w:style w:type="paragraph" w:customStyle="1" w:styleId="Bodytext159">
    <w:name w:val="Body text (159)"/>
    <w:basedOn w:val="Normal"/>
    <w:qFormat/>
    <w:rsid w:val="00462182"/>
    <w:pPr>
      <w:spacing w:after="0" w:line="240" w:lineRule="auto"/>
    </w:pPr>
  </w:style>
  <w:style w:type="paragraph" w:customStyle="1" w:styleId="Bodytext160">
    <w:name w:val="Body text (160)"/>
    <w:basedOn w:val="Normal"/>
    <w:qFormat/>
    <w:rsid w:val="00462182"/>
    <w:pPr>
      <w:spacing w:after="0" w:line="240" w:lineRule="auto"/>
    </w:pPr>
  </w:style>
  <w:style w:type="paragraph" w:customStyle="1" w:styleId="Picturecaption4">
    <w:name w:val="Picture caption (4)"/>
    <w:basedOn w:val="Normal"/>
    <w:qFormat/>
    <w:rsid w:val="00462182"/>
    <w:pPr>
      <w:spacing w:after="0" w:line="240" w:lineRule="auto"/>
    </w:pPr>
  </w:style>
  <w:style w:type="paragraph" w:customStyle="1" w:styleId="Heading10">
    <w:name w:val="Heading #10"/>
    <w:basedOn w:val="Normal"/>
    <w:qFormat/>
    <w:rsid w:val="00462182"/>
    <w:pPr>
      <w:spacing w:after="0" w:line="240" w:lineRule="auto"/>
    </w:pPr>
  </w:style>
  <w:style w:type="paragraph" w:customStyle="1" w:styleId="Picturecaption3">
    <w:name w:val="Picture caption (3)"/>
    <w:basedOn w:val="Normal"/>
    <w:qFormat/>
    <w:rsid w:val="00462182"/>
    <w:pPr>
      <w:spacing w:after="0" w:line="240" w:lineRule="auto"/>
    </w:pPr>
  </w:style>
  <w:style w:type="paragraph" w:customStyle="1" w:styleId="Heading13">
    <w:name w:val="Heading #13"/>
    <w:basedOn w:val="Normal"/>
    <w:qFormat/>
    <w:rsid w:val="00462182"/>
    <w:pPr>
      <w:spacing w:after="0" w:line="240" w:lineRule="auto"/>
    </w:pPr>
  </w:style>
  <w:style w:type="paragraph" w:customStyle="1" w:styleId="Heading92">
    <w:name w:val="Heading #9 (2)"/>
    <w:basedOn w:val="Normal"/>
    <w:qFormat/>
    <w:rsid w:val="00462182"/>
    <w:pPr>
      <w:spacing w:after="0" w:line="240" w:lineRule="auto"/>
    </w:pPr>
  </w:style>
  <w:style w:type="paragraph" w:customStyle="1" w:styleId="Heading15">
    <w:name w:val="Heading #15"/>
    <w:basedOn w:val="Normal"/>
    <w:qFormat/>
    <w:rsid w:val="00462182"/>
    <w:pPr>
      <w:spacing w:after="0" w:line="240" w:lineRule="auto"/>
    </w:pPr>
  </w:style>
  <w:style w:type="paragraph" w:customStyle="1" w:styleId="Bodytext38">
    <w:name w:val="Body text (38)"/>
    <w:basedOn w:val="Normal"/>
    <w:qFormat/>
    <w:rsid w:val="00462182"/>
    <w:pPr>
      <w:spacing w:after="0" w:line="240" w:lineRule="auto"/>
    </w:pPr>
  </w:style>
  <w:style w:type="paragraph" w:customStyle="1" w:styleId="Heading17">
    <w:name w:val="Heading #17"/>
    <w:basedOn w:val="Normal"/>
    <w:qFormat/>
    <w:rsid w:val="00462182"/>
    <w:pPr>
      <w:spacing w:after="0" w:line="240" w:lineRule="auto"/>
    </w:pPr>
  </w:style>
  <w:style w:type="paragraph" w:customStyle="1" w:styleId="Bodytext97">
    <w:name w:val="Body text (97)"/>
    <w:basedOn w:val="Normal"/>
    <w:qFormat/>
    <w:rsid w:val="00462182"/>
    <w:pPr>
      <w:spacing w:after="0" w:line="240" w:lineRule="auto"/>
    </w:pPr>
  </w:style>
  <w:style w:type="paragraph" w:customStyle="1" w:styleId="Bodytext42">
    <w:name w:val="Body text (42)"/>
    <w:basedOn w:val="Normal"/>
    <w:qFormat/>
    <w:rsid w:val="00462182"/>
    <w:pPr>
      <w:spacing w:after="0" w:line="240" w:lineRule="auto"/>
    </w:pPr>
  </w:style>
  <w:style w:type="paragraph" w:customStyle="1" w:styleId="Picturecaption9">
    <w:name w:val="Picture caption (9)"/>
    <w:basedOn w:val="Normal"/>
    <w:qFormat/>
    <w:rsid w:val="00462182"/>
    <w:pPr>
      <w:spacing w:after="0" w:line="240" w:lineRule="auto"/>
    </w:pPr>
  </w:style>
  <w:style w:type="paragraph" w:customStyle="1" w:styleId="Bodytext96">
    <w:name w:val="Body text (96)"/>
    <w:basedOn w:val="Normal"/>
    <w:qFormat/>
    <w:rsid w:val="00462182"/>
    <w:pPr>
      <w:spacing w:after="0" w:line="240" w:lineRule="auto"/>
    </w:pPr>
  </w:style>
  <w:style w:type="paragraph" w:customStyle="1" w:styleId="Heading142">
    <w:name w:val="Heading #14 (2)"/>
    <w:basedOn w:val="Normal"/>
    <w:qFormat/>
    <w:rsid w:val="00462182"/>
    <w:pPr>
      <w:spacing w:after="0" w:line="240" w:lineRule="auto"/>
    </w:pPr>
  </w:style>
  <w:style w:type="paragraph" w:customStyle="1" w:styleId="Picturecaption31">
    <w:name w:val="Picture caption (31)"/>
    <w:basedOn w:val="Normal"/>
    <w:qFormat/>
    <w:rsid w:val="00462182"/>
    <w:pPr>
      <w:spacing w:after="0" w:line="240" w:lineRule="auto"/>
    </w:pPr>
  </w:style>
  <w:style w:type="paragraph" w:customStyle="1" w:styleId="Picturecaption27">
    <w:name w:val="Picture caption (27)"/>
    <w:basedOn w:val="Normal"/>
    <w:qFormat/>
    <w:rsid w:val="00462182"/>
    <w:pPr>
      <w:spacing w:after="0" w:line="240" w:lineRule="auto"/>
    </w:pPr>
  </w:style>
  <w:style w:type="paragraph" w:customStyle="1" w:styleId="Bodytext43">
    <w:name w:val="Body text (43)"/>
    <w:basedOn w:val="Normal"/>
    <w:qFormat/>
    <w:rsid w:val="00462182"/>
    <w:pPr>
      <w:spacing w:after="0" w:line="240" w:lineRule="auto"/>
    </w:pPr>
  </w:style>
  <w:style w:type="paragraph" w:customStyle="1" w:styleId="Bodytext109">
    <w:name w:val="Body text (109)"/>
    <w:basedOn w:val="Normal"/>
    <w:qFormat/>
    <w:rsid w:val="00462182"/>
    <w:pPr>
      <w:spacing w:after="0" w:line="240" w:lineRule="auto"/>
    </w:pPr>
  </w:style>
  <w:style w:type="paragraph" w:customStyle="1" w:styleId="Bodytext110">
    <w:name w:val="Body text (110)"/>
    <w:basedOn w:val="Normal"/>
    <w:qFormat/>
    <w:rsid w:val="00462182"/>
    <w:pPr>
      <w:spacing w:after="0" w:line="240" w:lineRule="auto"/>
    </w:pPr>
  </w:style>
  <w:style w:type="paragraph" w:customStyle="1" w:styleId="Bodytext111">
    <w:name w:val="Body text (111)"/>
    <w:basedOn w:val="Normal"/>
    <w:qFormat/>
    <w:rsid w:val="00462182"/>
    <w:pPr>
      <w:spacing w:after="0" w:line="240" w:lineRule="auto"/>
    </w:pPr>
  </w:style>
  <w:style w:type="paragraph" w:customStyle="1" w:styleId="Tablecaption7">
    <w:name w:val="Table caption (7)"/>
    <w:basedOn w:val="Normal"/>
    <w:qFormat/>
    <w:rsid w:val="00462182"/>
    <w:pPr>
      <w:spacing w:after="0" w:line="240" w:lineRule="auto"/>
    </w:pPr>
  </w:style>
  <w:style w:type="paragraph" w:customStyle="1" w:styleId="Bodytext112">
    <w:name w:val="Body text (112)"/>
    <w:basedOn w:val="Normal"/>
    <w:qFormat/>
    <w:rsid w:val="00462182"/>
    <w:pPr>
      <w:spacing w:after="0" w:line="240" w:lineRule="auto"/>
    </w:pPr>
  </w:style>
  <w:style w:type="paragraph" w:customStyle="1" w:styleId="Bodytext113">
    <w:name w:val="Body text (113)"/>
    <w:basedOn w:val="Normal"/>
    <w:qFormat/>
    <w:rsid w:val="00462182"/>
    <w:pPr>
      <w:spacing w:after="0" w:line="240" w:lineRule="auto"/>
    </w:pPr>
  </w:style>
  <w:style w:type="paragraph" w:customStyle="1" w:styleId="Tableofcontents10">
    <w:name w:val="Table of contents (10)"/>
    <w:basedOn w:val="Normal"/>
    <w:qFormat/>
    <w:rsid w:val="00462182"/>
    <w:pPr>
      <w:spacing w:after="0" w:line="240" w:lineRule="auto"/>
    </w:pPr>
  </w:style>
  <w:style w:type="paragraph" w:customStyle="1" w:styleId="Tableofcontents12">
    <w:name w:val="Table of contents (12)"/>
    <w:basedOn w:val="Normal"/>
    <w:qFormat/>
    <w:rsid w:val="00462182"/>
    <w:pPr>
      <w:spacing w:after="0" w:line="240" w:lineRule="auto"/>
    </w:pPr>
  </w:style>
  <w:style w:type="paragraph" w:customStyle="1" w:styleId="Tableofcontents14">
    <w:name w:val="Table of contents (14)"/>
    <w:basedOn w:val="Normal"/>
    <w:qFormat/>
    <w:rsid w:val="00462182"/>
    <w:pPr>
      <w:spacing w:after="0" w:line="240" w:lineRule="auto"/>
    </w:pPr>
  </w:style>
  <w:style w:type="paragraph" w:customStyle="1" w:styleId="Heading162">
    <w:name w:val="Heading #16 (2)"/>
    <w:basedOn w:val="Normal"/>
    <w:qFormat/>
    <w:rsid w:val="00462182"/>
    <w:pPr>
      <w:spacing w:after="0" w:line="240" w:lineRule="auto"/>
    </w:pPr>
  </w:style>
  <w:style w:type="paragraph" w:customStyle="1" w:styleId="StyleStyle4LatinTimesNewRomanAsianSimSun">
    <w:name w:val="Style Style4 + (Latin) Times New Roman (Asian) SimSun"/>
    <w:basedOn w:val="medium-normal"/>
    <w:qFormat/>
    <w:rsid w:val="00462182"/>
    <w:pPr>
      <w:spacing w:before="0" w:beforeAutospacing="0" w:after="0" w:afterAutospacing="0"/>
    </w:pPr>
    <w:rPr>
      <w:rFonts w:ascii="Georgia" w:eastAsiaTheme="minorHAnsi"/>
    </w:rPr>
  </w:style>
  <w:style w:type="paragraph" w:customStyle="1" w:styleId="StyleUnderlineCharLatinTimesNewRomanAsianSimSun">
    <w:name w:val="Style Underline Char + (Latin) Times New Roman (Asian) SimSun"/>
    <w:basedOn w:val="Normal"/>
    <w:qFormat/>
    <w:rsid w:val="00462182"/>
    <w:pPr>
      <w:spacing w:after="0" w:line="240" w:lineRule="auto"/>
    </w:pPr>
  </w:style>
  <w:style w:type="paragraph" w:customStyle="1" w:styleId="StyleUnderlineCharLatinTimesNewRomanAsianSimSunBold">
    <w:name w:val="Style Underline Char + (Latin) Times New Roman (Asian) SimSun Bold"/>
    <w:basedOn w:val="Normal"/>
    <w:qFormat/>
    <w:rsid w:val="00462182"/>
    <w:pPr>
      <w:spacing w:after="0" w:line="240" w:lineRule="auto"/>
    </w:pPr>
  </w:style>
  <w:style w:type="paragraph" w:customStyle="1" w:styleId="StyleStyle1Bold">
    <w:name w:val="Style Style1 + Bold"/>
    <w:basedOn w:val="Cites"/>
    <w:qFormat/>
    <w:rsid w:val="00462182"/>
    <w:pPr>
      <w:widowControl/>
    </w:pPr>
    <w:rPr>
      <w:noProof/>
      <w:szCs w:val="20"/>
    </w:rPr>
  </w:style>
  <w:style w:type="paragraph" w:customStyle="1" w:styleId="StyleBoldandUnderlineChar11pt">
    <w:name w:val="Style Bold and Underline Char + 11 pt"/>
    <w:basedOn w:val="UnreadText"/>
    <w:qFormat/>
    <w:rsid w:val="00462182"/>
    <w:pPr>
      <w:spacing w:line="240" w:lineRule="auto"/>
    </w:pPr>
    <w:rPr>
      <w:rFonts w:eastAsiaTheme="minorHAnsi"/>
      <w:sz w:val="22"/>
    </w:rPr>
  </w:style>
  <w:style w:type="paragraph" w:customStyle="1" w:styleId="StyleStyleStyle4LatinTimesNewRomanAsianSimSunBold">
    <w:name w:val="Style Style Style4 + (Latin) Times New Roman (Asian) SimSun Bold +"/>
    <w:basedOn w:val="Normal"/>
    <w:qFormat/>
    <w:rsid w:val="00462182"/>
    <w:pPr>
      <w:spacing w:after="0" w:line="240" w:lineRule="auto"/>
    </w:pPr>
  </w:style>
  <w:style w:type="paragraph" w:customStyle="1" w:styleId="StyleStyle4Bold">
    <w:name w:val="Style Style4 + Bold"/>
    <w:basedOn w:val="medium-normal"/>
    <w:qFormat/>
    <w:rsid w:val="00462182"/>
    <w:pPr>
      <w:spacing w:before="0" w:beforeAutospacing="0" w:after="0" w:afterAutospacing="0"/>
    </w:pPr>
    <w:rPr>
      <w:rFonts w:ascii="Georgia" w:eastAsiaTheme="minorHAnsi"/>
    </w:rPr>
  </w:style>
  <w:style w:type="paragraph" w:customStyle="1" w:styleId="StyleStyle411ptBorderSinglesolidlineAuto05ptL">
    <w:name w:val="Style Style4 + 11 pt Border: : (Single solid line Auto  0.5 pt L..."/>
    <w:basedOn w:val="medium-normal"/>
    <w:qFormat/>
    <w:rsid w:val="00462182"/>
    <w:pPr>
      <w:spacing w:before="0" w:beforeAutospacing="0" w:after="0" w:afterAutospacing="0"/>
    </w:pPr>
    <w:rPr>
      <w:rFonts w:ascii="Georgia" w:eastAsiaTheme="minorHAnsi"/>
    </w:rPr>
  </w:style>
  <w:style w:type="paragraph" w:customStyle="1" w:styleId="StyleStyle49ptBoldBorderSinglesolidlineAuto05">
    <w:name w:val="Style Style4 + 9 pt Bold Border: : (Single solid line Auto  0.5..."/>
    <w:basedOn w:val="medium-normal"/>
    <w:qFormat/>
    <w:rsid w:val="00462182"/>
    <w:pPr>
      <w:spacing w:before="0" w:beforeAutospacing="0" w:after="0" w:afterAutospacing="0"/>
    </w:pPr>
    <w:rPr>
      <w:rFonts w:ascii="Georgia" w:eastAsiaTheme="minorHAnsi"/>
    </w:rPr>
  </w:style>
  <w:style w:type="paragraph" w:customStyle="1" w:styleId="hotroute1">
    <w:name w:val="hot route!"/>
    <w:basedOn w:val="Normal"/>
    <w:next w:val="UnderlinePara"/>
    <w:qFormat/>
    <w:rsid w:val="00462182"/>
    <w:pPr>
      <w:spacing w:after="0" w:line="240" w:lineRule="auto"/>
    </w:pPr>
  </w:style>
  <w:style w:type="paragraph" w:customStyle="1" w:styleId="StyleStyle49ptBorderSinglesolidlineAuto05ptLi">
    <w:name w:val="Style Style4 + 9 pt Border: : (Single solid line Auto  0.5 pt Li..."/>
    <w:basedOn w:val="medium-normal"/>
    <w:next w:val="hotroute1"/>
    <w:qFormat/>
    <w:rsid w:val="00462182"/>
    <w:pPr>
      <w:spacing w:before="0" w:beforeAutospacing="0" w:after="0" w:afterAutospacing="0"/>
    </w:pPr>
    <w:rPr>
      <w:rFonts w:ascii="Georgia" w:eastAsiaTheme="minorHAnsi"/>
    </w:rPr>
  </w:style>
  <w:style w:type="paragraph" w:customStyle="1" w:styleId="BlockHeaderHidden">
    <w:name w:val="Block Header Hidden"/>
    <w:basedOn w:val="Normal"/>
    <w:next w:val="Stylecardtext8pt"/>
    <w:autoRedefine/>
    <w:qFormat/>
    <w:rsid w:val="00462182"/>
    <w:pPr>
      <w:spacing w:after="0" w:line="240" w:lineRule="auto"/>
    </w:pPr>
  </w:style>
  <w:style w:type="paragraph" w:customStyle="1" w:styleId="UnderlineCharCharCharCharChar">
    <w:name w:val="Underline Char Char Char Char Char"/>
    <w:basedOn w:val="Normal"/>
    <w:next w:val="BlockHeaderHidden"/>
    <w:qFormat/>
    <w:rsid w:val="00462182"/>
    <w:pPr>
      <w:spacing w:after="0" w:line="240" w:lineRule="auto"/>
    </w:pPr>
  </w:style>
  <w:style w:type="paragraph" w:customStyle="1" w:styleId="Textsmall0">
    <w:name w:val="Textsmall"/>
    <w:basedOn w:val="Normal"/>
    <w:next w:val="Normal"/>
    <w:qFormat/>
    <w:rsid w:val="00462182"/>
    <w:pPr>
      <w:spacing w:after="0" w:line="240" w:lineRule="auto"/>
    </w:pPr>
  </w:style>
  <w:style w:type="paragraph" w:customStyle="1" w:styleId="txgreen">
    <w:name w:val="txgreen"/>
    <w:basedOn w:val="Normal"/>
    <w:uiPriority w:val="99"/>
    <w:qFormat/>
    <w:rsid w:val="00462182"/>
    <w:pPr>
      <w:spacing w:after="0" w:line="240" w:lineRule="auto"/>
    </w:pPr>
  </w:style>
  <w:style w:type="paragraph" w:customStyle="1" w:styleId="rtecenter">
    <w:name w:val="rtecenter"/>
    <w:basedOn w:val="Normal"/>
    <w:uiPriority w:val="99"/>
    <w:qFormat/>
    <w:rsid w:val="00462182"/>
    <w:pPr>
      <w:spacing w:after="0" w:line="240" w:lineRule="auto"/>
    </w:pPr>
  </w:style>
  <w:style w:type="paragraph" w:customStyle="1" w:styleId="Stylecardtext5pt">
    <w:name w:val="Style card text + 5 pt"/>
    <w:basedOn w:val="Normal"/>
    <w:qFormat/>
    <w:rsid w:val="00462182"/>
    <w:pPr>
      <w:spacing w:after="0" w:line="240" w:lineRule="auto"/>
    </w:pPr>
  </w:style>
  <w:style w:type="paragraph" w:customStyle="1" w:styleId="GAUnderline">
    <w:name w:val="GA Underline"/>
    <w:basedOn w:val="Normal"/>
    <w:next w:val="StyleHeading2TagHEADING2TagCite11pt"/>
    <w:qFormat/>
    <w:rsid w:val="00462182"/>
    <w:pPr>
      <w:spacing w:after="0" w:line="240" w:lineRule="auto"/>
    </w:pPr>
  </w:style>
  <w:style w:type="paragraph" w:customStyle="1" w:styleId="cardunderline">
    <w:name w:val="card underline"/>
    <w:basedOn w:val="Normal"/>
    <w:next w:val="GAUnderline"/>
    <w:qFormat/>
    <w:rsid w:val="00462182"/>
    <w:pPr>
      <w:spacing w:after="0" w:line="240" w:lineRule="auto"/>
    </w:pPr>
  </w:style>
  <w:style w:type="paragraph" w:customStyle="1" w:styleId="Heading2-NotBold">
    <w:name w:val="Heading 2 - Not Bold"/>
    <w:basedOn w:val="Heading2"/>
    <w:autoRedefine/>
    <w:qFormat/>
    <w:rsid w:val="00462182"/>
    <w:pPr>
      <w:spacing w:before="480" w:line="240" w:lineRule="auto"/>
    </w:pPr>
  </w:style>
  <w:style w:type="paragraph" w:customStyle="1" w:styleId="Heading2-Bold">
    <w:name w:val="Heading 2 - Bold"/>
    <w:basedOn w:val="Normal"/>
    <w:next w:val="Micro"/>
    <w:autoRedefine/>
    <w:qFormat/>
    <w:rsid w:val="00462182"/>
    <w:pPr>
      <w:spacing w:after="0" w:line="240" w:lineRule="auto"/>
    </w:pPr>
  </w:style>
  <w:style w:type="character" w:customStyle="1" w:styleId="tagChar">
    <w:name w:val="%tag Char"/>
    <w:link w:val="tag"/>
    <w:locked/>
    <w:rsid w:val="00462182"/>
    <w:rPr>
      <w:rFonts w:ascii="Calibri" w:hAnsi="Calibri" w:cs="Calibri"/>
      <w:sz w:val="16"/>
    </w:rPr>
  </w:style>
  <w:style w:type="paragraph" w:customStyle="1" w:styleId="tag">
    <w:name w:val="%tag"/>
    <w:basedOn w:val="Normal"/>
    <w:next w:val="Normal"/>
    <w:link w:val="tagChar"/>
    <w:qFormat/>
    <w:rsid w:val="00462182"/>
    <w:pPr>
      <w:spacing w:after="0" w:line="240" w:lineRule="auto"/>
    </w:pPr>
    <w:rPr>
      <w:sz w:val="16"/>
    </w:rPr>
  </w:style>
  <w:style w:type="paragraph" w:customStyle="1" w:styleId="StyleHeading2TagHEADING2TagCite11pt">
    <w:name w:val="Style Heading 2TagHEADING 2Tag&amp;Cite + 11 pt"/>
    <w:basedOn w:val="Heading2"/>
    <w:next w:val="CM16"/>
    <w:qFormat/>
    <w:rsid w:val="00462182"/>
    <w:pPr>
      <w:spacing w:before="480" w:line="240" w:lineRule="auto"/>
    </w:pPr>
  </w:style>
  <w:style w:type="paragraph" w:customStyle="1" w:styleId="Brief">
    <w:name w:val="Brief"/>
    <w:basedOn w:val="CM56"/>
    <w:next w:val="CM57"/>
    <w:qFormat/>
    <w:rsid w:val="00462182"/>
  </w:style>
  <w:style w:type="paragraph" w:customStyle="1" w:styleId="h-lead">
    <w:name w:val="h-lead"/>
    <w:basedOn w:val="Normal"/>
    <w:next w:val="Brief"/>
    <w:qFormat/>
    <w:rsid w:val="00462182"/>
    <w:pPr>
      <w:spacing w:after="0" w:line="240" w:lineRule="auto"/>
    </w:pPr>
  </w:style>
  <w:style w:type="paragraph" w:customStyle="1" w:styleId="CM2">
    <w:name w:val="CM2"/>
    <w:basedOn w:val="Normal"/>
    <w:next w:val="Normal"/>
    <w:qFormat/>
    <w:rsid w:val="00462182"/>
    <w:pPr>
      <w:spacing w:after="0" w:line="240" w:lineRule="auto"/>
    </w:pPr>
  </w:style>
  <w:style w:type="paragraph" w:customStyle="1" w:styleId="intro">
    <w:name w:val="intro"/>
    <w:basedOn w:val="Normal"/>
    <w:next w:val="CM2"/>
    <w:qFormat/>
    <w:rsid w:val="00462182"/>
    <w:pPr>
      <w:spacing w:after="0" w:line="240" w:lineRule="auto"/>
    </w:pPr>
  </w:style>
  <w:style w:type="paragraph" w:customStyle="1" w:styleId="CM16">
    <w:name w:val="CM16"/>
    <w:basedOn w:val="Normal"/>
    <w:next w:val="Normal"/>
    <w:qFormat/>
    <w:rsid w:val="00462182"/>
    <w:pPr>
      <w:spacing w:after="0" w:line="240" w:lineRule="auto"/>
    </w:pPr>
  </w:style>
  <w:style w:type="paragraph" w:customStyle="1" w:styleId="CM19">
    <w:name w:val="CM19"/>
    <w:basedOn w:val="Normal"/>
    <w:qFormat/>
    <w:rsid w:val="00462182"/>
    <w:pPr>
      <w:spacing w:after="0" w:line="240" w:lineRule="auto"/>
    </w:pPr>
  </w:style>
  <w:style w:type="paragraph" w:customStyle="1" w:styleId="F3-TagAuthor">
    <w:name w:val="F3 - Tag/Author"/>
    <w:basedOn w:val="Normal"/>
    <w:next w:val="CM19"/>
    <w:qFormat/>
    <w:rsid w:val="00462182"/>
    <w:pPr>
      <w:spacing w:after="0" w:line="240" w:lineRule="auto"/>
    </w:pPr>
  </w:style>
  <w:style w:type="paragraph" w:customStyle="1" w:styleId="CM34">
    <w:name w:val="CM34"/>
    <w:basedOn w:val="Normal"/>
    <w:qFormat/>
    <w:rsid w:val="00462182"/>
    <w:pPr>
      <w:spacing w:after="0" w:line="240" w:lineRule="auto"/>
    </w:pPr>
  </w:style>
  <w:style w:type="paragraph" w:customStyle="1" w:styleId="F5-UnderlineNormal">
    <w:name w:val="F5 - Underline Normal"/>
    <w:basedOn w:val="Normal"/>
    <w:next w:val="CM34"/>
    <w:qFormat/>
    <w:rsid w:val="00462182"/>
    <w:pPr>
      <w:spacing w:after="0" w:line="240" w:lineRule="auto"/>
    </w:pPr>
  </w:style>
  <w:style w:type="paragraph" w:customStyle="1" w:styleId="CM56">
    <w:name w:val="CM56"/>
    <w:basedOn w:val="Normal"/>
    <w:qFormat/>
    <w:rsid w:val="00462182"/>
    <w:pPr>
      <w:spacing w:after="0" w:line="240" w:lineRule="auto"/>
    </w:pPr>
  </w:style>
  <w:style w:type="paragraph" w:customStyle="1" w:styleId="Brief-PrimarySource">
    <w:name w:val="Brief - Primary Source"/>
    <w:basedOn w:val="Normal"/>
    <w:next w:val="CM56"/>
    <w:qFormat/>
    <w:rsid w:val="00462182"/>
    <w:pPr>
      <w:spacing w:after="0" w:line="240" w:lineRule="auto"/>
    </w:pPr>
  </w:style>
  <w:style w:type="paragraph" w:customStyle="1" w:styleId="CM58">
    <w:name w:val="CM58"/>
    <w:basedOn w:val="Normal"/>
    <w:qFormat/>
    <w:rsid w:val="00462182"/>
    <w:pPr>
      <w:spacing w:after="0" w:line="240" w:lineRule="auto"/>
    </w:pPr>
  </w:style>
  <w:style w:type="paragraph" w:customStyle="1" w:styleId="Brief-Underline">
    <w:name w:val="Brief - Underline"/>
    <w:basedOn w:val="Normal"/>
    <w:next w:val="CM58"/>
    <w:qFormat/>
    <w:rsid w:val="00462182"/>
    <w:pPr>
      <w:spacing w:after="0" w:line="240" w:lineRule="auto"/>
    </w:pPr>
  </w:style>
  <w:style w:type="paragraph" w:customStyle="1" w:styleId="CM57">
    <w:name w:val="CM57"/>
    <w:basedOn w:val="Normal"/>
    <w:qFormat/>
    <w:rsid w:val="00462182"/>
    <w:pPr>
      <w:spacing w:after="0" w:line="240" w:lineRule="auto"/>
    </w:pPr>
  </w:style>
  <w:style w:type="paragraph" w:customStyle="1" w:styleId="CM11">
    <w:name w:val="CM11"/>
    <w:basedOn w:val="Normal"/>
    <w:next w:val="Normal"/>
    <w:qFormat/>
    <w:rsid w:val="00462182"/>
    <w:pPr>
      <w:spacing w:after="0" w:line="240" w:lineRule="auto"/>
    </w:pPr>
  </w:style>
  <w:style w:type="paragraph" w:customStyle="1" w:styleId="CM1">
    <w:name w:val="CM1"/>
    <w:basedOn w:val="Normal"/>
    <w:qFormat/>
    <w:rsid w:val="00462182"/>
    <w:pPr>
      <w:spacing w:after="0" w:line="240" w:lineRule="auto"/>
    </w:pPr>
  </w:style>
  <w:style w:type="paragraph" w:customStyle="1" w:styleId="CM49">
    <w:name w:val="CM49"/>
    <w:basedOn w:val="Normal"/>
    <w:qFormat/>
    <w:rsid w:val="00462182"/>
    <w:pPr>
      <w:spacing w:after="0" w:line="240" w:lineRule="auto"/>
    </w:pPr>
  </w:style>
  <w:style w:type="paragraph" w:customStyle="1" w:styleId="CM41">
    <w:name w:val="CM41"/>
    <w:basedOn w:val="Normal"/>
    <w:qFormat/>
    <w:rsid w:val="00462182"/>
    <w:pPr>
      <w:spacing w:after="0" w:line="240" w:lineRule="auto"/>
    </w:pPr>
  </w:style>
  <w:style w:type="paragraph" w:customStyle="1" w:styleId="3rdOrderPara">
    <w:name w:val="3rd Order Para"/>
    <w:basedOn w:val="Normal"/>
    <w:qFormat/>
    <w:rsid w:val="00462182"/>
    <w:pPr>
      <w:spacing w:after="0" w:line="240" w:lineRule="auto"/>
    </w:pPr>
  </w:style>
  <w:style w:type="paragraph" w:customStyle="1" w:styleId="2ndOrderPara">
    <w:name w:val="2nd Order Para"/>
    <w:basedOn w:val="Normal"/>
    <w:qFormat/>
    <w:rsid w:val="00462182"/>
    <w:pPr>
      <w:spacing w:after="0" w:line="240" w:lineRule="auto"/>
    </w:pPr>
  </w:style>
  <w:style w:type="paragraph" w:customStyle="1" w:styleId="Normal-SIGN2">
    <w:name w:val="Normal-SIGN2"/>
    <w:basedOn w:val="Normal"/>
    <w:qFormat/>
    <w:rsid w:val="00462182"/>
    <w:pPr>
      <w:spacing w:after="0" w:line="240" w:lineRule="auto"/>
    </w:pPr>
  </w:style>
  <w:style w:type="paragraph" w:customStyle="1" w:styleId="Normal-SIGN1">
    <w:name w:val="Normal-SIGN1"/>
    <w:basedOn w:val="Normal"/>
    <w:qFormat/>
    <w:rsid w:val="00462182"/>
    <w:pPr>
      <w:spacing w:after="0" w:line="240" w:lineRule="auto"/>
    </w:pPr>
  </w:style>
  <w:style w:type="paragraph" w:customStyle="1" w:styleId="CM3">
    <w:name w:val="CM3"/>
    <w:basedOn w:val="Normal"/>
    <w:qFormat/>
    <w:rsid w:val="00462182"/>
    <w:pPr>
      <w:spacing w:after="0" w:line="240" w:lineRule="auto"/>
    </w:pPr>
  </w:style>
  <w:style w:type="paragraph" w:customStyle="1" w:styleId="CM33">
    <w:name w:val="CM33"/>
    <w:basedOn w:val="Normal"/>
    <w:qFormat/>
    <w:rsid w:val="00462182"/>
    <w:pPr>
      <w:spacing w:after="0" w:line="240" w:lineRule="auto"/>
    </w:pPr>
  </w:style>
  <w:style w:type="paragraph" w:customStyle="1" w:styleId="CM37">
    <w:name w:val="CM37"/>
    <w:basedOn w:val="Normal"/>
    <w:qFormat/>
    <w:rsid w:val="00462182"/>
    <w:pPr>
      <w:spacing w:after="0" w:line="240" w:lineRule="auto"/>
    </w:pPr>
  </w:style>
  <w:style w:type="paragraph" w:customStyle="1" w:styleId="CM7">
    <w:name w:val="CM7"/>
    <w:basedOn w:val="Normal"/>
    <w:qFormat/>
    <w:rsid w:val="00462182"/>
    <w:pPr>
      <w:spacing w:after="0" w:line="240" w:lineRule="auto"/>
    </w:pPr>
  </w:style>
  <w:style w:type="paragraph" w:customStyle="1" w:styleId="ReportDate">
    <w:name w:val="ReportDate"/>
    <w:basedOn w:val="Normal"/>
    <w:qFormat/>
    <w:rsid w:val="00462182"/>
    <w:pPr>
      <w:spacing w:after="0" w:line="240" w:lineRule="auto"/>
    </w:pPr>
  </w:style>
  <w:style w:type="paragraph" w:customStyle="1" w:styleId="Brief-SecondarySource">
    <w:name w:val="Brief - Secondary Source"/>
    <w:basedOn w:val="Normal"/>
    <w:next w:val="ReportDate"/>
    <w:qFormat/>
    <w:rsid w:val="00462182"/>
    <w:pPr>
      <w:spacing w:after="0" w:line="240" w:lineRule="auto"/>
    </w:pPr>
  </w:style>
  <w:style w:type="paragraph" w:customStyle="1" w:styleId="Pa11">
    <w:name w:val="Pa11"/>
    <w:basedOn w:val="Normal"/>
    <w:next w:val="Normal"/>
    <w:qFormat/>
    <w:rsid w:val="00462182"/>
    <w:pPr>
      <w:spacing w:after="0" w:line="240" w:lineRule="auto"/>
    </w:pPr>
  </w:style>
  <w:style w:type="paragraph" w:customStyle="1" w:styleId="Brief-Card">
    <w:name w:val="Brief - Card"/>
    <w:basedOn w:val="Normal"/>
    <w:next w:val="Pa11"/>
    <w:qFormat/>
    <w:rsid w:val="00462182"/>
    <w:pPr>
      <w:spacing w:after="0" w:line="240" w:lineRule="auto"/>
    </w:pPr>
  </w:style>
  <w:style w:type="paragraph" w:customStyle="1" w:styleId="Normal3">
    <w:name w:val="Normal+3"/>
    <w:basedOn w:val="Normal"/>
    <w:next w:val="Normal"/>
    <w:qFormat/>
    <w:rsid w:val="00462182"/>
    <w:pPr>
      <w:spacing w:after="0" w:line="240" w:lineRule="auto"/>
    </w:pPr>
  </w:style>
  <w:style w:type="paragraph" w:customStyle="1" w:styleId="Normal11">
    <w:name w:val="Normal+1"/>
    <w:basedOn w:val="Normal"/>
    <w:next w:val="Normal"/>
    <w:qFormat/>
    <w:rsid w:val="00462182"/>
    <w:pPr>
      <w:spacing w:after="0" w:line="240" w:lineRule="auto"/>
    </w:pPr>
  </w:style>
  <w:style w:type="paragraph" w:customStyle="1" w:styleId="Heading230">
    <w:name w:val="Heading 2+3"/>
    <w:basedOn w:val="Normal"/>
    <w:next w:val="Normal"/>
    <w:qFormat/>
    <w:rsid w:val="00462182"/>
    <w:pPr>
      <w:spacing w:after="0" w:line="240" w:lineRule="auto"/>
    </w:pPr>
  </w:style>
  <w:style w:type="paragraph" w:customStyle="1" w:styleId="Normal5">
    <w:name w:val="Normal+5"/>
    <w:basedOn w:val="Normal"/>
    <w:qFormat/>
    <w:rsid w:val="00462182"/>
    <w:pPr>
      <w:spacing w:after="0" w:line="240" w:lineRule="auto"/>
    </w:pPr>
  </w:style>
  <w:style w:type="paragraph" w:customStyle="1" w:styleId="Cover1">
    <w:name w:val="Cover 1"/>
    <w:basedOn w:val="Normal"/>
    <w:next w:val="Normal"/>
    <w:qFormat/>
    <w:rsid w:val="00462182"/>
    <w:pPr>
      <w:spacing w:after="0" w:line="240" w:lineRule="auto"/>
    </w:pPr>
  </w:style>
  <w:style w:type="paragraph" w:customStyle="1" w:styleId="Cover2">
    <w:name w:val="Cover 2"/>
    <w:basedOn w:val="Normal"/>
    <w:next w:val="Normal"/>
    <w:qFormat/>
    <w:rsid w:val="00462182"/>
    <w:pPr>
      <w:spacing w:after="0" w:line="240" w:lineRule="auto"/>
    </w:pPr>
  </w:style>
  <w:style w:type="paragraph" w:customStyle="1" w:styleId="CM30">
    <w:name w:val="CM30"/>
    <w:basedOn w:val="Normal"/>
    <w:qFormat/>
    <w:rsid w:val="00462182"/>
    <w:pPr>
      <w:spacing w:after="0" w:line="240" w:lineRule="auto"/>
    </w:pPr>
  </w:style>
  <w:style w:type="paragraph" w:customStyle="1" w:styleId="CM28">
    <w:name w:val="CM28"/>
    <w:basedOn w:val="Normal"/>
    <w:qFormat/>
    <w:rsid w:val="00462182"/>
    <w:pPr>
      <w:spacing w:after="0" w:line="240" w:lineRule="auto"/>
    </w:pPr>
  </w:style>
  <w:style w:type="paragraph" w:customStyle="1" w:styleId="CM8">
    <w:name w:val="CM8"/>
    <w:basedOn w:val="Normal"/>
    <w:qFormat/>
    <w:rsid w:val="00462182"/>
    <w:pPr>
      <w:spacing w:after="0" w:line="240" w:lineRule="auto"/>
    </w:pPr>
  </w:style>
  <w:style w:type="paragraph" w:customStyle="1" w:styleId="DoubleUnderlined">
    <w:name w:val="Double Underlined"/>
    <w:basedOn w:val="Heading2"/>
    <w:next w:val="StyleUnderliningTimesNewRomanBoldNounderlineKernat161"/>
    <w:autoRedefine/>
    <w:qFormat/>
    <w:rsid w:val="00462182"/>
    <w:pPr>
      <w:spacing w:before="480" w:line="240" w:lineRule="auto"/>
    </w:pPr>
  </w:style>
  <w:style w:type="paragraph" w:customStyle="1" w:styleId="IndexFixer">
    <w:name w:val="Index Fixer"/>
    <w:basedOn w:val="Heading1"/>
    <w:next w:val="StyleBoldUnderliningKernat16pt"/>
    <w:qFormat/>
    <w:rsid w:val="00462182"/>
    <w:pPr>
      <w:spacing w:before="480" w:line="240" w:lineRule="auto"/>
    </w:pPr>
  </w:style>
  <w:style w:type="paragraph" w:customStyle="1" w:styleId="boldy">
    <w:name w:val="boldy"/>
    <w:basedOn w:val="Heading2"/>
    <w:next w:val="Card1"/>
    <w:qFormat/>
    <w:rsid w:val="00462182"/>
    <w:pPr>
      <w:spacing w:before="480" w:line="240" w:lineRule="auto"/>
    </w:pPr>
  </w:style>
  <w:style w:type="paragraph" w:customStyle="1" w:styleId="StyleLeft025Right025TopSinglesolidlineAuto">
    <w:name w:val="Style Left:  0.25&quot; Right:  0.25&quot; Top: (Single solid line Auto  ..."/>
    <w:basedOn w:val="Normal"/>
    <w:next w:val="boldy"/>
    <w:qFormat/>
    <w:rsid w:val="00462182"/>
    <w:pPr>
      <w:spacing w:after="0" w:line="240" w:lineRule="auto"/>
    </w:pPr>
  </w:style>
  <w:style w:type="paragraph" w:customStyle="1" w:styleId="TxBr6p1">
    <w:name w:val="TxBr_6p1"/>
    <w:basedOn w:val="Normal"/>
    <w:next w:val="Cite21"/>
    <w:qFormat/>
    <w:rsid w:val="00462182"/>
    <w:pPr>
      <w:spacing w:after="0" w:line="240" w:lineRule="auto"/>
    </w:pPr>
  </w:style>
  <w:style w:type="paragraph" w:customStyle="1" w:styleId="PageHeader-Underline18pt">
    <w:name w:val="Page Header - Underline 18 pt"/>
    <w:next w:val="TxBr6p1"/>
    <w:qFormat/>
    <w:rsid w:val="00462182"/>
    <w:pPr>
      <w:spacing w:after="200" w:line="276"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462182"/>
    <w:pPr>
      <w:spacing w:after="0" w:line="240" w:lineRule="auto"/>
    </w:pPr>
  </w:style>
  <w:style w:type="paragraph" w:customStyle="1" w:styleId="ArgumentTags">
    <w:name w:val="Argument Tags"/>
    <w:basedOn w:val="Heading2"/>
    <w:next w:val="cardCharCharCharCharCharCharCharCharCharCharCharCharCharCharChar"/>
    <w:qFormat/>
    <w:rsid w:val="00462182"/>
    <w:pPr>
      <w:spacing w:before="480" w:line="240" w:lineRule="auto"/>
    </w:pPr>
  </w:style>
  <w:style w:type="paragraph" w:customStyle="1" w:styleId="subhead">
    <w:name w:val="subhead"/>
    <w:basedOn w:val="Normal"/>
    <w:qFormat/>
    <w:rsid w:val="00462182"/>
    <w:pPr>
      <w:spacing w:after="0" w:line="240" w:lineRule="auto"/>
    </w:pPr>
  </w:style>
  <w:style w:type="paragraph" w:customStyle="1" w:styleId="Card1">
    <w:name w:val="Card1"/>
    <w:next w:val="TimesNewRoman12"/>
    <w:qFormat/>
    <w:rsid w:val="00462182"/>
    <w:pPr>
      <w:spacing w:after="200" w:line="276" w:lineRule="auto"/>
    </w:pPr>
  </w:style>
  <w:style w:type="paragraph" w:customStyle="1" w:styleId="Cite21">
    <w:name w:val="Cite2"/>
    <w:next w:val="htmlbody"/>
    <w:qFormat/>
    <w:rsid w:val="00462182"/>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462182"/>
    <w:pPr>
      <w:spacing w:after="0" w:line="240" w:lineRule="auto"/>
    </w:pPr>
  </w:style>
  <w:style w:type="paragraph" w:customStyle="1" w:styleId="articletext">
    <w:name w:val="articletext"/>
    <w:basedOn w:val="Normal"/>
    <w:next w:val="story-headline"/>
    <w:qFormat/>
    <w:rsid w:val="00462182"/>
    <w:pPr>
      <w:spacing w:after="0" w:line="240" w:lineRule="auto"/>
    </w:pPr>
  </w:style>
  <w:style w:type="paragraph" w:customStyle="1" w:styleId="Normalization">
    <w:name w:val="Normalization"/>
    <w:basedOn w:val="Normal"/>
    <w:next w:val="articletext"/>
    <w:qFormat/>
    <w:rsid w:val="00462182"/>
    <w:pPr>
      <w:spacing w:after="0" w:line="240" w:lineRule="auto"/>
    </w:pPr>
  </w:style>
  <w:style w:type="paragraph" w:customStyle="1" w:styleId="cardtextsmall">
    <w:name w:val="card text small"/>
    <w:basedOn w:val="Normal"/>
    <w:next w:val="story-body"/>
    <w:qFormat/>
    <w:rsid w:val="00462182"/>
    <w:pPr>
      <w:spacing w:after="0" w:line="240" w:lineRule="auto"/>
    </w:pPr>
  </w:style>
  <w:style w:type="paragraph" w:customStyle="1" w:styleId="listlevel1">
    <w:name w:val="list level 1"/>
    <w:basedOn w:val="Normal"/>
    <w:next w:val="cardtextsmall"/>
    <w:qFormat/>
    <w:rsid w:val="00462182"/>
    <w:pPr>
      <w:spacing w:after="0" w:line="240" w:lineRule="auto"/>
    </w:pPr>
  </w:style>
  <w:style w:type="paragraph" w:customStyle="1" w:styleId="CaseListNormal">
    <w:name w:val="Case List Normal"/>
    <w:basedOn w:val="Normal"/>
    <w:next w:val="story-dateline"/>
    <w:qFormat/>
    <w:rsid w:val="00462182"/>
    <w:pPr>
      <w:spacing w:after="0" w:line="240" w:lineRule="auto"/>
    </w:pPr>
  </w:style>
  <w:style w:type="paragraph" w:customStyle="1" w:styleId="listlevel2">
    <w:name w:val="list level 2"/>
    <w:basedOn w:val="Normal"/>
    <w:next w:val="CaseListNormal"/>
    <w:qFormat/>
    <w:rsid w:val="00462182"/>
    <w:pPr>
      <w:spacing w:after="0" w:line="240" w:lineRule="auto"/>
    </w:pPr>
  </w:style>
  <w:style w:type="paragraph" w:customStyle="1" w:styleId="listlevel3">
    <w:name w:val="list level 3"/>
    <w:basedOn w:val="CaseListNormal"/>
    <w:next w:val="Body"/>
    <w:qFormat/>
    <w:rsid w:val="00462182"/>
  </w:style>
  <w:style w:type="paragraph" w:customStyle="1" w:styleId="PageNumber1">
    <w:name w:val="Page Number1"/>
    <w:basedOn w:val="Normal"/>
    <w:next w:val="Normal"/>
    <w:qFormat/>
    <w:rsid w:val="00462182"/>
    <w:pPr>
      <w:spacing w:after="0" w:line="240" w:lineRule="auto"/>
    </w:pPr>
  </w:style>
  <w:style w:type="paragraph" w:customStyle="1" w:styleId="TimesNewRoman12">
    <w:name w:val="TimesNewRoman12"/>
    <w:next w:val="tagCharChar1Char"/>
    <w:qFormat/>
    <w:rsid w:val="00462182"/>
    <w:pPr>
      <w:spacing w:after="200" w:line="276" w:lineRule="auto"/>
    </w:pPr>
  </w:style>
  <w:style w:type="paragraph" w:customStyle="1" w:styleId="htmlbody">
    <w:name w:val="htmlbody"/>
    <w:basedOn w:val="Normal"/>
    <w:next w:val="OmniPage1"/>
    <w:qFormat/>
    <w:rsid w:val="00462182"/>
    <w:pPr>
      <w:spacing w:after="0" w:line="240" w:lineRule="auto"/>
    </w:pPr>
  </w:style>
  <w:style w:type="paragraph" w:customStyle="1" w:styleId="textChar">
    <w:name w:val="text Char"/>
    <w:basedOn w:val="Normal"/>
    <w:next w:val="TitlePageCenter"/>
    <w:autoRedefine/>
    <w:qFormat/>
    <w:rsid w:val="00462182"/>
    <w:pPr>
      <w:spacing w:after="0" w:line="240" w:lineRule="auto"/>
    </w:pPr>
  </w:style>
  <w:style w:type="paragraph" w:customStyle="1" w:styleId="story-headline">
    <w:name w:val="story-headline"/>
    <w:basedOn w:val="Normal"/>
    <w:next w:val="ProjectTitleLine"/>
    <w:qFormat/>
    <w:rsid w:val="00462182"/>
    <w:pPr>
      <w:spacing w:after="0" w:line="240" w:lineRule="auto"/>
    </w:pPr>
  </w:style>
  <w:style w:type="paragraph" w:customStyle="1" w:styleId="story-dateline">
    <w:name w:val="story-dateline"/>
    <w:basedOn w:val="Normal"/>
    <w:next w:val="cardChar1Char"/>
    <w:qFormat/>
    <w:rsid w:val="00462182"/>
    <w:pPr>
      <w:spacing w:after="0" w:line="240" w:lineRule="auto"/>
    </w:pPr>
  </w:style>
  <w:style w:type="paragraph" w:customStyle="1" w:styleId="Corpotesto">
    <w:name w:val="Corpo testo"/>
    <w:basedOn w:val="Normal"/>
    <w:next w:val="CM44"/>
    <w:qFormat/>
    <w:rsid w:val="00462182"/>
    <w:pPr>
      <w:spacing w:after="0" w:line="240" w:lineRule="auto"/>
    </w:pPr>
  </w:style>
  <w:style w:type="paragraph" w:customStyle="1" w:styleId="3text">
    <w:name w:val="3text"/>
    <w:basedOn w:val="Normal"/>
    <w:next w:val="Corpotesto"/>
    <w:qFormat/>
    <w:rsid w:val="00462182"/>
    <w:pPr>
      <w:spacing w:after="0" w:line="240" w:lineRule="auto"/>
    </w:pPr>
  </w:style>
  <w:style w:type="paragraph" w:customStyle="1" w:styleId="tagCharChar1Char">
    <w:name w:val="tag Char Char1 Char"/>
    <w:qFormat/>
    <w:rsid w:val="00462182"/>
    <w:pPr>
      <w:spacing w:after="200" w:line="276" w:lineRule="auto"/>
    </w:pPr>
  </w:style>
  <w:style w:type="paragraph" w:customStyle="1" w:styleId="OmniPage1">
    <w:name w:val="OmniPage #1"/>
    <w:basedOn w:val="Normal"/>
    <w:next w:val="StrikeThrough"/>
    <w:qFormat/>
    <w:rsid w:val="00462182"/>
    <w:pPr>
      <w:spacing w:after="0" w:line="240" w:lineRule="auto"/>
    </w:pPr>
  </w:style>
  <w:style w:type="paragraph" w:customStyle="1" w:styleId="TitlePageCenter">
    <w:name w:val="Title Page Center"/>
    <w:basedOn w:val="Normal"/>
    <w:next w:val="textbodyblack"/>
    <w:autoRedefine/>
    <w:qFormat/>
    <w:rsid w:val="00462182"/>
    <w:pPr>
      <w:spacing w:after="0" w:line="240" w:lineRule="auto"/>
    </w:pPr>
  </w:style>
  <w:style w:type="paragraph" w:customStyle="1" w:styleId="ProjectTitleLine">
    <w:name w:val="Project Title Line"/>
    <w:basedOn w:val="Normal"/>
    <w:next w:val="Normal"/>
    <w:autoRedefine/>
    <w:qFormat/>
    <w:rsid w:val="00462182"/>
    <w:pPr>
      <w:spacing w:after="0" w:line="240" w:lineRule="auto"/>
    </w:pPr>
  </w:style>
  <w:style w:type="paragraph" w:customStyle="1" w:styleId="cardChar1Char">
    <w:name w:val="card Char1 Char"/>
    <w:basedOn w:val="Normal"/>
    <w:next w:val="StyleLeft02"/>
    <w:qFormat/>
    <w:rsid w:val="00462182"/>
    <w:pPr>
      <w:spacing w:after="0" w:line="240" w:lineRule="auto"/>
    </w:pPr>
  </w:style>
  <w:style w:type="paragraph" w:customStyle="1" w:styleId="CM12">
    <w:name w:val="CM12"/>
    <w:basedOn w:val="Normal"/>
    <w:qFormat/>
    <w:rsid w:val="00462182"/>
    <w:pPr>
      <w:spacing w:after="0" w:line="240" w:lineRule="auto"/>
    </w:pPr>
  </w:style>
  <w:style w:type="paragraph" w:customStyle="1" w:styleId="TextofCards">
    <w:name w:val="Text of Cards"/>
    <w:basedOn w:val="Normal"/>
    <w:next w:val="CM12"/>
    <w:qFormat/>
    <w:rsid w:val="00462182"/>
    <w:pPr>
      <w:spacing w:after="0" w:line="240" w:lineRule="auto"/>
    </w:pPr>
  </w:style>
  <w:style w:type="paragraph" w:customStyle="1" w:styleId="CM44">
    <w:name w:val="CM44"/>
    <w:basedOn w:val="Normal"/>
    <w:qFormat/>
    <w:rsid w:val="00462182"/>
    <w:pPr>
      <w:spacing w:after="0" w:line="240" w:lineRule="auto"/>
    </w:pPr>
  </w:style>
  <w:style w:type="paragraph" w:customStyle="1" w:styleId="StrikeThrough">
    <w:name w:val="Strike Through"/>
    <w:basedOn w:val="Normal"/>
    <w:next w:val="Normal"/>
    <w:qFormat/>
    <w:rsid w:val="00462182"/>
    <w:pPr>
      <w:spacing w:after="0" w:line="240" w:lineRule="auto"/>
    </w:pPr>
  </w:style>
  <w:style w:type="paragraph" w:customStyle="1" w:styleId="textbodyblack">
    <w:name w:val="textbodyblack"/>
    <w:basedOn w:val="Normal"/>
    <w:next w:val="Pa5"/>
    <w:qFormat/>
    <w:rsid w:val="00462182"/>
    <w:pPr>
      <w:spacing w:after="0" w:line="240" w:lineRule="auto"/>
    </w:pPr>
  </w:style>
  <w:style w:type="paragraph" w:customStyle="1" w:styleId="TitlePageBy">
    <w:name w:val="Title Page By"/>
    <w:basedOn w:val="textbodyblack"/>
    <w:next w:val="Normal"/>
    <w:autoRedefine/>
    <w:qFormat/>
    <w:rsid w:val="00462182"/>
  </w:style>
  <w:style w:type="paragraph" w:customStyle="1" w:styleId="CiteCorrected">
    <w:name w:val="Cite Corrected"/>
    <w:basedOn w:val="Normal"/>
    <w:next w:val="tagline1"/>
    <w:qFormat/>
    <w:rsid w:val="00462182"/>
    <w:pPr>
      <w:spacing w:after="0" w:line="240" w:lineRule="auto"/>
    </w:pPr>
  </w:style>
  <w:style w:type="paragraph" w:customStyle="1" w:styleId="NormalVerdana">
    <w:name w:val="Normal + Verdana"/>
    <w:aliases w:val="White,Normal + Arial,10 pt"/>
    <w:basedOn w:val="Normal"/>
    <w:next w:val="CiteCorrected"/>
    <w:qFormat/>
    <w:rsid w:val="00462182"/>
    <w:pPr>
      <w:spacing w:after="0" w:line="240" w:lineRule="auto"/>
    </w:pPr>
  </w:style>
  <w:style w:type="paragraph" w:customStyle="1" w:styleId="StyleLeft02">
    <w:name w:val="Style Left:  0.2&quot;"/>
    <w:basedOn w:val="Normal"/>
    <w:next w:val="Block1"/>
    <w:qFormat/>
    <w:rsid w:val="00462182"/>
    <w:pPr>
      <w:spacing w:after="0" w:line="240" w:lineRule="auto"/>
    </w:pPr>
  </w:style>
  <w:style w:type="paragraph" w:customStyle="1" w:styleId="Pa5">
    <w:name w:val="Pa5"/>
    <w:basedOn w:val="Normal"/>
    <w:uiPriority w:val="99"/>
    <w:qFormat/>
    <w:rsid w:val="00462182"/>
    <w:pPr>
      <w:spacing w:after="0" w:line="240" w:lineRule="auto"/>
    </w:pPr>
  </w:style>
  <w:style w:type="paragraph" w:customStyle="1" w:styleId="tagline1">
    <w:name w:val="tagline"/>
    <w:basedOn w:val="Normal"/>
    <w:next w:val="cardCharCharCharCharChar"/>
    <w:qFormat/>
    <w:rsid w:val="00462182"/>
    <w:pPr>
      <w:spacing w:after="0" w:line="240" w:lineRule="auto"/>
    </w:pPr>
  </w:style>
  <w:style w:type="paragraph" w:customStyle="1" w:styleId="Block1">
    <w:name w:val="Block1"/>
    <w:basedOn w:val="Normal"/>
    <w:next w:val="Normal"/>
    <w:uiPriority w:val="3"/>
    <w:qFormat/>
    <w:rsid w:val="00462182"/>
    <w:pPr>
      <w:spacing w:after="0" w:line="240" w:lineRule="auto"/>
    </w:pPr>
  </w:style>
  <w:style w:type="paragraph" w:customStyle="1" w:styleId="Hat1">
    <w:name w:val="Hat1"/>
    <w:basedOn w:val="Normal"/>
    <w:next w:val="Normal"/>
    <w:uiPriority w:val="2"/>
    <w:qFormat/>
    <w:rsid w:val="00462182"/>
    <w:pPr>
      <w:spacing w:after="0" w:line="240" w:lineRule="auto"/>
    </w:pPr>
  </w:style>
  <w:style w:type="paragraph" w:customStyle="1" w:styleId="post-subtitle">
    <w:name w:val="post-subtitle"/>
    <w:basedOn w:val="Normal"/>
    <w:qFormat/>
    <w:rsid w:val="00462182"/>
    <w:pPr>
      <w:spacing w:after="0" w:line="240" w:lineRule="auto"/>
    </w:pPr>
  </w:style>
  <w:style w:type="paragraph" w:customStyle="1" w:styleId="Pa6">
    <w:name w:val="Pa6"/>
    <w:basedOn w:val="Normal"/>
    <w:qFormat/>
    <w:rsid w:val="00462182"/>
    <w:pPr>
      <w:spacing w:after="0" w:line="240" w:lineRule="auto"/>
    </w:pPr>
  </w:style>
  <w:style w:type="paragraph" w:customStyle="1" w:styleId="NormalWeb3">
    <w:name w:val="Normal (Web)3"/>
    <w:basedOn w:val="Normal"/>
    <w:next w:val="CardTagCharChar"/>
    <w:qFormat/>
    <w:rsid w:val="00462182"/>
    <w:pPr>
      <w:spacing w:after="0" w:line="240" w:lineRule="auto"/>
    </w:pPr>
  </w:style>
  <w:style w:type="paragraph" w:customStyle="1" w:styleId="noindent0">
    <w:name w:val="no_indent"/>
    <w:basedOn w:val="Normal"/>
    <w:next w:val="NormalWeb3"/>
    <w:qFormat/>
    <w:rsid w:val="00462182"/>
    <w:pPr>
      <w:spacing w:after="0" w:line="240" w:lineRule="auto"/>
    </w:pPr>
  </w:style>
  <w:style w:type="paragraph" w:customStyle="1" w:styleId="cardCharCharCharCharChar">
    <w:name w:val="card Char Char Char Char Char"/>
    <w:basedOn w:val="Normal"/>
    <w:next w:val="fixed"/>
    <w:qFormat/>
    <w:rsid w:val="00462182"/>
    <w:pPr>
      <w:spacing w:after="0" w:line="240" w:lineRule="auto"/>
    </w:pPr>
  </w:style>
  <w:style w:type="paragraph" w:customStyle="1" w:styleId="TOCHeading1">
    <w:name w:val="TOC Heading1"/>
    <w:basedOn w:val="Heading1"/>
    <w:next w:val="Normal"/>
    <w:uiPriority w:val="39"/>
    <w:qFormat/>
    <w:rsid w:val="00462182"/>
    <w:pPr>
      <w:spacing w:before="480" w:line="240" w:lineRule="auto"/>
    </w:pPr>
  </w:style>
  <w:style w:type="paragraph" w:customStyle="1" w:styleId="HeaderFooter">
    <w:name w:val="Header &amp; Footer"/>
    <w:next w:val="ExecutiveSummarytext"/>
    <w:qFormat/>
    <w:rsid w:val="00462182"/>
    <w:pPr>
      <w:spacing w:after="200" w:line="276" w:lineRule="auto"/>
    </w:pPr>
  </w:style>
  <w:style w:type="paragraph" w:customStyle="1" w:styleId="NoteLevel11">
    <w:name w:val="Note Level 11"/>
    <w:basedOn w:val="Normal"/>
    <w:next w:val="HeaderFooter"/>
    <w:uiPriority w:val="99"/>
    <w:qFormat/>
    <w:rsid w:val="00462182"/>
    <w:pPr>
      <w:spacing w:after="0" w:line="240" w:lineRule="auto"/>
    </w:pPr>
  </w:style>
  <w:style w:type="paragraph" w:customStyle="1" w:styleId="CardTextUnderlined">
    <w:name w:val="Card Text Underlined"/>
    <w:basedOn w:val="Normal"/>
    <w:next w:val="NormalUnderline"/>
    <w:qFormat/>
    <w:rsid w:val="00462182"/>
    <w:pPr>
      <w:spacing w:after="0" w:line="240" w:lineRule="auto"/>
    </w:pPr>
  </w:style>
  <w:style w:type="paragraph" w:customStyle="1" w:styleId="ReallySamllText">
    <w:name w:val="ReallySamllText"/>
    <w:basedOn w:val="Normal"/>
    <w:next w:val="CardTextUnderlined"/>
    <w:autoRedefine/>
    <w:qFormat/>
    <w:rsid w:val="00462182"/>
    <w:pPr>
      <w:spacing w:after="0" w:line="240" w:lineRule="auto"/>
    </w:pPr>
  </w:style>
  <w:style w:type="paragraph" w:customStyle="1" w:styleId="HeaderDebate">
    <w:name w:val="Header Debate"/>
    <w:basedOn w:val="Normal"/>
    <w:next w:val="byline1"/>
    <w:qFormat/>
    <w:rsid w:val="00462182"/>
    <w:pPr>
      <w:spacing w:after="0" w:line="240" w:lineRule="auto"/>
    </w:pPr>
  </w:style>
  <w:style w:type="paragraph" w:customStyle="1" w:styleId="Card6pt">
    <w:name w:val="Card 6pt"/>
    <w:basedOn w:val="Normal"/>
    <w:next w:val="HeaderDebate"/>
    <w:qFormat/>
    <w:rsid w:val="00462182"/>
    <w:pPr>
      <w:spacing w:after="0" w:line="240" w:lineRule="auto"/>
    </w:pPr>
  </w:style>
  <w:style w:type="paragraph" w:customStyle="1" w:styleId="CardTagCharChar">
    <w:name w:val="Card Tag Char Char"/>
    <w:basedOn w:val="Normal"/>
    <w:next w:val="NoteLevel31"/>
    <w:qFormat/>
    <w:rsid w:val="00462182"/>
    <w:pPr>
      <w:spacing w:after="0" w:line="240" w:lineRule="auto"/>
    </w:pPr>
  </w:style>
  <w:style w:type="paragraph" w:customStyle="1" w:styleId="fixed">
    <w:name w:val="fixed"/>
    <w:basedOn w:val="Normal"/>
    <w:next w:val="NoteLevel41"/>
    <w:qFormat/>
    <w:rsid w:val="00462182"/>
    <w:pPr>
      <w:spacing w:after="0" w:line="240" w:lineRule="auto"/>
    </w:pPr>
  </w:style>
  <w:style w:type="paragraph" w:customStyle="1" w:styleId="textonormal">
    <w:name w:val="textonormal"/>
    <w:basedOn w:val="Normal"/>
    <w:next w:val="NoteLevel51"/>
    <w:qFormat/>
    <w:rsid w:val="00462182"/>
    <w:pPr>
      <w:spacing w:after="0" w:line="240" w:lineRule="auto"/>
    </w:pPr>
  </w:style>
  <w:style w:type="paragraph" w:customStyle="1" w:styleId="TagCiteChar1">
    <w:name w:val="Tag / Cite Char"/>
    <w:basedOn w:val="Normal"/>
    <w:next w:val="textonormal"/>
    <w:qFormat/>
    <w:rsid w:val="00462182"/>
    <w:pPr>
      <w:spacing w:after="0" w:line="240" w:lineRule="auto"/>
    </w:pPr>
  </w:style>
  <w:style w:type="paragraph" w:customStyle="1" w:styleId="PageNumber2">
    <w:name w:val="Page Number2"/>
    <w:basedOn w:val="Normal"/>
    <w:next w:val="Normal"/>
    <w:qFormat/>
    <w:rsid w:val="00462182"/>
    <w:pPr>
      <w:spacing w:after="0" w:line="240" w:lineRule="auto"/>
    </w:pPr>
  </w:style>
  <w:style w:type="paragraph" w:customStyle="1" w:styleId="ExecutiveSummarytext">
    <w:name w:val="Executive Summary text"/>
    <w:basedOn w:val="Normal"/>
    <w:next w:val="Normal"/>
    <w:qFormat/>
    <w:rsid w:val="00462182"/>
    <w:pPr>
      <w:spacing w:after="0" w:line="240" w:lineRule="auto"/>
    </w:pPr>
  </w:style>
  <w:style w:type="paragraph" w:customStyle="1" w:styleId="CardTextSmall0">
    <w:name w:val="Card Text Small"/>
    <w:basedOn w:val="Normal"/>
    <w:qFormat/>
    <w:rsid w:val="00462182"/>
    <w:pPr>
      <w:spacing w:after="0" w:line="240" w:lineRule="auto"/>
    </w:pPr>
  </w:style>
  <w:style w:type="paragraph" w:customStyle="1" w:styleId="NormalUnderline">
    <w:name w:val="Normal Underline"/>
    <w:basedOn w:val="Normal"/>
    <w:next w:val="NoteLevel91"/>
    <w:qFormat/>
    <w:rsid w:val="00462182"/>
    <w:pPr>
      <w:spacing w:after="0" w:line="240" w:lineRule="auto"/>
    </w:pPr>
  </w:style>
  <w:style w:type="paragraph" w:customStyle="1" w:styleId="byline1">
    <w:name w:val="byline1"/>
    <w:basedOn w:val="Normal"/>
    <w:qFormat/>
    <w:rsid w:val="00462182"/>
    <w:pPr>
      <w:spacing w:after="0" w:line="240" w:lineRule="auto"/>
    </w:pPr>
  </w:style>
  <w:style w:type="paragraph" w:customStyle="1" w:styleId="PlaceholderText1">
    <w:name w:val="Placeholder Text1"/>
    <w:basedOn w:val="Normal"/>
    <w:next w:val="ImportantText"/>
    <w:qFormat/>
    <w:rsid w:val="00462182"/>
    <w:pPr>
      <w:spacing w:after="0" w:line="240" w:lineRule="auto"/>
    </w:pPr>
  </w:style>
  <w:style w:type="paragraph" w:customStyle="1" w:styleId="NormalWeb1">
    <w:name w:val="Normal (Web)1"/>
    <w:basedOn w:val="Normal"/>
    <w:next w:val="PlaceholderText1"/>
    <w:qFormat/>
    <w:rsid w:val="00462182"/>
    <w:pPr>
      <w:spacing w:after="0" w:line="240" w:lineRule="auto"/>
    </w:pPr>
  </w:style>
  <w:style w:type="paragraph" w:customStyle="1" w:styleId="NoteLevel31">
    <w:name w:val="Note Level 31"/>
    <w:basedOn w:val="Normal"/>
    <w:qFormat/>
    <w:rsid w:val="00462182"/>
    <w:pPr>
      <w:spacing w:after="0" w:line="240" w:lineRule="auto"/>
    </w:pPr>
  </w:style>
  <w:style w:type="paragraph" w:customStyle="1" w:styleId="NoteLevel41">
    <w:name w:val="Note Level 41"/>
    <w:basedOn w:val="Normal"/>
    <w:next w:val="StyleBodyText11ptBlackUnderline"/>
    <w:qFormat/>
    <w:rsid w:val="00462182"/>
    <w:pPr>
      <w:spacing w:after="0" w:line="240" w:lineRule="auto"/>
    </w:pPr>
  </w:style>
  <w:style w:type="paragraph" w:customStyle="1" w:styleId="NoteLevel51">
    <w:name w:val="Note Level 51"/>
    <w:basedOn w:val="Normal"/>
    <w:qFormat/>
    <w:rsid w:val="00462182"/>
    <w:pPr>
      <w:spacing w:after="0" w:line="240" w:lineRule="auto"/>
    </w:pPr>
  </w:style>
  <w:style w:type="paragraph" w:customStyle="1" w:styleId="NoteLevel61">
    <w:name w:val="Note Level 61"/>
    <w:basedOn w:val="Normal"/>
    <w:next w:val="StyleBodyText11ptBoldBlack"/>
    <w:qFormat/>
    <w:rsid w:val="00462182"/>
    <w:pPr>
      <w:spacing w:after="0" w:line="240" w:lineRule="auto"/>
    </w:pPr>
  </w:style>
  <w:style w:type="paragraph" w:customStyle="1" w:styleId="Subtitle1">
    <w:name w:val="Subtitle1"/>
    <w:basedOn w:val="Normal"/>
    <w:next w:val="NoteLevel61"/>
    <w:qFormat/>
    <w:rsid w:val="00462182"/>
    <w:pPr>
      <w:spacing w:after="0" w:line="240" w:lineRule="auto"/>
    </w:pPr>
  </w:style>
  <w:style w:type="paragraph" w:customStyle="1" w:styleId="NoteLevel91">
    <w:name w:val="Note Level 91"/>
    <w:basedOn w:val="Normal"/>
    <w:qFormat/>
    <w:rsid w:val="00462182"/>
    <w:pPr>
      <w:spacing w:after="0" w:line="240" w:lineRule="auto"/>
    </w:pPr>
  </w:style>
  <w:style w:type="paragraph" w:customStyle="1" w:styleId="ImportantText">
    <w:name w:val="Important Text"/>
    <w:basedOn w:val="Normal"/>
    <w:next w:val="Normal"/>
    <w:qFormat/>
    <w:rsid w:val="00462182"/>
    <w:pPr>
      <w:spacing w:after="0" w:line="240" w:lineRule="auto"/>
    </w:pPr>
  </w:style>
  <w:style w:type="paragraph" w:customStyle="1" w:styleId="StyleBodyText11ptBlackUnderline">
    <w:name w:val="Style Body Text + 11 pt Black Underline"/>
    <w:basedOn w:val="Normal"/>
    <w:next w:val="ListContents"/>
    <w:qFormat/>
    <w:rsid w:val="00462182"/>
    <w:pPr>
      <w:spacing w:after="0" w:line="240" w:lineRule="auto"/>
    </w:pPr>
  </w:style>
  <w:style w:type="paragraph" w:customStyle="1" w:styleId="StyleBodyText11ptBoldBlack">
    <w:name w:val="Style Body Text + 11 pt Bold Black"/>
    <w:basedOn w:val="Normal"/>
    <w:next w:val="StyleListContents11ptCustomColorRGB353132Underline"/>
    <w:qFormat/>
    <w:rsid w:val="00462182"/>
    <w:pPr>
      <w:spacing w:after="0" w:line="240" w:lineRule="auto"/>
    </w:pPr>
  </w:style>
  <w:style w:type="paragraph" w:customStyle="1" w:styleId="NoteLevel71">
    <w:name w:val="Note Level 71"/>
    <w:basedOn w:val="Normal"/>
    <w:qFormat/>
    <w:rsid w:val="00462182"/>
    <w:pPr>
      <w:spacing w:after="0" w:line="240" w:lineRule="auto"/>
    </w:pPr>
  </w:style>
  <w:style w:type="paragraph" w:customStyle="1" w:styleId="StyletinyBold">
    <w:name w:val="Style tiny + Bold"/>
    <w:basedOn w:val="TagF3"/>
    <w:qFormat/>
    <w:rsid w:val="00462182"/>
  </w:style>
  <w:style w:type="paragraph" w:customStyle="1" w:styleId="NoteLevel81">
    <w:name w:val="Note Level 81"/>
    <w:basedOn w:val="Normal"/>
    <w:next w:val="StyletinyBold"/>
    <w:qFormat/>
    <w:rsid w:val="00462182"/>
    <w:pPr>
      <w:spacing w:after="0" w:line="240" w:lineRule="auto"/>
    </w:pPr>
  </w:style>
  <w:style w:type="paragraph" w:customStyle="1" w:styleId="ListContents">
    <w:name w:val="List Contents"/>
    <w:basedOn w:val="Normal"/>
    <w:next w:val="Ununderlined"/>
    <w:qFormat/>
    <w:rsid w:val="00462182"/>
    <w:pPr>
      <w:spacing w:after="0" w:line="240" w:lineRule="auto"/>
    </w:pPr>
  </w:style>
  <w:style w:type="paragraph" w:customStyle="1" w:styleId="StyleListContents11ptCustomColorRGB353132Underline">
    <w:name w:val="Style List Contents + 11 pt Custom Color(RGB(353132)) Underline"/>
    <w:basedOn w:val="Ununderlined"/>
    <w:qFormat/>
    <w:rsid w:val="00462182"/>
  </w:style>
  <w:style w:type="paragraph" w:customStyle="1" w:styleId="Unimportant">
    <w:name w:val="Unimportant"/>
    <w:basedOn w:val="Normal"/>
    <w:next w:val="DebateCite"/>
    <w:qFormat/>
    <w:rsid w:val="00462182"/>
    <w:pPr>
      <w:spacing w:after="0" w:line="240" w:lineRule="auto"/>
    </w:pPr>
  </w:style>
  <w:style w:type="paragraph" w:customStyle="1" w:styleId="Normal2Bold">
    <w:name w:val="Normal2 + Bold"/>
    <w:basedOn w:val="Normal"/>
    <w:next w:val="Unimportant"/>
    <w:qFormat/>
    <w:rsid w:val="00462182"/>
    <w:pPr>
      <w:spacing w:after="0" w:line="240" w:lineRule="auto"/>
    </w:pPr>
  </w:style>
  <w:style w:type="paragraph" w:customStyle="1" w:styleId="Ununderlined">
    <w:name w:val="Ununderlined"/>
    <w:basedOn w:val="Normal"/>
    <w:next w:val="PreformattedText"/>
    <w:qFormat/>
    <w:rsid w:val="00462182"/>
    <w:pPr>
      <w:spacing w:after="0" w:line="240" w:lineRule="auto"/>
    </w:pPr>
  </w:style>
  <w:style w:type="paragraph" w:customStyle="1" w:styleId="StyleCards12ptThickunderline">
    <w:name w:val="Style Cards + 12 pt Thick underline"/>
    <w:basedOn w:val="Normal"/>
    <w:qFormat/>
    <w:rsid w:val="00462182"/>
    <w:pPr>
      <w:spacing w:after="0" w:line="240" w:lineRule="auto"/>
    </w:pPr>
  </w:style>
  <w:style w:type="paragraph" w:customStyle="1" w:styleId="DebateCite">
    <w:name w:val="Debate Cite"/>
    <w:basedOn w:val="Normal"/>
    <w:next w:val="Normaltag"/>
    <w:autoRedefine/>
    <w:qFormat/>
    <w:rsid w:val="00462182"/>
    <w:pPr>
      <w:spacing w:after="0" w:line="240" w:lineRule="auto"/>
    </w:pPr>
  </w:style>
  <w:style w:type="paragraph" w:customStyle="1" w:styleId="PreformattedText">
    <w:name w:val="Preformatted Text"/>
    <w:basedOn w:val="Normal"/>
    <w:next w:val="Cardnon-underlined"/>
    <w:qFormat/>
    <w:rsid w:val="00462182"/>
    <w:pPr>
      <w:spacing w:after="0" w:line="240" w:lineRule="auto"/>
    </w:pPr>
  </w:style>
  <w:style w:type="paragraph" w:customStyle="1" w:styleId="StyleHeading1Justified">
    <w:name w:val="Style Heading 1 + Justified"/>
    <w:basedOn w:val="Normal"/>
    <w:next w:val="Normal"/>
    <w:qFormat/>
    <w:rsid w:val="00462182"/>
    <w:pPr>
      <w:spacing w:after="0" w:line="240" w:lineRule="auto"/>
    </w:pPr>
  </w:style>
  <w:style w:type="paragraph" w:customStyle="1" w:styleId="textunderline0">
    <w:name w:val="text underline"/>
    <w:basedOn w:val="Normal"/>
    <w:next w:val="Heading4Cite"/>
    <w:autoRedefine/>
    <w:qFormat/>
    <w:rsid w:val="00462182"/>
    <w:pPr>
      <w:spacing w:after="0" w:line="240" w:lineRule="auto"/>
    </w:pPr>
  </w:style>
  <w:style w:type="paragraph" w:customStyle="1" w:styleId="DebateTag">
    <w:name w:val="Debate Tag"/>
    <w:basedOn w:val="Normal"/>
    <w:autoRedefine/>
    <w:qFormat/>
    <w:rsid w:val="00462182"/>
    <w:pPr>
      <w:spacing w:after="0" w:line="240" w:lineRule="auto"/>
    </w:pPr>
  </w:style>
  <w:style w:type="paragraph" w:customStyle="1" w:styleId="BlockTitle4">
    <w:name w:val="%Block Title"/>
    <w:basedOn w:val="Heading1"/>
    <w:next w:val="PageNumber4"/>
    <w:qFormat/>
    <w:rsid w:val="00462182"/>
    <w:pPr>
      <w:spacing w:before="480" w:line="240" w:lineRule="auto"/>
    </w:pPr>
  </w:style>
  <w:style w:type="paragraph" w:customStyle="1" w:styleId="MaggieTag">
    <w:name w:val="MaggieTag"/>
    <w:basedOn w:val="Heading2"/>
    <w:next w:val="BlockTitle4"/>
    <w:qFormat/>
    <w:rsid w:val="00462182"/>
    <w:pPr>
      <w:spacing w:before="480" w:line="240" w:lineRule="auto"/>
    </w:pPr>
  </w:style>
  <w:style w:type="paragraph" w:customStyle="1" w:styleId="DottedUnderline">
    <w:name w:val="DottedUnderline"/>
    <w:basedOn w:val="Normal"/>
    <w:qFormat/>
    <w:rsid w:val="00462182"/>
    <w:pPr>
      <w:spacing w:after="0" w:line="240" w:lineRule="auto"/>
    </w:pPr>
  </w:style>
  <w:style w:type="paragraph" w:customStyle="1" w:styleId="4">
    <w:name w:val="4"/>
    <w:basedOn w:val="Normal"/>
    <w:next w:val="DottedUnderline"/>
    <w:qFormat/>
    <w:rsid w:val="00462182"/>
    <w:pPr>
      <w:spacing w:after="0" w:line="240" w:lineRule="auto"/>
    </w:pPr>
  </w:style>
  <w:style w:type="paragraph" w:customStyle="1" w:styleId="PageNumber4">
    <w:name w:val="Page Number4"/>
    <w:basedOn w:val="Normal"/>
    <w:next w:val="Normal"/>
    <w:qFormat/>
    <w:rsid w:val="00462182"/>
    <w:pPr>
      <w:spacing w:after="0" w:line="240" w:lineRule="auto"/>
    </w:pPr>
  </w:style>
  <w:style w:type="character" w:customStyle="1" w:styleId="CARDChar">
    <w:name w:val="CARD Char"/>
    <w:link w:val="CARD2"/>
    <w:locked/>
    <w:rsid w:val="00462182"/>
    <w:rPr>
      <w:rFonts w:ascii="Calibri" w:hAnsi="Calibri" w:cs="Calibri"/>
      <w:sz w:val="16"/>
    </w:rPr>
  </w:style>
  <w:style w:type="paragraph" w:customStyle="1" w:styleId="PageNumber5">
    <w:name w:val="Page Number5"/>
    <w:basedOn w:val="Normal"/>
    <w:next w:val="Normal"/>
    <w:qFormat/>
    <w:rsid w:val="00462182"/>
    <w:pPr>
      <w:spacing w:after="0" w:line="240" w:lineRule="auto"/>
    </w:pPr>
  </w:style>
  <w:style w:type="paragraph" w:customStyle="1" w:styleId="CARD2">
    <w:name w:val="CARD"/>
    <w:basedOn w:val="Normal"/>
    <w:next w:val="PageNumber5"/>
    <w:link w:val="CARDChar"/>
    <w:qFormat/>
    <w:rsid w:val="00462182"/>
    <w:pPr>
      <w:spacing w:after="0" w:line="240" w:lineRule="auto"/>
    </w:pPr>
    <w:rPr>
      <w:sz w:val="16"/>
    </w:rPr>
  </w:style>
  <w:style w:type="character" w:customStyle="1" w:styleId="HiddenBlockHeaderChar">
    <w:name w:val="Hidden Block Header Char"/>
    <w:link w:val="HiddenBlockHeader"/>
    <w:locked/>
    <w:rsid w:val="00462182"/>
    <w:rPr>
      <w:rFonts w:ascii="Calibri" w:hAnsi="Calibri" w:cs="Calibri"/>
      <w:sz w:val="16"/>
    </w:rPr>
  </w:style>
  <w:style w:type="paragraph" w:customStyle="1" w:styleId="HiddenBlockHeader">
    <w:name w:val="Hidden Block Header"/>
    <w:basedOn w:val="Normal"/>
    <w:next w:val="Cardtext0"/>
    <w:link w:val="HiddenBlockHeaderChar"/>
    <w:qFormat/>
    <w:rsid w:val="00462182"/>
    <w:pPr>
      <w:spacing w:after="0" w:line="240" w:lineRule="auto"/>
    </w:pPr>
    <w:rPr>
      <w:sz w:val="16"/>
    </w:rPr>
  </w:style>
  <w:style w:type="paragraph" w:customStyle="1" w:styleId="ThickUnderline">
    <w:name w:val="ThickUnderline"/>
    <w:qFormat/>
    <w:rsid w:val="00462182"/>
    <w:pPr>
      <w:spacing w:after="200" w:line="276" w:lineRule="auto"/>
    </w:pPr>
  </w:style>
  <w:style w:type="character" w:customStyle="1" w:styleId="AAAcardChar">
    <w:name w:val="AAAcard Char"/>
    <w:link w:val="AAAcard"/>
    <w:locked/>
    <w:rsid w:val="00462182"/>
    <w:rPr>
      <w:rFonts w:ascii="Calibri" w:hAnsi="Calibri" w:cs="Calibri"/>
      <w:sz w:val="16"/>
    </w:rPr>
  </w:style>
  <w:style w:type="paragraph" w:customStyle="1" w:styleId="citeunread">
    <w:name w:val="cite unread"/>
    <w:basedOn w:val="Normal"/>
    <w:next w:val="StyleStyle16pt"/>
    <w:qFormat/>
    <w:rsid w:val="00462182"/>
    <w:pPr>
      <w:spacing w:after="0" w:line="240" w:lineRule="auto"/>
    </w:pPr>
  </w:style>
  <w:style w:type="paragraph" w:customStyle="1" w:styleId="AAAcard">
    <w:name w:val="AAAcard"/>
    <w:basedOn w:val="Normal"/>
    <w:next w:val="citeunread"/>
    <w:link w:val="AAAcardChar"/>
    <w:qFormat/>
    <w:rsid w:val="00462182"/>
    <w:pPr>
      <w:spacing w:after="0" w:line="240" w:lineRule="auto"/>
    </w:pPr>
    <w:rPr>
      <w:sz w:val="16"/>
    </w:rPr>
  </w:style>
  <w:style w:type="paragraph" w:customStyle="1" w:styleId="read">
    <w:name w:val="read"/>
    <w:basedOn w:val="Normal"/>
    <w:next w:val="Normal"/>
    <w:qFormat/>
    <w:rsid w:val="00462182"/>
    <w:pPr>
      <w:spacing w:after="0" w:line="240" w:lineRule="auto"/>
    </w:pPr>
  </w:style>
  <w:style w:type="paragraph" w:customStyle="1" w:styleId="Card-Underline">
    <w:name w:val="Card-Underline"/>
    <w:basedOn w:val="Normal"/>
    <w:next w:val="read"/>
    <w:qFormat/>
    <w:rsid w:val="00462182"/>
    <w:pPr>
      <w:spacing w:after="0" w:line="240" w:lineRule="auto"/>
    </w:pPr>
  </w:style>
  <w:style w:type="paragraph" w:customStyle="1" w:styleId="PageNumber3">
    <w:name w:val="Page Number3"/>
    <w:basedOn w:val="Normal"/>
    <w:next w:val="Normal"/>
    <w:qFormat/>
    <w:rsid w:val="00462182"/>
    <w:pPr>
      <w:spacing w:after="0" w:line="240" w:lineRule="auto"/>
    </w:pPr>
  </w:style>
  <w:style w:type="paragraph" w:customStyle="1" w:styleId="smalltext1">
    <w:name w:val="small text1"/>
    <w:basedOn w:val="Normal"/>
    <w:next w:val="Normal"/>
    <w:uiPriority w:val="4"/>
    <w:qFormat/>
    <w:rsid w:val="00462182"/>
    <w:pPr>
      <w:spacing w:after="0" w:line="240" w:lineRule="auto"/>
    </w:pPr>
  </w:style>
  <w:style w:type="paragraph" w:customStyle="1" w:styleId="StyleStyle16pt">
    <w:name w:val="Style Style1 + 6 pt"/>
    <w:basedOn w:val="Normal"/>
    <w:qFormat/>
    <w:rsid w:val="00462182"/>
    <w:pPr>
      <w:spacing w:after="0" w:line="240" w:lineRule="auto"/>
    </w:pPr>
  </w:style>
  <w:style w:type="paragraph" w:customStyle="1" w:styleId="CiteReal">
    <w:name w:val="Cite Real"/>
    <w:basedOn w:val="Normal"/>
    <w:next w:val="Normal"/>
    <w:qFormat/>
    <w:rsid w:val="00462182"/>
    <w:pPr>
      <w:spacing w:after="0" w:line="240" w:lineRule="auto"/>
    </w:pPr>
  </w:style>
  <w:style w:type="paragraph" w:customStyle="1" w:styleId="PageNumber6">
    <w:name w:val="Page Number6"/>
    <w:basedOn w:val="Normal"/>
    <w:next w:val="Normal"/>
    <w:qFormat/>
    <w:rsid w:val="00462182"/>
    <w:pPr>
      <w:spacing w:after="0" w:line="240" w:lineRule="auto"/>
    </w:pPr>
  </w:style>
  <w:style w:type="paragraph" w:customStyle="1" w:styleId="Subtitle2">
    <w:name w:val="Subtitle2"/>
    <w:basedOn w:val="Normal"/>
    <w:qFormat/>
    <w:rsid w:val="00462182"/>
    <w:pPr>
      <w:spacing w:after="0" w:line="240" w:lineRule="auto"/>
    </w:pPr>
  </w:style>
  <w:style w:type="paragraph" w:customStyle="1" w:styleId="lastupdated">
    <w:name w:val="lastupdated"/>
    <w:basedOn w:val="Normal"/>
    <w:next w:val="Subtitle2"/>
    <w:qFormat/>
    <w:rsid w:val="00462182"/>
    <w:pPr>
      <w:spacing w:after="0" w:line="240" w:lineRule="auto"/>
    </w:pPr>
  </w:style>
  <w:style w:type="paragraph" w:customStyle="1" w:styleId="bodyintro">
    <w:name w:val="bodyintro"/>
    <w:basedOn w:val="Normal"/>
    <w:uiPriority w:val="99"/>
    <w:qFormat/>
    <w:rsid w:val="00462182"/>
    <w:pPr>
      <w:spacing w:after="0" w:line="240" w:lineRule="auto"/>
    </w:pPr>
  </w:style>
  <w:style w:type="paragraph" w:customStyle="1" w:styleId="hn-byline">
    <w:name w:val="hn-byline"/>
    <w:basedOn w:val="Normal"/>
    <w:next w:val="bodyintro"/>
    <w:qFormat/>
    <w:rsid w:val="00462182"/>
    <w:pPr>
      <w:spacing w:after="0" w:line="240" w:lineRule="auto"/>
    </w:pPr>
  </w:style>
  <w:style w:type="paragraph" w:customStyle="1" w:styleId="indent">
    <w:name w:val="indent"/>
    <w:basedOn w:val="Normal"/>
    <w:qFormat/>
    <w:rsid w:val="00462182"/>
    <w:pPr>
      <w:spacing w:after="0" w:line="240" w:lineRule="auto"/>
    </w:pPr>
  </w:style>
  <w:style w:type="paragraph" w:customStyle="1" w:styleId="articleinfo">
    <w:name w:val="articleinfo"/>
    <w:basedOn w:val="Normal"/>
    <w:next w:val="indent"/>
    <w:qFormat/>
    <w:rsid w:val="00462182"/>
    <w:pPr>
      <w:spacing w:after="0" w:line="240" w:lineRule="auto"/>
    </w:pPr>
  </w:style>
  <w:style w:type="paragraph" w:customStyle="1" w:styleId="PageNumber7">
    <w:name w:val="Page Number7"/>
    <w:basedOn w:val="Normal"/>
    <w:next w:val="Normal"/>
    <w:qFormat/>
    <w:rsid w:val="00462182"/>
    <w:pPr>
      <w:spacing w:after="0" w:line="240" w:lineRule="auto"/>
    </w:pPr>
  </w:style>
  <w:style w:type="paragraph" w:customStyle="1" w:styleId="OmniPage4">
    <w:name w:val="OmniPage #4"/>
    <w:basedOn w:val="Normal"/>
    <w:qFormat/>
    <w:rsid w:val="00462182"/>
    <w:pPr>
      <w:spacing w:after="0" w:line="240" w:lineRule="auto"/>
    </w:pPr>
  </w:style>
  <w:style w:type="paragraph" w:customStyle="1" w:styleId="OmniPage10">
    <w:name w:val="OmniPage #10"/>
    <w:basedOn w:val="Normal"/>
    <w:qFormat/>
    <w:rsid w:val="00462182"/>
    <w:pPr>
      <w:spacing w:after="0" w:line="240" w:lineRule="auto"/>
    </w:pPr>
  </w:style>
  <w:style w:type="paragraph" w:customStyle="1" w:styleId="PageNumber8">
    <w:name w:val="Page Number8"/>
    <w:basedOn w:val="Normal"/>
    <w:next w:val="Normal"/>
    <w:uiPriority w:val="99"/>
    <w:qFormat/>
    <w:rsid w:val="00462182"/>
    <w:pPr>
      <w:spacing w:after="0" w:line="240" w:lineRule="auto"/>
    </w:pPr>
  </w:style>
  <w:style w:type="paragraph" w:customStyle="1" w:styleId="center">
    <w:name w:val="center"/>
    <w:basedOn w:val="Normal"/>
    <w:qFormat/>
    <w:rsid w:val="00462182"/>
    <w:pPr>
      <w:spacing w:after="0" w:line="240" w:lineRule="auto"/>
    </w:pPr>
  </w:style>
  <w:style w:type="character" w:customStyle="1" w:styleId="Style5Char">
    <w:name w:val="Style5 Char"/>
    <w:link w:val="Style5"/>
    <w:uiPriority w:val="4"/>
    <w:locked/>
    <w:rsid w:val="00462182"/>
    <w:rPr>
      <w:rFonts w:ascii="Times New Roman" w:eastAsia="Times New Roman" w:hAnsi="Times New Roman" w:cs="Times New Roman"/>
      <w:sz w:val="16"/>
    </w:rPr>
  </w:style>
  <w:style w:type="paragraph" w:customStyle="1" w:styleId="Style5">
    <w:name w:val="Style5"/>
    <w:basedOn w:val="Normal"/>
    <w:link w:val="Style5Char"/>
    <w:uiPriority w:val="4"/>
    <w:qFormat/>
    <w:rsid w:val="00462182"/>
    <w:pPr>
      <w:spacing w:after="0" w:line="240" w:lineRule="auto"/>
      <w:ind w:left="432" w:right="432"/>
      <w:jc w:val="both"/>
    </w:pPr>
    <w:rPr>
      <w:rFonts w:ascii="Times New Roman" w:eastAsia="Times New Roman" w:hAnsi="Times New Roman" w:cs="Times New Roman"/>
      <w:sz w:val="16"/>
    </w:rPr>
  </w:style>
  <w:style w:type="character" w:customStyle="1" w:styleId="Style10Char">
    <w:name w:val="Style10 Char"/>
    <w:link w:val="Style100"/>
    <w:locked/>
    <w:rsid w:val="00462182"/>
    <w:rPr>
      <w:rFonts w:ascii="Times New Roman" w:eastAsia="Times New Roman" w:hAnsi="Times New Roman" w:cs="Times New Roman"/>
      <w:b/>
    </w:rPr>
  </w:style>
  <w:style w:type="paragraph" w:customStyle="1" w:styleId="Style100">
    <w:name w:val="Style10"/>
    <w:basedOn w:val="Normal"/>
    <w:link w:val="Style10Char"/>
    <w:qFormat/>
    <w:rsid w:val="00462182"/>
    <w:pPr>
      <w:spacing w:after="0" w:line="240" w:lineRule="auto"/>
      <w:ind w:right="432"/>
    </w:pPr>
    <w:rPr>
      <w:rFonts w:ascii="Times New Roman" w:eastAsia="Times New Roman" w:hAnsi="Times New Roman" w:cs="Times New Roman"/>
      <w:b/>
    </w:rPr>
  </w:style>
  <w:style w:type="character" w:customStyle="1" w:styleId="UnderlinedEvChar">
    <w:name w:val="Underlined Ev Char"/>
    <w:basedOn w:val="DefaultParagraphFont"/>
    <w:link w:val="UnderlinedEv"/>
    <w:locked/>
    <w:rsid w:val="00462182"/>
    <w:rPr>
      <w:rFonts w:ascii="Garamond" w:eastAsia="Calibri" w:hAnsi="Garamond" w:cs="Times New Roman"/>
      <w:sz w:val="16"/>
      <w:szCs w:val="20"/>
      <w:u w:val="single"/>
    </w:rPr>
  </w:style>
  <w:style w:type="paragraph" w:customStyle="1" w:styleId="UnderlinedEv">
    <w:name w:val="Underlined Ev"/>
    <w:basedOn w:val="Normal"/>
    <w:next w:val="Normal"/>
    <w:link w:val="UnderlinedEvChar"/>
    <w:qFormat/>
    <w:rsid w:val="00462182"/>
    <w:pPr>
      <w:spacing w:after="0" w:line="240" w:lineRule="auto"/>
    </w:pPr>
    <w:rPr>
      <w:rFonts w:ascii="Garamond" w:eastAsia="Calibri" w:hAnsi="Garamond" w:cs="Times New Roman"/>
      <w:sz w:val="16"/>
      <w:szCs w:val="20"/>
      <w:u w:val="single"/>
    </w:rPr>
  </w:style>
  <w:style w:type="character" w:customStyle="1" w:styleId="Bodytext1">
    <w:name w:val="Body text_"/>
    <w:basedOn w:val="DefaultParagraphFont"/>
    <w:link w:val="BodyText20"/>
    <w:locked/>
    <w:rsid w:val="00462182"/>
    <w:rPr>
      <w:shd w:val="clear" w:color="auto" w:fill="FFFFFF"/>
    </w:rPr>
  </w:style>
  <w:style w:type="paragraph" w:customStyle="1" w:styleId="BodyText20">
    <w:name w:val="Body Text2"/>
    <w:basedOn w:val="Normal"/>
    <w:link w:val="Bodytext1"/>
    <w:qFormat/>
    <w:rsid w:val="00462182"/>
    <w:pPr>
      <w:shd w:val="clear" w:color="auto" w:fill="FFFFFF"/>
      <w:spacing w:before="180" w:after="240" w:line="259" w:lineRule="exact"/>
      <w:jc w:val="both"/>
    </w:pPr>
    <w:rPr>
      <w:rFonts w:asciiTheme="minorHAnsi" w:hAnsiTheme="minorHAnsi" w:cstheme="minorBidi"/>
    </w:rPr>
  </w:style>
  <w:style w:type="paragraph" w:customStyle="1" w:styleId="Quote20">
    <w:name w:val="Quote2"/>
    <w:basedOn w:val="Default"/>
    <w:next w:val="Default"/>
    <w:qFormat/>
    <w:rsid w:val="00462182"/>
    <w:rPr>
      <w:rFonts w:eastAsia="Calibri"/>
      <w:color w:val="auto"/>
      <w:szCs w:val="22"/>
    </w:rPr>
  </w:style>
  <w:style w:type="paragraph" w:customStyle="1" w:styleId="StyleCardsGeorgia12ptBoldThickunderlineBorderSin">
    <w:name w:val="Style Cards + Georgia 12 pt Bold Thick underline Border: : (Sin..."/>
    <w:basedOn w:val="Normal"/>
    <w:qFormat/>
    <w:rsid w:val="00462182"/>
    <w:pPr>
      <w:pBdr>
        <w:top w:val="single" w:sz="4" w:space="0" w:color="auto"/>
        <w:left w:val="single" w:sz="4" w:space="0" w:color="auto"/>
        <w:bottom w:val="single" w:sz="4" w:space="0" w:color="auto"/>
        <w:right w:val="single" w:sz="4" w:space="0" w:color="auto"/>
      </w:pBdr>
      <w:autoSpaceDE w:val="0"/>
      <w:autoSpaceDN w:val="0"/>
      <w:adjustRightInd w:val="0"/>
      <w:spacing w:after="0" w:line="240" w:lineRule="auto"/>
      <w:ind w:left="432" w:right="432"/>
      <w:jc w:val="both"/>
    </w:pPr>
    <w:rPr>
      <w:b/>
      <w:bCs/>
      <w:sz w:val="24"/>
      <w:szCs w:val="20"/>
      <w:u w:val="single"/>
    </w:rPr>
  </w:style>
  <w:style w:type="paragraph" w:customStyle="1" w:styleId="StyleCardsGeorgia">
    <w:name w:val="Style Cards + Georgia"/>
    <w:basedOn w:val="Normal"/>
    <w:qFormat/>
    <w:rsid w:val="00462182"/>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462182"/>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 w:val="24"/>
      <w:u w:val="single"/>
    </w:rPr>
  </w:style>
  <w:style w:type="paragraph" w:customStyle="1" w:styleId="StyleunderlinedLatinGeorgiaThickunderline">
    <w:name w:val="Style underlined + (Latin) Georgia Thick underline"/>
    <w:qFormat/>
    <w:rsid w:val="00462182"/>
    <w:pPr>
      <w:spacing w:after="200" w:line="276" w:lineRule="auto"/>
      <w:contextualSpacing/>
    </w:pPr>
    <w:rPr>
      <w:rFonts w:eastAsia="Malgun Gothic"/>
      <w:sz w:val="24"/>
      <w:u w:val="single"/>
    </w:rPr>
  </w:style>
  <w:style w:type="paragraph" w:customStyle="1" w:styleId="txttitle">
    <w:name w:val="txttitle"/>
    <w:basedOn w:val="Normal"/>
    <w:qFormat/>
    <w:rsid w:val="00462182"/>
    <w:pPr>
      <w:spacing w:before="100" w:beforeAutospacing="1" w:after="100" w:afterAutospacing="1" w:line="240" w:lineRule="auto"/>
    </w:pPr>
    <w:rPr>
      <w:rFonts w:ascii="Times New Roman" w:hAnsi="Times New Roman"/>
      <w:sz w:val="24"/>
    </w:rPr>
  </w:style>
  <w:style w:type="paragraph" w:customStyle="1" w:styleId="SmallCards">
    <w:name w:val="Small Cards"/>
    <w:basedOn w:val="Normal"/>
    <w:autoRedefine/>
    <w:qFormat/>
    <w:rsid w:val="00462182"/>
    <w:pPr>
      <w:spacing w:after="0" w:line="240" w:lineRule="auto"/>
    </w:pPr>
    <w:rPr>
      <w:rFonts w:ascii="Times New Roman" w:eastAsia="Times New Roman" w:hAnsi="Times New Roman" w:cs="Times New Roman"/>
      <w:szCs w:val="20"/>
    </w:rPr>
  </w:style>
  <w:style w:type="paragraph" w:customStyle="1" w:styleId="pagetools">
    <w:name w:val="pagetools"/>
    <w:basedOn w:val="Normal"/>
    <w:qFormat/>
    <w:rsid w:val="00462182"/>
    <w:pPr>
      <w:spacing w:before="100" w:beforeAutospacing="1" w:after="100" w:afterAutospacing="1" w:line="240" w:lineRule="auto"/>
    </w:pPr>
    <w:rPr>
      <w:rFonts w:ascii="Times New Roman" w:eastAsia="Times New Roman" w:hAnsi="Times New Roman"/>
      <w:sz w:val="24"/>
    </w:rPr>
  </w:style>
  <w:style w:type="paragraph" w:customStyle="1" w:styleId="C-Text">
    <w:name w:val="C-Text"/>
    <w:basedOn w:val="Normal"/>
    <w:qFormat/>
    <w:rsid w:val="00462182"/>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462182"/>
    <w:pPr>
      <w:spacing w:before="100" w:beforeAutospacing="1" w:after="100" w:afterAutospacing="1" w:line="240" w:lineRule="auto"/>
    </w:pPr>
    <w:rPr>
      <w:sz w:val="24"/>
    </w:rPr>
  </w:style>
  <w:style w:type="paragraph" w:customStyle="1" w:styleId="ecmsonormal">
    <w:name w:val="ec_msonormal"/>
    <w:basedOn w:val="Normal"/>
    <w:qFormat/>
    <w:rsid w:val="00462182"/>
    <w:pPr>
      <w:shd w:val="clear" w:color="auto" w:fill="FFFFFF"/>
      <w:spacing w:before="100" w:beforeAutospacing="1" w:after="100" w:afterAutospacing="1" w:line="240" w:lineRule="auto"/>
    </w:pPr>
    <w:rPr>
      <w:rFonts w:ascii="Verdana" w:hAnsi="Verdana"/>
    </w:rPr>
  </w:style>
  <w:style w:type="paragraph" w:customStyle="1" w:styleId="u-intro">
    <w:name w:val="u-intro"/>
    <w:basedOn w:val="Normal"/>
    <w:qFormat/>
    <w:rsid w:val="00462182"/>
    <w:pPr>
      <w:spacing w:before="100" w:beforeAutospacing="1" w:after="100" w:afterAutospacing="1" w:line="240" w:lineRule="auto"/>
    </w:pPr>
    <w:rPr>
      <w:sz w:val="24"/>
    </w:rPr>
  </w:style>
  <w:style w:type="paragraph" w:customStyle="1" w:styleId="TagCiteShells">
    <w:name w:val="Tag/Cite/Shells"/>
    <w:basedOn w:val="Normal"/>
    <w:qFormat/>
    <w:rsid w:val="00462182"/>
    <w:pPr>
      <w:spacing w:after="0" w:line="240" w:lineRule="auto"/>
    </w:pPr>
    <w:rPr>
      <w:b/>
    </w:rPr>
  </w:style>
  <w:style w:type="paragraph" w:customStyle="1" w:styleId="DefinitionTerm">
    <w:name w:val="Definition Term"/>
    <w:basedOn w:val="Normal"/>
    <w:next w:val="Normal"/>
    <w:qFormat/>
    <w:rsid w:val="00462182"/>
    <w:pPr>
      <w:snapToGrid w:val="0"/>
      <w:spacing w:after="0" w:line="240" w:lineRule="auto"/>
    </w:pPr>
    <w:rPr>
      <w:sz w:val="24"/>
    </w:rPr>
  </w:style>
  <w:style w:type="paragraph" w:customStyle="1" w:styleId="StyleHeading1Heading1Char1ALEXHeadingHeading1CharChar">
    <w:name w:val="Style Heading 1Heading 1 Char1ALEXHeadingHeading 1 CharChar + ..."/>
    <w:basedOn w:val="Heading1"/>
    <w:qFormat/>
    <w:rsid w:val="00462182"/>
    <w:pPr>
      <w:spacing w:before="480" w:after="60" w:line="240" w:lineRule="auto"/>
    </w:pPr>
    <w:rPr>
      <w:rFonts w:eastAsia="SimSun" w:cs="Times New Roman"/>
      <w:caps/>
      <w:sz w:val="20"/>
      <w:lang w:eastAsia="zh-CN"/>
    </w:rPr>
  </w:style>
  <w:style w:type="paragraph" w:customStyle="1" w:styleId="UnderlinedEvidence">
    <w:name w:val="Underlined Evidence"/>
    <w:basedOn w:val="Normal"/>
    <w:autoRedefine/>
    <w:qFormat/>
    <w:rsid w:val="00462182"/>
    <w:pPr>
      <w:spacing w:after="0" w:line="240" w:lineRule="auto"/>
    </w:pPr>
    <w:rPr>
      <w:rFonts w:ascii="Verdana" w:hAnsi="Verdana"/>
      <w:sz w:val="21"/>
      <w:szCs w:val="21"/>
      <w:u w:val="thick"/>
    </w:rPr>
  </w:style>
  <w:style w:type="paragraph" w:customStyle="1" w:styleId="Cite8">
    <w:name w:val="Cite8"/>
    <w:basedOn w:val="Normal"/>
    <w:autoRedefine/>
    <w:uiPriority w:val="99"/>
    <w:qFormat/>
    <w:rsid w:val="00462182"/>
    <w:pPr>
      <w:spacing w:after="0" w:line="240" w:lineRule="auto"/>
    </w:pPr>
    <w:rPr>
      <w:rFonts w:ascii="Arial Narrow" w:eastAsia="Calibri" w:hAnsi="Arial Narrow"/>
    </w:rPr>
  </w:style>
  <w:style w:type="character" w:customStyle="1" w:styleId="StyleStyle49pt9Char">
    <w:name w:val="Style Style4 + 9 pt9 Char"/>
    <w:link w:val="StyleStyle49pt9"/>
    <w:locked/>
    <w:rsid w:val="00462182"/>
    <w:rPr>
      <w:rFonts w:ascii="Arial Narrow" w:eastAsia="SimSun" w:hAnsi="Arial Narrow"/>
      <w:sz w:val="16"/>
      <w:u w:val="single"/>
      <w:lang w:eastAsia="zh-CN"/>
    </w:rPr>
  </w:style>
  <w:style w:type="paragraph" w:customStyle="1" w:styleId="StyleStyle49pt9">
    <w:name w:val="Style Style4 + 9 pt9"/>
    <w:basedOn w:val="Style4"/>
    <w:link w:val="StyleStyle49pt9Char"/>
    <w:qFormat/>
    <w:rsid w:val="00462182"/>
    <w:pPr>
      <w:numPr>
        <w:numId w:val="0"/>
      </w:numPr>
    </w:pPr>
    <w:rPr>
      <w:rFonts w:eastAsia="SimSun"/>
      <w:lang w:eastAsia="zh-CN"/>
    </w:rPr>
  </w:style>
  <w:style w:type="paragraph" w:customStyle="1" w:styleId="2ndLevel-TAG">
    <w:name w:val="2nd Level - TAG"/>
    <w:basedOn w:val="Normal"/>
    <w:next w:val="Normal"/>
    <w:qFormat/>
    <w:rsid w:val="00462182"/>
    <w:pPr>
      <w:spacing w:after="0" w:line="240" w:lineRule="auto"/>
    </w:pPr>
  </w:style>
  <w:style w:type="paragraph" w:customStyle="1" w:styleId="CM14">
    <w:name w:val="CM14"/>
    <w:basedOn w:val="Normal"/>
    <w:qFormat/>
    <w:rsid w:val="00462182"/>
    <w:pPr>
      <w:spacing w:after="0" w:line="240" w:lineRule="auto"/>
    </w:pPr>
  </w:style>
  <w:style w:type="paragraph" w:customStyle="1" w:styleId="DebateBlocking">
    <w:name w:val="DebateBlocking"/>
    <w:basedOn w:val="Normal"/>
    <w:next w:val="Nothing"/>
    <w:uiPriority w:val="99"/>
    <w:qFormat/>
    <w:rsid w:val="00462182"/>
    <w:pPr>
      <w:spacing w:after="0" w:line="240" w:lineRule="auto"/>
    </w:p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462182"/>
    <w:pPr>
      <w:spacing w:after="0" w:line="240" w:lineRule="auto"/>
    </w:p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8font">
    <w:name w:val="8font"/>
    <w:basedOn w:val="Normal"/>
    <w:next w:val="Normal"/>
    <w:autoRedefine/>
    <w:qFormat/>
    <w:rsid w:val="00462182"/>
    <w:pPr>
      <w:spacing w:after="0" w:line="240" w:lineRule="auto"/>
    </w:pPr>
    <w:rPr>
      <w:rFonts w:eastAsia="Cambria" w:cs="Times New Roman"/>
      <w:szCs w:val="16"/>
    </w:rPr>
  </w:style>
  <w:style w:type="paragraph" w:customStyle="1" w:styleId="CiteLittle">
    <w:name w:val="Cite Little"/>
    <w:next w:val="Normal"/>
    <w:qFormat/>
    <w:rsid w:val="00462182"/>
    <w:pPr>
      <w:spacing w:after="0" w:line="240" w:lineRule="auto"/>
    </w:pPr>
    <w:rPr>
      <w:rFonts w:ascii="Arial" w:eastAsia="Times New Roman" w:hAnsi="Arial" w:cs="Times New Roman"/>
      <w:bCs/>
      <w:kern w:val="32"/>
      <w:sz w:val="16"/>
      <w:szCs w:val="32"/>
    </w:rPr>
  </w:style>
  <w:style w:type="paragraph" w:customStyle="1" w:styleId="docheader">
    <w:name w:val="doc header"/>
    <w:autoRedefine/>
    <w:qFormat/>
    <w:rsid w:val="00462182"/>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462182"/>
    <w:pPr>
      <w:spacing w:after="0" w:line="240" w:lineRule="auto"/>
      <w:jc w:val="right"/>
    </w:pPr>
    <w:rPr>
      <w:rFonts w:ascii="Times New Roman" w:eastAsia="Malgun Gothic" w:hAnsi="Times New Roman" w:cs="Times New Roman"/>
      <w:b/>
      <w:szCs w:val="24"/>
    </w:rPr>
  </w:style>
  <w:style w:type="character" w:customStyle="1" w:styleId="bloctitlesChar">
    <w:name w:val="bloc titles Char"/>
    <w:link w:val="bloctitles"/>
    <w:locked/>
    <w:rsid w:val="00462182"/>
    <w:rPr>
      <w:rFonts w:ascii="Times New Roman" w:eastAsia="Times New Roman" w:hAnsi="Times New Roman" w:cs="Times New Roman"/>
      <w:b/>
      <w:sz w:val="28"/>
      <w:szCs w:val="32"/>
      <w:u w:val="single"/>
    </w:rPr>
  </w:style>
  <w:style w:type="paragraph" w:customStyle="1" w:styleId="bloctitles">
    <w:name w:val="bloc titles"/>
    <w:basedOn w:val="Heading1"/>
    <w:next w:val="Normal"/>
    <w:link w:val="bloctitlesChar"/>
    <w:autoRedefine/>
    <w:qFormat/>
    <w:rsid w:val="00462182"/>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sz w:val="28"/>
      <w:u w:val="single"/>
    </w:rPr>
  </w:style>
  <w:style w:type="character" w:customStyle="1" w:styleId="blocorganizerChar">
    <w:name w:val="bloc organizer Char"/>
    <w:link w:val="blocorganizer"/>
    <w:locked/>
    <w:rsid w:val="00462182"/>
    <w:rPr>
      <w:rFonts w:ascii="Times New Roman" w:eastAsia="Times New Roman" w:hAnsi="Times New Roman" w:cs="Times New Roman"/>
      <w:b/>
      <w:sz w:val="4"/>
      <w:szCs w:val="32"/>
      <w:u w:val="single"/>
    </w:rPr>
  </w:style>
  <w:style w:type="paragraph" w:customStyle="1" w:styleId="blocorganizer">
    <w:name w:val="bloc organizer"/>
    <w:basedOn w:val="Heading1"/>
    <w:next w:val="bloctitles"/>
    <w:link w:val="blocorganizerChar"/>
    <w:autoRedefine/>
    <w:qFormat/>
    <w:rsid w:val="00462182"/>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sz w:val="4"/>
      <w:u w:val="single"/>
    </w:rPr>
  </w:style>
  <w:style w:type="paragraph" w:customStyle="1" w:styleId="tagstyle0">
    <w:name w:val="tagstyle"/>
    <w:basedOn w:val="Normal"/>
    <w:qFormat/>
    <w:rsid w:val="00462182"/>
    <w:pPr>
      <w:spacing w:before="100" w:beforeAutospacing="1" w:after="100" w:afterAutospacing="1" w:line="240" w:lineRule="auto"/>
    </w:pPr>
    <w:rPr>
      <w:rFonts w:ascii="Times New Roman" w:eastAsia="Times New Roman" w:hAnsi="Times New Roman"/>
      <w:sz w:val="24"/>
    </w:rPr>
  </w:style>
  <w:style w:type="paragraph" w:customStyle="1" w:styleId="Analyticals">
    <w:name w:val="Analyticals"/>
    <w:basedOn w:val="Normal"/>
    <w:qFormat/>
    <w:rsid w:val="00462182"/>
    <w:pPr>
      <w:spacing w:after="0" w:line="240" w:lineRule="auto"/>
    </w:pPr>
    <w:rPr>
      <w:rFonts w:ascii="Times New Roman" w:eastAsia="Times New Roman" w:hAnsi="Times New Roman"/>
      <w:sz w:val="24"/>
    </w:rPr>
  </w:style>
  <w:style w:type="paragraph" w:customStyle="1" w:styleId="CM25">
    <w:name w:val="CM25"/>
    <w:basedOn w:val="Default"/>
    <w:next w:val="Default"/>
    <w:qFormat/>
    <w:rsid w:val="00462182"/>
    <w:pPr>
      <w:spacing w:after="233" w:line="276" w:lineRule="auto"/>
    </w:pPr>
    <w:rPr>
      <w:rFonts w:ascii="Georgia" w:eastAsia="Calibri" w:hAnsi="Georgia"/>
      <w:color w:val="auto"/>
      <w:sz w:val="22"/>
    </w:rPr>
  </w:style>
  <w:style w:type="paragraph" w:styleId="PlainText">
    <w:name w:val="Plain Text"/>
    <w:basedOn w:val="Normal"/>
    <w:link w:val="PlainTextChar"/>
    <w:unhideWhenUsed/>
    <w:rsid w:val="00462182"/>
    <w:pPr>
      <w:spacing w:after="0" w:line="240" w:lineRule="auto"/>
    </w:pPr>
    <w:rPr>
      <w:rFonts w:ascii="Courier New" w:eastAsia="Calibri" w:hAnsi="Courier New"/>
      <w:sz w:val="16"/>
      <w:szCs w:val="20"/>
    </w:rPr>
  </w:style>
  <w:style w:type="character" w:customStyle="1" w:styleId="PlainTextChar1">
    <w:name w:val="Plain Text Char1"/>
    <w:basedOn w:val="DefaultParagraphFont"/>
    <w:uiPriority w:val="99"/>
    <w:rsid w:val="00462182"/>
    <w:rPr>
      <w:rFonts w:ascii="Consolas" w:hAnsi="Consolas" w:cs="Calibri"/>
      <w:sz w:val="21"/>
      <w:szCs w:val="21"/>
    </w:rPr>
  </w:style>
  <w:style w:type="paragraph" w:customStyle="1" w:styleId="StylePlainTextTimesNewRomanBold">
    <w:name w:val="Style Plain Text + Times New Roman Bold"/>
    <w:basedOn w:val="PlainText"/>
    <w:qFormat/>
    <w:rsid w:val="00462182"/>
    <w:rPr>
      <w:rFonts w:ascii="Courier" w:eastAsia="Cambria" w:hAnsi="Courier" w:cs="Times New Roman"/>
      <w:sz w:val="21"/>
      <w:szCs w:val="21"/>
    </w:rPr>
  </w:style>
  <w:style w:type="paragraph" w:customStyle="1" w:styleId="hotroute2">
    <w:name w:val="hotroute"/>
    <w:basedOn w:val="Normal"/>
    <w:qFormat/>
    <w:rsid w:val="00462182"/>
    <w:pPr>
      <w:spacing w:after="0" w:line="240" w:lineRule="auto"/>
      <w:ind w:left="288"/>
    </w:pPr>
  </w:style>
  <w:style w:type="character" w:customStyle="1" w:styleId="ReallyFuckingSmallChar">
    <w:name w:val="Really Fucking Small Char"/>
    <w:link w:val="ReallyFuckingSmall0"/>
    <w:locked/>
    <w:rsid w:val="00462182"/>
    <w:rPr>
      <w:rFonts w:ascii="Times New Roman" w:eastAsia="Times New Roman" w:hAnsi="Times New Roman" w:cs="Times New Roman"/>
      <w:sz w:val="12"/>
    </w:rPr>
  </w:style>
  <w:style w:type="paragraph" w:customStyle="1" w:styleId="ReallyFuckingSmall0">
    <w:name w:val="Really Fucking Small"/>
    <w:basedOn w:val="Normal"/>
    <w:link w:val="ReallyFuckingSmallChar"/>
    <w:qFormat/>
    <w:rsid w:val="00462182"/>
    <w:pPr>
      <w:spacing w:after="0" w:line="240" w:lineRule="auto"/>
      <w:ind w:left="144"/>
    </w:pPr>
    <w:rPr>
      <w:rFonts w:ascii="Times New Roman" w:eastAsia="Times New Roman" w:hAnsi="Times New Roman" w:cs="Times New Roman"/>
      <w:sz w:val="12"/>
    </w:rPr>
  </w:style>
  <w:style w:type="character" w:customStyle="1" w:styleId="BoxempahsisChar">
    <w:name w:val="Box empahsis Char"/>
    <w:basedOn w:val="DefaultParagraphFont"/>
    <w:link w:val="Boxempahsis"/>
    <w:locked/>
    <w:rsid w:val="00462182"/>
    <w:rPr>
      <w:rFonts w:ascii="Franklin Gothic Heavy" w:hAnsi="Franklin Gothic Heavy" w:cs="Calibri"/>
      <w:u w:val="single"/>
      <w:bdr w:val="single" w:sz="4" w:space="0" w:color="auto" w:frame="1"/>
    </w:rPr>
  </w:style>
  <w:style w:type="paragraph" w:customStyle="1" w:styleId="Boxempahsis">
    <w:name w:val="Box empahsis"/>
    <w:basedOn w:val="Normal"/>
    <w:link w:val="BoxempahsisChar"/>
    <w:qFormat/>
    <w:rsid w:val="00462182"/>
    <w:pPr>
      <w:pBdr>
        <w:top w:val="single" w:sz="4" w:space="0" w:color="auto"/>
        <w:left w:val="single" w:sz="4" w:space="0" w:color="auto"/>
        <w:bottom w:val="single" w:sz="4" w:space="0" w:color="auto"/>
        <w:right w:val="single" w:sz="4" w:space="0" w:color="auto"/>
      </w:pBdr>
      <w:spacing w:after="0" w:line="240" w:lineRule="auto"/>
    </w:pPr>
    <w:rPr>
      <w:rFonts w:ascii="Franklin Gothic Heavy" w:hAnsi="Franklin Gothic Heavy"/>
      <w:u w:val="single"/>
      <w:bdr w:val="single" w:sz="4" w:space="0" w:color="auto" w:frame="1"/>
    </w:rPr>
  </w:style>
  <w:style w:type="paragraph" w:customStyle="1" w:styleId="Pa7">
    <w:name w:val="Pa7"/>
    <w:basedOn w:val="Default"/>
    <w:next w:val="Default"/>
    <w:qFormat/>
    <w:rsid w:val="00462182"/>
    <w:pPr>
      <w:spacing w:before="280" w:line="221" w:lineRule="atLeast"/>
    </w:pPr>
    <w:rPr>
      <w:rFonts w:ascii="Baskerville" w:eastAsia="Times New Roman" w:hAnsi="Baskerville"/>
      <w:color w:val="auto"/>
    </w:rPr>
  </w:style>
  <w:style w:type="paragraph" w:customStyle="1" w:styleId="IndexHeader">
    <w:name w:val="Index Header"/>
    <w:basedOn w:val="Normal"/>
    <w:qFormat/>
    <w:rsid w:val="00462182"/>
    <w:pPr>
      <w:spacing w:after="0" w:line="240" w:lineRule="auto"/>
      <w:ind w:left="-720"/>
      <w:outlineLvl w:val="0"/>
    </w:pPr>
    <w:rPr>
      <w:rFonts w:ascii="Times New Roman" w:eastAsia="Times New Roman" w:hAnsi="Times New Roman"/>
      <w:b/>
      <w:bCs/>
      <w:sz w:val="36"/>
      <w:szCs w:val="20"/>
    </w:rPr>
  </w:style>
  <w:style w:type="paragraph" w:customStyle="1" w:styleId="CardRead">
    <w:name w:val="Card_Read"/>
    <w:basedOn w:val="Normal"/>
    <w:qFormat/>
    <w:rsid w:val="00462182"/>
    <w:pPr>
      <w:spacing w:after="0" w:line="240" w:lineRule="auto"/>
    </w:pPr>
    <w:rPr>
      <w:rFonts w:ascii="Times" w:eastAsia="Times" w:hAnsi="Times"/>
      <w:szCs w:val="20"/>
    </w:rPr>
  </w:style>
  <w:style w:type="paragraph" w:customStyle="1" w:styleId="CardNU">
    <w:name w:val="CardNU"/>
    <w:basedOn w:val="Normal"/>
    <w:qFormat/>
    <w:rsid w:val="00462182"/>
    <w:pPr>
      <w:spacing w:after="0" w:line="240" w:lineRule="auto"/>
    </w:pPr>
    <w:rPr>
      <w:rFonts w:ascii="Times" w:eastAsia="Times" w:hAnsi="Times"/>
      <w:sz w:val="14"/>
      <w:szCs w:val="20"/>
    </w:rPr>
  </w:style>
  <w:style w:type="paragraph" w:customStyle="1" w:styleId="Style30">
    <w:name w:val="Style 3"/>
    <w:basedOn w:val="Normal"/>
    <w:qFormat/>
    <w:rsid w:val="00462182"/>
    <w:pPr>
      <w:autoSpaceDE w:val="0"/>
      <w:autoSpaceDN w:val="0"/>
      <w:spacing w:after="0" w:line="324" w:lineRule="auto"/>
      <w:ind w:firstLine="216"/>
      <w:jc w:val="both"/>
    </w:pPr>
    <w:rPr>
      <w:rFonts w:eastAsia="Times New Roman"/>
      <w:sz w:val="6"/>
      <w:szCs w:val="6"/>
    </w:rPr>
  </w:style>
  <w:style w:type="paragraph" w:customStyle="1" w:styleId="CardText-NotUnderlined">
    <w:name w:val="Card Text - Not Underlined"/>
    <w:basedOn w:val="Normal"/>
    <w:qFormat/>
    <w:rsid w:val="00462182"/>
    <w:pPr>
      <w:spacing w:after="60" w:line="240" w:lineRule="auto"/>
    </w:pPr>
    <w:rPr>
      <w:rFonts w:ascii="Times New Roman" w:eastAsia="Times New Roman" w:hAnsi="Times New Roman"/>
      <w:sz w:val="18"/>
    </w:rPr>
  </w:style>
  <w:style w:type="paragraph" w:customStyle="1" w:styleId="OmniPage8">
    <w:name w:val="OmniPage #8"/>
    <w:basedOn w:val="Normal"/>
    <w:qFormat/>
    <w:rsid w:val="00462182"/>
    <w:pPr>
      <w:spacing w:after="0" w:line="240" w:lineRule="auto"/>
    </w:pPr>
    <w:rPr>
      <w:rFonts w:ascii="Times New Roman" w:eastAsia="Times New Roman" w:hAnsi="Times New Roman"/>
      <w:color w:val="000000"/>
      <w:szCs w:val="20"/>
    </w:rPr>
  </w:style>
  <w:style w:type="paragraph" w:customStyle="1" w:styleId="OmniPage2">
    <w:name w:val="OmniPage #2"/>
    <w:basedOn w:val="Normal"/>
    <w:qFormat/>
    <w:rsid w:val="00462182"/>
    <w:pPr>
      <w:spacing w:after="0" w:line="240" w:lineRule="auto"/>
    </w:pPr>
    <w:rPr>
      <w:rFonts w:ascii="Times New Roman" w:eastAsia="Times New Roman" w:hAnsi="Times New Roman"/>
      <w:color w:val="000000"/>
      <w:szCs w:val="20"/>
    </w:rPr>
  </w:style>
  <w:style w:type="paragraph" w:customStyle="1" w:styleId="OmniPage6">
    <w:name w:val="OmniPage #6"/>
    <w:basedOn w:val="Normal"/>
    <w:qFormat/>
    <w:rsid w:val="00462182"/>
    <w:pPr>
      <w:spacing w:after="0" w:line="240" w:lineRule="auto"/>
    </w:pPr>
    <w:rPr>
      <w:rFonts w:ascii="Times New Roman" w:eastAsia="Times New Roman" w:hAnsi="Times New Roman"/>
      <w:color w:val="000000"/>
      <w:szCs w:val="20"/>
    </w:rPr>
  </w:style>
  <w:style w:type="paragraph" w:customStyle="1" w:styleId="OmniPage7">
    <w:name w:val="OmniPage #7"/>
    <w:basedOn w:val="Normal"/>
    <w:qFormat/>
    <w:rsid w:val="00462182"/>
    <w:pPr>
      <w:spacing w:after="0" w:line="240" w:lineRule="auto"/>
    </w:pPr>
    <w:rPr>
      <w:rFonts w:ascii="Times New Roman" w:eastAsia="Times New Roman" w:hAnsi="Times New Roman"/>
      <w:color w:val="000000"/>
      <w:szCs w:val="20"/>
    </w:rPr>
  </w:style>
  <w:style w:type="paragraph" w:customStyle="1" w:styleId="OmniPage11">
    <w:name w:val="OmniPage #11"/>
    <w:basedOn w:val="Normal"/>
    <w:qFormat/>
    <w:rsid w:val="00462182"/>
    <w:pPr>
      <w:spacing w:after="0" w:line="240" w:lineRule="auto"/>
    </w:pPr>
    <w:rPr>
      <w:rFonts w:ascii="Times New Roman" w:eastAsia="Times New Roman" w:hAnsi="Times New Roman"/>
      <w:color w:val="000000"/>
      <w:szCs w:val="20"/>
    </w:rPr>
  </w:style>
  <w:style w:type="paragraph" w:customStyle="1" w:styleId="OmniPage12">
    <w:name w:val="OmniPage #12"/>
    <w:basedOn w:val="Normal"/>
    <w:qFormat/>
    <w:rsid w:val="00462182"/>
    <w:pPr>
      <w:spacing w:after="0" w:line="240" w:lineRule="auto"/>
    </w:pPr>
    <w:rPr>
      <w:rFonts w:ascii="Times New Roman" w:eastAsia="Times New Roman" w:hAnsi="Times New Roman"/>
      <w:color w:val="000000"/>
      <w:szCs w:val="20"/>
    </w:rPr>
  </w:style>
  <w:style w:type="paragraph" w:customStyle="1" w:styleId="OmniPage13">
    <w:name w:val="OmniPage #13"/>
    <w:basedOn w:val="Normal"/>
    <w:qFormat/>
    <w:rsid w:val="00462182"/>
    <w:pPr>
      <w:spacing w:after="0" w:line="240" w:lineRule="auto"/>
    </w:pPr>
    <w:rPr>
      <w:rFonts w:ascii="Times New Roman" w:eastAsia="Times New Roman" w:hAnsi="Times New Roman"/>
      <w:color w:val="000000"/>
      <w:szCs w:val="20"/>
    </w:rPr>
  </w:style>
  <w:style w:type="paragraph" w:customStyle="1" w:styleId="OmniPage14">
    <w:name w:val="OmniPage #14"/>
    <w:basedOn w:val="Normal"/>
    <w:qFormat/>
    <w:rsid w:val="00462182"/>
    <w:pPr>
      <w:spacing w:after="0" w:line="240" w:lineRule="auto"/>
    </w:pPr>
    <w:rPr>
      <w:rFonts w:ascii="Times New Roman" w:eastAsia="Times New Roman" w:hAnsi="Times New Roman"/>
      <w:color w:val="000000"/>
      <w:szCs w:val="20"/>
    </w:rPr>
  </w:style>
  <w:style w:type="paragraph" w:customStyle="1" w:styleId="OmniPage15">
    <w:name w:val="OmniPage #15"/>
    <w:basedOn w:val="Normal"/>
    <w:qFormat/>
    <w:rsid w:val="00462182"/>
    <w:pPr>
      <w:spacing w:after="0" w:line="240" w:lineRule="auto"/>
    </w:pPr>
    <w:rPr>
      <w:rFonts w:ascii="Times New Roman" w:eastAsia="Times New Roman" w:hAnsi="Times New Roman"/>
      <w:color w:val="000000"/>
      <w:szCs w:val="20"/>
    </w:rPr>
  </w:style>
  <w:style w:type="paragraph" w:customStyle="1" w:styleId="OmniPage17">
    <w:name w:val="OmniPage #17"/>
    <w:basedOn w:val="Normal"/>
    <w:qFormat/>
    <w:rsid w:val="00462182"/>
    <w:pPr>
      <w:spacing w:after="0" w:line="240" w:lineRule="auto"/>
    </w:pPr>
    <w:rPr>
      <w:rFonts w:ascii="Times New Roman" w:eastAsia="Times New Roman" w:hAnsi="Times New Roman"/>
      <w:color w:val="000000"/>
      <w:szCs w:val="20"/>
    </w:rPr>
  </w:style>
  <w:style w:type="paragraph" w:customStyle="1" w:styleId="OmniPage19">
    <w:name w:val="OmniPage #19"/>
    <w:basedOn w:val="Normal"/>
    <w:qFormat/>
    <w:rsid w:val="00462182"/>
    <w:pPr>
      <w:spacing w:after="0" w:line="240" w:lineRule="auto"/>
    </w:pPr>
    <w:rPr>
      <w:rFonts w:ascii="Times New Roman" w:eastAsia="Times New Roman" w:hAnsi="Times New Roman"/>
      <w:color w:val="000000"/>
      <w:szCs w:val="20"/>
    </w:rPr>
  </w:style>
  <w:style w:type="paragraph" w:customStyle="1" w:styleId="OmniPage20">
    <w:name w:val="OmniPage #20"/>
    <w:basedOn w:val="Normal"/>
    <w:qFormat/>
    <w:rsid w:val="00462182"/>
    <w:pPr>
      <w:spacing w:after="0" w:line="240" w:lineRule="auto"/>
    </w:pPr>
    <w:rPr>
      <w:rFonts w:ascii="Times New Roman" w:eastAsia="Times New Roman" w:hAnsi="Times New Roman"/>
      <w:color w:val="000000"/>
      <w:szCs w:val="20"/>
    </w:rPr>
  </w:style>
  <w:style w:type="paragraph" w:customStyle="1" w:styleId="OmniPage21">
    <w:name w:val="OmniPage #21"/>
    <w:basedOn w:val="Normal"/>
    <w:qFormat/>
    <w:rsid w:val="00462182"/>
    <w:pPr>
      <w:spacing w:after="0" w:line="240" w:lineRule="auto"/>
    </w:pPr>
    <w:rPr>
      <w:rFonts w:ascii="Times New Roman" w:eastAsia="Times New Roman" w:hAnsi="Times New Roman"/>
      <w:color w:val="000000"/>
      <w:szCs w:val="20"/>
    </w:rPr>
  </w:style>
  <w:style w:type="paragraph" w:customStyle="1" w:styleId="OmniPage22">
    <w:name w:val="OmniPage #22"/>
    <w:basedOn w:val="Normal"/>
    <w:qFormat/>
    <w:rsid w:val="00462182"/>
    <w:pPr>
      <w:spacing w:after="0" w:line="240" w:lineRule="auto"/>
    </w:pPr>
    <w:rPr>
      <w:rFonts w:ascii="Times New Roman" w:eastAsia="Times New Roman" w:hAnsi="Times New Roman"/>
      <w:color w:val="000000"/>
      <w:szCs w:val="20"/>
    </w:rPr>
  </w:style>
  <w:style w:type="paragraph" w:customStyle="1" w:styleId="OmniPage25">
    <w:name w:val="OmniPage #25"/>
    <w:basedOn w:val="Normal"/>
    <w:qFormat/>
    <w:rsid w:val="00462182"/>
    <w:pPr>
      <w:spacing w:after="0" w:line="240" w:lineRule="auto"/>
    </w:pPr>
    <w:rPr>
      <w:rFonts w:ascii="Times New Roman" w:eastAsia="Times New Roman" w:hAnsi="Times New Roman"/>
      <w:color w:val="000000"/>
      <w:szCs w:val="20"/>
    </w:rPr>
  </w:style>
  <w:style w:type="paragraph" w:customStyle="1" w:styleId="OmniPage18">
    <w:name w:val="OmniPage #18"/>
    <w:basedOn w:val="Normal"/>
    <w:qFormat/>
    <w:rsid w:val="00462182"/>
    <w:pPr>
      <w:spacing w:after="0" w:line="240" w:lineRule="auto"/>
    </w:pPr>
    <w:rPr>
      <w:rFonts w:ascii="Times New Roman" w:eastAsia="Times New Roman" w:hAnsi="Times New Roman"/>
      <w:color w:val="000000"/>
      <w:szCs w:val="20"/>
    </w:rPr>
  </w:style>
  <w:style w:type="paragraph" w:customStyle="1" w:styleId="OmniPage26">
    <w:name w:val="OmniPage #26"/>
    <w:basedOn w:val="Normal"/>
    <w:qFormat/>
    <w:rsid w:val="00462182"/>
    <w:pPr>
      <w:spacing w:after="0" w:line="240" w:lineRule="auto"/>
    </w:pPr>
    <w:rPr>
      <w:rFonts w:ascii="Times New Roman" w:eastAsia="Times New Roman" w:hAnsi="Times New Roman"/>
      <w:color w:val="000000"/>
      <w:szCs w:val="20"/>
    </w:rPr>
  </w:style>
  <w:style w:type="paragraph" w:customStyle="1" w:styleId="OmniPage9">
    <w:name w:val="OmniPage #9"/>
    <w:basedOn w:val="Normal"/>
    <w:qFormat/>
    <w:rsid w:val="00462182"/>
    <w:pPr>
      <w:spacing w:after="0" w:line="240" w:lineRule="auto"/>
    </w:pPr>
    <w:rPr>
      <w:rFonts w:ascii="Times New Roman" w:eastAsia="Times New Roman" w:hAnsi="Times New Roman"/>
      <w:color w:val="000000"/>
      <w:szCs w:val="20"/>
    </w:rPr>
  </w:style>
  <w:style w:type="paragraph" w:customStyle="1" w:styleId="OmniPage5">
    <w:name w:val="OmniPage #5"/>
    <w:basedOn w:val="Normal"/>
    <w:qFormat/>
    <w:rsid w:val="00462182"/>
    <w:pPr>
      <w:spacing w:after="0" w:line="240" w:lineRule="auto"/>
    </w:pPr>
    <w:rPr>
      <w:rFonts w:ascii="Times New Roman" w:eastAsia="Times New Roman" w:hAnsi="Times New Roman"/>
      <w:color w:val="000000"/>
      <w:szCs w:val="20"/>
    </w:rPr>
  </w:style>
  <w:style w:type="paragraph" w:customStyle="1" w:styleId="CitesandCardText">
    <w:name w:val="Cites and Card Text"/>
    <w:basedOn w:val="Normal"/>
    <w:qFormat/>
    <w:rsid w:val="00462182"/>
    <w:pPr>
      <w:spacing w:after="0" w:line="240" w:lineRule="auto"/>
    </w:pPr>
    <w:rPr>
      <w:rFonts w:ascii="Times New Roman" w:eastAsia="Times New Roman" w:hAnsi="Times New Roman"/>
    </w:rPr>
  </w:style>
  <w:style w:type="paragraph" w:customStyle="1" w:styleId="Style16">
    <w:name w:val="Style 16"/>
    <w:basedOn w:val="Normal"/>
    <w:qFormat/>
    <w:rsid w:val="00462182"/>
    <w:pPr>
      <w:autoSpaceDE w:val="0"/>
      <w:autoSpaceDN w:val="0"/>
      <w:adjustRightInd w:val="0"/>
      <w:spacing w:after="0" w:line="240" w:lineRule="auto"/>
    </w:pPr>
    <w:rPr>
      <w:rFonts w:ascii="Times New Roman" w:eastAsia="Times New Roman" w:hAnsi="Times New Roman"/>
      <w:sz w:val="24"/>
    </w:rPr>
  </w:style>
  <w:style w:type="character" w:customStyle="1" w:styleId="smalltextChar0">
    <w:name w:val="smalltext Char"/>
    <w:link w:val="smalltext0"/>
    <w:locked/>
    <w:rsid w:val="00462182"/>
    <w:rPr>
      <w:rFonts w:ascii="Times New Roman" w:eastAsia="Times New Roman" w:hAnsi="Times New Roman" w:cs="Calibri"/>
      <w:sz w:val="16"/>
    </w:rPr>
  </w:style>
  <w:style w:type="paragraph" w:customStyle="1" w:styleId="smalltext0">
    <w:name w:val="smalltext"/>
    <w:basedOn w:val="Normal"/>
    <w:link w:val="smalltextChar0"/>
    <w:qFormat/>
    <w:rsid w:val="00462182"/>
    <w:pPr>
      <w:spacing w:after="0" w:line="240" w:lineRule="auto"/>
    </w:pPr>
    <w:rPr>
      <w:rFonts w:ascii="Times New Roman" w:eastAsia="Times New Roman" w:hAnsi="Times New Roman"/>
      <w:sz w:val="16"/>
    </w:rPr>
  </w:style>
  <w:style w:type="paragraph" w:customStyle="1" w:styleId="StyleJustifiedFirstline1cmAfter6ptLinespacing1">
    <w:name w:val="Style Justified First line:  1 cm After:  6 pt Line spacing:  1...."/>
    <w:basedOn w:val="Default"/>
    <w:next w:val="Default"/>
    <w:qFormat/>
    <w:rsid w:val="00462182"/>
    <w:pPr>
      <w:spacing w:after="120"/>
    </w:pPr>
    <w:rPr>
      <w:rFonts w:eastAsia="Times New Roman"/>
      <w:color w:val="auto"/>
    </w:rPr>
  </w:style>
  <w:style w:type="paragraph" w:customStyle="1" w:styleId="headingChar">
    <w:name w:val="heading Char"/>
    <w:basedOn w:val="Normal"/>
    <w:qFormat/>
    <w:rsid w:val="00462182"/>
    <w:pPr>
      <w:spacing w:after="0" w:line="240" w:lineRule="auto"/>
      <w:jc w:val="center"/>
    </w:pPr>
    <w:rPr>
      <w:rFonts w:ascii="Arial Black" w:eastAsia="Times New Roman" w:hAnsi="Arial Black"/>
      <w:b/>
      <w:sz w:val="36"/>
      <w:u w:val="single"/>
    </w:rPr>
  </w:style>
  <w:style w:type="paragraph" w:customStyle="1" w:styleId="Bullets-squares">
    <w:name w:val="Bullets - squares"/>
    <w:basedOn w:val="Normal"/>
    <w:next w:val="Normal"/>
    <w:qFormat/>
    <w:rsid w:val="00462182"/>
    <w:pPr>
      <w:numPr>
        <w:numId w:val="12"/>
      </w:numPr>
      <w:overflowPunct w:val="0"/>
      <w:autoSpaceDE w:val="0"/>
      <w:autoSpaceDN w:val="0"/>
      <w:adjustRightInd w:val="0"/>
      <w:spacing w:after="0" w:line="240" w:lineRule="auto"/>
      <w:jc w:val="both"/>
    </w:pPr>
    <w:rPr>
      <w:rFonts w:ascii="Times New Roman" w:eastAsia="Times New Roman" w:hAnsi="Times New Roman"/>
      <w:lang w:val="en-GB"/>
    </w:rPr>
  </w:style>
  <w:style w:type="character" w:customStyle="1" w:styleId="UnderlineTextChar">
    <w:name w:val="Underline Text Char"/>
    <w:link w:val="UnderlineText"/>
    <w:locked/>
    <w:rsid w:val="00462182"/>
    <w:rPr>
      <w:u w:val="single"/>
    </w:rPr>
  </w:style>
  <w:style w:type="paragraph" w:customStyle="1" w:styleId="UnderlineText">
    <w:name w:val="Underline Text"/>
    <w:basedOn w:val="Normal"/>
    <w:link w:val="UnderlineTextChar"/>
    <w:qFormat/>
    <w:rsid w:val="00462182"/>
    <w:pPr>
      <w:spacing w:after="0" w:line="240" w:lineRule="auto"/>
      <w:ind w:left="288"/>
    </w:pPr>
    <w:rPr>
      <w:rFonts w:asciiTheme="minorHAnsi" w:hAnsiTheme="minorHAnsi" w:cstheme="minorBidi"/>
      <w:u w:val="single"/>
    </w:rPr>
  </w:style>
  <w:style w:type="character" w:customStyle="1" w:styleId="Size8Char">
    <w:name w:val="Size 8 Char"/>
    <w:link w:val="Size8"/>
    <w:locked/>
    <w:rsid w:val="00462182"/>
    <w:rPr>
      <w:rFonts w:ascii="Times New Roman" w:eastAsia="Times New Roman" w:hAnsi="Times New Roman" w:cs="Times New Roman"/>
      <w:sz w:val="16"/>
    </w:rPr>
  </w:style>
  <w:style w:type="paragraph" w:customStyle="1" w:styleId="Size8">
    <w:name w:val="Size 8"/>
    <w:link w:val="Size8Char"/>
    <w:qFormat/>
    <w:rsid w:val="00462182"/>
    <w:pPr>
      <w:spacing w:after="0" w:line="240" w:lineRule="auto"/>
    </w:pPr>
    <w:rPr>
      <w:rFonts w:ascii="Times New Roman" w:eastAsia="Times New Roman" w:hAnsi="Times New Roman" w:cs="Times New Roman"/>
      <w:sz w:val="16"/>
    </w:rPr>
  </w:style>
  <w:style w:type="paragraph" w:customStyle="1" w:styleId="RegularCite">
    <w:name w:val="Regular Cite"/>
    <w:qFormat/>
    <w:rsid w:val="00462182"/>
    <w:pPr>
      <w:spacing w:after="0" w:line="240" w:lineRule="auto"/>
    </w:pPr>
    <w:rPr>
      <w:rFonts w:ascii="Times New Roman" w:eastAsia="Times New Roman" w:hAnsi="Times New Roman" w:cs="Times New Roman"/>
      <w:sz w:val="20"/>
    </w:rPr>
  </w:style>
  <w:style w:type="paragraph" w:customStyle="1" w:styleId="context">
    <w:name w:val="context"/>
    <w:basedOn w:val="Normal"/>
    <w:qFormat/>
    <w:rsid w:val="00462182"/>
    <w:pPr>
      <w:spacing w:before="100" w:beforeAutospacing="1" w:after="100" w:afterAutospacing="1" w:line="240" w:lineRule="auto"/>
    </w:pPr>
    <w:rPr>
      <w:rFonts w:ascii="Times New Roman" w:eastAsia="Times New Roman" w:hAnsi="Times New Roman"/>
      <w:sz w:val="24"/>
    </w:rPr>
  </w:style>
  <w:style w:type="character" w:customStyle="1" w:styleId="Size6Char">
    <w:name w:val="Size 6 Char"/>
    <w:link w:val="Size6"/>
    <w:locked/>
    <w:rsid w:val="00462182"/>
    <w:rPr>
      <w:rFonts w:ascii="Times New Roman" w:eastAsia="Times New Roman" w:hAnsi="Times New Roman" w:cs="Times New Roman"/>
      <w:sz w:val="16"/>
    </w:rPr>
  </w:style>
  <w:style w:type="paragraph" w:customStyle="1" w:styleId="Size6">
    <w:name w:val="Size 6"/>
    <w:link w:val="Size6Char"/>
    <w:qFormat/>
    <w:rsid w:val="00462182"/>
    <w:pPr>
      <w:spacing w:after="0" w:line="240" w:lineRule="auto"/>
    </w:pPr>
    <w:rPr>
      <w:rFonts w:ascii="Times New Roman" w:eastAsia="Times New Roman" w:hAnsi="Times New Roman" w:cs="Times New Roman"/>
      <w:sz w:val="16"/>
    </w:rPr>
  </w:style>
  <w:style w:type="paragraph" w:customStyle="1" w:styleId="TxBrp11">
    <w:name w:val="TxBr_p11"/>
    <w:basedOn w:val="Normal"/>
    <w:qFormat/>
    <w:rsid w:val="00462182"/>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qFormat/>
    <w:rsid w:val="00462182"/>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qFormat/>
    <w:rsid w:val="00462182"/>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qFormat/>
    <w:rsid w:val="00462182"/>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qFormat/>
    <w:rsid w:val="00462182"/>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qFormat/>
    <w:rsid w:val="00462182"/>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qFormat/>
    <w:rsid w:val="00462182"/>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qFormat/>
    <w:rsid w:val="00462182"/>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462182"/>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qFormat/>
    <w:rsid w:val="00462182"/>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qFormat/>
    <w:rsid w:val="00462182"/>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qFormat/>
    <w:rsid w:val="00462182"/>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462182"/>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qFormat/>
    <w:rsid w:val="00462182"/>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paragraph" w:customStyle="1" w:styleId="CardsFont8pt">
    <w:name w:val="Cards + Font: 8 pt"/>
    <w:basedOn w:val="Normal"/>
    <w:qFormat/>
    <w:rsid w:val="00462182"/>
    <w:pPr>
      <w:autoSpaceDE w:val="0"/>
      <w:autoSpaceDN w:val="0"/>
      <w:adjustRightInd w:val="0"/>
      <w:spacing w:after="0" w:line="240" w:lineRule="auto"/>
      <w:ind w:left="432" w:right="432"/>
      <w:jc w:val="both"/>
    </w:pPr>
    <w:rPr>
      <w:rFonts w:ascii="Times New Roman" w:eastAsia="Times New Roman" w:hAnsi="Times New Roman"/>
      <w:szCs w:val="20"/>
    </w:rPr>
  </w:style>
  <w:style w:type="paragraph" w:customStyle="1" w:styleId="published">
    <w:name w:val="published"/>
    <w:basedOn w:val="Normal"/>
    <w:qFormat/>
    <w:rsid w:val="00462182"/>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qFormat/>
    <w:rsid w:val="00462182"/>
    <w:pPr>
      <w:spacing w:before="100" w:beforeAutospacing="1" w:after="100" w:afterAutospacing="1" w:line="240" w:lineRule="auto"/>
    </w:pPr>
    <w:rPr>
      <w:rFonts w:ascii="Times New Roman" w:eastAsia="Times New Roman" w:hAnsi="Times New Roman"/>
      <w:sz w:val="24"/>
    </w:rPr>
  </w:style>
  <w:style w:type="paragraph" w:customStyle="1" w:styleId="storytimestamp">
    <w:name w:val="storytimestamp"/>
    <w:basedOn w:val="Normal"/>
    <w:qFormat/>
    <w:rsid w:val="00462182"/>
    <w:pPr>
      <w:spacing w:before="100" w:beforeAutospacing="1" w:after="100" w:afterAutospacing="1" w:line="240" w:lineRule="auto"/>
    </w:pPr>
    <w:rPr>
      <w:rFonts w:ascii="Times New Roman" w:eastAsia="Times New Roman" w:hAnsi="Times New Roman"/>
      <w:sz w:val="24"/>
    </w:rPr>
  </w:style>
  <w:style w:type="paragraph" w:customStyle="1" w:styleId="Cardnotunderlined0">
    <w:name w:val="Card not underlined"/>
    <w:basedOn w:val="Normal"/>
    <w:qFormat/>
    <w:rsid w:val="00462182"/>
    <w:pPr>
      <w:spacing w:after="0" w:line="240" w:lineRule="auto"/>
    </w:pPr>
    <w:rPr>
      <w:rFonts w:ascii="Times New Roman" w:eastAsia="Times New Roman" w:hAnsi="Times New Roman"/>
      <w:color w:val="000000"/>
      <w:sz w:val="10"/>
    </w:rPr>
  </w:style>
  <w:style w:type="paragraph" w:customStyle="1" w:styleId="OmniPage3">
    <w:name w:val="OmniPage #3"/>
    <w:basedOn w:val="Normal"/>
    <w:qFormat/>
    <w:rsid w:val="00462182"/>
    <w:pPr>
      <w:spacing w:after="0" w:line="240" w:lineRule="auto"/>
    </w:pPr>
    <w:rPr>
      <w:rFonts w:ascii="Times New Roman" w:eastAsia="Times New Roman" w:hAnsi="Times New Roman"/>
      <w:color w:val="000000"/>
      <w:szCs w:val="20"/>
    </w:rPr>
  </w:style>
  <w:style w:type="paragraph" w:customStyle="1" w:styleId="OmniPage16">
    <w:name w:val="OmniPage #16"/>
    <w:basedOn w:val="Normal"/>
    <w:qFormat/>
    <w:rsid w:val="00462182"/>
    <w:pPr>
      <w:spacing w:after="0" w:line="240" w:lineRule="auto"/>
    </w:pPr>
    <w:rPr>
      <w:rFonts w:ascii="Times New Roman" w:eastAsia="Times New Roman" w:hAnsi="Times New Roman"/>
      <w:color w:val="000000"/>
      <w:szCs w:val="20"/>
    </w:rPr>
  </w:style>
  <w:style w:type="paragraph" w:customStyle="1" w:styleId="OmniPage23">
    <w:name w:val="OmniPage #23"/>
    <w:basedOn w:val="Normal"/>
    <w:qFormat/>
    <w:rsid w:val="00462182"/>
    <w:pPr>
      <w:spacing w:after="0" w:line="240" w:lineRule="auto"/>
    </w:pPr>
    <w:rPr>
      <w:rFonts w:ascii="Times New Roman" w:eastAsia="Times New Roman" w:hAnsi="Times New Roman"/>
      <w:color w:val="000000"/>
      <w:szCs w:val="20"/>
    </w:rPr>
  </w:style>
  <w:style w:type="paragraph" w:customStyle="1" w:styleId="OmniPage24">
    <w:name w:val="OmniPage #24"/>
    <w:basedOn w:val="Normal"/>
    <w:qFormat/>
    <w:rsid w:val="00462182"/>
    <w:pPr>
      <w:spacing w:after="0" w:line="240" w:lineRule="auto"/>
    </w:pPr>
    <w:rPr>
      <w:rFonts w:ascii="Times New Roman" w:eastAsia="Times New Roman" w:hAnsi="Times New Roman"/>
      <w:color w:val="000000"/>
      <w:szCs w:val="20"/>
    </w:rPr>
  </w:style>
  <w:style w:type="paragraph" w:customStyle="1" w:styleId="OmniPage27">
    <w:name w:val="OmniPage #27"/>
    <w:basedOn w:val="Normal"/>
    <w:qFormat/>
    <w:rsid w:val="00462182"/>
    <w:pPr>
      <w:spacing w:after="0" w:line="240" w:lineRule="auto"/>
    </w:pPr>
    <w:rPr>
      <w:rFonts w:ascii="Times New Roman" w:eastAsia="Times New Roman" w:hAnsi="Times New Roman"/>
      <w:color w:val="000000"/>
      <w:szCs w:val="20"/>
    </w:rPr>
  </w:style>
  <w:style w:type="paragraph" w:customStyle="1" w:styleId="OmniPage28">
    <w:name w:val="OmniPage #28"/>
    <w:basedOn w:val="Normal"/>
    <w:qFormat/>
    <w:rsid w:val="00462182"/>
    <w:pPr>
      <w:spacing w:after="0" w:line="240" w:lineRule="auto"/>
    </w:pPr>
    <w:rPr>
      <w:rFonts w:ascii="Times New Roman" w:eastAsia="Times New Roman" w:hAnsi="Times New Roman"/>
      <w:color w:val="000000"/>
      <w:szCs w:val="20"/>
    </w:rPr>
  </w:style>
  <w:style w:type="paragraph" w:customStyle="1" w:styleId="OmniPage29">
    <w:name w:val="OmniPage #29"/>
    <w:basedOn w:val="Normal"/>
    <w:qFormat/>
    <w:rsid w:val="00462182"/>
    <w:pPr>
      <w:spacing w:after="0" w:line="240" w:lineRule="auto"/>
    </w:pPr>
    <w:rPr>
      <w:rFonts w:ascii="Times New Roman" w:eastAsia="Times New Roman" w:hAnsi="Times New Roman"/>
      <w:color w:val="000000"/>
      <w:szCs w:val="20"/>
    </w:rPr>
  </w:style>
  <w:style w:type="paragraph" w:customStyle="1" w:styleId="OmniPage30">
    <w:name w:val="OmniPage #30"/>
    <w:basedOn w:val="Normal"/>
    <w:qFormat/>
    <w:rsid w:val="00462182"/>
    <w:pPr>
      <w:spacing w:after="0" w:line="240" w:lineRule="auto"/>
    </w:pPr>
    <w:rPr>
      <w:rFonts w:ascii="Times New Roman" w:eastAsia="Times New Roman" w:hAnsi="Times New Roman"/>
      <w:color w:val="000000"/>
      <w:szCs w:val="20"/>
    </w:rPr>
  </w:style>
  <w:style w:type="paragraph" w:customStyle="1" w:styleId="OmniPage31">
    <w:name w:val="OmniPage #31"/>
    <w:basedOn w:val="Normal"/>
    <w:qFormat/>
    <w:rsid w:val="00462182"/>
    <w:pPr>
      <w:spacing w:after="0" w:line="240" w:lineRule="auto"/>
    </w:pPr>
    <w:rPr>
      <w:rFonts w:ascii="Times New Roman" w:eastAsia="Times New Roman" w:hAnsi="Times New Roman"/>
      <w:color w:val="000000"/>
      <w:szCs w:val="20"/>
    </w:rPr>
  </w:style>
  <w:style w:type="paragraph" w:customStyle="1" w:styleId="OmniPage32">
    <w:name w:val="OmniPage #32"/>
    <w:basedOn w:val="Normal"/>
    <w:qFormat/>
    <w:rsid w:val="00462182"/>
    <w:pPr>
      <w:spacing w:after="0" w:line="240" w:lineRule="auto"/>
    </w:pPr>
    <w:rPr>
      <w:rFonts w:ascii="Times New Roman" w:eastAsia="Times New Roman" w:hAnsi="Times New Roman"/>
      <w:color w:val="000000"/>
      <w:szCs w:val="20"/>
    </w:rPr>
  </w:style>
  <w:style w:type="paragraph" w:customStyle="1" w:styleId="OmniPage33">
    <w:name w:val="OmniPage #33"/>
    <w:basedOn w:val="Normal"/>
    <w:qFormat/>
    <w:rsid w:val="00462182"/>
    <w:pPr>
      <w:spacing w:after="0" w:line="240" w:lineRule="auto"/>
    </w:pPr>
    <w:rPr>
      <w:rFonts w:ascii="Times New Roman" w:eastAsia="Times New Roman" w:hAnsi="Times New Roman"/>
      <w:color w:val="000000"/>
      <w:szCs w:val="20"/>
    </w:rPr>
  </w:style>
  <w:style w:type="paragraph" w:customStyle="1" w:styleId="OmniPage34">
    <w:name w:val="OmniPage #34"/>
    <w:basedOn w:val="Normal"/>
    <w:qFormat/>
    <w:rsid w:val="00462182"/>
    <w:pPr>
      <w:spacing w:after="0" w:line="240" w:lineRule="auto"/>
    </w:pPr>
    <w:rPr>
      <w:rFonts w:ascii="Times New Roman" w:eastAsia="Times New Roman" w:hAnsi="Times New Roman"/>
      <w:color w:val="000000"/>
      <w:szCs w:val="20"/>
    </w:rPr>
  </w:style>
  <w:style w:type="paragraph" w:customStyle="1" w:styleId="OmniPage35">
    <w:name w:val="OmniPage #35"/>
    <w:basedOn w:val="Normal"/>
    <w:qFormat/>
    <w:rsid w:val="00462182"/>
    <w:pPr>
      <w:spacing w:after="0" w:line="240" w:lineRule="auto"/>
    </w:pPr>
    <w:rPr>
      <w:rFonts w:ascii="Times New Roman" w:eastAsia="Times New Roman" w:hAnsi="Times New Roman"/>
      <w:color w:val="000000"/>
      <w:szCs w:val="20"/>
    </w:rPr>
  </w:style>
  <w:style w:type="paragraph" w:customStyle="1" w:styleId="OmniPage36">
    <w:name w:val="OmniPage #36"/>
    <w:basedOn w:val="Normal"/>
    <w:qFormat/>
    <w:rsid w:val="00462182"/>
    <w:pPr>
      <w:spacing w:after="0" w:line="240" w:lineRule="auto"/>
    </w:pPr>
    <w:rPr>
      <w:rFonts w:ascii="Times New Roman" w:eastAsia="Times New Roman" w:hAnsi="Times New Roman"/>
      <w:color w:val="000000"/>
      <w:szCs w:val="20"/>
    </w:rPr>
  </w:style>
  <w:style w:type="paragraph" w:customStyle="1" w:styleId="OmniPage37">
    <w:name w:val="OmniPage #37"/>
    <w:basedOn w:val="Normal"/>
    <w:qFormat/>
    <w:rsid w:val="00462182"/>
    <w:pPr>
      <w:spacing w:after="0" w:line="240" w:lineRule="auto"/>
    </w:pPr>
    <w:rPr>
      <w:rFonts w:ascii="Times New Roman" w:eastAsia="Times New Roman" w:hAnsi="Times New Roman"/>
      <w:color w:val="000000"/>
      <w:szCs w:val="20"/>
    </w:rPr>
  </w:style>
  <w:style w:type="paragraph" w:customStyle="1" w:styleId="OmniPage38">
    <w:name w:val="OmniPage #38"/>
    <w:basedOn w:val="Normal"/>
    <w:qFormat/>
    <w:rsid w:val="00462182"/>
    <w:pPr>
      <w:spacing w:after="0" w:line="240" w:lineRule="auto"/>
    </w:pPr>
    <w:rPr>
      <w:rFonts w:ascii="Times New Roman" w:eastAsia="Times New Roman" w:hAnsi="Times New Roman"/>
      <w:color w:val="000000"/>
      <w:szCs w:val="20"/>
    </w:rPr>
  </w:style>
  <w:style w:type="paragraph" w:customStyle="1" w:styleId="OmniPage39">
    <w:name w:val="OmniPage #39"/>
    <w:basedOn w:val="Normal"/>
    <w:qFormat/>
    <w:rsid w:val="00462182"/>
    <w:pPr>
      <w:spacing w:after="0" w:line="240" w:lineRule="auto"/>
    </w:pPr>
    <w:rPr>
      <w:rFonts w:ascii="Times New Roman" w:eastAsia="Times New Roman" w:hAnsi="Times New Roman"/>
      <w:color w:val="000000"/>
      <w:szCs w:val="20"/>
    </w:rPr>
  </w:style>
  <w:style w:type="paragraph" w:customStyle="1" w:styleId="OmniPage40">
    <w:name w:val="OmniPage #40"/>
    <w:basedOn w:val="Normal"/>
    <w:qFormat/>
    <w:rsid w:val="00462182"/>
    <w:pPr>
      <w:spacing w:after="0" w:line="240" w:lineRule="auto"/>
    </w:pPr>
    <w:rPr>
      <w:rFonts w:ascii="Times New Roman" w:eastAsia="Times New Roman" w:hAnsi="Times New Roman"/>
      <w:color w:val="000000"/>
      <w:szCs w:val="20"/>
    </w:rPr>
  </w:style>
  <w:style w:type="paragraph" w:customStyle="1" w:styleId="OmniPage41">
    <w:name w:val="OmniPage #41"/>
    <w:basedOn w:val="Normal"/>
    <w:qFormat/>
    <w:rsid w:val="00462182"/>
    <w:pPr>
      <w:spacing w:after="0" w:line="240" w:lineRule="auto"/>
    </w:pPr>
    <w:rPr>
      <w:rFonts w:ascii="Times New Roman" w:eastAsia="Times New Roman" w:hAnsi="Times New Roman"/>
      <w:color w:val="000000"/>
      <w:szCs w:val="20"/>
    </w:rPr>
  </w:style>
  <w:style w:type="paragraph" w:customStyle="1" w:styleId="OmniPage42">
    <w:name w:val="OmniPage #42"/>
    <w:basedOn w:val="Normal"/>
    <w:qFormat/>
    <w:rsid w:val="00462182"/>
    <w:pPr>
      <w:spacing w:after="0" w:line="240" w:lineRule="auto"/>
    </w:pPr>
    <w:rPr>
      <w:rFonts w:ascii="Times New Roman" w:eastAsia="Times New Roman" w:hAnsi="Times New Roman"/>
      <w:color w:val="000000"/>
      <w:szCs w:val="20"/>
    </w:rPr>
  </w:style>
  <w:style w:type="paragraph" w:customStyle="1" w:styleId="OmniPage43">
    <w:name w:val="OmniPage #43"/>
    <w:basedOn w:val="Normal"/>
    <w:qFormat/>
    <w:rsid w:val="00462182"/>
    <w:pPr>
      <w:spacing w:after="0" w:line="240" w:lineRule="auto"/>
    </w:pPr>
    <w:rPr>
      <w:rFonts w:ascii="Times New Roman" w:eastAsia="Times New Roman" w:hAnsi="Times New Roman"/>
      <w:color w:val="000000"/>
      <w:szCs w:val="20"/>
    </w:rPr>
  </w:style>
  <w:style w:type="paragraph" w:customStyle="1" w:styleId="OmniPage44">
    <w:name w:val="OmniPage #44"/>
    <w:basedOn w:val="Normal"/>
    <w:qFormat/>
    <w:rsid w:val="00462182"/>
    <w:pPr>
      <w:spacing w:after="0" w:line="240" w:lineRule="auto"/>
    </w:pPr>
    <w:rPr>
      <w:rFonts w:ascii="Times New Roman" w:eastAsia="Times New Roman" w:hAnsi="Times New Roman"/>
      <w:color w:val="000000"/>
      <w:szCs w:val="20"/>
    </w:rPr>
  </w:style>
  <w:style w:type="paragraph" w:customStyle="1" w:styleId="OmniPage45">
    <w:name w:val="OmniPage #45"/>
    <w:basedOn w:val="Normal"/>
    <w:qFormat/>
    <w:rsid w:val="00462182"/>
    <w:pPr>
      <w:spacing w:after="0" w:line="240" w:lineRule="auto"/>
    </w:pPr>
    <w:rPr>
      <w:rFonts w:ascii="Times New Roman" w:eastAsia="Times New Roman" w:hAnsi="Times New Roman"/>
      <w:color w:val="000000"/>
      <w:szCs w:val="20"/>
    </w:rPr>
  </w:style>
  <w:style w:type="paragraph" w:customStyle="1" w:styleId="OmniPage46">
    <w:name w:val="OmniPage #46"/>
    <w:basedOn w:val="Normal"/>
    <w:qFormat/>
    <w:rsid w:val="00462182"/>
    <w:pPr>
      <w:spacing w:after="0" w:line="240" w:lineRule="auto"/>
    </w:pPr>
    <w:rPr>
      <w:rFonts w:ascii="Times New Roman" w:eastAsia="Times New Roman" w:hAnsi="Times New Roman"/>
      <w:color w:val="000000"/>
      <w:szCs w:val="20"/>
    </w:rPr>
  </w:style>
  <w:style w:type="paragraph" w:customStyle="1" w:styleId="OmniPage47">
    <w:name w:val="OmniPage #47"/>
    <w:basedOn w:val="Normal"/>
    <w:qFormat/>
    <w:rsid w:val="00462182"/>
    <w:pPr>
      <w:spacing w:after="0" w:line="240" w:lineRule="auto"/>
    </w:pPr>
    <w:rPr>
      <w:rFonts w:ascii="Times New Roman" w:eastAsia="Times New Roman" w:hAnsi="Times New Roman"/>
      <w:color w:val="000000"/>
      <w:szCs w:val="20"/>
    </w:rPr>
  </w:style>
  <w:style w:type="paragraph" w:customStyle="1" w:styleId="OmniPage48">
    <w:name w:val="OmniPage #48"/>
    <w:basedOn w:val="Normal"/>
    <w:qFormat/>
    <w:rsid w:val="00462182"/>
    <w:pPr>
      <w:spacing w:after="0" w:line="240" w:lineRule="auto"/>
    </w:pPr>
    <w:rPr>
      <w:rFonts w:ascii="Times New Roman" w:eastAsia="Times New Roman" w:hAnsi="Times New Roman"/>
      <w:color w:val="000000"/>
      <w:szCs w:val="20"/>
    </w:rPr>
  </w:style>
  <w:style w:type="paragraph" w:customStyle="1" w:styleId="OmniPage49">
    <w:name w:val="OmniPage #49"/>
    <w:basedOn w:val="Normal"/>
    <w:qFormat/>
    <w:rsid w:val="00462182"/>
    <w:pPr>
      <w:spacing w:after="0" w:line="240" w:lineRule="auto"/>
    </w:pPr>
    <w:rPr>
      <w:rFonts w:ascii="Times New Roman" w:eastAsia="Times New Roman" w:hAnsi="Times New Roman"/>
      <w:color w:val="000000"/>
      <w:szCs w:val="20"/>
    </w:rPr>
  </w:style>
  <w:style w:type="paragraph" w:customStyle="1" w:styleId="OmniPage50">
    <w:name w:val="OmniPage #50"/>
    <w:basedOn w:val="Normal"/>
    <w:qFormat/>
    <w:rsid w:val="00462182"/>
    <w:pPr>
      <w:spacing w:after="0" w:line="240" w:lineRule="auto"/>
    </w:pPr>
    <w:rPr>
      <w:rFonts w:ascii="Times New Roman" w:eastAsia="Times New Roman" w:hAnsi="Times New Roman"/>
      <w:color w:val="000000"/>
      <w:szCs w:val="20"/>
    </w:rPr>
  </w:style>
  <w:style w:type="paragraph" w:customStyle="1" w:styleId="OmniPage51">
    <w:name w:val="OmniPage #51"/>
    <w:basedOn w:val="Normal"/>
    <w:qFormat/>
    <w:rsid w:val="00462182"/>
    <w:pPr>
      <w:spacing w:after="0" w:line="240" w:lineRule="auto"/>
    </w:pPr>
    <w:rPr>
      <w:rFonts w:ascii="Times New Roman" w:eastAsia="Times New Roman" w:hAnsi="Times New Roman"/>
      <w:color w:val="000000"/>
      <w:szCs w:val="20"/>
    </w:rPr>
  </w:style>
  <w:style w:type="paragraph" w:customStyle="1" w:styleId="OmniPage52">
    <w:name w:val="OmniPage #52"/>
    <w:basedOn w:val="Normal"/>
    <w:qFormat/>
    <w:rsid w:val="00462182"/>
    <w:pPr>
      <w:spacing w:after="0" w:line="240" w:lineRule="auto"/>
    </w:pPr>
    <w:rPr>
      <w:rFonts w:ascii="Times New Roman" w:eastAsia="Times New Roman" w:hAnsi="Times New Roman"/>
      <w:color w:val="000000"/>
      <w:szCs w:val="20"/>
    </w:rPr>
  </w:style>
  <w:style w:type="paragraph" w:customStyle="1" w:styleId="OmniPage53">
    <w:name w:val="OmniPage #53"/>
    <w:basedOn w:val="Normal"/>
    <w:qFormat/>
    <w:rsid w:val="00462182"/>
    <w:pPr>
      <w:spacing w:after="0" w:line="240" w:lineRule="auto"/>
    </w:pPr>
    <w:rPr>
      <w:rFonts w:ascii="Times New Roman" w:eastAsia="Times New Roman" w:hAnsi="Times New Roman"/>
      <w:color w:val="000000"/>
      <w:szCs w:val="20"/>
    </w:rPr>
  </w:style>
  <w:style w:type="paragraph" w:customStyle="1" w:styleId="OmniPage54">
    <w:name w:val="OmniPage #54"/>
    <w:basedOn w:val="Normal"/>
    <w:qFormat/>
    <w:rsid w:val="00462182"/>
    <w:pPr>
      <w:spacing w:after="0" w:line="240" w:lineRule="auto"/>
    </w:pPr>
    <w:rPr>
      <w:rFonts w:ascii="Times New Roman" w:eastAsia="Times New Roman" w:hAnsi="Times New Roman"/>
      <w:color w:val="000000"/>
      <w:szCs w:val="20"/>
    </w:rPr>
  </w:style>
  <w:style w:type="paragraph" w:customStyle="1" w:styleId="OmniPage55">
    <w:name w:val="OmniPage #55"/>
    <w:basedOn w:val="Normal"/>
    <w:qFormat/>
    <w:rsid w:val="00462182"/>
    <w:pPr>
      <w:spacing w:after="0" w:line="240" w:lineRule="auto"/>
    </w:pPr>
    <w:rPr>
      <w:rFonts w:ascii="Times New Roman" w:eastAsia="Times New Roman" w:hAnsi="Times New Roman"/>
      <w:color w:val="000000"/>
      <w:szCs w:val="20"/>
    </w:rPr>
  </w:style>
  <w:style w:type="paragraph" w:customStyle="1" w:styleId="OmniPage56">
    <w:name w:val="OmniPage #56"/>
    <w:basedOn w:val="Normal"/>
    <w:qFormat/>
    <w:rsid w:val="00462182"/>
    <w:pPr>
      <w:spacing w:after="0" w:line="240" w:lineRule="auto"/>
    </w:pPr>
    <w:rPr>
      <w:rFonts w:ascii="Times New Roman" w:eastAsia="Times New Roman" w:hAnsi="Times New Roman"/>
      <w:color w:val="000000"/>
      <w:szCs w:val="20"/>
    </w:rPr>
  </w:style>
  <w:style w:type="paragraph" w:customStyle="1" w:styleId="OmniPage57">
    <w:name w:val="OmniPage #57"/>
    <w:basedOn w:val="Normal"/>
    <w:qFormat/>
    <w:rsid w:val="00462182"/>
    <w:pPr>
      <w:spacing w:after="0" w:line="240" w:lineRule="auto"/>
    </w:pPr>
    <w:rPr>
      <w:rFonts w:ascii="Times New Roman" w:eastAsia="Times New Roman" w:hAnsi="Times New Roman"/>
      <w:color w:val="000000"/>
      <w:szCs w:val="20"/>
    </w:rPr>
  </w:style>
  <w:style w:type="paragraph" w:customStyle="1" w:styleId="OmniPage58">
    <w:name w:val="OmniPage #58"/>
    <w:basedOn w:val="Normal"/>
    <w:qFormat/>
    <w:rsid w:val="00462182"/>
    <w:pPr>
      <w:spacing w:after="0" w:line="240" w:lineRule="auto"/>
    </w:pPr>
    <w:rPr>
      <w:rFonts w:ascii="Times New Roman" w:eastAsia="Times New Roman" w:hAnsi="Times New Roman"/>
      <w:color w:val="000000"/>
      <w:szCs w:val="20"/>
    </w:rPr>
  </w:style>
  <w:style w:type="paragraph" w:customStyle="1" w:styleId="OmniPage59">
    <w:name w:val="OmniPage #59"/>
    <w:basedOn w:val="Normal"/>
    <w:qFormat/>
    <w:rsid w:val="00462182"/>
    <w:pPr>
      <w:spacing w:after="0" w:line="240" w:lineRule="auto"/>
    </w:pPr>
    <w:rPr>
      <w:rFonts w:ascii="Times New Roman" w:eastAsia="Times New Roman" w:hAnsi="Times New Roman"/>
      <w:color w:val="000000"/>
      <w:szCs w:val="20"/>
    </w:rPr>
  </w:style>
  <w:style w:type="paragraph" w:customStyle="1" w:styleId="OmniPage60">
    <w:name w:val="OmniPage #60"/>
    <w:basedOn w:val="Normal"/>
    <w:qFormat/>
    <w:rsid w:val="00462182"/>
    <w:pPr>
      <w:spacing w:after="0" w:line="240" w:lineRule="auto"/>
    </w:pPr>
    <w:rPr>
      <w:rFonts w:ascii="Times New Roman" w:eastAsia="Times New Roman" w:hAnsi="Times New Roman"/>
      <w:color w:val="000000"/>
      <w:szCs w:val="20"/>
    </w:rPr>
  </w:style>
  <w:style w:type="paragraph" w:customStyle="1" w:styleId="OmniPage61">
    <w:name w:val="OmniPage #61"/>
    <w:basedOn w:val="Normal"/>
    <w:qFormat/>
    <w:rsid w:val="00462182"/>
    <w:pPr>
      <w:spacing w:after="0" w:line="240" w:lineRule="auto"/>
    </w:pPr>
    <w:rPr>
      <w:rFonts w:ascii="Times New Roman" w:eastAsia="Times New Roman" w:hAnsi="Times New Roman"/>
      <w:color w:val="000000"/>
      <w:szCs w:val="20"/>
    </w:rPr>
  </w:style>
  <w:style w:type="paragraph" w:customStyle="1" w:styleId="OmniPage62">
    <w:name w:val="OmniPage #62"/>
    <w:basedOn w:val="Normal"/>
    <w:qFormat/>
    <w:rsid w:val="00462182"/>
    <w:pPr>
      <w:spacing w:after="0" w:line="240" w:lineRule="auto"/>
    </w:pPr>
    <w:rPr>
      <w:rFonts w:ascii="Times New Roman" w:eastAsia="Times New Roman" w:hAnsi="Times New Roman"/>
      <w:color w:val="000000"/>
      <w:szCs w:val="20"/>
    </w:rPr>
  </w:style>
  <w:style w:type="paragraph" w:customStyle="1" w:styleId="OmniPage63">
    <w:name w:val="OmniPage #63"/>
    <w:basedOn w:val="Normal"/>
    <w:qFormat/>
    <w:rsid w:val="00462182"/>
    <w:pPr>
      <w:spacing w:after="0" w:line="240" w:lineRule="auto"/>
    </w:pPr>
    <w:rPr>
      <w:rFonts w:ascii="Times New Roman" w:eastAsia="Times New Roman" w:hAnsi="Times New Roman"/>
      <w:color w:val="000000"/>
      <w:szCs w:val="20"/>
    </w:rPr>
  </w:style>
  <w:style w:type="paragraph" w:customStyle="1" w:styleId="OmniPage64">
    <w:name w:val="OmniPage #64"/>
    <w:basedOn w:val="Normal"/>
    <w:qFormat/>
    <w:rsid w:val="00462182"/>
    <w:pPr>
      <w:spacing w:after="0" w:line="240" w:lineRule="auto"/>
    </w:pPr>
    <w:rPr>
      <w:rFonts w:ascii="Times New Roman" w:eastAsia="Times New Roman" w:hAnsi="Times New Roman"/>
      <w:color w:val="000000"/>
      <w:szCs w:val="20"/>
    </w:rPr>
  </w:style>
  <w:style w:type="paragraph" w:customStyle="1" w:styleId="OmniPage65">
    <w:name w:val="OmniPage #65"/>
    <w:basedOn w:val="Normal"/>
    <w:qFormat/>
    <w:rsid w:val="00462182"/>
    <w:pPr>
      <w:spacing w:after="0" w:line="240" w:lineRule="auto"/>
    </w:pPr>
    <w:rPr>
      <w:rFonts w:ascii="Times New Roman" w:eastAsia="Times New Roman" w:hAnsi="Times New Roman"/>
      <w:color w:val="000000"/>
      <w:szCs w:val="20"/>
    </w:rPr>
  </w:style>
  <w:style w:type="paragraph" w:customStyle="1" w:styleId="OmniPage66">
    <w:name w:val="OmniPage #66"/>
    <w:basedOn w:val="Normal"/>
    <w:qFormat/>
    <w:rsid w:val="00462182"/>
    <w:pPr>
      <w:spacing w:after="0" w:line="240" w:lineRule="auto"/>
    </w:pPr>
    <w:rPr>
      <w:rFonts w:ascii="Times New Roman" w:eastAsia="Times New Roman" w:hAnsi="Times New Roman"/>
      <w:color w:val="000000"/>
      <w:szCs w:val="20"/>
    </w:rPr>
  </w:style>
  <w:style w:type="paragraph" w:customStyle="1" w:styleId="OmniPage67">
    <w:name w:val="OmniPage #67"/>
    <w:basedOn w:val="Normal"/>
    <w:qFormat/>
    <w:rsid w:val="00462182"/>
    <w:pPr>
      <w:spacing w:after="0" w:line="240" w:lineRule="auto"/>
    </w:pPr>
    <w:rPr>
      <w:rFonts w:ascii="Times New Roman" w:eastAsia="Times New Roman" w:hAnsi="Times New Roman"/>
      <w:color w:val="000000"/>
      <w:szCs w:val="20"/>
    </w:rPr>
  </w:style>
  <w:style w:type="paragraph" w:customStyle="1" w:styleId="OmniPage68">
    <w:name w:val="OmniPage #68"/>
    <w:basedOn w:val="Normal"/>
    <w:qFormat/>
    <w:rsid w:val="00462182"/>
    <w:pPr>
      <w:spacing w:after="0" w:line="240" w:lineRule="auto"/>
    </w:pPr>
    <w:rPr>
      <w:rFonts w:ascii="Times New Roman" w:eastAsia="Times New Roman" w:hAnsi="Times New Roman"/>
      <w:color w:val="000000"/>
      <w:szCs w:val="20"/>
    </w:rPr>
  </w:style>
  <w:style w:type="paragraph" w:customStyle="1" w:styleId="OmniPage69">
    <w:name w:val="OmniPage #69"/>
    <w:basedOn w:val="Normal"/>
    <w:qFormat/>
    <w:rsid w:val="00462182"/>
    <w:pPr>
      <w:spacing w:after="0" w:line="240" w:lineRule="auto"/>
    </w:pPr>
    <w:rPr>
      <w:rFonts w:ascii="Times New Roman" w:eastAsia="Times New Roman" w:hAnsi="Times New Roman"/>
      <w:color w:val="000000"/>
      <w:szCs w:val="20"/>
    </w:rPr>
  </w:style>
  <w:style w:type="paragraph" w:customStyle="1" w:styleId="OmniPage70">
    <w:name w:val="OmniPage #70"/>
    <w:basedOn w:val="Normal"/>
    <w:qFormat/>
    <w:rsid w:val="00462182"/>
    <w:pPr>
      <w:spacing w:after="0" w:line="240" w:lineRule="auto"/>
    </w:pPr>
    <w:rPr>
      <w:rFonts w:ascii="Times New Roman" w:eastAsia="Times New Roman" w:hAnsi="Times New Roman"/>
      <w:color w:val="000000"/>
      <w:szCs w:val="20"/>
    </w:rPr>
  </w:style>
  <w:style w:type="paragraph" w:customStyle="1" w:styleId="OmniPage71">
    <w:name w:val="OmniPage #71"/>
    <w:basedOn w:val="Normal"/>
    <w:qFormat/>
    <w:rsid w:val="00462182"/>
    <w:pPr>
      <w:spacing w:after="0" w:line="240" w:lineRule="auto"/>
    </w:pPr>
    <w:rPr>
      <w:rFonts w:ascii="Times New Roman" w:eastAsia="Times New Roman" w:hAnsi="Times New Roman"/>
      <w:color w:val="000000"/>
      <w:szCs w:val="20"/>
    </w:rPr>
  </w:style>
  <w:style w:type="character" w:customStyle="1" w:styleId="NormalUnderlineChar">
    <w:name w:val="Normal + Underline Char"/>
    <w:link w:val="NormalUnderline0"/>
    <w:locked/>
    <w:rsid w:val="00462182"/>
    <w:rPr>
      <w:rFonts w:ascii="Times New Roman" w:eastAsia="Times New Roman" w:hAnsi="Times New Roman" w:cs="Calibri"/>
      <w:b/>
      <w:u w:val="single"/>
    </w:rPr>
  </w:style>
  <w:style w:type="paragraph" w:customStyle="1" w:styleId="NormalUnderline0">
    <w:name w:val="Normal + Underline"/>
    <w:basedOn w:val="Normal"/>
    <w:link w:val="NormalUnderlineChar"/>
    <w:qFormat/>
    <w:rsid w:val="00462182"/>
    <w:pPr>
      <w:spacing w:after="0" w:line="240" w:lineRule="auto"/>
      <w:ind w:left="720"/>
    </w:pPr>
    <w:rPr>
      <w:rFonts w:ascii="Times New Roman" w:eastAsia="Times New Roman" w:hAnsi="Times New Roman"/>
      <w:b/>
      <w:u w:val="single"/>
    </w:rPr>
  </w:style>
  <w:style w:type="character" w:customStyle="1" w:styleId="NormalNoUnderlineChar">
    <w:name w:val="Normal + No Underline Char"/>
    <w:link w:val="NormalNoUnderline"/>
    <w:locked/>
    <w:rsid w:val="00462182"/>
    <w:rPr>
      <w:rFonts w:ascii="Times New Roman" w:eastAsia="Times New Roman" w:hAnsi="Times New Roman" w:cs="Calibri"/>
      <w:sz w:val="12"/>
    </w:rPr>
  </w:style>
  <w:style w:type="paragraph" w:customStyle="1" w:styleId="NormalNoUnderline">
    <w:name w:val="Normal + No Underline"/>
    <w:basedOn w:val="Normal"/>
    <w:link w:val="NormalNoUnderlineChar"/>
    <w:qFormat/>
    <w:rsid w:val="00462182"/>
    <w:pPr>
      <w:spacing w:after="0" w:line="240" w:lineRule="auto"/>
      <w:ind w:left="720"/>
    </w:pPr>
    <w:rPr>
      <w:rFonts w:ascii="Times New Roman" w:eastAsia="Times New Roman" w:hAnsi="Times New Roman"/>
      <w:sz w:val="12"/>
    </w:rPr>
  </w:style>
  <w:style w:type="character" w:customStyle="1" w:styleId="TagCiteChar2">
    <w:name w:val="Tag Cite Char"/>
    <w:link w:val="TagCite3"/>
    <w:locked/>
    <w:rsid w:val="00462182"/>
    <w:rPr>
      <w:rFonts w:ascii="Arial Narrow" w:eastAsia="SimSun" w:hAnsi="Arial Narrow" w:cs="Calibri"/>
      <w:b/>
      <w:lang w:eastAsia="zh-CN"/>
    </w:rPr>
  </w:style>
  <w:style w:type="paragraph" w:customStyle="1" w:styleId="TagCite3">
    <w:name w:val="Tag Cite"/>
    <w:basedOn w:val="PageHeader"/>
    <w:link w:val="TagCiteChar2"/>
    <w:qFormat/>
    <w:rsid w:val="00462182"/>
    <w:rPr>
      <w:rFonts w:ascii="Arial Narrow" w:eastAsia="SimSun" w:hAnsi="Arial Narrow"/>
      <w:b/>
      <w:sz w:val="22"/>
      <w:lang w:eastAsia="zh-CN"/>
    </w:rPr>
  </w:style>
  <w:style w:type="paragraph" w:customStyle="1" w:styleId="Tiny-WFU">
    <w:name w:val="Tiny-WFU"/>
    <w:basedOn w:val="Normal"/>
    <w:qFormat/>
    <w:rsid w:val="00462182"/>
    <w:pPr>
      <w:spacing w:after="0" w:line="240" w:lineRule="auto"/>
    </w:pPr>
    <w:rPr>
      <w:rFonts w:ascii="Cambria" w:eastAsia="Malgun Gothic" w:hAnsi="Cambria"/>
      <w:sz w:val="12"/>
      <w:lang w:eastAsia="ko-KR"/>
    </w:rPr>
  </w:style>
  <w:style w:type="paragraph" w:customStyle="1" w:styleId="Indentation">
    <w:name w:val="Indentation"/>
    <w:basedOn w:val="Normal"/>
    <w:qFormat/>
    <w:rsid w:val="00462182"/>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462182"/>
    <w:pPr>
      <w:spacing w:before="100" w:beforeAutospacing="1" w:after="100" w:afterAutospacing="1" w:line="240" w:lineRule="auto"/>
    </w:pPr>
    <w:rPr>
      <w:rFonts w:ascii="Times New Roman" w:eastAsia="Times New Roman" w:hAnsi="Times New Roman"/>
      <w:sz w:val="24"/>
    </w:rPr>
  </w:style>
  <w:style w:type="paragraph" w:customStyle="1" w:styleId="seeall">
    <w:name w:val="seeall"/>
    <w:basedOn w:val="Normal"/>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image-caption">
    <w:name w:val="image-caption"/>
    <w:basedOn w:val="Normal"/>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gascontcredit">
    <w:name w:val="gas_cont_credit"/>
    <w:basedOn w:val="Normal"/>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endarticle">
    <w:name w:val="endarticle"/>
    <w:basedOn w:val="Normal"/>
    <w:uiPriority w:val="99"/>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462182"/>
    <w:pPr>
      <w:spacing w:before="100" w:beforeAutospacing="1" w:after="100" w:afterAutospacing="1" w:line="240" w:lineRule="auto"/>
    </w:pPr>
    <w:rPr>
      <w:rFonts w:ascii="Times New Roman" w:eastAsia="Times New Roman" w:hAnsi="Times New Roman" w:cs="Times New Roman"/>
      <w:sz w:val="24"/>
    </w:rPr>
  </w:style>
  <w:style w:type="character" w:customStyle="1" w:styleId="LanguageChar">
    <w:name w:val="Language Char"/>
    <w:basedOn w:val="DefaultParagraphFont"/>
    <w:link w:val="Language"/>
    <w:locked/>
    <w:rsid w:val="00462182"/>
    <w:rPr>
      <w:strike/>
      <w:sz w:val="16"/>
      <w:szCs w:val="16"/>
    </w:rPr>
  </w:style>
  <w:style w:type="paragraph" w:customStyle="1" w:styleId="Language">
    <w:name w:val="Language"/>
    <w:next w:val="Normal"/>
    <w:link w:val="LanguageChar"/>
    <w:qFormat/>
    <w:rsid w:val="00462182"/>
    <w:pPr>
      <w:spacing w:after="0" w:line="240" w:lineRule="auto"/>
    </w:pPr>
    <w:rPr>
      <w:strike/>
      <w:sz w:val="16"/>
      <w:szCs w:val="16"/>
    </w:rPr>
  </w:style>
  <w:style w:type="paragraph" w:customStyle="1" w:styleId="Pa4">
    <w:name w:val="Pa4"/>
    <w:basedOn w:val="Normal"/>
    <w:next w:val="Normal"/>
    <w:qFormat/>
    <w:rsid w:val="00462182"/>
    <w:pPr>
      <w:autoSpaceDE w:val="0"/>
      <w:autoSpaceDN w:val="0"/>
      <w:adjustRightInd w:val="0"/>
      <w:spacing w:after="0" w:line="181" w:lineRule="atLeast"/>
    </w:pPr>
    <w:rPr>
      <w:rFonts w:eastAsia="Times New Roman"/>
      <w:sz w:val="24"/>
    </w:rPr>
  </w:style>
  <w:style w:type="paragraph" w:customStyle="1" w:styleId="attribution">
    <w:name w:val="attribution"/>
    <w:basedOn w:val="Normal"/>
    <w:qFormat/>
    <w:rsid w:val="00462182"/>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462182"/>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462182"/>
    <w:pPr>
      <w:spacing w:before="100" w:beforeAutospacing="1" w:after="100" w:afterAutospacing="1" w:line="240" w:lineRule="auto"/>
    </w:pPr>
    <w:rPr>
      <w:rFonts w:eastAsia="Times New Roman"/>
      <w:sz w:val="24"/>
    </w:rPr>
  </w:style>
  <w:style w:type="paragraph" w:customStyle="1" w:styleId="msolistparagraph0">
    <w:name w:val="msolistparagraph"/>
    <w:basedOn w:val="Normal"/>
    <w:qFormat/>
    <w:rsid w:val="00462182"/>
    <w:pPr>
      <w:spacing w:before="100" w:beforeAutospacing="1" w:after="100" w:afterAutospacing="1" w:line="240" w:lineRule="auto"/>
    </w:pPr>
    <w:rPr>
      <w:rFonts w:eastAsia="Times New Roman"/>
      <w:sz w:val="24"/>
    </w:rPr>
  </w:style>
  <w:style w:type="character" w:customStyle="1" w:styleId="StyleStyle4LatinTimesNewRomanAsianSimSunBoldChar">
    <w:name w:val="Style Style4 + (Latin) Times New Roman (Asian) SimSun Bold Char"/>
    <w:basedOn w:val="Style4Char"/>
    <w:link w:val="StyleStyle4LatinTimesNewRomanAsianSimSunBold"/>
    <w:locked/>
    <w:rsid w:val="00462182"/>
    <w:rPr>
      <w:rFonts w:ascii="Arial Narrow" w:eastAsia="SimSun" w:hAnsi="Arial Narrow"/>
      <w:b/>
      <w:bCs/>
      <w:sz w:val="16"/>
      <w:u w:val="single"/>
      <w:lang w:eastAsia="zh-CN"/>
    </w:rPr>
  </w:style>
  <w:style w:type="paragraph" w:customStyle="1" w:styleId="StyleStyle4LatinTimesNewRomanAsianSimSunBold">
    <w:name w:val="Style Style4 + (Latin) Times New Roman (Asian) SimSun Bold"/>
    <w:basedOn w:val="Style4"/>
    <w:link w:val="StyleStyle4LatinTimesNewRomanAsianSimSunBoldChar"/>
    <w:qFormat/>
    <w:rsid w:val="00462182"/>
    <w:pPr>
      <w:numPr>
        <w:numId w:val="0"/>
      </w:numPr>
    </w:pPr>
    <w:rPr>
      <w:rFonts w:eastAsia="SimSun"/>
      <w:b/>
      <w:bCs/>
      <w:lang w:eastAsia="zh-CN"/>
    </w:rPr>
  </w:style>
  <w:style w:type="character" w:customStyle="1" w:styleId="StyleStyle49pt10Char">
    <w:name w:val="Style Style4 + 9 pt10 Char"/>
    <w:basedOn w:val="Style4Char"/>
    <w:link w:val="StyleStyle49pt10"/>
    <w:locked/>
    <w:rsid w:val="00462182"/>
    <w:rPr>
      <w:rFonts w:ascii="Arial Narrow" w:eastAsia="Times New Roman" w:hAnsi="Arial Narrow"/>
      <w:sz w:val="16"/>
      <w:u w:val="single"/>
      <w:lang w:eastAsia="zh-CN"/>
    </w:rPr>
  </w:style>
  <w:style w:type="paragraph" w:customStyle="1" w:styleId="StyleStyle49pt10">
    <w:name w:val="Style Style4 + 9 pt10"/>
    <w:basedOn w:val="Style4"/>
    <w:link w:val="StyleStyle49pt10Char"/>
    <w:qFormat/>
    <w:rsid w:val="00462182"/>
    <w:pPr>
      <w:numPr>
        <w:numId w:val="0"/>
      </w:numPr>
    </w:pPr>
    <w:rPr>
      <w:rFonts w:eastAsia="Times New Roman"/>
      <w:lang w:eastAsia="zh-CN"/>
    </w:rPr>
  </w:style>
  <w:style w:type="character" w:customStyle="1" w:styleId="StyleStyle49ptBold7Char">
    <w:name w:val="Style Style4 + 9 pt Bold7 Char"/>
    <w:basedOn w:val="Style4Char"/>
    <w:link w:val="StyleStyle49ptBold7"/>
    <w:locked/>
    <w:rsid w:val="00462182"/>
    <w:rPr>
      <w:rFonts w:ascii="Arial Narrow" w:eastAsia="Times New Roman" w:hAnsi="Arial Narrow"/>
      <w:b/>
      <w:bCs/>
      <w:sz w:val="16"/>
      <w:u w:val="single"/>
      <w:lang w:eastAsia="zh-CN"/>
    </w:rPr>
  </w:style>
  <w:style w:type="paragraph" w:customStyle="1" w:styleId="StyleStyle49ptBold7">
    <w:name w:val="Style Style4 + 9 pt Bold7"/>
    <w:basedOn w:val="Style4"/>
    <w:link w:val="StyleStyle49ptBold7Char"/>
    <w:qFormat/>
    <w:rsid w:val="00462182"/>
    <w:pPr>
      <w:numPr>
        <w:numId w:val="0"/>
      </w:numPr>
    </w:pPr>
    <w:rPr>
      <w:rFonts w:eastAsia="Times New Roman"/>
      <w:b/>
      <w:bCs/>
      <w:lang w:eastAsia="zh-CN"/>
    </w:rPr>
  </w:style>
  <w:style w:type="character" w:customStyle="1" w:styleId="StyleMinimizedTextArialNarrow10ptChar">
    <w:name w:val="Style Minimized Text + Arial Narrow 10 pt Char"/>
    <w:basedOn w:val="MinimizedTextChar"/>
    <w:link w:val="StyleMinimizedTextArialNarrow10pt"/>
    <w:locked/>
    <w:rsid w:val="00462182"/>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462182"/>
    <w:pPr>
      <w:spacing w:after="0" w:line="240" w:lineRule="auto"/>
    </w:pPr>
    <w:rPr>
      <w:rFonts w:ascii="Georgia" w:eastAsia="Times New Roman" w:hAnsi="Georgia"/>
      <w:sz w:val="20"/>
    </w:rPr>
  </w:style>
  <w:style w:type="character" w:customStyle="1" w:styleId="StyleStyle49pt3Char">
    <w:name w:val="Style Style4 + 9 pt3 Char"/>
    <w:basedOn w:val="Style4Char"/>
    <w:link w:val="StyleStyle49pt3"/>
    <w:locked/>
    <w:rsid w:val="00462182"/>
    <w:rPr>
      <w:rFonts w:ascii="Arial Narrow" w:eastAsia="Times New Roman" w:hAnsi="Arial Narrow"/>
      <w:sz w:val="16"/>
      <w:u w:val="single"/>
      <w:lang w:eastAsia="zh-CN"/>
    </w:rPr>
  </w:style>
  <w:style w:type="paragraph" w:customStyle="1" w:styleId="StyleStyle49pt3">
    <w:name w:val="Style Style4 + 9 pt3"/>
    <w:basedOn w:val="Style4"/>
    <w:link w:val="StyleStyle49pt3Char"/>
    <w:qFormat/>
    <w:rsid w:val="00462182"/>
    <w:pPr>
      <w:numPr>
        <w:numId w:val="0"/>
      </w:numPr>
    </w:pPr>
    <w:rPr>
      <w:rFonts w:eastAsia="Times New Roman"/>
      <w:lang w:eastAsia="zh-CN"/>
    </w:rPr>
  </w:style>
  <w:style w:type="paragraph" w:customStyle="1" w:styleId="TxBr41p1">
    <w:name w:val="TxBr_41p1"/>
    <w:basedOn w:val="Normal"/>
    <w:qFormat/>
    <w:rsid w:val="00462182"/>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paragraph" w:customStyle="1" w:styleId="003Cite">
    <w:name w:val="003Cite"/>
    <w:basedOn w:val="Normal"/>
    <w:qFormat/>
    <w:rsid w:val="00462182"/>
    <w:pPr>
      <w:spacing w:after="0" w:line="240"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462182"/>
    <w:rPr>
      <w:rFonts w:ascii="Calibri" w:hAnsi="Calibri" w:cs="Calibri"/>
      <w:b/>
      <w:color w:val="000000"/>
      <w:sz w:val="16"/>
      <w:u w:val="single"/>
    </w:rPr>
  </w:style>
  <w:style w:type="paragraph" w:customStyle="1" w:styleId="NormalBold">
    <w:name w:val="Normal + Bold"/>
    <w:aliases w:val="Double Underline"/>
    <w:basedOn w:val="Normal"/>
    <w:link w:val="NormalBoldChar"/>
    <w:qFormat/>
    <w:rsid w:val="00462182"/>
    <w:pPr>
      <w:spacing w:after="0" w:line="240" w:lineRule="auto"/>
      <w:jc w:val="both"/>
    </w:pPr>
    <w:rPr>
      <w:b/>
      <w:color w:val="000000"/>
      <w:sz w:val="16"/>
      <w:u w:val="single"/>
    </w:rPr>
  </w:style>
  <w:style w:type="character" w:customStyle="1" w:styleId="StyleUnderline9ptChar">
    <w:name w:val="Style Underline + 9 pt Char"/>
    <w:link w:val="StyleUnderline9pt"/>
    <w:locked/>
    <w:rsid w:val="00462182"/>
    <w:rPr>
      <w:rFonts w:ascii="Times New Roman" w:eastAsia="SimSun" w:hAnsi="Times New Roman" w:cs="Times New Roman"/>
      <w:sz w:val="20"/>
      <w:szCs w:val="20"/>
      <w:u w:val="single"/>
    </w:rPr>
  </w:style>
  <w:style w:type="paragraph" w:customStyle="1" w:styleId="StyleUnderline9pt">
    <w:name w:val="Style Underline + 9 pt"/>
    <w:link w:val="StyleUnderline9ptChar"/>
    <w:qFormat/>
    <w:rsid w:val="00462182"/>
    <w:pPr>
      <w:spacing w:after="0" w:line="240" w:lineRule="auto"/>
    </w:pPr>
    <w:rPr>
      <w:rFonts w:ascii="Times New Roman" w:eastAsia="SimSun" w:hAnsi="Times New Roman" w:cs="Times New Roman"/>
      <w:sz w:val="20"/>
      <w:szCs w:val="20"/>
      <w:u w:val="single"/>
    </w:rPr>
  </w:style>
  <w:style w:type="paragraph" w:customStyle="1" w:styleId="StyleUnderline9pt1">
    <w:name w:val="Style Underline + 9 pt1"/>
    <w:qFormat/>
    <w:rsid w:val="00462182"/>
    <w:pPr>
      <w:spacing w:after="0" w:line="240" w:lineRule="auto"/>
    </w:pPr>
    <w:rPr>
      <w:rFonts w:ascii="Times New Roman" w:eastAsia="SimSun" w:hAnsi="Times New Roman" w:cs="Times New Roman"/>
      <w:sz w:val="20"/>
      <w:szCs w:val="20"/>
      <w:u w:val="single"/>
    </w:rPr>
  </w:style>
  <w:style w:type="character" w:customStyle="1" w:styleId="EmphasisTextChar">
    <w:name w:val="Emphasis Text Char"/>
    <w:link w:val="EmphasisText"/>
    <w:locked/>
    <w:rsid w:val="00462182"/>
    <w:rPr>
      <w:rFonts w:ascii="Times New Roman" w:eastAsia="SimSun" w:hAnsi="Times New Roman" w:cs="Times New Roman"/>
      <w:b/>
      <w:u w:val="single"/>
    </w:rPr>
  </w:style>
  <w:style w:type="paragraph" w:customStyle="1" w:styleId="EmphasisText">
    <w:name w:val="Emphasis Text"/>
    <w:basedOn w:val="UnderlinedText"/>
    <w:link w:val="EmphasisTextChar"/>
    <w:qFormat/>
    <w:rsid w:val="00462182"/>
    <w:rPr>
      <w:rFonts w:ascii="Times New Roman" w:eastAsia="SimSun" w:hAnsi="Times New Roman" w:cs="Times New Roman"/>
      <w:u w:val="single"/>
    </w:rPr>
  </w:style>
  <w:style w:type="character" w:customStyle="1" w:styleId="Stylecard9ptChar">
    <w:name w:val="Style card + 9 pt Char"/>
    <w:basedOn w:val="cardChar0"/>
    <w:link w:val="Stylecard9pt"/>
    <w:locked/>
    <w:rsid w:val="00462182"/>
    <w:rPr>
      <w:rFonts w:ascii="Calibri" w:eastAsia="Calibri" w:hAnsi="Calibri" w:cs="Calibri" w:hint="default"/>
      <w:sz w:val="16"/>
      <w:szCs w:val="20"/>
      <w:u w:val="single"/>
    </w:rPr>
  </w:style>
  <w:style w:type="paragraph" w:customStyle="1" w:styleId="Stylecard9pt">
    <w:name w:val="Style card + 9 pt"/>
    <w:basedOn w:val="Normal"/>
    <w:link w:val="Stylecard9ptChar"/>
    <w:qFormat/>
    <w:rsid w:val="00462182"/>
    <w:pPr>
      <w:spacing w:after="0" w:line="240" w:lineRule="auto"/>
      <w:ind w:left="288" w:right="288"/>
    </w:pPr>
    <w:rPr>
      <w:rFonts w:eastAsia="Calibri"/>
      <w:sz w:val="16"/>
      <w:szCs w:val="20"/>
      <w:u w:val="single"/>
    </w:rPr>
  </w:style>
  <w:style w:type="character" w:customStyle="1" w:styleId="CardBodyChar">
    <w:name w:val="Card Body Char"/>
    <w:link w:val="CardBody"/>
    <w:locked/>
    <w:rsid w:val="00462182"/>
    <w:rPr>
      <w:rFonts w:ascii="Calibri" w:eastAsia="Calibri" w:hAnsi="Calibri" w:cs="Calibri"/>
      <w:sz w:val="16"/>
    </w:rPr>
  </w:style>
  <w:style w:type="paragraph" w:customStyle="1" w:styleId="CardBody">
    <w:name w:val="Card Body"/>
    <w:basedOn w:val="Normal"/>
    <w:link w:val="CardBodyChar"/>
    <w:qFormat/>
    <w:rsid w:val="00462182"/>
    <w:pPr>
      <w:spacing w:after="0" w:line="240" w:lineRule="auto"/>
    </w:pPr>
    <w:rPr>
      <w:rFonts w:eastAsia="Calibri"/>
      <w:sz w:val="16"/>
    </w:rPr>
  </w:style>
  <w:style w:type="character" w:customStyle="1" w:styleId="StyleStyle49pt1Char">
    <w:name w:val="Style Style4 + 9 pt1 Char"/>
    <w:basedOn w:val="Style4Char"/>
    <w:link w:val="StyleStyle49pt1"/>
    <w:locked/>
    <w:rsid w:val="00462182"/>
    <w:rPr>
      <w:rFonts w:ascii="Arial Narrow" w:hAnsi="Arial Narrow"/>
      <w:sz w:val="16"/>
      <w:u w:val="single"/>
      <w:lang w:eastAsia="zh-CN"/>
    </w:rPr>
  </w:style>
  <w:style w:type="paragraph" w:customStyle="1" w:styleId="StyleStyle49pt1">
    <w:name w:val="Style Style4 + 9 pt1"/>
    <w:basedOn w:val="Style4"/>
    <w:link w:val="StyleStyle49pt1Char"/>
    <w:qFormat/>
    <w:rsid w:val="00462182"/>
    <w:pPr>
      <w:numPr>
        <w:numId w:val="0"/>
      </w:numPr>
    </w:pPr>
    <w:rPr>
      <w:lang w:eastAsia="zh-CN"/>
    </w:rPr>
  </w:style>
  <w:style w:type="character" w:customStyle="1" w:styleId="StyleStyle49ptBold1Char">
    <w:name w:val="Style Style4 + 9 pt Bold1 Char"/>
    <w:link w:val="StyleStyle49ptBold1"/>
    <w:locked/>
    <w:rsid w:val="00462182"/>
    <w:rPr>
      <w:rFonts w:ascii="Arial Narrow" w:hAnsi="Arial Narrow"/>
      <w:b/>
      <w:bCs/>
      <w:sz w:val="16"/>
      <w:u w:val="single"/>
    </w:rPr>
  </w:style>
  <w:style w:type="paragraph" w:customStyle="1" w:styleId="StyleStyle49ptBold1">
    <w:name w:val="Style Style4 + 9 pt Bold1"/>
    <w:basedOn w:val="Style4"/>
    <w:link w:val="StyleStyle49ptBold1Char"/>
    <w:qFormat/>
    <w:rsid w:val="00462182"/>
    <w:pPr>
      <w:numPr>
        <w:numId w:val="0"/>
      </w:numPr>
    </w:pPr>
    <w:rPr>
      <w:b/>
      <w:bCs/>
    </w:rPr>
  </w:style>
  <w:style w:type="character" w:customStyle="1" w:styleId="StyleStyle49pt2Char">
    <w:name w:val="Style Style4 + 9 pt2 Char"/>
    <w:basedOn w:val="Style4Char"/>
    <w:link w:val="StyleStyle49pt2"/>
    <w:locked/>
    <w:rsid w:val="00462182"/>
    <w:rPr>
      <w:rFonts w:ascii="Arial Narrow" w:hAnsi="Arial Narrow"/>
      <w:sz w:val="16"/>
      <w:u w:val="single"/>
      <w:lang w:eastAsia="zh-CN"/>
    </w:rPr>
  </w:style>
  <w:style w:type="paragraph" w:customStyle="1" w:styleId="StyleStyle49pt2">
    <w:name w:val="Style Style4 + 9 pt2"/>
    <w:basedOn w:val="Style4"/>
    <w:link w:val="StyleStyle49pt2Char"/>
    <w:qFormat/>
    <w:rsid w:val="00462182"/>
    <w:pPr>
      <w:numPr>
        <w:numId w:val="0"/>
      </w:numPr>
    </w:pPr>
    <w:rPr>
      <w:lang w:eastAsia="zh-CN"/>
    </w:rPr>
  </w:style>
  <w:style w:type="character" w:customStyle="1" w:styleId="StyleStyle49ptBold2Char">
    <w:name w:val="Style Style4 + 9 pt Bold2 Char"/>
    <w:link w:val="StyleStyle49ptBold2"/>
    <w:locked/>
    <w:rsid w:val="00462182"/>
    <w:rPr>
      <w:rFonts w:ascii="Arial Narrow" w:hAnsi="Arial Narrow"/>
      <w:b/>
      <w:bCs/>
      <w:sz w:val="16"/>
      <w:u w:val="single"/>
    </w:rPr>
  </w:style>
  <w:style w:type="paragraph" w:customStyle="1" w:styleId="StyleStyle49ptBold2">
    <w:name w:val="Style Style4 + 9 pt Bold2"/>
    <w:basedOn w:val="Style4"/>
    <w:link w:val="StyleStyle49ptBold2Char"/>
    <w:qFormat/>
    <w:rsid w:val="00462182"/>
    <w:pPr>
      <w:numPr>
        <w:numId w:val="0"/>
      </w:numPr>
    </w:pPr>
    <w:rPr>
      <w:b/>
      <w:bCs/>
    </w:rPr>
  </w:style>
  <w:style w:type="character" w:customStyle="1" w:styleId="CiteBodyChar">
    <w:name w:val="Cite Body Char"/>
    <w:link w:val="CiteBody"/>
    <w:locked/>
    <w:rsid w:val="00462182"/>
    <w:rPr>
      <w:rFonts w:ascii="Calibri" w:eastAsia="Calibri" w:hAnsi="Calibri" w:cs="Calibri"/>
      <w:sz w:val="16"/>
      <w:szCs w:val="16"/>
    </w:rPr>
  </w:style>
  <w:style w:type="paragraph" w:customStyle="1" w:styleId="CiteBody">
    <w:name w:val="Cite Body"/>
    <w:basedOn w:val="Normal"/>
    <w:link w:val="CiteBodyChar"/>
    <w:qFormat/>
    <w:rsid w:val="00462182"/>
    <w:pPr>
      <w:spacing w:after="0" w:line="240" w:lineRule="auto"/>
    </w:pPr>
    <w:rPr>
      <w:rFonts w:eastAsia="Calibri"/>
      <w:sz w:val="16"/>
      <w:szCs w:val="16"/>
    </w:rPr>
  </w:style>
  <w:style w:type="character" w:customStyle="1" w:styleId="CiteBoldChar">
    <w:name w:val="Cite Bold Char"/>
    <w:link w:val="CiteBold"/>
    <w:locked/>
    <w:rsid w:val="00462182"/>
    <w:rPr>
      <w:rFonts w:ascii="Calibri" w:eastAsia="Calibri" w:hAnsi="Calibri" w:cs="Calibri"/>
      <w:b/>
      <w:sz w:val="16"/>
      <w:szCs w:val="16"/>
    </w:rPr>
  </w:style>
  <w:style w:type="paragraph" w:customStyle="1" w:styleId="CiteBold">
    <w:name w:val="Cite Bold"/>
    <w:basedOn w:val="CiteBody"/>
    <w:link w:val="CiteBoldChar"/>
    <w:qFormat/>
    <w:rsid w:val="00462182"/>
    <w:rPr>
      <w:b/>
    </w:rPr>
  </w:style>
  <w:style w:type="character" w:customStyle="1" w:styleId="StyleCardBody11ptUnderlineChar">
    <w:name w:val="Style Card Body + 11 pt Underline Char"/>
    <w:link w:val="StyleCardBody11ptUnderline"/>
    <w:locked/>
    <w:rsid w:val="00462182"/>
    <w:rPr>
      <w:rFonts w:ascii="Calibri" w:eastAsia="Calibri" w:hAnsi="Calibri" w:cs="Calibri"/>
      <w:sz w:val="16"/>
      <w:u w:val="single"/>
    </w:rPr>
  </w:style>
  <w:style w:type="paragraph" w:customStyle="1" w:styleId="StyleCardBody11ptUnderline">
    <w:name w:val="Style Card Body + 11 pt Underline"/>
    <w:basedOn w:val="CardBody"/>
    <w:link w:val="StyleCardBody11ptUnderlineChar"/>
    <w:qFormat/>
    <w:rsid w:val="00462182"/>
    <w:rPr>
      <w:u w:val="single"/>
    </w:rPr>
  </w:style>
  <w:style w:type="character" w:customStyle="1" w:styleId="StyleStyle49pt4Char">
    <w:name w:val="Style Style4 + 9 pt4 Char"/>
    <w:basedOn w:val="Style4Char"/>
    <w:link w:val="StyleStyle49pt4"/>
    <w:locked/>
    <w:rsid w:val="00462182"/>
    <w:rPr>
      <w:rFonts w:ascii="Arial Narrow" w:hAnsi="Arial Narrow"/>
      <w:sz w:val="16"/>
      <w:u w:val="single"/>
      <w:lang w:eastAsia="zh-CN"/>
    </w:rPr>
  </w:style>
  <w:style w:type="paragraph" w:customStyle="1" w:styleId="StyleStyle49pt4">
    <w:name w:val="Style Style4 + 9 pt4"/>
    <w:basedOn w:val="Style4"/>
    <w:link w:val="StyleStyle49pt4Char"/>
    <w:qFormat/>
    <w:rsid w:val="00462182"/>
    <w:pPr>
      <w:numPr>
        <w:numId w:val="0"/>
      </w:numPr>
    </w:pPr>
    <w:rPr>
      <w:lang w:eastAsia="zh-CN"/>
    </w:rPr>
  </w:style>
  <w:style w:type="character" w:customStyle="1" w:styleId="StyleStyle49ptBold4Char">
    <w:name w:val="Style Style4 + 9 pt Bold4 Char"/>
    <w:link w:val="StyleStyle49ptBold4"/>
    <w:locked/>
    <w:rsid w:val="00462182"/>
    <w:rPr>
      <w:rFonts w:ascii="Arial Narrow" w:hAnsi="Arial Narrow"/>
      <w:b/>
      <w:bCs/>
      <w:sz w:val="16"/>
      <w:u w:val="single"/>
    </w:rPr>
  </w:style>
  <w:style w:type="paragraph" w:customStyle="1" w:styleId="StyleStyle49ptBold4">
    <w:name w:val="Style Style4 + 9 pt Bold4"/>
    <w:basedOn w:val="Style4"/>
    <w:link w:val="StyleStyle49ptBold4Char"/>
    <w:qFormat/>
    <w:rsid w:val="00462182"/>
    <w:pPr>
      <w:numPr>
        <w:numId w:val="0"/>
      </w:numPr>
    </w:pPr>
    <w:rPr>
      <w:b/>
      <w:bCs/>
    </w:rPr>
  </w:style>
  <w:style w:type="character" w:customStyle="1" w:styleId="StyleStyle49pt5Char">
    <w:name w:val="Style Style4 + 9 pt5 Char"/>
    <w:basedOn w:val="Style4Char"/>
    <w:link w:val="StyleStyle49pt5"/>
    <w:locked/>
    <w:rsid w:val="00462182"/>
    <w:rPr>
      <w:rFonts w:ascii="Arial Narrow" w:hAnsi="Arial Narrow"/>
      <w:sz w:val="16"/>
      <w:u w:val="single"/>
      <w:lang w:eastAsia="zh-CN"/>
    </w:rPr>
  </w:style>
  <w:style w:type="paragraph" w:customStyle="1" w:styleId="StyleStyle49pt5">
    <w:name w:val="Style Style4 + 9 pt5"/>
    <w:basedOn w:val="Style4"/>
    <w:link w:val="StyleStyle49pt5Char"/>
    <w:qFormat/>
    <w:rsid w:val="00462182"/>
    <w:pPr>
      <w:numPr>
        <w:numId w:val="0"/>
      </w:numPr>
    </w:pPr>
    <w:rPr>
      <w:lang w:eastAsia="zh-CN"/>
    </w:rPr>
  </w:style>
  <w:style w:type="character" w:customStyle="1" w:styleId="StyleStyle49pt6Char">
    <w:name w:val="Style Style4 + 9 pt6 Char"/>
    <w:basedOn w:val="Style4Char"/>
    <w:link w:val="StyleStyle49pt6"/>
    <w:locked/>
    <w:rsid w:val="00462182"/>
    <w:rPr>
      <w:rFonts w:ascii="Arial Narrow" w:hAnsi="Arial Narrow"/>
      <w:sz w:val="16"/>
      <w:u w:val="single"/>
      <w:lang w:eastAsia="zh-CN"/>
    </w:rPr>
  </w:style>
  <w:style w:type="paragraph" w:customStyle="1" w:styleId="StyleStyle49pt6">
    <w:name w:val="Style Style4 + 9 pt6"/>
    <w:basedOn w:val="Style4"/>
    <w:link w:val="StyleStyle49pt6Char"/>
    <w:qFormat/>
    <w:rsid w:val="00462182"/>
    <w:pPr>
      <w:numPr>
        <w:numId w:val="0"/>
      </w:numPr>
    </w:pPr>
    <w:rPr>
      <w:lang w:eastAsia="zh-CN"/>
    </w:rPr>
  </w:style>
  <w:style w:type="character" w:customStyle="1" w:styleId="StyleStyle49ptBold5Char">
    <w:name w:val="Style Style4 + 9 pt Bold5 Char"/>
    <w:link w:val="StyleStyle49ptBold5"/>
    <w:locked/>
    <w:rsid w:val="00462182"/>
    <w:rPr>
      <w:rFonts w:ascii="Arial Narrow" w:hAnsi="Arial Narrow"/>
      <w:b/>
      <w:bCs/>
      <w:sz w:val="16"/>
      <w:u w:val="single"/>
    </w:rPr>
  </w:style>
  <w:style w:type="paragraph" w:customStyle="1" w:styleId="StyleStyle49ptBold5">
    <w:name w:val="Style Style4 + 9 pt Bold5"/>
    <w:basedOn w:val="Style4"/>
    <w:link w:val="StyleStyle49ptBold5Char"/>
    <w:qFormat/>
    <w:rsid w:val="00462182"/>
    <w:pPr>
      <w:numPr>
        <w:numId w:val="0"/>
      </w:numPr>
    </w:pPr>
    <w:rPr>
      <w:b/>
      <w:bCs/>
    </w:rPr>
  </w:style>
  <w:style w:type="character" w:customStyle="1" w:styleId="StyleStyle49pt7Char">
    <w:name w:val="Style Style4 + 9 pt7 Char"/>
    <w:basedOn w:val="Style4Char"/>
    <w:link w:val="StyleStyle49pt7"/>
    <w:locked/>
    <w:rsid w:val="00462182"/>
    <w:rPr>
      <w:rFonts w:ascii="Arial Narrow" w:hAnsi="Arial Narrow"/>
      <w:sz w:val="16"/>
      <w:u w:val="single"/>
      <w:lang w:eastAsia="zh-CN"/>
    </w:rPr>
  </w:style>
  <w:style w:type="paragraph" w:customStyle="1" w:styleId="StyleStyle49pt7">
    <w:name w:val="Style Style4 + 9 pt7"/>
    <w:basedOn w:val="Style4"/>
    <w:link w:val="StyleStyle49pt7Char"/>
    <w:qFormat/>
    <w:rsid w:val="00462182"/>
    <w:pPr>
      <w:numPr>
        <w:numId w:val="0"/>
      </w:numPr>
    </w:pPr>
    <w:rPr>
      <w:lang w:eastAsia="zh-CN"/>
    </w:rPr>
  </w:style>
  <w:style w:type="paragraph" w:customStyle="1" w:styleId="FONT7">
    <w:name w:val="FONT 7"/>
    <w:qFormat/>
    <w:rsid w:val="00462182"/>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qFormat/>
    <w:rsid w:val="00462182"/>
    <w:pPr>
      <w:numPr>
        <w:numId w:val="0"/>
      </w:numPr>
    </w:pPr>
  </w:style>
  <w:style w:type="character" w:customStyle="1" w:styleId="StyleHeading2UnderlineChar">
    <w:name w:val="Style Heading 2 + Underline Char"/>
    <w:link w:val="StyleHeading2Underline"/>
    <w:locked/>
    <w:rsid w:val="00462182"/>
    <w:rPr>
      <w:rFonts w:ascii="Calibri" w:eastAsia="Times New Roman" w:hAnsi="Calibri" w:cs="Times New Roman"/>
      <w:b/>
      <w:szCs w:val="26"/>
      <w:u w:val="single"/>
    </w:rPr>
  </w:style>
  <w:style w:type="paragraph" w:customStyle="1" w:styleId="StyleHeading2Underline">
    <w:name w:val="Style Heading 2 + Underline"/>
    <w:basedOn w:val="Heading2"/>
    <w:link w:val="StyleHeading2UnderlineChar"/>
    <w:qFormat/>
    <w:rsid w:val="00462182"/>
    <w:pPr>
      <w:tabs>
        <w:tab w:val="right" w:leader="dot" w:pos="9360"/>
      </w:tabs>
      <w:spacing w:before="240" w:after="240" w:line="240" w:lineRule="auto"/>
      <w:ind w:left="-900" w:right="-900"/>
    </w:pPr>
    <w:rPr>
      <w:rFonts w:eastAsia="Times New Roman" w:cs="Times New Roman"/>
      <w:sz w:val="22"/>
      <w:u w:val="single"/>
    </w:rPr>
  </w:style>
  <w:style w:type="character" w:customStyle="1" w:styleId="StyleCardText11ptUnderlineChar">
    <w:name w:val="Style Card Text + 11 pt Underline Char"/>
    <w:link w:val="StyleCardText11ptUnderline"/>
    <w:locked/>
    <w:rsid w:val="00462182"/>
    <w:rPr>
      <w:rFonts w:ascii="Calibri" w:eastAsia="Calibri" w:hAnsi="Calibri" w:cs="Calibri"/>
      <w:u w:val="single"/>
    </w:rPr>
  </w:style>
  <w:style w:type="paragraph" w:customStyle="1" w:styleId="StyleCardText11ptUnderline">
    <w:name w:val="Style Card Text + 11 pt Underline"/>
    <w:link w:val="StyleCardText11ptUnderlineChar"/>
    <w:qFormat/>
    <w:rsid w:val="00462182"/>
    <w:pPr>
      <w:spacing w:after="200" w:line="276" w:lineRule="auto"/>
    </w:pPr>
    <w:rPr>
      <w:rFonts w:ascii="Calibri" w:eastAsia="Calibri" w:hAnsi="Calibri" w:cs="Calibri"/>
      <w:u w:val="single"/>
    </w:rPr>
  </w:style>
  <w:style w:type="character" w:customStyle="1" w:styleId="StyleCardText11ptBoldUnderlineChar">
    <w:name w:val="Style Card Text + 11 pt Bold Underline Char"/>
    <w:link w:val="StyleCardText11ptBoldUnderline"/>
    <w:locked/>
    <w:rsid w:val="00462182"/>
    <w:rPr>
      <w:rFonts w:ascii="Calibri" w:eastAsia="Calibri" w:hAnsi="Calibri" w:cs="Calibri"/>
      <w:b/>
      <w:bCs/>
      <w:u w:val="single"/>
    </w:rPr>
  </w:style>
  <w:style w:type="paragraph" w:customStyle="1" w:styleId="StyleCardText11ptBoldUnderline">
    <w:name w:val="Style Card Text + 11 pt Bold Underline"/>
    <w:link w:val="StyleCardText11ptBoldUnderlineChar"/>
    <w:qFormat/>
    <w:rsid w:val="00462182"/>
    <w:pPr>
      <w:spacing w:after="200" w:line="276" w:lineRule="auto"/>
    </w:pPr>
    <w:rPr>
      <w:rFonts w:ascii="Calibri" w:eastAsia="Calibri" w:hAnsi="Calibri" w:cs="Calibri"/>
      <w:b/>
      <w:bCs/>
      <w:u w:val="single"/>
    </w:rPr>
  </w:style>
  <w:style w:type="character" w:customStyle="1" w:styleId="StyleStyle49ptBold6Char">
    <w:name w:val="Style Style4 + 9 pt Bold6 Char"/>
    <w:link w:val="StyleStyle49ptBold6"/>
    <w:locked/>
    <w:rsid w:val="00462182"/>
    <w:rPr>
      <w:rFonts w:ascii="Arial Narrow" w:hAnsi="Arial Narrow"/>
      <w:b/>
      <w:bCs/>
      <w:sz w:val="16"/>
      <w:u w:val="single"/>
    </w:rPr>
  </w:style>
  <w:style w:type="paragraph" w:customStyle="1" w:styleId="StyleStyle49ptBold6">
    <w:name w:val="Style Style4 + 9 pt Bold6"/>
    <w:basedOn w:val="Style4"/>
    <w:link w:val="StyleStyle49ptBold6Char"/>
    <w:qFormat/>
    <w:rsid w:val="00462182"/>
    <w:pPr>
      <w:numPr>
        <w:numId w:val="0"/>
      </w:numPr>
    </w:pPr>
    <w:rPr>
      <w:b/>
      <w:bCs/>
    </w:rPr>
  </w:style>
  <w:style w:type="character" w:customStyle="1" w:styleId="StyleUnderlined11ptChar">
    <w:name w:val="Style Underlined + 11 pt Char"/>
    <w:basedOn w:val="DefaultParagraphFont"/>
    <w:link w:val="StyleUnderlined11pt"/>
    <w:locked/>
    <w:rsid w:val="00462182"/>
    <w:rPr>
      <w:rFonts w:ascii="Georgia" w:eastAsia="Calibri" w:hAnsi="Georgia" w:cs="Calibri"/>
      <w:szCs w:val="20"/>
      <w:u w:val="single"/>
      <w:lang w:eastAsia="ja-JP"/>
    </w:rPr>
  </w:style>
  <w:style w:type="paragraph" w:customStyle="1" w:styleId="StyleUnderlined11pt">
    <w:name w:val="Style Underlined + 11 pt"/>
    <w:link w:val="StyleUnderlined11ptChar"/>
    <w:qFormat/>
    <w:rsid w:val="00462182"/>
    <w:pPr>
      <w:spacing w:after="200" w:line="276" w:lineRule="auto"/>
    </w:pPr>
    <w:rPr>
      <w:rFonts w:ascii="Georgia" w:eastAsia="Calibri" w:hAnsi="Georgia" w:cs="Calibri"/>
      <w:szCs w:val="20"/>
      <w:u w:val="single"/>
      <w:lang w:eastAsia="ja-JP"/>
    </w:rPr>
  </w:style>
  <w:style w:type="character" w:customStyle="1" w:styleId="StyleCircled11ptChar">
    <w:name w:val="Style Circled + 11 pt Char"/>
    <w:link w:val="StyleCircled11pt"/>
    <w:locked/>
    <w:rsid w:val="00462182"/>
    <w:rPr>
      <w:rFonts w:ascii="Calibri" w:eastAsia="Calibri" w:hAnsi="Calibri" w:cs="Calibri"/>
      <w:b/>
      <w:bCs/>
      <w:u w:val="single"/>
    </w:rPr>
  </w:style>
  <w:style w:type="paragraph" w:customStyle="1" w:styleId="StyleCircled11pt">
    <w:name w:val="Style Circled + 11 pt"/>
    <w:basedOn w:val="Circled"/>
    <w:link w:val="StyleCircled11ptChar"/>
    <w:qFormat/>
    <w:rsid w:val="00462182"/>
    <w:pPr>
      <w:spacing w:after="200" w:line="276" w:lineRule="auto"/>
    </w:pPr>
    <w:rPr>
      <w:bCs/>
      <w:szCs w:val="22"/>
      <w:u w:val="single"/>
    </w:rPr>
  </w:style>
  <w:style w:type="character" w:customStyle="1" w:styleId="StyleCircled11ptBorderSinglesolidlineAuto05ptChar">
    <w:name w:val="Style Circled + 11 pt Border: : (Single solid line Auto  0.5 pt ... Char"/>
    <w:link w:val="StyleCircled11ptBorderSinglesolidlineAuto05pt"/>
    <w:locked/>
    <w:rsid w:val="00462182"/>
    <w:rPr>
      <w:rFonts w:ascii="Calibri" w:eastAsia="Calibri" w:hAnsi="Calibri" w:cs="Calibri"/>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462182"/>
    <w:pPr>
      <w:pBdr>
        <w:top w:val="single" w:sz="4" w:space="0" w:color="auto"/>
        <w:left w:val="single" w:sz="4" w:space="0" w:color="auto"/>
        <w:bottom w:val="single" w:sz="4" w:space="0" w:color="auto"/>
        <w:right w:val="single" w:sz="4" w:space="0" w:color="auto"/>
      </w:pBdr>
      <w:spacing w:after="200" w:line="276" w:lineRule="auto"/>
    </w:pPr>
    <w:rPr>
      <w:bCs/>
      <w:szCs w:val="22"/>
      <w:u w:val="single"/>
      <w:bdr w:val="single" w:sz="4" w:space="0" w:color="auto" w:frame="1"/>
    </w:rPr>
  </w:style>
  <w:style w:type="character" w:customStyle="1" w:styleId="StyleMinimizedText11pt1Char">
    <w:name w:val="Style Minimized Text + 11 pt1 Char"/>
    <w:basedOn w:val="MinimizedTextChar"/>
    <w:link w:val="StyleMinimizedText11pt1"/>
    <w:locked/>
    <w:rsid w:val="00462182"/>
    <w:rPr>
      <w:rFonts w:ascii="Times New Roman" w:eastAsia="Calibri" w:hAnsi="Times New Roman" w:cs="Times New Roman"/>
      <w:sz w:val="16"/>
    </w:rPr>
  </w:style>
  <w:style w:type="paragraph" w:customStyle="1" w:styleId="StyleMinimizedText11pt1">
    <w:name w:val="Style Minimized Text + 11 pt1"/>
    <w:basedOn w:val="MinimizedText"/>
    <w:link w:val="StyleMinimizedText11pt1Char"/>
    <w:qFormat/>
    <w:rsid w:val="00462182"/>
    <w:pPr>
      <w:spacing w:after="200" w:line="276" w:lineRule="auto"/>
    </w:pPr>
    <w:rPr>
      <w:rFonts w:ascii="Times New Roman" w:eastAsia="Calibri" w:hAnsi="Times New Roman" w:cs="Times New Roman"/>
    </w:rPr>
  </w:style>
  <w:style w:type="paragraph" w:customStyle="1" w:styleId="Underlinestyle0">
    <w:name w:val="Underline style"/>
    <w:basedOn w:val="Normal"/>
    <w:qFormat/>
    <w:rsid w:val="00462182"/>
    <w:pPr>
      <w:spacing w:after="0" w:line="240" w:lineRule="auto"/>
    </w:pPr>
    <w:rPr>
      <w:rFonts w:eastAsia="Calibri"/>
      <w:u w:val="single"/>
    </w:rPr>
  </w:style>
  <w:style w:type="character" w:customStyle="1" w:styleId="textboldCharChar">
    <w:name w:val="text bold Char Char"/>
    <w:link w:val="textboldChar"/>
    <w:locked/>
    <w:rsid w:val="00462182"/>
    <w:rPr>
      <w:rFonts w:ascii="Calibri" w:eastAsia="Calibri" w:hAnsi="Calibri" w:cs="Calibri"/>
      <w:b/>
      <w:u w:val="thick"/>
    </w:rPr>
  </w:style>
  <w:style w:type="paragraph" w:customStyle="1" w:styleId="textboldChar">
    <w:name w:val="text bold Char"/>
    <w:basedOn w:val="Normal"/>
    <w:link w:val="textboldCharChar"/>
    <w:qFormat/>
    <w:rsid w:val="00462182"/>
    <w:pPr>
      <w:spacing w:after="0" w:line="240" w:lineRule="auto"/>
      <w:ind w:left="720"/>
    </w:pPr>
    <w:rPr>
      <w:rFonts w:eastAsia="Calibri"/>
      <w:b/>
      <w:u w:val="thick"/>
    </w:rPr>
  </w:style>
  <w:style w:type="paragraph" w:customStyle="1" w:styleId="notes-source-hasnotes">
    <w:name w:val="notes-source-hasnotes"/>
    <w:basedOn w:val="Normal"/>
    <w:qFormat/>
    <w:rsid w:val="00462182"/>
    <w:pPr>
      <w:spacing w:before="100" w:beforeAutospacing="1" w:after="100" w:afterAutospacing="1" w:line="240" w:lineRule="auto"/>
    </w:pPr>
    <w:rPr>
      <w:rFonts w:ascii="Times" w:hAnsi="Times"/>
      <w:szCs w:val="20"/>
    </w:rPr>
  </w:style>
  <w:style w:type="paragraph" w:customStyle="1" w:styleId="articlemeta">
    <w:name w:val="articlemeta"/>
    <w:basedOn w:val="Normal"/>
    <w:qFormat/>
    <w:rsid w:val="00462182"/>
    <w:pPr>
      <w:spacing w:before="100" w:beforeAutospacing="1" w:after="100" w:afterAutospacing="1" w:line="240" w:lineRule="auto"/>
    </w:pPr>
    <w:rPr>
      <w:rFonts w:ascii="Times" w:hAnsi="Times"/>
      <w:szCs w:val="20"/>
    </w:rPr>
  </w:style>
  <w:style w:type="paragraph" w:customStyle="1" w:styleId="left">
    <w:name w:val="left"/>
    <w:basedOn w:val="Normal"/>
    <w:qFormat/>
    <w:rsid w:val="00462182"/>
    <w:pPr>
      <w:spacing w:before="100" w:beforeAutospacing="1" w:after="100" w:afterAutospacing="1" w:line="240" w:lineRule="auto"/>
    </w:pPr>
    <w:rPr>
      <w:rFonts w:ascii="Times" w:hAnsi="Times"/>
      <w:szCs w:val="20"/>
    </w:rPr>
  </w:style>
  <w:style w:type="paragraph" w:customStyle="1" w:styleId="right">
    <w:name w:val="right"/>
    <w:basedOn w:val="Normal"/>
    <w:qFormat/>
    <w:rsid w:val="00462182"/>
    <w:pPr>
      <w:spacing w:before="100" w:beforeAutospacing="1" w:after="100" w:afterAutospacing="1" w:line="240" w:lineRule="auto"/>
    </w:pPr>
    <w:rPr>
      <w:rFonts w:ascii="Times" w:hAnsi="Times"/>
      <w:szCs w:val="20"/>
    </w:rPr>
  </w:style>
  <w:style w:type="paragraph" w:customStyle="1" w:styleId="creditpostedmodified">
    <w:name w:val="credit_posted_modified"/>
    <w:basedOn w:val="Normal"/>
    <w:qFormat/>
    <w:rsid w:val="00462182"/>
    <w:pPr>
      <w:spacing w:before="100" w:beforeAutospacing="1" w:after="100" w:afterAutospacing="1" w:line="240" w:lineRule="auto"/>
    </w:pPr>
    <w:rPr>
      <w:rFonts w:ascii="Times" w:hAnsi="Times"/>
      <w:szCs w:val="20"/>
    </w:rPr>
  </w:style>
  <w:style w:type="paragraph" w:customStyle="1" w:styleId="hs-text-container">
    <w:name w:val="hs-text-container"/>
    <w:basedOn w:val="Normal"/>
    <w:qFormat/>
    <w:rsid w:val="00462182"/>
    <w:pPr>
      <w:spacing w:before="100" w:beforeAutospacing="1" w:after="100" w:afterAutospacing="1" w:line="240" w:lineRule="auto"/>
    </w:pPr>
    <w:rPr>
      <w:rFonts w:ascii="Times" w:hAnsi="Times"/>
      <w:szCs w:val="20"/>
    </w:rPr>
  </w:style>
  <w:style w:type="paragraph" w:customStyle="1" w:styleId="entry-meta">
    <w:name w:val="entry-meta"/>
    <w:basedOn w:val="Normal"/>
    <w:qFormat/>
    <w:rsid w:val="00462182"/>
    <w:pPr>
      <w:spacing w:before="100" w:beforeAutospacing="1" w:after="100" w:afterAutospacing="1" w:line="240" w:lineRule="auto"/>
    </w:pPr>
    <w:rPr>
      <w:rFonts w:ascii="Times" w:hAnsi="Times"/>
      <w:szCs w:val="20"/>
    </w:rPr>
  </w:style>
  <w:style w:type="paragraph" w:customStyle="1" w:styleId="articledetails">
    <w:name w:val="articledetails"/>
    <w:basedOn w:val="Normal"/>
    <w:qFormat/>
    <w:rsid w:val="00462182"/>
    <w:pPr>
      <w:spacing w:before="100" w:beforeAutospacing="1" w:after="100" w:afterAutospacing="1" w:line="240" w:lineRule="auto"/>
    </w:pPr>
    <w:rPr>
      <w:rFonts w:ascii="Times" w:hAnsi="Times"/>
      <w:szCs w:val="20"/>
    </w:rPr>
  </w:style>
  <w:style w:type="paragraph" w:customStyle="1" w:styleId="aff">
    <w:name w:val="aff"/>
    <w:basedOn w:val="Normal"/>
    <w:qFormat/>
    <w:rsid w:val="00462182"/>
    <w:pPr>
      <w:spacing w:before="100" w:beforeAutospacing="1" w:after="100" w:afterAutospacing="1" w:line="240" w:lineRule="auto"/>
    </w:pPr>
    <w:rPr>
      <w:rFonts w:ascii="Times" w:hAnsi="Times"/>
      <w:szCs w:val="20"/>
    </w:rPr>
  </w:style>
  <w:style w:type="paragraph" w:customStyle="1" w:styleId="permalinkable">
    <w:name w:val="permalinkable"/>
    <w:basedOn w:val="Normal"/>
    <w:qFormat/>
    <w:rsid w:val="00462182"/>
    <w:pPr>
      <w:spacing w:before="100" w:beforeAutospacing="1" w:after="100" w:afterAutospacing="1" w:line="240" w:lineRule="auto"/>
    </w:pPr>
    <w:rPr>
      <w:rFonts w:ascii="Times" w:hAnsi="Times"/>
      <w:szCs w:val="20"/>
    </w:rPr>
  </w:style>
  <w:style w:type="paragraph" w:customStyle="1" w:styleId="sbyline">
    <w:name w:val="sbyline"/>
    <w:basedOn w:val="Normal"/>
    <w:qFormat/>
    <w:rsid w:val="00462182"/>
    <w:pPr>
      <w:spacing w:before="100" w:beforeAutospacing="1" w:after="100" w:afterAutospacing="1" w:line="240" w:lineRule="auto"/>
    </w:pPr>
    <w:rPr>
      <w:rFonts w:ascii="Times" w:hAnsi="Times"/>
      <w:szCs w:val="20"/>
    </w:rPr>
  </w:style>
  <w:style w:type="paragraph" w:customStyle="1" w:styleId="promotion-tag-p">
    <w:name w:val="promotion-tag-p"/>
    <w:basedOn w:val="Normal"/>
    <w:qFormat/>
    <w:rsid w:val="00462182"/>
    <w:pPr>
      <w:spacing w:before="100" w:beforeAutospacing="1" w:after="100" w:afterAutospacing="1" w:line="240" w:lineRule="auto"/>
    </w:pPr>
    <w:rPr>
      <w:rFonts w:ascii="Times" w:hAnsi="Times"/>
      <w:szCs w:val="20"/>
    </w:rPr>
  </w:style>
  <w:style w:type="paragraph" w:customStyle="1" w:styleId="lede">
    <w:name w:val="lede"/>
    <w:basedOn w:val="Normal"/>
    <w:qFormat/>
    <w:rsid w:val="00462182"/>
    <w:pPr>
      <w:spacing w:before="100" w:beforeAutospacing="1" w:after="100" w:afterAutospacing="1" w:line="240" w:lineRule="auto"/>
    </w:pPr>
    <w:rPr>
      <w:rFonts w:ascii="Times" w:hAnsi="Times"/>
      <w:szCs w:val="20"/>
    </w:rPr>
  </w:style>
  <w:style w:type="paragraph" w:customStyle="1" w:styleId="Document">
    <w:name w:val="_Document"/>
    <w:basedOn w:val="Default"/>
    <w:next w:val="Default"/>
    <w:uiPriority w:val="99"/>
    <w:qFormat/>
    <w:rsid w:val="00462182"/>
    <w:rPr>
      <w:rFonts w:ascii="New Baskerville" w:eastAsiaTheme="minorEastAsia" w:hAnsi="New Baskerville"/>
      <w:color w:val="auto"/>
    </w:rPr>
  </w:style>
  <w:style w:type="paragraph" w:customStyle="1" w:styleId="SubHead1">
    <w:name w:val="_SubHead1"/>
    <w:basedOn w:val="Default"/>
    <w:next w:val="Default"/>
    <w:uiPriority w:val="99"/>
    <w:qFormat/>
    <w:rsid w:val="00462182"/>
    <w:rPr>
      <w:rFonts w:ascii="New Baskerville" w:eastAsiaTheme="minorEastAsia" w:hAnsi="New Baskerville"/>
      <w:color w:val="auto"/>
    </w:rPr>
  </w:style>
  <w:style w:type="paragraph" w:customStyle="1" w:styleId="SubHead2">
    <w:name w:val="_SubHead2"/>
    <w:basedOn w:val="Default"/>
    <w:next w:val="Default"/>
    <w:uiPriority w:val="99"/>
    <w:qFormat/>
    <w:rsid w:val="00462182"/>
    <w:rPr>
      <w:rFonts w:ascii="New Baskerville" w:eastAsiaTheme="minorEastAsia" w:hAnsi="New Baskerville"/>
      <w:color w:val="auto"/>
    </w:rPr>
  </w:style>
  <w:style w:type="paragraph" w:customStyle="1" w:styleId="collapsed-hide">
    <w:name w:val="collapsed-hide"/>
    <w:basedOn w:val="Normal"/>
    <w:qFormat/>
    <w:rsid w:val="00462182"/>
    <w:pPr>
      <w:spacing w:before="100" w:beforeAutospacing="1" w:after="100" w:afterAutospacing="1" w:line="240" w:lineRule="auto"/>
    </w:pPr>
    <w:rPr>
      <w:rFonts w:ascii="Times" w:hAnsi="Times"/>
      <w:szCs w:val="20"/>
    </w:rPr>
  </w:style>
  <w:style w:type="paragraph" w:customStyle="1" w:styleId="odd">
    <w:name w:val="odd"/>
    <w:basedOn w:val="Normal"/>
    <w:qFormat/>
    <w:rsid w:val="00462182"/>
    <w:pPr>
      <w:spacing w:before="100" w:beforeAutospacing="1" w:after="100" w:afterAutospacing="1" w:line="240" w:lineRule="auto"/>
    </w:pPr>
    <w:rPr>
      <w:rFonts w:ascii="Times" w:hAnsi="Times"/>
      <w:szCs w:val="20"/>
    </w:rPr>
  </w:style>
  <w:style w:type="paragraph" w:customStyle="1" w:styleId="volissue">
    <w:name w:val="volissue"/>
    <w:basedOn w:val="Normal"/>
    <w:qFormat/>
    <w:rsid w:val="00462182"/>
    <w:pPr>
      <w:spacing w:before="100" w:beforeAutospacing="1" w:after="100" w:afterAutospacing="1" w:line="240" w:lineRule="auto"/>
    </w:pPr>
    <w:rPr>
      <w:rFonts w:ascii="Times" w:hAnsi="Times"/>
      <w:szCs w:val="20"/>
    </w:rPr>
  </w:style>
  <w:style w:type="paragraph" w:customStyle="1" w:styleId="comment-count-label">
    <w:name w:val="comment-count-label"/>
    <w:basedOn w:val="Normal"/>
    <w:qFormat/>
    <w:rsid w:val="00462182"/>
    <w:pPr>
      <w:spacing w:before="100" w:beforeAutospacing="1" w:after="100" w:afterAutospacing="1" w:line="240" w:lineRule="auto"/>
    </w:pPr>
    <w:rPr>
      <w:rFonts w:ascii="Times" w:hAnsi="Times"/>
      <w:szCs w:val="20"/>
    </w:rPr>
  </w:style>
  <w:style w:type="paragraph" w:customStyle="1" w:styleId="mol-para-with-font">
    <w:name w:val="mol-para-with-font"/>
    <w:basedOn w:val="Normal"/>
    <w:qFormat/>
    <w:rsid w:val="00462182"/>
    <w:pPr>
      <w:spacing w:before="100" w:beforeAutospacing="1" w:after="100" w:afterAutospacing="1" w:line="240" w:lineRule="auto"/>
    </w:pPr>
    <w:rPr>
      <w:rFonts w:ascii="Times" w:hAnsi="Times"/>
      <w:szCs w:val="20"/>
    </w:rPr>
  </w:style>
  <w:style w:type="paragraph" w:customStyle="1" w:styleId="articleopinion-standfirst">
    <w:name w:val="articleopinion-standfirst"/>
    <w:basedOn w:val="Normal"/>
    <w:qFormat/>
    <w:rsid w:val="00462182"/>
    <w:pPr>
      <w:spacing w:before="100" w:beforeAutospacing="1" w:after="100" w:afterAutospacing="1" w:line="240" w:lineRule="auto"/>
    </w:pPr>
    <w:rPr>
      <w:rFonts w:ascii="Times" w:hAnsi="Times"/>
      <w:szCs w:val="20"/>
    </w:rPr>
  </w:style>
  <w:style w:type="paragraph" w:customStyle="1" w:styleId="snippet">
    <w:name w:val="snippet"/>
    <w:basedOn w:val="Normal"/>
    <w:qFormat/>
    <w:rsid w:val="00462182"/>
    <w:pPr>
      <w:spacing w:before="100" w:beforeAutospacing="1" w:after="100" w:afterAutospacing="1" w:line="240" w:lineRule="auto"/>
    </w:pPr>
    <w:rPr>
      <w:rFonts w:ascii="Times" w:hAnsi="Times"/>
      <w:szCs w:val="20"/>
    </w:rPr>
  </w:style>
  <w:style w:type="paragraph" w:customStyle="1" w:styleId="Pa13">
    <w:name w:val="Pa13"/>
    <w:basedOn w:val="Default"/>
    <w:next w:val="Default"/>
    <w:uiPriority w:val="99"/>
    <w:qFormat/>
    <w:rsid w:val="00462182"/>
    <w:pPr>
      <w:spacing w:line="201" w:lineRule="atLeast"/>
    </w:pPr>
    <w:rPr>
      <w:rFonts w:eastAsiaTheme="minorEastAsia"/>
      <w:color w:val="auto"/>
    </w:rPr>
  </w:style>
  <w:style w:type="paragraph" w:customStyle="1" w:styleId="Pa14">
    <w:name w:val="Pa14"/>
    <w:basedOn w:val="Default"/>
    <w:next w:val="Default"/>
    <w:uiPriority w:val="99"/>
    <w:qFormat/>
    <w:rsid w:val="00462182"/>
    <w:pPr>
      <w:spacing w:line="241" w:lineRule="atLeast"/>
    </w:pPr>
    <w:rPr>
      <w:rFonts w:eastAsiaTheme="minorEastAsia"/>
      <w:color w:val="auto"/>
    </w:rPr>
  </w:style>
  <w:style w:type="paragraph" w:customStyle="1" w:styleId="Pa9">
    <w:name w:val="Pa9"/>
    <w:basedOn w:val="Default"/>
    <w:next w:val="Default"/>
    <w:uiPriority w:val="99"/>
    <w:qFormat/>
    <w:rsid w:val="00462182"/>
    <w:pPr>
      <w:spacing w:line="241" w:lineRule="atLeast"/>
    </w:pPr>
    <w:rPr>
      <w:rFonts w:ascii="Gill Sans" w:eastAsiaTheme="minorEastAsia" w:hAnsi="Gill Sans"/>
      <w:color w:val="auto"/>
    </w:rPr>
  </w:style>
  <w:style w:type="paragraph" w:customStyle="1" w:styleId="hg-daily">
    <w:name w:val="hg-daily"/>
    <w:basedOn w:val="Normal"/>
    <w:qFormat/>
    <w:rsid w:val="00462182"/>
    <w:pPr>
      <w:spacing w:before="100" w:beforeAutospacing="1" w:after="100" w:afterAutospacing="1" w:line="240" w:lineRule="auto"/>
    </w:pPr>
    <w:rPr>
      <w:rFonts w:ascii="Times" w:hAnsi="Times"/>
      <w:szCs w:val="20"/>
    </w:rPr>
  </w:style>
  <w:style w:type="paragraph" w:customStyle="1" w:styleId="buttonheading">
    <w:name w:val="buttonheading"/>
    <w:basedOn w:val="Normal"/>
    <w:qFormat/>
    <w:rsid w:val="00462182"/>
    <w:pPr>
      <w:spacing w:before="100" w:beforeAutospacing="1" w:after="100" w:afterAutospacing="1" w:line="240" w:lineRule="auto"/>
    </w:pPr>
    <w:rPr>
      <w:rFonts w:ascii="Times" w:hAnsi="Times"/>
      <w:szCs w:val="20"/>
    </w:rPr>
  </w:style>
  <w:style w:type="paragraph" w:customStyle="1" w:styleId="TOC3Char">
    <w:name w:val="TOC 3 Char"/>
    <w:basedOn w:val="Normal"/>
    <w:next w:val="Normal"/>
    <w:qFormat/>
    <w:rsid w:val="00462182"/>
    <w:pPr>
      <w:spacing w:after="0" w:line="240" w:lineRule="auto"/>
    </w:pPr>
    <w:rPr>
      <w:rFonts w:eastAsia="Times New Roman"/>
      <w:sz w:val="24"/>
      <w:szCs w:val="20"/>
    </w:rPr>
  </w:style>
  <w:style w:type="paragraph" w:customStyle="1" w:styleId="TOC1Char">
    <w:name w:val="TOC 1 Char"/>
    <w:basedOn w:val="Normal"/>
    <w:next w:val="Normal"/>
    <w:qFormat/>
    <w:rsid w:val="00462182"/>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462182"/>
    <w:pPr>
      <w:spacing w:after="0" w:line="240" w:lineRule="auto"/>
      <w:jc w:val="both"/>
    </w:pPr>
    <w:rPr>
      <w:rFonts w:ascii="Times New Roman" w:eastAsia="Times New Roman" w:hAnsi="Times New Roman" w:cs="Times New Roman"/>
      <w:i/>
      <w:iCs/>
      <w:color w:val="000000"/>
    </w:rPr>
  </w:style>
  <w:style w:type="paragraph" w:customStyle="1" w:styleId="PlaceholderText2">
    <w:name w:val="Placeholder Text2"/>
    <w:basedOn w:val="Normal"/>
    <w:uiPriority w:val="99"/>
    <w:qFormat/>
    <w:rsid w:val="00462182"/>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qFormat/>
    <w:rsid w:val="00462182"/>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qFormat/>
    <w:rsid w:val="00462182"/>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qFormat/>
    <w:rsid w:val="00462182"/>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qFormat/>
    <w:rsid w:val="00462182"/>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qFormat/>
    <w:rsid w:val="00462182"/>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qFormat/>
    <w:rsid w:val="00462182"/>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qFormat/>
    <w:rsid w:val="00462182"/>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qFormat/>
    <w:rsid w:val="00462182"/>
    <w:pPr>
      <w:spacing w:before="100" w:beforeAutospacing="1" w:after="100" w:afterAutospacing="1" w:line="240" w:lineRule="auto"/>
    </w:pPr>
    <w:rPr>
      <w:rFonts w:ascii="Times" w:hAnsi="Times"/>
      <w:szCs w:val="20"/>
    </w:rPr>
  </w:style>
  <w:style w:type="paragraph" w:customStyle="1" w:styleId="bylineaffiliation">
    <w:name w:val="bylineaffiliation"/>
    <w:basedOn w:val="Normal"/>
    <w:qFormat/>
    <w:rsid w:val="00462182"/>
    <w:pPr>
      <w:spacing w:before="100" w:beforeAutospacing="1" w:after="100" w:afterAutospacing="1" w:line="240" w:lineRule="auto"/>
    </w:pPr>
    <w:rPr>
      <w:rFonts w:ascii="Times" w:hAnsi="Times"/>
      <w:szCs w:val="20"/>
    </w:rPr>
  </w:style>
  <w:style w:type="character" w:customStyle="1" w:styleId="LanguageEditingChar">
    <w:name w:val="Language Editing Char"/>
    <w:basedOn w:val="DefaultParagraphFont"/>
    <w:link w:val="LanguageEditing"/>
    <w:locked/>
    <w:rsid w:val="00462182"/>
    <w:rPr>
      <w:rFonts w:ascii="Calibri" w:eastAsia="Times New Roman" w:hAnsi="Calibri" w:cs="Calibri"/>
      <w:strike/>
      <w:sz w:val="16"/>
    </w:rPr>
  </w:style>
  <w:style w:type="paragraph" w:customStyle="1" w:styleId="LanguageEditing">
    <w:name w:val="Language Editing"/>
    <w:basedOn w:val="Normal"/>
    <w:link w:val="LanguageEditingChar"/>
    <w:qFormat/>
    <w:rsid w:val="00462182"/>
    <w:pPr>
      <w:spacing w:after="0" w:line="240" w:lineRule="auto"/>
    </w:pPr>
    <w:rPr>
      <w:rFonts w:eastAsia="Times New Roman"/>
      <w:strike/>
      <w:sz w:val="16"/>
    </w:rPr>
  </w:style>
  <w:style w:type="character" w:customStyle="1" w:styleId="HeaderInitialChar">
    <w:name w:val="Header Initial Char"/>
    <w:link w:val="HeaderInitial"/>
    <w:locked/>
    <w:rsid w:val="00462182"/>
    <w:rPr>
      <w:rFonts w:ascii="Calibri" w:eastAsia="Times New Roman" w:hAnsi="Calibri" w:cs="Calibri"/>
      <w:b/>
      <w:caps/>
      <w:sz w:val="40"/>
      <w:szCs w:val="40"/>
    </w:rPr>
  </w:style>
  <w:style w:type="paragraph" w:customStyle="1" w:styleId="HeaderInitial">
    <w:name w:val="Header Initial"/>
    <w:basedOn w:val="Normal"/>
    <w:link w:val="HeaderInitialChar"/>
    <w:qFormat/>
    <w:rsid w:val="00462182"/>
    <w:pPr>
      <w:pBdr>
        <w:bottom w:val="single" w:sz="12" w:space="1" w:color="auto"/>
      </w:pBdr>
      <w:spacing w:after="0" w:line="240" w:lineRule="auto"/>
      <w:jc w:val="center"/>
      <w:outlineLvl w:val="0"/>
    </w:pPr>
    <w:rPr>
      <w:rFonts w:eastAsia="Times New Roman"/>
      <w:b/>
      <w:caps/>
      <w:sz w:val="40"/>
      <w:szCs w:val="40"/>
    </w:rPr>
  </w:style>
  <w:style w:type="character" w:customStyle="1" w:styleId="StrikethroughChar">
    <w:name w:val="Strikethrough Char"/>
    <w:basedOn w:val="DefaultParagraphFont"/>
    <w:link w:val="Strikethrough0"/>
    <w:locked/>
    <w:rsid w:val="00462182"/>
    <w:rPr>
      <w:rFonts w:ascii="Calibri" w:hAnsi="Calibri" w:cs="Calibri"/>
      <w:strike/>
      <w:sz w:val="16"/>
    </w:rPr>
  </w:style>
  <w:style w:type="paragraph" w:customStyle="1" w:styleId="Strikethrough0">
    <w:name w:val="Strikethrough"/>
    <w:basedOn w:val="Normal"/>
    <w:link w:val="StrikethroughChar"/>
    <w:qFormat/>
    <w:rsid w:val="00462182"/>
    <w:pPr>
      <w:spacing w:after="0" w:line="240" w:lineRule="auto"/>
    </w:pPr>
    <w:rPr>
      <w:strike/>
      <w:sz w:val="16"/>
    </w:rPr>
  </w:style>
  <w:style w:type="paragraph" w:customStyle="1" w:styleId="StyleCardtagNoSpacing1NoSpacing11NoSpacing2DebateTextRea">
    <w:name w:val="Style CardtagNo Spacing1No Spacing11No Spacing2Debate TextRea..."/>
    <w:basedOn w:val="Normal"/>
    <w:qFormat/>
    <w:rsid w:val="00462182"/>
    <w:pPr>
      <w:spacing w:after="0" w:line="240" w:lineRule="auto"/>
    </w:pPr>
    <w:rPr>
      <w:rFonts w:asciiTheme="minorHAnsi" w:hAnsiTheme="minorHAnsi"/>
      <w:bCs/>
    </w:rPr>
  </w:style>
  <w:style w:type="character" w:customStyle="1" w:styleId="NormalF6Char">
    <w:name w:val="Normal F6 Char"/>
    <w:link w:val="NormalF6"/>
    <w:locked/>
    <w:rsid w:val="00462182"/>
    <w:rPr>
      <w:rFonts w:ascii="Calibri" w:eastAsia="Times New Roman" w:hAnsi="Calibri" w:cs="Calibri"/>
    </w:rPr>
  </w:style>
  <w:style w:type="paragraph" w:customStyle="1" w:styleId="NormalF6">
    <w:name w:val="Normal F6"/>
    <w:basedOn w:val="Normal"/>
    <w:link w:val="NormalF6Char"/>
    <w:qFormat/>
    <w:rsid w:val="00462182"/>
    <w:pPr>
      <w:spacing w:after="0" w:line="240" w:lineRule="auto"/>
    </w:pPr>
    <w:rPr>
      <w:rFonts w:eastAsia="Times New Roman"/>
    </w:rPr>
  </w:style>
  <w:style w:type="paragraph" w:customStyle="1" w:styleId="TagNew">
    <w:name w:val="Tag New"/>
    <w:qFormat/>
    <w:rsid w:val="00462182"/>
    <w:pPr>
      <w:spacing w:after="0" w:line="240" w:lineRule="auto"/>
    </w:pPr>
    <w:rPr>
      <w:rFonts w:ascii="Times New Roman" w:eastAsiaTheme="minorEastAsia" w:hAnsi="Times New Roman" w:cs="Times New Roman"/>
      <w:b/>
      <w:sz w:val="24"/>
      <w:szCs w:val="20"/>
    </w:rPr>
  </w:style>
  <w:style w:type="paragraph" w:customStyle="1" w:styleId="TagNew0">
    <w:name w:val="Tag_New"/>
    <w:qFormat/>
    <w:rsid w:val="00462182"/>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462182"/>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qFormat/>
    <w:rsid w:val="00462182"/>
    <w:pPr>
      <w:spacing w:before="100" w:beforeAutospacing="1" w:after="100" w:afterAutospacing="1" w:line="240" w:lineRule="auto"/>
    </w:pPr>
    <w:rPr>
      <w:rFonts w:eastAsia="Times New Roman"/>
      <w:sz w:val="24"/>
    </w:rPr>
  </w:style>
  <w:style w:type="paragraph" w:customStyle="1" w:styleId="Carding">
    <w:name w:val="Carding"/>
    <w:basedOn w:val="Normal"/>
    <w:qFormat/>
    <w:rsid w:val="00462182"/>
    <w:pPr>
      <w:spacing w:after="0" w:line="240" w:lineRule="auto"/>
    </w:pPr>
    <w:rPr>
      <w:rFonts w:eastAsia="Times New Roman"/>
      <w:sz w:val="18"/>
    </w:rPr>
  </w:style>
  <w:style w:type="paragraph" w:customStyle="1" w:styleId="NormalWeb8">
    <w:name w:val="Normal (Web)8"/>
    <w:basedOn w:val="Normal"/>
    <w:qFormat/>
    <w:rsid w:val="00462182"/>
    <w:pPr>
      <w:spacing w:before="100" w:beforeAutospacing="1" w:after="100" w:afterAutospacing="1" w:line="240" w:lineRule="auto"/>
    </w:pPr>
    <w:rPr>
      <w:rFonts w:eastAsia="Times New Roman"/>
      <w:sz w:val="18"/>
      <w:szCs w:val="18"/>
    </w:rPr>
  </w:style>
  <w:style w:type="paragraph" w:customStyle="1" w:styleId="author-credentials">
    <w:name w:val="author-credentials"/>
    <w:basedOn w:val="Normal"/>
    <w:qFormat/>
    <w:rsid w:val="00462182"/>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462182"/>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462182"/>
    <w:rPr>
      <w:b/>
      <w:bCs/>
      <w:u w:val="single"/>
    </w:rPr>
  </w:style>
  <w:style w:type="paragraph" w:customStyle="1" w:styleId="StyleUnderlined11ptBold">
    <w:name w:val="Style Underlined + 11 pt Bold"/>
    <w:basedOn w:val="underlined"/>
    <w:link w:val="StyleUnderlined11ptBoldChar"/>
    <w:qFormat/>
    <w:rsid w:val="00462182"/>
    <w:pPr>
      <w:contextualSpacing w:val="0"/>
    </w:pPr>
    <w:rPr>
      <w:rFonts w:asciiTheme="minorHAnsi" w:eastAsiaTheme="minorHAnsi" w:hAnsiTheme="minorHAnsi" w:cstheme="minorBidi"/>
      <w:b/>
      <w:bCs/>
    </w:rPr>
  </w:style>
  <w:style w:type="character" w:customStyle="1" w:styleId="StyleCardTextTimesNewRoman11ptUnderlineChar">
    <w:name w:val="Style Card Text + Times New Roman 11 pt Underline Char"/>
    <w:link w:val="StyleCardTextTimesNewRoman11ptUnderline"/>
    <w:locked/>
    <w:rsid w:val="00462182"/>
    <w:rPr>
      <w:rFonts w:ascii="Calibri" w:eastAsia="Calibri" w:hAnsi="Calibri" w:cs="Calibri"/>
      <w:u w:val="single"/>
    </w:rPr>
  </w:style>
  <w:style w:type="paragraph" w:customStyle="1" w:styleId="StyleCardTextTimesNewRoman11ptUnderline">
    <w:name w:val="Style Card Text + Times New Roman 11 pt Underline"/>
    <w:link w:val="StyleCardTextTimesNewRoman11ptUnderlineChar"/>
    <w:qFormat/>
    <w:rsid w:val="00462182"/>
    <w:pPr>
      <w:spacing w:after="200" w:line="276" w:lineRule="auto"/>
      <w:contextualSpacing/>
    </w:pPr>
    <w:rPr>
      <w:rFonts w:ascii="Calibri" w:eastAsia="Calibri" w:hAnsi="Calibri" w:cs="Calibri"/>
      <w:u w:val="single"/>
    </w:rPr>
  </w:style>
  <w:style w:type="paragraph" w:customStyle="1" w:styleId="StyleStyleStyleCNA9ptBefore1pt8ptPatternClear">
    <w:name w:val="Style Style Style CN A + 9 pt Before:  1 pt + 8 pt + Pattern: Clear..."/>
    <w:basedOn w:val="Normal"/>
    <w:autoRedefine/>
    <w:qFormat/>
    <w:rsid w:val="00462182"/>
    <w:pPr>
      <w:keepLines/>
      <w:shd w:val="clear" w:color="auto" w:fill="FFFFFF"/>
      <w:tabs>
        <w:tab w:val="left" w:pos="3870"/>
      </w:tabs>
      <w:snapToGrid w:val="0"/>
      <w:spacing w:before="60" w:after="0" w:line="170" w:lineRule="exact"/>
      <w:ind w:left="504" w:hanging="288"/>
    </w:pPr>
    <w:rPr>
      <w:rFonts w:eastAsia="Times New Roman"/>
      <w:szCs w:val="20"/>
    </w:rPr>
  </w:style>
  <w:style w:type="paragraph" w:customStyle="1" w:styleId="underlined1">
    <w:name w:val="underlined1"/>
    <w:next w:val="Normal"/>
    <w:autoRedefine/>
    <w:qFormat/>
    <w:rsid w:val="00462182"/>
    <w:pPr>
      <w:spacing w:after="0" w:line="240" w:lineRule="auto"/>
      <w:contextualSpacing/>
    </w:pPr>
    <w:rPr>
      <w:rFonts w:ascii="Times New Roman" w:eastAsia="Malgun Gothic" w:hAnsi="Times New Roman" w:cs="Times New Roman"/>
      <w:sz w:val="21"/>
      <w:szCs w:val="24"/>
      <w:u w:val="single"/>
    </w:rPr>
  </w:style>
  <w:style w:type="character" w:customStyle="1" w:styleId="SourceBoldedChar">
    <w:name w:val="Source Bolded Char"/>
    <w:link w:val="SourceBolded"/>
    <w:locked/>
    <w:rsid w:val="00462182"/>
    <w:rPr>
      <w:rFonts w:ascii="Calibri" w:eastAsia="Times New Roman" w:hAnsi="Calibri" w:cs="Calibri"/>
      <w:b/>
      <w:lang w:val="x-none" w:eastAsia="x-none"/>
    </w:rPr>
  </w:style>
  <w:style w:type="paragraph" w:customStyle="1" w:styleId="SourceBolded">
    <w:name w:val="Source Bolded"/>
    <w:basedOn w:val="Normaltext0"/>
    <w:next w:val="Normaltext0"/>
    <w:link w:val="SourceBoldedChar"/>
    <w:autoRedefine/>
    <w:qFormat/>
    <w:rsid w:val="00462182"/>
    <w:rPr>
      <w:rFonts w:eastAsia="Times New Roman"/>
      <w:b/>
      <w:lang w:val="x-none" w:eastAsia="x-none"/>
    </w:rPr>
  </w:style>
  <w:style w:type="character" w:customStyle="1" w:styleId="CardDownSizeChar">
    <w:name w:val="CardDownSize Char"/>
    <w:link w:val="CardDownSize"/>
    <w:locked/>
    <w:rsid w:val="00462182"/>
    <w:rPr>
      <w:rFonts w:ascii="Calibri" w:eastAsia="Calibri" w:hAnsi="Calibri" w:cs="Calibri"/>
      <w:sz w:val="16"/>
      <w:szCs w:val="20"/>
      <w:lang w:val="x-none" w:eastAsia="x-none"/>
    </w:rPr>
  </w:style>
  <w:style w:type="paragraph" w:customStyle="1" w:styleId="CardDownSize">
    <w:name w:val="CardDownSize"/>
    <w:basedOn w:val="Normal"/>
    <w:link w:val="CardDownSizeChar"/>
    <w:qFormat/>
    <w:rsid w:val="00462182"/>
    <w:pPr>
      <w:spacing w:after="0" w:line="240" w:lineRule="auto"/>
    </w:pPr>
    <w:rPr>
      <w:rFonts w:eastAsia="Calibri"/>
      <w:sz w:val="16"/>
      <w:szCs w:val="20"/>
      <w:lang w:val="x-none" w:eastAsia="x-none"/>
    </w:rPr>
  </w:style>
  <w:style w:type="character" w:customStyle="1" w:styleId="Citation1Char">
    <w:name w:val="Citation1 Char"/>
    <w:link w:val="Citation1"/>
    <w:locked/>
    <w:rsid w:val="00462182"/>
    <w:rPr>
      <w:rFonts w:ascii="Calibri" w:eastAsia="Calibri" w:hAnsi="Calibri" w:cs="Calibri"/>
      <w:b/>
      <w:u w:val="single"/>
      <w:lang w:val="x-none" w:eastAsia="x-none"/>
    </w:rPr>
  </w:style>
  <w:style w:type="paragraph" w:customStyle="1" w:styleId="Citation1">
    <w:name w:val="Citation1"/>
    <w:basedOn w:val="Normal"/>
    <w:link w:val="Citation1Char"/>
    <w:qFormat/>
    <w:rsid w:val="00462182"/>
    <w:pPr>
      <w:spacing w:after="0" w:line="240" w:lineRule="auto"/>
    </w:pPr>
    <w:rPr>
      <w:rFonts w:eastAsia="Calibri"/>
      <w:b/>
      <w:u w:val="single"/>
      <w:lang w:val="x-none" w:eastAsia="x-none"/>
    </w:rPr>
  </w:style>
  <w:style w:type="paragraph" w:customStyle="1" w:styleId="Non-NavPanelTag">
    <w:name w:val="Non-Nav Panel Tag"/>
    <w:basedOn w:val="Normal"/>
    <w:qFormat/>
    <w:rsid w:val="00462182"/>
    <w:pPr>
      <w:spacing w:after="0" w:line="240" w:lineRule="auto"/>
    </w:pPr>
    <w:rPr>
      <w:b/>
      <w:sz w:val="26"/>
    </w:rPr>
  </w:style>
  <w:style w:type="paragraph" w:customStyle="1" w:styleId="TagsFutura">
    <w:name w:val="TagsFutura"/>
    <w:basedOn w:val="Normal"/>
    <w:next w:val="Cites"/>
    <w:qFormat/>
    <w:rsid w:val="00462182"/>
    <w:pPr>
      <w:spacing w:after="0" w:line="240" w:lineRule="auto"/>
    </w:pPr>
    <w:rPr>
      <w:rFonts w:ascii="Futura" w:eastAsia="Times" w:hAnsi="Futura"/>
      <w:b/>
      <w:caps/>
      <w:sz w:val="18"/>
      <w:szCs w:val="20"/>
    </w:rPr>
  </w:style>
  <w:style w:type="paragraph" w:customStyle="1" w:styleId="DebateTag0">
    <w:name w:val="DebateTag"/>
    <w:basedOn w:val="Normal"/>
    <w:qFormat/>
    <w:rsid w:val="00462182"/>
    <w:pPr>
      <w:spacing w:after="0" w:line="240" w:lineRule="auto"/>
    </w:pPr>
    <w:rPr>
      <w:rFonts w:eastAsia="Calibri"/>
      <w:b/>
    </w:rPr>
  </w:style>
  <w:style w:type="paragraph" w:customStyle="1" w:styleId="Heading42">
    <w:name w:val="Heading 42"/>
    <w:basedOn w:val="Normal"/>
    <w:qFormat/>
    <w:rsid w:val="00462182"/>
    <w:pPr>
      <w:spacing w:after="0" w:line="240" w:lineRule="auto"/>
    </w:pPr>
    <w:rPr>
      <w:rFonts w:eastAsia="Times New Roman"/>
    </w:rPr>
  </w:style>
  <w:style w:type="character" w:customStyle="1" w:styleId="DebateNormalChar">
    <w:name w:val="DebateNormal Char"/>
    <w:basedOn w:val="DefaultParagraphFont"/>
    <w:link w:val="DebateNormal"/>
    <w:locked/>
    <w:rsid w:val="00462182"/>
    <w:rPr>
      <w:rFonts w:ascii="Calibri" w:eastAsia="Calibri" w:hAnsi="Calibri" w:cs="Calibri"/>
      <w:sz w:val="16"/>
      <w:szCs w:val="20"/>
    </w:rPr>
  </w:style>
  <w:style w:type="paragraph" w:customStyle="1" w:styleId="DebateNormal">
    <w:name w:val="DebateNormal"/>
    <w:basedOn w:val="Normal"/>
    <w:link w:val="DebateNormalChar"/>
    <w:qFormat/>
    <w:rsid w:val="00462182"/>
    <w:pPr>
      <w:spacing w:after="0" w:line="276" w:lineRule="auto"/>
    </w:pPr>
    <w:rPr>
      <w:rFonts w:eastAsia="Calibri"/>
      <w:sz w:val="16"/>
      <w:szCs w:val="20"/>
    </w:rPr>
  </w:style>
  <w:style w:type="character" w:customStyle="1" w:styleId="DebateEmphasisChar">
    <w:name w:val="DebateEmphasis Char"/>
    <w:basedOn w:val="DefaultParagraphFont"/>
    <w:link w:val="DebateEmphasis"/>
    <w:locked/>
    <w:rsid w:val="00462182"/>
    <w:rPr>
      <w:rFonts w:ascii="Calibri" w:eastAsia="Calibri" w:hAnsi="Calibri" w:cs="Calibri"/>
      <w:b/>
      <w:sz w:val="16"/>
      <w:szCs w:val="20"/>
      <w:u w:val="single"/>
    </w:rPr>
  </w:style>
  <w:style w:type="paragraph" w:customStyle="1" w:styleId="DebateEmphasis">
    <w:name w:val="DebateEmphasis"/>
    <w:basedOn w:val="Normal"/>
    <w:link w:val="DebateEmphasisChar"/>
    <w:qFormat/>
    <w:rsid w:val="00462182"/>
    <w:pPr>
      <w:spacing w:after="0" w:line="276" w:lineRule="auto"/>
    </w:pPr>
    <w:rPr>
      <w:rFonts w:eastAsia="Calibri"/>
      <w:b/>
      <w:sz w:val="16"/>
      <w:szCs w:val="20"/>
      <w:u w:val="single"/>
    </w:rPr>
  </w:style>
  <w:style w:type="character" w:customStyle="1" w:styleId="NormalCiteChar">
    <w:name w:val="NormalCite Char"/>
    <w:basedOn w:val="DefaultParagraphFont"/>
    <w:link w:val="NormalCite"/>
    <w:locked/>
    <w:rsid w:val="00462182"/>
    <w:rPr>
      <w:rFonts w:ascii="Times New Roman" w:hAnsi="Times New Roman" w:cs="Times New Roman"/>
      <w:sz w:val="18"/>
    </w:rPr>
  </w:style>
  <w:style w:type="paragraph" w:customStyle="1" w:styleId="NormalCite">
    <w:name w:val="NormalCite"/>
    <w:link w:val="NormalCiteChar"/>
    <w:qFormat/>
    <w:rsid w:val="00462182"/>
    <w:pPr>
      <w:spacing w:after="0" w:line="240" w:lineRule="auto"/>
    </w:pPr>
    <w:rPr>
      <w:rFonts w:ascii="Times New Roman" w:hAnsi="Times New Roman" w:cs="Times New Roman"/>
      <w:sz w:val="18"/>
    </w:rPr>
  </w:style>
  <w:style w:type="character" w:customStyle="1" w:styleId="StyleUnderlineChar11pt2Char">
    <w:name w:val="Style Underline Char + 11 pt2 Char"/>
    <w:basedOn w:val="DefaultParagraphFont"/>
    <w:link w:val="StyleUnderlineChar11pt2"/>
    <w:locked/>
    <w:rsid w:val="00462182"/>
    <w:rPr>
      <w:rFonts w:ascii="Times New Roman" w:eastAsia="Times New Roman" w:hAnsi="Times New Roman" w:cs="Calibri"/>
      <w:u w:val="single"/>
    </w:rPr>
  </w:style>
  <w:style w:type="paragraph" w:customStyle="1" w:styleId="StyleUnderlineChar11pt2">
    <w:name w:val="Style Underline Char + 11 pt2"/>
    <w:link w:val="StyleUnderlineChar11pt2Char"/>
    <w:qFormat/>
    <w:rsid w:val="00462182"/>
    <w:pPr>
      <w:spacing w:line="240" w:lineRule="auto"/>
    </w:pPr>
    <w:rPr>
      <w:rFonts w:ascii="Times New Roman" w:eastAsia="Times New Roman" w:hAnsi="Times New Roman" w:cs="Calibri"/>
      <w:u w:val="single"/>
    </w:rPr>
  </w:style>
  <w:style w:type="character" w:customStyle="1" w:styleId="StyleUnderlineChar11ptBorderSinglesolidlineAutoChar">
    <w:name w:val="Style Underline Char + 11 pt Border: : (Single solid line Auto  ... Char"/>
    <w:link w:val="StyleUnderlineChar11ptBorderSinglesolidlineAuto"/>
    <w:locked/>
    <w:rsid w:val="00462182"/>
    <w:rPr>
      <w:rFonts w:ascii="Times New Roman" w:eastAsia="Times New Roman" w:hAnsi="Times New Roman" w:cs="Calibri"/>
      <w:u w:val="single"/>
      <w:bdr w:val="single" w:sz="4" w:space="0" w:color="auto" w:frame="1"/>
    </w:rPr>
  </w:style>
  <w:style w:type="paragraph" w:customStyle="1" w:styleId="StyleUnderlineChar11ptBorderSinglesolidlineAuto">
    <w:name w:val="Style Underline Char + 11 pt Border: : (Single solid line Auto  ..."/>
    <w:link w:val="StyleUnderlineChar11ptBorderSinglesolidlineAutoChar"/>
    <w:qFormat/>
    <w:rsid w:val="00462182"/>
    <w:pPr>
      <w:pBdr>
        <w:top w:val="single" w:sz="4" w:space="0" w:color="auto"/>
        <w:left w:val="single" w:sz="4" w:space="0" w:color="auto"/>
        <w:bottom w:val="single" w:sz="4" w:space="0" w:color="auto"/>
        <w:right w:val="single" w:sz="4" w:space="0" w:color="auto"/>
      </w:pBdr>
      <w:spacing w:line="240" w:lineRule="auto"/>
    </w:pPr>
    <w:rPr>
      <w:rFonts w:ascii="Times New Roman" w:eastAsia="Times New Roman" w:hAnsi="Times New Roman" w:cs="Calibri"/>
      <w:u w:val="single"/>
      <w:bdr w:val="single" w:sz="4" w:space="0" w:color="auto" w:frame="1"/>
    </w:rPr>
  </w:style>
  <w:style w:type="character" w:customStyle="1" w:styleId="StylecardCharCharArialNarrow9ptChar">
    <w:name w:val="Style card Char Char + Arial Narrow 9 pt Char"/>
    <w:link w:val="StylecardCharCharArialNarrow9pt"/>
    <w:locked/>
    <w:rsid w:val="00462182"/>
    <w:rPr>
      <w:rFonts w:ascii="Times New Roman" w:eastAsia="Times New Roman" w:hAnsi="Times New Roman" w:cs="Times New Roman"/>
      <w:szCs w:val="20"/>
    </w:rPr>
  </w:style>
  <w:style w:type="paragraph" w:customStyle="1" w:styleId="StylecardCharCharArialNarrow9pt">
    <w:name w:val="Style card Char Char + Arial Narrow 9 pt"/>
    <w:link w:val="StylecardCharCharArialNarrow9ptChar"/>
    <w:qFormat/>
    <w:rsid w:val="00462182"/>
    <w:pPr>
      <w:spacing w:line="256" w:lineRule="auto"/>
      <w:ind w:left="288" w:right="288"/>
    </w:pPr>
    <w:rPr>
      <w:rFonts w:ascii="Times New Roman" w:eastAsia="Times New Roman" w:hAnsi="Times New Roman" w:cs="Times New Roman"/>
      <w:szCs w:val="20"/>
    </w:rPr>
  </w:style>
  <w:style w:type="character" w:customStyle="1" w:styleId="StyleCardTextArialNarrow9ptChar">
    <w:name w:val="Style Card Text + Arial Narrow 9 pt Char"/>
    <w:basedOn w:val="DefaultParagraphFont"/>
    <w:link w:val="StyleCardTextArialNarrow9pt"/>
    <w:locked/>
    <w:rsid w:val="00462182"/>
    <w:rPr>
      <w:rFonts w:ascii="Times New Roman" w:eastAsia="Times New Roman" w:hAnsi="Times New Roman" w:cs="Times New Roman"/>
    </w:rPr>
  </w:style>
  <w:style w:type="paragraph" w:customStyle="1" w:styleId="StyleCardTextArialNarrow9pt">
    <w:name w:val="Style Card Text + Arial Narrow 9 pt"/>
    <w:link w:val="StyleCardTextArialNarrow9ptChar"/>
    <w:qFormat/>
    <w:rsid w:val="00462182"/>
    <w:pPr>
      <w:spacing w:after="200" w:line="276" w:lineRule="auto"/>
    </w:pPr>
    <w:rPr>
      <w:rFonts w:ascii="Times New Roman" w:eastAsia="Times New Roman" w:hAnsi="Times New Roman" w:cs="Times New Roman"/>
    </w:rPr>
  </w:style>
  <w:style w:type="character" w:customStyle="1" w:styleId="StyleCardTextArialNarrow8ptChar">
    <w:name w:val="Style Card Text + Arial Narrow 8 pt Char"/>
    <w:basedOn w:val="DefaultParagraphFont"/>
    <w:link w:val="StyleCardTextArialNarrow8pt"/>
    <w:locked/>
    <w:rsid w:val="00462182"/>
    <w:rPr>
      <w:rFonts w:ascii="Times New Roman" w:eastAsia="Times New Roman" w:hAnsi="Times New Roman" w:cs="Times New Roman"/>
    </w:rPr>
  </w:style>
  <w:style w:type="paragraph" w:customStyle="1" w:styleId="StyleCardTextArialNarrow8pt">
    <w:name w:val="Style Card Text + Arial Narrow 8 pt"/>
    <w:link w:val="StyleCardTextArialNarrow8ptChar"/>
    <w:qFormat/>
    <w:rsid w:val="00462182"/>
    <w:pPr>
      <w:spacing w:after="200" w:line="276" w:lineRule="auto"/>
    </w:pPr>
    <w:rPr>
      <w:rFonts w:ascii="Times New Roman" w:eastAsia="Times New Roman" w:hAnsi="Times New Roman" w:cs="Times New Roman"/>
    </w:rPr>
  </w:style>
  <w:style w:type="character" w:customStyle="1" w:styleId="StyleMinimizedTextArialNarrow9ptChar">
    <w:name w:val="Style Minimized Text + Arial Narrow 9 pt Char"/>
    <w:basedOn w:val="DefaultParagraphFont"/>
    <w:link w:val="StyleMinimizedTextArialNarrow9pt"/>
    <w:locked/>
    <w:rsid w:val="00462182"/>
    <w:rPr>
      <w:rFonts w:ascii="Calibri" w:eastAsia="Times New Roman" w:hAnsi="Calibri" w:cs="Calibri"/>
      <w:sz w:val="16"/>
    </w:rPr>
  </w:style>
  <w:style w:type="paragraph" w:customStyle="1" w:styleId="StyleMinimizedTextArialNarrow9pt">
    <w:name w:val="Style Minimized Text + Arial Narrow 9 pt"/>
    <w:basedOn w:val="Normal"/>
    <w:link w:val="StyleMinimizedTextArialNarrow9ptChar"/>
    <w:qFormat/>
    <w:rsid w:val="00462182"/>
    <w:pPr>
      <w:spacing w:after="0" w:line="240" w:lineRule="auto"/>
    </w:pPr>
    <w:rPr>
      <w:rFonts w:eastAsia="Times New Roman"/>
      <w:sz w:val="16"/>
    </w:rPr>
  </w:style>
  <w:style w:type="character" w:customStyle="1" w:styleId="StyleBoldandUnderlineChar11ptNotBoldChar">
    <w:name w:val="Style Bold and Underline Char + 11 pt Not Bold Char"/>
    <w:basedOn w:val="BoldandUnderlineCharChar2"/>
    <w:link w:val="StyleBoldandUnderlineChar11ptNotBold"/>
    <w:locked/>
    <w:rsid w:val="00462182"/>
    <w:rPr>
      <w:rFonts w:ascii="Times New Roman" w:eastAsia="Times New Roman" w:hAnsi="Times New Roman" w:cs="Times New Roman"/>
      <w:szCs w:val="20"/>
      <w:u w:val="single"/>
    </w:rPr>
  </w:style>
  <w:style w:type="paragraph" w:customStyle="1" w:styleId="StyleBoldandUnderlineChar11ptNotBold">
    <w:name w:val="Style Bold and Underline Char + 11 pt Not Bold"/>
    <w:link w:val="StyleBoldandUnderlineChar11ptNotBoldChar"/>
    <w:qFormat/>
    <w:rsid w:val="00462182"/>
    <w:pPr>
      <w:spacing w:after="200" w:line="276" w:lineRule="auto"/>
    </w:pPr>
    <w:rPr>
      <w:rFonts w:ascii="Times New Roman" w:eastAsia="Times New Roman" w:hAnsi="Times New Roman" w:cs="Times New Roman"/>
      <w:szCs w:val="20"/>
      <w:u w:val="single"/>
    </w:rPr>
  </w:style>
  <w:style w:type="character" w:customStyle="1" w:styleId="StyleStyle112ptChar">
    <w:name w:val="Style Style1 + 12 pt Char"/>
    <w:basedOn w:val="DefaultParagraphFont"/>
    <w:link w:val="StyleStyle112pt"/>
    <w:locked/>
    <w:rsid w:val="00462182"/>
    <w:rPr>
      <w:rFonts w:ascii="Calibri" w:eastAsia="SimSun" w:hAnsi="Calibri" w:cs="Calibri"/>
      <w:sz w:val="16"/>
      <w:u w:val="single"/>
      <w:lang w:eastAsia="zh-CN"/>
    </w:rPr>
  </w:style>
  <w:style w:type="paragraph" w:customStyle="1" w:styleId="StyleStyle112pt">
    <w:name w:val="Style Style1 + 12 pt"/>
    <w:basedOn w:val="Normal"/>
    <w:link w:val="StyleStyle112ptChar"/>
    <w:qFormat/>
    <w:rsid w:val="00462182"/>
    <w:pPr>
      <w:spacing w:after="0" w:line="240" w:lineRule="auto"/>
    </w:pPr>
    <w:rPr>
      <w:rFonts w:eastAsia="SimSun"/>
      <w:sz w:val="16"/>
      <w:u w:val="single"/>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462182"/>
    <w:rPr>
      <w:rFonts w:ascii="Times New Roman" w:eastAsia="SimSun" w:hAnsi="Times New Roman" w:cs="Calibri" w:hint="default"/>
      <w:color w:val="000000"/>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462182"/>
    <w:pPr>
      <w:pBdr>
        <w:top w:val="single" w:sz="4" w:space="0" w:color="auto"/>
        <w:left w:val="single" w:sz="4" w:space="0" w:color="auto"/>
        <w:bottom w:val="single" w:sz="4" w:space="0" w:color="auto"/>
        <w:right w:val="single" w:sz="4" w:space="0" w:color="auto"/>
      </w:pBdr>
      <w:spacing w:line="240" w:lineRule="auto"/>
    </w:pPr>
    <w:rPr>
      <w:rFonts w:ascii="Times New Roman" w:eastAsia="SimSun" w:hAnsi="Times New Roman" w:cs="Calibri"/>
      <w:color w:val="000000"/>
      <w:sz w:val="20"/>
      <w:szCs w:val="24"/>
      <w:u w:val="single"/>
      <w:bdr w:val="single" w:sz="4" w:space="0" w:color="auto" w:frame="1"/>
      <w:lang w:eastAsia="zh-CN"/>
    </w:rPr>
  </w:style>
  <w:style w:type="paragraph" w:customStyle="1" w:styleId="BoldandUnderline">
    <w:name w:val="Bold and Underline"/>
    <w:basedOn w:val="Normal"/>
    <w:qFormat/>
    <w:rsid w:val="00462182"/>
    <w:pPr>
      <w:spacing w:after="0" w:line="240" w:lineRule="auto"/>
    </w:pPr>
    <w:rPr>
      <w:rFonts w:eastAsia="Times New Roman"/>
      <w:b/>
      <w:u w:val="single"/>
    </w:rPr>
  </w:style>
  <w:style w:type="character" w:customStyle="1" w:styleId="UnderlineChar4Char">
    <w:name w:val="Underline Char4 Char"/>
    <w:basedOn w:val="DefaultParagraphFont"/>
    <w:link w:val="UnderlineChar4"/>
    <w:locked/>
    <w:rsid w:val="00462182"/>
    <w:rPr>
      <w:u w:val="single"/>
    </w:rPr>
  </w:style>
  <w:style w:type="paragraph" w:customStyle="1" w:styleId="UnderlineChar4">
    <w:name w:val="Underline Char4"/>
    <w:basedOn w:val="Normal"/>
    <w:link w:val="UnderlineChar4Char"/>
    <w:qFormat/>
    <w:rsid w:val="00462182"/>
    <w:pPr>
      <w:spacing w:after="0" w:line="240" w:lineRule="auto"/>
    </w:pPr>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locked/>
    <w:rsid w:val="00462182"/>
    <w:rPr>
      <w:b/>
      <w:u w:val="single"/>
    </w:rPr>
  </w:style>
  <w:style w:type="paragraph" w:customStyle="1" w:styleId="BoldandUnderlineChar3">
    <w:name w:val="Bold and Underline Char3"/>
    <w:basedOn w:val="Normal"/>
    <w:link w:val="BoldandUnderlineChar3Char2"/>
    <w:qFormat/>
    <w:rsid w:val="00462182"/>
    <w:pPr>
      <w:spacing w:after="0" w:line="240" w:lineRule="auto"/>
    </w:pPr>
    <w:rPr>
      <w:rFonts w:asciiTheme="minorHAnsi" w:hAnsiTheme="minorHAnsi" w:cstheme="minorBidi"/>
      <w:b/>
      <w:u w:val="single"/>
    </w:rPr>
  </w:style>
  <w:style w:type="character" w:customStyle="1" w:styleId="UnderlineChar3Char">
    <w:name w:val="Underline Char3 Char"/>
    <w:basedOn w:val="DefaultParagraphFont"/>
    <w:link w:val="UnderlineChar3"/>
    <w:locked/>
    <w:rsid w:val="00462182"/>
    <w:rPr>
      <w:rFonts w:ascii="Calibri" w:eastAsia="Times New Roman" w:hAnsi="Calibri" w:cs="Calibri"/>
      <w:sz w:val="16"/>
      <w:u w:val="single"/>
    </w:rPr>
  </w:style>
  <w:style w:type="paragraph" w:customStyle="1" w:styleId="UnderlineChar3">
    <w:name w:val="Underline Char3"/>
    <w:basedOn w:val="Normal"/>
    <w:link w:val="UnderlineChar3Char"/>
    <w:qFormat/>
    <w:rsid w:val="00462182"/>
    <w:pPr>
      <w:spacing w:after="0" w:line="240" w:lineRule="auto"/>
    </w:pPr>
    <w:rPr>
      <w:rFonts w:eastAsia="Times New Roman"/>
      <w:sz w:val="16"/>
      <w:u w:val="single"/>
    </w:rPr>
  </w:style>
  <w:style w:type="character" w:customStyle="1" w:styleId="BoldandUnderlineChar3CharChar">
    <w:name w:val="Bold and Underline Char3 Char Char"/>
    <w:basedOn w:val="DefaultParagraphFont"/>
    <w:link w:val="BoldandUnderlineChar3Char"/>
    <w:locked/>
    <w:rsid w:val="00462182"/>
    <w:rPr>
      <w:rFonts w:ascii="Calibri" w:eastAsia="Times New Roman" w:hAnsi="Calibri" w:cs="Calibri"/>
      <w:b/>
      <w:sz w:val="16"/>
      <w:u w:val="single"/>
    </w:rPr>
  </w:style>
  <w:style w:type="paragraph" w:customStyle="1" w:styleId="BoldandUnderlineChar3Char">
    <w:name w:val="Bold and Underline Char3 Char"/>
    <w:basedOn w:val="Normal"/>
    <w:link w:val="BoldandUnderlineChar3CharChar"/>
    <w:qFormat/>
    <w:rsid w:val="00462182"/>
    <w:pPr>
      <w:spacing w:after="0" w:line="240" w:lineRule="auto"/>
    </w:pPr>
    <w:rPr>
      <w:rFonts w:eastAsia="Times New Roman"/>
      <w:b/>
      <w:sz w:val="16"/>
      <w:u w:val="single"/>
    </w:rPr>
  </w:style>
  <w:style w:type="character" w:customStyle="1" w:styleId="UnderlineBoldIndentCharChar">
    <w:name w:val="Underline + Bold Indent Char Char"/>
    <w:link w:val="UnderlineBoldIndent"/>
    <w:locked/>
    <w:rsid w:val="00462182"/>
    <w:rPr>
      <w:rFonts w:ascii="Calibri" w:eastAsia="Times New Roman" w:hAnsi="Calibri" w:cs="Calibri"/>
      <w:sz w:val="16"/>
      <w:szCs w:val="20"/>
      <w:u w:val="thick"/>
    </w:rPr>
  </w:style>
  <w:style w:type="paragraph" w:customStyle="1" w:styleId="UnderlineBoldIndent">
    <w:name w:val="Underline + Bold Indent"/>
    <w:basedOn w:val="Normal"/>
    <w:link w:val="UnderlineBoldIndentCharChar"/>
    <w:qFormat/>
    <w:rsid w:val="00462182"/>
    <w:pPr>
      <w:autoSpaceDE w:val="0"/>
      <w:autoSpaceDN w:val="0"/>
      <w:adjustRightInd w:val="0"/>
      <w:spacing w:after="200" w:line="276" w:lineRule="auto"/>
      <w:ind w:left="288" w:right="288"/>
      <w:jc w:val="both"/>
    </w:pPr>
    <w:rPr>
      <w:rFonts w:eastAsia="Times New Roman"/>
      <w:sz w:val="16"/>
      <w:szCs w:val="20"/>
      <w:u w:val="thick"/>
    </w:rPr>
  </w:style>
  <w:style w:type="character" w:customStyle="1" w:styleId="StyleUnderlineBoldIndent11ptChar">
    <w:name w:val="Style Underline + Bold Indent + 11 pt Char"/>
    <w:link w:val="StyleUnderlineBoldIndent11pt"/>
    <w:locked/>
    <w:rsid w:val="00462182"/>
    <w:rPr>
      <w:rFonts w:ascii="Calibri" w:eastAsia="Times New Roman" w:hAnsi="Calibri" w:cs="Calibri"/>
      <w:sz w:val="16"/>
      <w:szCs w:val="20"/>
      <w:u w:val="single"/>
    </w:rPr>
  </w:style>
  <w:style w:type="paragraph" w:customStyle="1" w:styleId="StyleUnderlineBoldIndent11pt">
    <w:name w:val="Style Underline + Bold Indent + 11 pt"/>
    <w:basedOn w:val="UnderlineBoldIndent"/>
    <w:link w:val="StyleUnderlineBoldIndent11ptChar"/>
    <w:qFormat/>
    <w:rsid w:val="00462182"/>
    <w:rPr>
      <w:u w:val="single"/>
    </w:rPr>
  </w:style>
  <w:style w:type="character" w:customStyle="1" w:styleId="StyleUnderlineBoldIndent11ptBoldChar">
    <w:name w:val="Style Underline + Bold Indent + 11 pt Bold Char"/>
    <w:link w:val="StyleUnderlineBoldIndent11ptBold"/>
    <w:locked/>
    <w:rsid w:val="00462182"/>
    <w:rPr>
      <w:rFonts w:ascii="Calibri" w:eastAsia="Times New Roman" w:hAnsi="Calibri" w:cs="Calibri"/>
      <w:b/>
      <w:bCs/>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462182"/>
    <w:rPr>
      <w:b/>
      <w:bCs/>
      <w:u w:val="single"/>
    </w:rPr>
  </w:style>
  <w:style w:type="paragraph" w:customStyle="1" w:styleId="Style140">
    <w:name w:val="Style14"/>
    <w:basedOn w:val="Normal"/>
    <w:uiPriority w:val="99"/>
    <w:qFormat/>
    <w:rsid w:val="00462182"/>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462182"/>
    <w:pPr>
      <w:autoSpaceDE w:val="0"/>
      <w:autoSpaceDN w:val="0"/>
      <w:adjustRightInd w:val="0"/>
      <w:spacing w:after="0" w:line="163" w:lineRule="exact"/>
    </w:pPr>
    <w:rPr>
      <w:rFonts w:eastAsia="Times New Roman"/>
      <w:sz w:val="24"/>
    </w:rPr>
  </w:style>
  <w:style w:type="paragraph" w:customStyle="1" w:styleId="Style90">
    <w:name w:val="Style9"/>
    <w:basedOn w:val="Normal"/>
    <w:uiPriority w:val="99"/>
    <w:qFormat/>
    <w:rsid w:val="00462182"/>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462182"/>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462182"/>
    <w:pPr>
      <w:autoSpaceDE w:val="0"/>
      <w:autoSpaceDN w:val="0"/>
      <w:adjustRightInd w:val="0"/>
      <w:spacing w:after="0" w:line="206" w:lineRule="exact"/>
    </w:pPr>
    <w:rPr>
      <w:rFonts w:eastAsia="Times New Roman"/>
      <w:sz w:val="24"/>
    </w:rPr>
  </w:style>
  <w:style w:type="character" w:customStyle="1" w:styleId="Stylecard11ptChar">
    <w:name w:val="Style card + 11 pt Char"/>
    <w:link w:val="Stylecard11pt"/>
    <w:locked/>
    <w:rsid w:val="00462182"/>
    <w:rPr>
      <w:rFonts w:ascii="Calibri" w:eastAsia="SimSun" w:hAnsi="Calibri" w:cs="Calibri"/>
      <w:sz w:val="16"/>
      <w:lang w:eastAsia="zh-CN"/>
    </w:rPr>
  </w:style>
  <w:style w:type="paragraph" w:customStyle="1" w:styleId="Stylecard11pt">
    <w:name w:val="Style card + 11 pt"/>
    <w:basedOn w:val="Normal"/>
    <w:link w:val="Stylecard11ptChar"/>
    <w:qFormat/>
    <w:rsid w:val="00462182"/>
    <w:pPr>
      <w:spacing w:after="0" w:line="240" w:lineRule="auto"/>
      <w:ind w:left="288" w:right="288"/>
    </w:pPr>
    <w:rPr>
      <w:rFonts w:eastAsia="SimSun"/>
      <w:sz w:val="16"/>
      <w:lang w:eastAsia="zh-CN"/>
    </w:rPr>
  </w:style>
  <w:style w:type="paragraph" w:customStyle="1" w:styleId="WW-Default1">
    <w:name w:val="WW-Default1"/>
    <w:basedOn w:val="Normal"/>
    <w:qFormat/>
    <w:rsid w:val="00462182"/>
    <w:pPr>
      <w:suppressAutoHyphens/>
      <w:spacing w:after="0" w:line="240" w:lineRule="auto"/>
    </w:pPr>
    <w:rPr>
      <w:rFonts w:eastAsia="Times New Roman"/>
      <w:b/>
      <w:bCs/>
      <w:szCs w:val="20"/>
      <w:lang w:eastAsia="ar-SA"/>
    </w:rPr>
  </w:style>
  <w:style w:type="character" w:customStyle="1" w:styleId="Stylecard11ptUnderlineChar">
    <w:name w:val="Style card + 11 pt Underline Char"/>
    <w:link w:val="Stylecard11ptUnderline"/>
    <w:locked/>
    <w:rsid w:val="00462182"/>
    <w:rPr>
      <w:rFonts w:ascii="Times New Roman" w:eastAsia="SimSun" w:hAnsi="Times New Roman" w:cs="Times New Roman"/>
      <w:sz w:val="16"/>
      <w:u w:val="single"/>
      <w:lang w:eastAsia="zh-CN"/>
    </w:rPr>
  </w:style>
  <w:style w:type="paragraph" w:customStyle="1" w:styleId="Stylecard11ptUnderline">
    <w:name w:val="Style card + 11 pt Underline"/>
    <w:basedOn w:val="Normal"/>
    <w:link w:val="Stylecard11ptUnderlineChar"/>
    <w:qFormat/>
    <w:rsid w:val="00462182"/>
    <w:pPr>
      <w:spacing w:after="0" w:line="240" w:lineRule="auto"/>
      <w:ind w:left="288" w:right="288"/>
    </w:pPr>
    <w:rPr>
      <w:rFonts w:ascii="Times New Roman" w:eastAsia="SimSun" w:hAnsi="Times New Roman" w:cs="Times New Roman"/>
      <w:sz w:val="16"/>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462182"/>
    <w:rPr>
      <w:rFonts w:ascii="Calibri" w:eastAsia="Times New Roman" w:hAnsi="Calibri"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462182"/>
    <w:pPr>
      <w:keepLines w:val="0"/>
      <w:pageBreakBefore w:val="0"/>
      <w:spacing w:before="240" w:after="60" w:line="240" w:lineRule="auto"/>
      <w:jc w:val="left"/>
    </w:pPr>
    <w:rPr>
      <w:rFonts w:eastAsia="Times New Roman" w:cs="Arial"/>
      <w:bCs/>
      <w:sz w:val="22"/>
      <w:szCs w:val="28"/>
      <w:u w:val="none"/>
    </w:rPr>
  </w:style>
  <w:style w:type="character" w:customStyle="1" w:styleId="StyleStyle49ptBoldItalicChar">
    <w:name w:val="Style Style4 + 9 pt Bold Italic Char"/>
    <w:basedOn w:val="DefaultParagraphFont"/>
    <w:link w:val="StyleStyle49ptBoldItalic"/>
    <w:locked/>
    <w:rsid w:val="00462182"/>
    <w:rPr>
      <w:rFonts w:ascii="Calibri" w:eastAsia="Times New Roman" w:hAnsi="Calibri" w:cs="Calibri"/>
      <w:b/>
      <w:bCs/>
      <w:i/>
      <w:iCs/>
      <w:sz w:val="16"/>
      <w:u w:val="single"/>
    </w:rPr>
  </w:style>
  <w:style w:type="paragraph" w:customStyle="1" w:styleId="StyleStyle49ptBoldItalic">
    <w:name w:val="Style Style4 + 9 pt Bold Italic"/>
    <w:basedOn w:val="Normal"/>
    <w:link w:val="StyleStyle49ptBoldItalicChar"/>
    <w:qFormat/>
    <w:rsid w:val="00462182"/>
    <w:pPr>
      <w:spacing w:after="0" w:line="240" w:lineRule="auto"/>
    </w:pPr>
    <w:rPr>
      <w:rFonts w:eastAsia="Times New Roman"/>
      <w:b/>
      <w:bCs/>
      <w:i/>
      <w:iCs/>
      <w:sz w:val="16"/>
      <w:u w:val="single"/>
    </w:rPr>
  </w:style>
  <w:style w:type="paragraph" w:customStyle="1" w:styleId="Style180">
    <w:name w:val="Style18"/>
    <w:basedOn w:val="Normal"/>
    <w:uiPriority w:val="99"/>
    <w:qFormat/>
    <w:rsid w:val="00462182"/>
    <w:pPr>
      <w:autoSpaceDE w:val="0"/>
      <w:autoSpaceDN w:val="0"/>
      <w:adjustRightInd w:val="0"/>
      <w:spacing w:after="0" w:line="269" w:lineRule="exact"/>
    </w:pPr>
    <w:rPr>
      <w:rFonts w:eastAsia="Times New Roman"/>
      <w:sz w:val="24"/>
    </w:rPr>
  </w:style>
  <w:style w:type="paragraph" w:customStyle="1" w:styleId="Style47">
    <w:name w:val="Style47"/>
    <w:basedOn w:val="Normal"/>
    <w:uiPriority w:val="99"/>
    <w:qFormat/>
    <w:rsid w:val="00462182"/>
    <w:pPr>
      <w:autoSpaceDE w:val="0"/>
      <w:autoSpaceDN w:val="0"/>
      <w:adjustRightInd w:val="0"/>
      <w:spacing w:after="0" w:line="490" w:lineRule="exact"/>
    </w:pPr>
    <w:rPr>
      <w:rFonts w:eastAsia="Times New Roman"/>
      <w:sz w:val="24"/>
    </w:rPr>
  </w:style>
  <w:style w:type="paragraph" w:customStyle="1" w:styleId="Style24">
    <w:name w:val="Style24"/>
    <w:basedOn w:val="Normal"/>
    <w:uiPriority w:val="99"/>
    <w:qFormat/>
    <w:rsid w:val="00462182"/>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462182"/>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462182"/>
    <w:pPr>
      <w:autoSpaceDE w:val="0"/>
      <w:autoSpaceDN w:val="0"/>
      <w:adjustRightInd w:val="0"/>
      <w:spacing w:after="0" w:line="278" w:lineRule="exact"/>
      <w:jc w:val="both"/>
    </w:pPr>
    <w:rPr>
      <w:rFonts w:eastAsia="Times New Roman"/>
      <w:sz w:val="24"/>
    </w:rPr>
  </w:style>
  <w:style w:type="paragraph" w:customStyle="1" w:styleId="Style210">
    <w:name w:val="Style21"/>
    <w:basedOn w:val="Normal"/>
    <w:uiPriority w:val="99"/>
    <w:qFormat/>
    <w:rsid w:val="00462182"/>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462182"/>
    <w:pPr>
      <w:autoSpaceDE w:val="0"/>
      <w:autoSpaceDN w:val="0"/>
      <w:adjustRightInd w:val="0"/>
      <w:spacing w:after="0" w:line="198" w:lineRule="exact"/>
    </w:pPr>
    <w:rPr>
      <w:rFonts w:eastAsia="Times New Roman"/>
      <w:sz w:val="24"/>
    </w:rPr>
  </w:style>
  <w:style w:type="paragraph" w:customStyle="1" w:styleId="A">
    <w:name w:val="A"/>
    <w:basedOn w:val="Default"/>
    <w:next w:val="Default"/>
    <w:qFormat/>
    <w:rsid w:val="00462182"/>
    <w:rPr>
      <w:rFonts w:eastAsia="Times New Roman"/>
      <w:color w:val="auto"/>
      <w:lang w:bidi="en-US"/>
    </w:rPr>
  </w:style>
  <w:style w:type="character" w:customStyle="1" w:styleId="ALLCAPSChar">
    <w:name w:val="ALL CAPS Char"/>
    <w:basedOn w:val="DefaultParagraphFont"/>
    <w:link w:val="ALLCAPS"/>
    <w:locked/>
    <w:rsid w:val="00462182"/>
    <w:rPr>
      <w:rFonts w:ascii="Calibri" w:eastAsia="Times New Roman" w:hAnsi="Calibri" w:cs="Calibri"/>
      <w:b/>
      <w:caps/>
      <w:sz w:val="16"/>
      <w:szCs w:val="20"/>
    </w:rPr>
  </w:style>
  <w:style w:type="paragraph" w:customStyle="1" w:styleId="ALLCAPS">
    <w:name w:val="ALL CAPS"/>
    <w:basedOn w:val="Normal"/>
    <w:link w:val="ALLCAPSChar"/>
    <w:qFormat/>
    <w:rsid w:val="00462182"/>
    <w:pPr>
      <w:spacing w:after="0" w:line="240" w:lineRule="auto"/>
    </w:pPr>
    <w:rPr>
      <w:rFonts w:eastAsia="Times New Roman"/>
      <w:b/>
      <w:caps/>
      <w:sz w:val="16"/>
      <w:szCs w:val="20"/>
    </w:rPr>
  </w:style>
  <w:style w:type="character" w:customStyle="1" w:styleId="StyleCardworksLinespacingsingleChar">
    <w:name w:val="Style Card works + Line spacing:  single Char"/>
    <w:basedOn w:val="DefaultParagraphFont"/>
    <w:link w:val="StyleCardworksLinespacingsingle"/>
    <w:locked/>
    <w:rsid w:val="00462182"/>
    <w:rPr>
      <w:rFonts w:ascii="Calibri" w:eastAsia="Times New Roman" w:hAnsi="Calibri" w:cs="Calibri"/>
      <w:spacing w:val="-3"/>
      <w:sz w:val="16"/>
      <w:szCs w:val="20"/>
    </w:rPr>
  </w:style>
  <w:style w:type="paragraph" w:customStyle="1" w:styleId="StyleCardworksLinespacingsingle">
    <w:name w:val="Style Card works + Line spacing:  single"/>
    <w:basedOn w:val="Normal"/>
    <w:link w:val="StyleCardworksLinespacingsingleChar"/>
    <w:qFormat/>
    <w:rsid w:val="00462182"/>
    <w:pPr>
      <w:suppressAutoHyphens/>
      <w:spacing w:after="0" w:line="240" w:lineRule="auto"/>
    </w:pPr>
    <w:rPr>
      <w:rFonts w:eastAsia="Times New Roman"/>
      <w:spacing w:val="-3"/>
      <w:sz w:val="16"/>
      <w:szCs w:val="20"/>
    </w:rPr>
  </w:style>
  <w:style w:type="character" w:customStyle="1" w:styleId="BriefTitleWorksChar">
    <w:name w:val="Brief Title Works Char"/>
    <w:basedOn w:val="DefaultParagraphFont"/>
    <w:link w:val="BriefTitleWorks"/>
    <w:locked/>
    <w:rsid w:val="00462182"/>
    <w:rPr>
      <w:rFonts w:ascii="Calibri" w:eastAsia="Times New Roman" w:hAnsi="Calibri" w:cs="Arial"/>
      <w:b/>
      <w:kern w:val="32"/>
      <w:szCs w:val="32"/>
      <w:u w:val="single"/>
    </w:rPr>
  </w:style>
  <w:style w:type="paragraph" w:customStyle="1" w:styleId="BriefTitleWorks">
    <w:name w:val="Brief Title Works"/>
    <w:basedOn w:val="Heading1"/>
    <w:link w:val="BriefTitleWorksChar"/>
    <w:qFormat/>
    <w:rsid w:val="00462182"/>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2"/>
      <w:u w:val="single"/>
    </w:rPr>
  </w:style>
  <w:style w:type="character" w:customStyle="1" w:styleId="CITEChar">
    <w:name w:val="CITE Char"/>
    <w:basedOn w:val="DefaultParagraphFont"/>
    <w:link w:val="CITE"/>
    <w:locked/>
    <w:rsid w:val="00462182"/>
    <w:rPr>
      <w:rFonts w:ascii="Calibri" w:eastAsia="Times New Roman" w:hAnsi="Calibri" w:cs="Arial"/>
      <w:bCs/>
      <w:iCs/>
      <w:sz w:val="20"/>
      <w:szCs w:val="20"/>
    </w:rPr>
  </w:style>
  <w:style w:type="paragraph" w:customStyle="1" w:styleId="CITE">
    <w:name w:val="CITE"/>
    <w:basedOn w:val="Heading2"/>
    <w:link w:val="CITEChar"/>
    <w:autoRedefine/>
    <w:qFormat/>
    <w:rsid w:val="00462182"/>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FifthChar">
    <w:name w:val="Fifth Char"/>
    <w:link w:val="Fifth"/>
    <w:locked/>
    <w:rsid w:val="00462182"/>
    <w:rPr>
      <w:rFonts w:ascii="Calibri" w:eastAsia="Times New Roman" w:hAnsi="Calibri" w:cs="Calibri"/>
      <w:sz w:val="16"/>
      <w:lang w:val="x-none" w:eastAsia="x-none"/>
    </w:rPr>
  </w:style>
  <w:style w:type="paragraph" w:customStyle="1" w:styleId="Fifth">
    <w:name w:val="Fifth"/>
    <w:basedOn w:val="Normal"/>
    <w:link w:val="FifthChar"/>
    <w:qFormat/>
    <w:rsid w:val="00462182"/>
    <w:pPr>
      <w:spacing w:after="0" w:line="240" w:lineRule="auto"/>
    </w:pPr>
    <w:rPr>
      <w:rFonts w:eastAsia="Times New Roman"/>
      <w:sz w:val="16"/>
      <w:lang w:val="x-none" w:eastAsia="x-none"/>
    </w:rPr>
  </w:style>
  <w:style w:type="paragraph" w:customStyle="1" w:styleId="Repeatblockheading0">
    <w:name w:val="Repeat block heading"/>
    <w:basedOn w:val="Normal"/>
    <w:qFormat/>
    <w:rsid w:val="00462182"/>
    <w:pPr>
      <w:pBdr>
        <w:bottom w:val="single" w:sz="12" w:space="1" w:color="auto"/>
      </w:pBdr>
      <w:spacing w:after="0" w:line="240" w:lineRule="auto"/>
      <w:jc w:val="center"/>
      <w:outlineLvl w:val="1"/>
    </w:pPr>
    <w:rPr>
      <w:rFonts w:ascii="Estrangelo Edessa" w:eastAsia="Times New Roman" w:hAnsi="Estrangelo Edessa"/>
      <w:b/>
      <w:sz w:val="48"/>
      <w:szCs w:val="48"/>
    </w:rPr>
  </w:style>
  <w:style w:type="paragraph" w:customStyle="1" w:styleId="introduction">
    <w:name w:val="introduction"/>
    <w:basedOn w:val="Normal"/>
    <w:qFormat/>
    <w:rsid w:val="00462182"/>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462182"/>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462182"/>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462182"/>
    <w:rPr>
      <w:rFonts w:ascii="Calibri" w:hAnsi="Calibri" w:cs="Calibri"/>
    </w:rPr>
  </w:style>
  <w:style w:type="paragraph" w:customStyle="1" w:styleId="CitationCharCharCharCharCharCharChar">
    <w:name w:val="Citation Char Char Char Char Char Char Char"/>
    <w:basedOn w:val="Normal"/>
    <w:link w:val="CitationCharCharCharCharCharCharCharChar"/>
    <w:qFormat/>
    <w:rsid w:val="00462182"/>
    <w:pPr>
      <w:spacing w:after="0" w:line="240" w:lineRule="auto"/>
      <w:ind w:left="1440" w:right="1440"/>
    </w:pPr>
  </w:style>
  <w:style w:type="paragraph" w:customStyle="1" w:styleId="pagpag1">
    <w:name w:val="pagpag1"/>
    <w:basedOn w:val="Normal"/>
    <w:uiPriority w:val="99"/>
    <w:qFormat/>
    <w:rsid w:val="00462182"/>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462182"/>
    <w:pPr>
      <w:spacing w:before="100" w:beforeAutospacing="1" w:after="100" w:afterAutospacing="1" w:line="240" w:lineRule="auto"/>
    </w:pPr>
    <w:rPr>
      <w:rFonts w:ascii="Times New Roman" w:eastAsia="Times New Roman" w:hAnsi="Times New Roman"/>
      <w:sz w:val="24"/>
    </w:rPr>
  </w:style>
  <w:style w:type="paragraph" w:styleId="BodyText3">
    <w:name w:val="Body Text 3"/>
    <w:basedOn w:val="Normal"/>
    <w:link w:val="BodyText3Char"/>
    <w:unhideWhenUsed/>
    <w:rsid w:val="00462182"/>
    <w:pPr>
      <w:spacing w:after="0" w:line="240" w:lineRule="auto"/>
    </w:pPr>
    <w:rPr>
      <w:rFonts w:eastAsia="Calibri"/>
      <w:bCs/>
      <w:color w:val="000000"/>
      <w:sz w:val="16"/>
    </w:rPr>
  </w:style>
  <w:style w:type="character" w:customStyle="1" w:styleId="BodyText3Char1">
    <w:name w:val="Body Text 3 Char1"/>
    <w:basedOn w:val="DefaultParagraphFont"/>
    <w:uiPriority w:val="99"/>
    <w:rsid w:val="00462182"/>
    <w:rPr>
      <w:rFonts w:ascii="Calibri" w:hAnsi="Calibri" w:cs="Calibri"/>
      <w:sz w:val="16"/>
      <w:szCs w:val="16"/>
    </w:rPr>
  </w:style>
  <w:style w:type="paragraph" w:customStyle="1" w:styleId="BodyText310">
    <w:name w:val="Body Text 31"/>
    <w:basedOn w:val="Normal"/>
    <w:next w:val="BodyText3"/>
    <w:qFormat/>
    <w:rsid w:val="00462182"/>
    <w:pPr>
      <w:spacing w:after="120" w:line="240" w:lineRule="auto"/>
    </w:pPr>
    <w:rPr>
      <w:bCs/>
      <w:color w:val="000000"/>
    </w:rPr>
  </w:style>
  <w:style w:type="paragraph" w:styleId="BodyText2">
    <w:name w:val="Body Text 2"/>
    <w:basedOn w:val="Normal"/>
    <w:link w:val="BodyText2Char"/>
    <w:uiPriority w:val="99"/>
    <w:unhideWhenUsed/>
    <w:rsid w:val="00462182"/>
    <w:pPr>
      <w:spacing w:after="0" w:line="240" w:lineRule="auto"/>
      <w:jc w:val="both"/>
    </w:pPr>
    <w:rPr>
      <w:rFonts w:eastAsia="Times New Roman"/>
      <w:b/>
      <w:sz w:val="16"/>
      <w:szCs w:val="20"/>
    </w:rPr>
  </w:style>
  <w:style w:type="character" w:customStyle="1" w:styleId="BodyText2Char1">
    <w:name w:val="Body Text 2 Char1"/>
    <w:basedOn w:val="DefaultParagraphFont"/>
    <w:uiPriority w:val="99"/>
    <w:rsid w:val="00462182"/>
    <w:rPr>
      <w:rFonts w:ascii="Calibri" w:hAnsi="Calibri" w:cs="Calibri"/>
    </w:rPr>
  </w:style>
  <w:style w:type="paragraph" w:customStyle="1" w:styleId="BodyText21">
    <w:name w:val="Body Text 21"/>
    <w:basedOn w:val="Normal"/>
    <w:next w:val="BodyText2"/>
    <w:qFormat/>
    <w:rsid w:val="00462182"/>
    <w:pPr>
      <w:spacing w:after="120" w:line="480" w:lineRule="auto"/>
    </w:pPr>
    <w:rPr>
      <w:sz w:val="12"/>
    </w:rPr>
  </w:style>
  <w:style w:type="paragraph" w:styleId="BodyTextIndent">
    <w:name w:val="Body Text Indent"/>
    <w:basedOn w:val="Normal"/>
    <w:link w:val="BodyTextIndentChar"/>
    <w:unhideWhenUsed/>
    <w:rsid w:val="00462182"/>
    <w:pPr>
      <w:spacing w:after="120" w:line="240" w:lineRule="auto"/>
      <w:ind w:left="360"/>
    </w:pPr>
    <w:rPr>
      <w:rFonts w:eastAsia="Calibri"/>
      <w:sz w:val="16"/>
      <w:szCs w:val="20"/>
    </w:rPr>
  </w:style>
  <w:style w:type="character" w:customStyle="1" w:styleId="BodyTextIndentChar1">
    <w:name w:val="Body Text Indent Char1"/>
    <w:basedOn w:val="DefaultParagraphFont"/>
    <w:uiPriority w:val="99"/>
    <w:rsid w:val="00462182"/>
    <w:rPr>
      <w:rFonts w:ascii="Calibri" w:hAnsi="Calibri" w:cs="Calibri"/>
    </w:rPr>
  </w:style>
  <w:style w:type="paragraph" w:customStyle="1" w:styleId="BodyTextIndent1">
    <w:name w:val="Body Text Indent1"/>
    <w:basedOn w:val="Normal"/>
    <w:next w:val="BodyTextIndent"/>
    <w:qFormat/>
    <w:rsid w:val="00462182"/>
    <w:pPr>
      <w:spacing w:after="120" w:line="240" w:lineRule="auto"/>
      <w:ind w:left="360"/>
    </w:pPr>
  </w:style>
  <w:style w:type="paragraph" w:styleId="BodyTextIndent3">
    <w:name w:val="Body Text Indent 3"/>
    <w:basedOn w:val="Normal"/>
    <w:link w:val="BodyTextIndent3Char1"/>
    <w:uiPriority w:val="99"/>
    <w:unhideWhenUsed/>
    <w:rsid w:val="00462182"/>
    <w:pPr>
      <w:spacing w:after="120" w:line="240" w:lineRule="auto"/>
      <w:ind w:left="360"/>
    </w:pPr>
    <w:rPr>
      <w:sz w:val="16"/>
      <w:szCs w:val="16"/>
    </w:rPr>
  </w:style>
  <w:style w:type="character" w:customStyle="1" w:styleId="BodyTextIndent3Char">
    <w:name w:val="Body Text Indent 3 Char"/>
    <w:basedOn w:val="DefaultParagraphFont"/>
    <w:uiPriority w:val="99"/>
    <w:rsid w:val="00462182"/>
    <w:rPr>
      <w:rFonts w:ascii="Calibri" w:hAnsi="Calibri" w:cs="Calibri"/>
      <w:sz w:val="16"/>
      <w:szCs w:val="16"/>
    </w:rPr>
  </w:style>
  <w:style w:type="paragraph" w:customStyle="1" w:styleId="BodyTextIndent31">
    <w:name w:val="Body Text Indent 31"/>
    <w:basedOn w:val="Normal"/>
    <w:next w:val="BodyTextIndent3"/>
    <w:semiHidden/>
    <w:qFormat/>
    <w:rsid w:val="00462182"/>
    <w:pPr>
      <w:spacing w:after="120" w:line="240" w:lineRule="auto"/>
      <w:ind w:left="360"/>
    </w:pPr>
    <w:rPr>
      <w:sz w:val="14"/>
    </w:rPr>
  </w:style>
  <w:style w:type="paragraph" w:styleId="BodyTextIndent2">
    <w:name w:val="Body Text Indent 2"/>
    <w:basedOn w:val="Normal"/>
    <w:link w:val="BodyTextIndent2Char1"/>
    <w:unhideWhenUsed/>
    <w:rsid w:val="00462182"/>
    <w:pPr>
      <w:spacing w:after="120" w:line="480" w:lineRule="auto"/>
      <w:ind w:left="360"/>
    </w:pPr>
    <w:rPr>
      <w:sz w:val="16"/>
    </w:rPr>
  </w:style>
  <w:style w:type="character" w:customStyle="1" w:styleId="BodyTextIndent2Char">
    <w:name w:val="Body Text Indent 2 Char"/>
    <w:basedOn w:val="DefaultParagraphFont"/>
    <w:rsid w:val="00462182"/>
    <w:rPr>
      <w:rFonts w:ascii="Calibri" w:hAnsi="Calibri" w:cs="Calibri"/>
    </w:rPr>
  </w:style>
  <w:style w:type="paragraph" w:customStyle="1" w:styleId="BodyTextIndent21">
    <w:name w:val="Body Text Indent 21"/>
    <w:basedOn w:val="Normal"/>
    <w:next w:val="BodyTextIndent2"/>
    <w:qFormat/>
    <w:rsid w:val="00462182"/>
    <w:pPr>
      <w:spacing w:after="120" w:line="480" w:lineRule="auto"/>
      <w:ind w:left="360"/>
    </w:pPr>
  </w:style>
  <w:style w:type="paragraph" w:customStyle="1" w:styleId="z-BottomofForm1">
    <w:name w:val="z-Bottom of Form1"/>
    <w:basedOn w:val="Normal"/>
    <w:next w:val="Normal"/>
    <w:qFormat/>
    <w:rsid w:val="00462182"/>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qFormat/>
    <w:rsid w:val="00462182"/>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qFormat/>
    <w:rsid w:val="00462182"/>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qFormat/>
    <w:rsid w:val="00462182"/>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462182"/>
    <w:pPr>
      <w:spacing w:before="100" w:beforeAutospacing="1" w:after="100" w:afterAutospacing="1" w:line="240" w:lineRule="auto"/>
    </w:pPr>
    <w:rPr>
      <w:rFonts w:ascii="Times New Roman" w:eastAsia="Times New Roman" w:hAnsi="Times New Roman"/>
      <w:sz w:val="24"/>
    </w:rPr>
  </w:style>
  <w:style w:type="character" w:customStyle="1" w:styleId="BoldandUnderlineCharCharCharCharCharChar">
    <w:name w:val="Bold and Underline Char Char Char Char Char Char"/>
    <w:link w:val="BoldandUnderlineCharCharCharCharChar"/>
    <w:locked/>
    <w:rsid w:val="00462182"/>
    <w:rPr>
      <w:rFonts w:ascii="Times New Roman" w:eastAsia="Times New Roman" w:hAnsi="Times New Roman" w:cs="Calibri"/>
      <w:b/>
      <w:sz w:val="16"/>
      <w:u w:val="single"/>
      <w:lang w:val="x-none" w:eastAsia="x-none"/>
    </w:rPr>
  </w:style>
  <w:style w:type="paragraph" w:customStyle="1" w:styleId="BoldandUnderlineCharCharCharCharChar">
    <w:name w:val="Bold and Underline Char Char Char Char Char"/>
    <w:basedOn w:val="Normal"/>
    <w:link w:val="BoldandUnderlineCharCharCharCharCharChar"/>
    <w:qFormat/>
    <w:rsid w:val="00462182"/>
    <w:pPr>
      <w:spacing w:after="0" w:line="240" w:lineRule="auto"/>
    </w:pPr>
    <w:rPr>
      <w:rFonts w:ascii="Times New Roman" w:eastAsia="Times New Roman" w:hAnsi="Times New Roman"/>
      <w:b/>
      <w:sz w:val="16"/>
      <w:u w:val="single"/>
      <w:lang w:val="x-none" w:eastAsia="x-none"/>
    </w:rPr>
  </w:style>
  <w:style w:type="paragraph" w:customStyle="1" w:styleId="emactive">
    <w:name w:val="emactive"/>
    <w:basedOn w:val="Normal"/>
    <w:uiPriority w:val="99"/>
    <w:qFormat/>
    <w:rsid w:val="00462182"/>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462182"/>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462182"/>
    <w:rPr>
      <w:rFonts w:ascii="Calibri" w:hAnsi="Calibri" w:cs="Calibri"/>
      <w:u w:val="single"/>
      <w:shd w:val="clear" w:color="auto" w:fill="66FFFF"/>
    </w:rPr>
  </w:style>
  <w:style w:type="paragraph" w:customStyle="1" w:styleId="CardHighlight">
    <w:name w:val="Card Highlight"/>
    <w:basedOn w:val="Normal"/>
    <w:link w:val="CardHighlightChar"/>
    <w:qFormat/>
    <w:rsid w:val="00462182"/>
    <w:pPr>
      <w:shd w:val="clear" w:color="auto" w:fill="66FFFF"/>
      <w:spacing w:after="0" w:line="240" w:lineRule="auto"/>
    </w:pPr>
    <w:rPr>
      <w:u w:val="single"/>
    </w:rPr>
  </w:style>
  <w:style w:type="paragraph" w:customStyle="1" w:styleId="nromal">
    <w:name w:val="nromal"/>
    <w:basedOn w:val="Normal"/>
    <w:uiPriority w:val="99"/>
    <w:qFormat/>
    <w:rsid w:val="00462182"/>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462182"/>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462182"/>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462182"/>
    <w:pPr>
      <w:keepNext/>
      <w:keepLines/>
      <w:spacing w:before="200" w:after="0" w:line="240" w:lineRule="auto"/>
      <w:outlineLvl w:val="3"/>
    </w:pPr>
    <w:rPr>
      <w:rFonts w:ascii="Times New Roman" w:eastAsia="Times New Roman" w:hAnsi="Times New Roman"/>
      <w:b/>
      <w:bCs/>
      <w:iCs/>
      <w:sz w:val="24"/>
    </w:rPr>
  </w:style>
  <w:style w:type="paragraph" w:customStyle="1" w:styleId="firstletter">
    <w:name w:val="firstletter"/>
    <w:basedOn w:val="Normal"/>
    <w:qFormat/>
    <w:rsid w:val="00462182"/>
    <w:pPr>
      <w:spacing w:before="100" w:beforeAutospacing="1" w:after="100" w:afterAutospacing="1" w:line="240" w:lineRule="auto"/>
    </w:pPr>
    <w:rPr>
      <w:rFonts w:eastAsia="Times New Roman"/>
      <w:sz w:val="24"/>
    </w:rPr>
  </w:style>
  <w:style w:type="paragraph" w:customStyle="1" w:styleId="more">
    <w:name w:val="more"/>
    <w:basedOn w:val="Normal"/>
    <w:qFormat/>
    <w:rsid w:val="00462182"/>
    <w:pPr>
      <w:spacing w:before="100" w:beforeAutospacing="1" w:after="100" w:afterAutospacing="1" w:line="240" w:lineRule="auto"/>
    </w:pPr>
    <w:rPr>
      <w:rFonts w:eastAsia="Times New Roman"/>
      <w:sz w:val="24"/>
    </w:rPr>
  </w:style>
  <w:style w:type="paragraph" w:customStyle="1" w:styleId="H1numbered">
    <w:name w:val="H1 numbered"/>
    <w:basedOn w:val="Normal"/>
    <w:qFormat/>
    <w:rsid w:val="00462182"/>
    <w:pPr>
      <w:pageBreakBefore/>
      <w:numPr>
        <w:numId w:val="13"/>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462182"/>
    <w:pPr>
      <w:numPr>
        <w:ilvl w:val="1"/>
        <w:numId w:val="13"/>
      </w:numPr>
      <w:tabs>
        <w:tab w:val="left" w:pos="567"/>
      </w:tabs>
      <w:suppressAutoHyphens/>
      <w:autoSpaceDE w:val="0"/>
      <w:autoSpaceDN w:val="0"/>
      <w:adjustRightInd w:val="0"/>
      <w:spacing w:before="170" w:after="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462182"/>
    <w:pPr>
      <w:spacing w:before="100" w:beforeAutospacing="1" w:after="100" w:afterAutospacing="1" w:line="240" w:lineRule="auto"/>
    </w:pPr>
    <w:rPr>
      <w:rFonts w:eastAsia="Times New Roman"/>
      <w:sz w:val="24"/>
    </w:rPr>
  </w:style>
  <w:style w:type="paragraph" w:customStyle="1" w:styleId="imagecontain">
    <w:name w:val="imagecontain"/>
    <w:basedOn w:val="Normal"/>
    <w:qFormat/>
    <w:rsid w:val="00462182"/>
    <w:pPr>
      <w:spacing w:before="100" w:beforeAutospacing="1" w:after="100" w:afterAutospacing="1" w:line="240" w:lineRule="auto"/>
    </w:pPr>
    <w:rPr>
      <w:rFonts w:eastAsia="Times New Roman"/>
      <w:sz w:val="24"/>
    </w:rPr>
  </w:style>
  <w:style w:type="paragraph" w:customStyle="1" w:styleId="CM62">
    <w:name w:val="CM62"/>
    <w:basedOn w:val="Normal"/>
    <w:next w:val="Normal"/>
    <w:qFormat/>
    <w:rsid w:val="00462182"/>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462182"/>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462182"/>
    <w:pPr>
      <w:spacing w:after="63"/>
    </w:pPr>
    <w:rPr>
      <w:rFonts w:ascii="Arial" w:eastAsia="Times New Roman" w:hAnsi="Arial"/>
      <w:color w:val="auto"/>
      <w:lang w:eastAsia="zh-CN"/>
    </w:rPr>
  </w:style>
  <w:style w:type="paragraph" w:customStyle="1" w:styleId="CM35">
    <w:name w:val="CM35"/>
    <w:basedOn w:val="Default"/>
    <w:next w:val="Default"/>
    <w:qFormat/>
    <w:rsid w:val="00462182"/>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462182"/>
    <w:pPr>
      <w:spacing w:line="228" w:lineRule="atLeast"/>
    </w:pPr>
    <w:rPr>
      <w:rFonts w:ascii="Showcard Gothic" w:eastAsia="Times New Roman" w:hAnsi="Showcard Gothic"/>
      <w:color w:val="auto"/>
      <w:lang w:eastAsia="zh-CN"/>
    </w:rPr>
  </w:style>
  <w:style w:type="character" w:customStyle="1" w:styleId="StylecardCharCharChar11ptChar">
    <w:name w:val="Style card Char Char Char + 11 pt Char"/>
    <w:link w:val="StylecardCharCharChar11pt"/>
    <w:locked/>
    <w:rsid w:val="00462182"/>
    <w:rPr>
      <w:rFonts w:ascii="Calibri" w:eastAsia="Times New Roman" w:hAnsi="Calibri" w:cs="Times New Roman"/>
    </w:rPr>
  </w:style>
  <w:style w:type="paragraph" w:customStyle="1" w:styleId="StylecardCharCharChar11pt">
    <w:name w:val="Style card Char Char Char + 11 pt"/>
    <w:link w:val="StylecardCharCharChar11ptChar"/>
    <w:qFormat/>
    <w:rsid w:val="00462182"/>
    <w:pPr>
      <w:spacing w:after="200" w:line="276" w:lineRule="auto"/>
      <w:ind w:left="288" w:right="288"/>
    </w:pPr>
    <w:rPr>
      <w:rFonts w:ascii="Calibri" w:eastAsia="Times New Roman" w:hAnsi="Calibri" w:cs="Times New Roman"/>
    </w:rPr>
  </w:style>
  <w:style w:type="character" w:customStyle="1" w:styleId="StyleCards11ptChar">
    <w:name w:val="Style Cards + 11 pt Char"/>
    <w:link w:val="StyleCards11pt"/>
    <w:locked/>
    <w:rsid w:val="00462182"/>
    <w:rPr>
      <w:rFonts w:ascii="Georgia" w:eastAsia="Times New Roman" w:hAnsi="Georgia"/>
      <w:lang w:val="x-none" w:eastAsia="x-none"/>
    </w:rPr>
  </w:style>
  <w:style w:type="paragraph" w:customStyle="1" w:styleId="StyleCards11pt">
    <w:name w:val="Style Cards + 11 pt"/>
    <w:basedOn w:val="Cards"/>
    <w:link w:val="StyleCards11ptChar"/>
    <w:qFormat/>
    <w:rsid w:val="00462182"/>
    <w:pPr>
      <w:widowControl/>
      <w:autoSpaceDE w:val="0"/>
      <w:autoSpaceDN w:val="0"/>
      <w:adjustRightInd w:val="0"/>
      <w:jc w:val="both"/>
    </w:pPr>
    <w:rPr>
      <w:rFonts w:ascii="Georgia" w:hAnsi="Georgia" w:cstheme="minorBidi"/>
      <w:sz w:val="22"/>
      <w:lang w:val="x-none" w:eastAsia="x-none"/>
    </w:rPr>
  </w:style>
  <w:style w:type="character" w:customStyle="1" w:styleId="StyleCards11ptUnderlineChar">
    <w:name w:val="Style Cards + 11 pt Underline Char"/>
    <w:link w:val="StyleCards11ptUnderline"/>
    <w:locked/>
    <w:rsid w:val="00462182"/>
    <w:rPr>
      <w:rFonts w:ascii="Georgia" w:eastAsia="Times New Roman" w:hAnsi="Georgia"/>
      <w:szCs w:val="20"/>
      <w:u w:val="single"/>
      <w:lang w:val="x-none" w:eastAsia="x-none"/>
    </w:rPr>
  </w:style>
  <w:style w:type="paragraph" w:customStyle="1" w:styleId="StyleCards11ptUnderline">
    <w:name w:val="Style Cards + 11 pt Underline"/>
    <w:basedOn w:val="Cards"/>
    <w:link w:val="StyleCards11ptUnderlineChar"/>
    <w:qFormat/>
    <w:rsid w:val="00462182"/>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BoldUnderlineChar">
    <w:name w:val="Style Cards + 11 pt Bold Underline Char"/>
    <w:link w:val="StyleCards11ptBoldUnderline"/>
    <w:locked/>
    <w:rsid w:val="00462182"/>
    <w:rPr>
      <w:rFonts w:ascii="Georgia" w:eastAsia="Times New Roman" w:hAnsi="Georgia"/>
      <w:b/>
      <w:bCs/>
      <w:szCs w:val="20"/>
      <w:u w:val="single"/>
      <w:lang w:val="x-none" w:eastAsia="x-none"/>
    </w:rPr>
  </w:style>
  <w:style w:type="paragraph" w:customStyle="1" w:styleId="StyleCards11ptBoldUnderline">
    <w:name w:val="Style Cards + 11 pt Bold Underline"/>
    <w:basedOn w:val="Cards"/>
    <w:link w:val="StyleCards11ptBoldUnderlineChar"/>
    <w:qFormat/>
    <w:rsid w:val="00462182"/>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462182"/>
    <w:rPr>
      <w:rFonts w:ascii="Georgia" w:eastAsia="Times New Roman" w:hAnsi="Georgia"/>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462182"/>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cstheme="minorBidi"/>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462182"/>
    <w:rPr>
      <w:rFonts w:ascii="Times New Roman" w:eastAsia="Times New Roman" w:hAnsi="Times New Roman" w:cs="Times New Roman"/>
      <w:sz w:val="20"/>
      <w:szCs w:val="20"/>
      <w:lang w:val="x-none" w:eastAsia="x-none"/>
    </w:rPr>
  </w:style>
  <w:style w:type="paragraph" w:customStyle="1" w:styleId="StylecardCharChar11pt">
    <w:name w:val="Style card Char Char + 11 pt"/>
    <w:link w:val="StylecardCharChar11ptChar"/>
    <w:qFormat/>
    <w:rsid w:val="00462182"/>
    <w:pPr>
      <w:spacing w:line="256" w:lineRule="auto"/>
      <w:ind w:left="288" w:right="288"/>
    </w:pPr>
    <w:rPr>
      <w:rFonts w:ascii="Times New Roman" w:eastAsia="Times New Roman" w:hAnsi="Times New Roman" w:cs="Times New Roman"/>
      <w:sz w:val="20"/>
      <w:szCs w:val="20"/>
      <w:lang w:val="x-none" w:eastAsia="x-none"/>
    </w:rPr>
  </w:style>
  <w:style w:type="character" w:customStyle="1" w:styleId="NormalFontChar">
    <w:name w:val="Normal Font Char"/>
    <w:link w:val="NormalFont"/>
    <w:locked/>
    <w:rsid w:val="00462182"/>
    <w:rPr>
      <w:rFonts w:ascii="Times New Roman" w:eastAsia="Times New Roman" w:hAnsi="Times New Roman" w:cs="Times New Roman"/>
      <w:sz w:val="20"/>
      <w:szCs w:val="20"/>
    </w:rPr>
  </w:style>
  <w:style w:type="paragraph" w:customStyle="1" w:styleId="NormalFont">
    <w:name w:val="Normal Font"/>
    <w:link w:val="NormalFontChar"/>
    <w:qFormat/>
    <w:rsid w:val="00462182"/>
    <w:pPr>
      <w:spacing w:after="0" w:line="240" w:lineRule="auto"/>
    </w:pPr>
    <w:rPr>
      <w:rFonts w:ascii="Times New Roman" w:eastAsia="Times New Roman" w:hAnsi="Times New Roman" w:cs="Times New Roman"/>
      <w:sz w:val="20"/>
      <w:szCs w:val="20"/>
    </w:rPr>
  </w:style>
  <w:style w:type="paragraph" w:customStyle="1" w:styleId="StyleSmall11pt">
    <w:name w:val="Style Small + 11 pt"/>
    <w:qFormat/>
    <w:rsid w:val="00462182"/>
    <w:pPr>
      <w:spacing w:after="200" w:line="276"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462182"/>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462182"/>
    <w:rPr>
      <w:u w:val="single"/>
      <w:lang w:val="x-none" w:eastAsia="x-none"/>
    </w:rPr>
  </w:style>
  <w:style w:type="character" w:customStyle="1" w:styleId="StyleNormalFont11ptBoldUnderlineChar">
    <w:name w:val="Style Normal Font + 11 pt Bold Underline Char"/>
    <w:link w:val="StyleNormalFont11ptBoldUnderline"/>
    <w:locked/>
    <w:rsid w:val="00462182"/>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462182"/>
    <w:rPr>
      <w:b/>
      <w:bCs/>
      <w:u w:val="single"/>
      <w:lang w:val="x-none" w:eastAsia="x-none"/>
    </w:rPr>
  </w:style>
  <w:style w:type="paragraph" w:customStyle="1" w:styleId="StyleHeading2LatinArialMT13pt">
    <w:name w:val="Style Heading 2 + (Latin) ArialMT 13 pt"/>
    <w:basedOn w:val="Heading2"/>
    <w:next w:val="Heading2"/>
    <w:qFormat/>
    <w:rsid w:val="00462182"/>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qFormat/>
    <w:rsid w:val="00462182"/>
    <w:pPr>
      <w:spacing w:after="0" w:line="240" w:lineRule="auto"/>
    </w:pPr>
    <w:rPr>
      <w:rFonts w:eastAsia="Times New Roman"/>
      <w:sz w:val="15"/>
    </w:rPr>
  </w:style>
  <w:style w:type="paragraph" w:customStyle="1" w:styleId="formatvorlage2">
    <w:name w:val="formatvorlage2"/>
    <w:basedOn w:val="Normal"/>
    <w:qFormat/>
    <w:rsid w:val="00462182"/>
    <w:pPr>
      <w:spacing w:before="100" w:beforeAutospacing="1" w:after="100" w:afterAutospacing="1" w:line="240" w:lineRule="auto"/>
    </w:pPr>
    <w:rPr>
      <w:sz w:val="24"/>
    </w:rPr>
  </w:style>
  <w:style w:type="character" w:customStyle="1" w:styleId="StyleTitle11ptNotBoldChar">
    <w:name w:val="Style Title + 11 pt Not Bold Char"/>
    <w:link w:val="StyleTitle11ptNotBold"/>
    <w:locked/>
    <w:rsid w:val="00462182"/>
    <w:rPr>
      <w:rFonts w:ascii="Georgia" w:eastAsia="Times New Roman" w:hAnsi="Georgia"/>
      <w:b/>
      <w:u w:val="single"/>
      <w:lang w:val="x-none" w:eastAsia="x-none"/>
    </w:rPr>
  </w:style>
  <w:style w:type="paragraph" w:customStyle="1" w:styleId="StyleTitle11ptNotBold">
    <w:name w:val="Style Title + 11 pt Not Bold"/>
    <w:basedOn w:val="Title"/>
    <w:link w:val="StyleTitle11ptNotBoldChar"/>
    <w:qFormat/>
    <w:rsid w:val="00462182"/>
    <w:pPr>
      <w:pBdr>
        <w:bottom w:val="none" w:sz="0" w:space="0" w:color="auto"/>
      </w:pBdr>
      <w:spacing w:after="160"/>
      <w:contextualSpacing w:val="0"/>
      <w:jc w:val="center"/>
    </w:pPr>
    <w:rPr>
      <w:rFonts w:ascii="Georgia" w:eastAsia="Times New Roman" w:hAnsi="Georgia" w:cstheme="minorBidi"/>
      <w:b/>
      <w:bCs w:val="0"/>
      <w:lang w:val="x-none" w:eastAsia="x-none"/>
    </w:rPr>
  </w:style>
  <w:style w:type="character" w:customStyle="1" w:styleId="StyleTitle11ptNotBoldNounderlineChar">
    <w:name w:val="Style Title + 11 pt Not Bold No underline Char"/>
    <w:link w:val="StyleTitle11ptNotBoldNounderline"/>
    <w:locked/>
    <w:rsid w:val="00462182"/>
    <w:rPr>
      <w:rFonts w:ascii="Georgia" w:eastAsia="Times New Roman" w:hAnsi="Georgia"/>
      <w:u w:val="single"/>
      <w:lang w:val="x-none" w:eastAsia="x-none"/>
    </w:rPr>
  </w:style>
  <w:style w:type="paragraph" w:customStyle="1" w:styleId="StyleTitle11ptNotBoldNounderline">
    <w:name w:val="Style Title + 11 pt Not Bold No underline"/>
    <w:basedOn w:val="Title"/>
    <w:link w:val="StyleTitle11ptNotBoldNounderlineChar"/>
    <w:qFormat/>
    <w:rsid w:val="00462182"/>
    <w:pPr>
      <w:pBdr>
        <w:bottom w:val="none" w:sz="0" w:space="0" w:color="auto"/>
      </w:pBdr>
      <w:spacing w:after="160"/>
      <w:contextualSpacing w:val="0"/>
      <w:jc w:val="center"/>
    </w:pPr>
    <w:rPr>
      <w:rFonts w:ascii="Georgia" w:eastAsia="Times New Roman" w:hAnsi="Georgia" w:cstheme="minorBidi"/>
      <w:bCs w:val="0"/>
      <w:lang w:val="x-none" w:eastAsia="x-none"/>
    </w:rPr>
  </w:style>
  <w:style w:type="paragraph" w:customStyle="1" w:styleId="BodyA">
    <w:name w:val="Body A"/>
    <w:autoRedefine/>
    <w:qFormat/>
    <w:rsid w:val="00462182"/>
    <w:pPr>
      <w:spacing w:after="0" w:line="240" w:lineRule="auto"/>
    </w:pPr>
    <w:rPr>
      <w:rFonts w:ascii="Helvetica" w:eastAsia="ヒラギノ角ゴ Pro W3" w:hAnsi="Helvetica" w:cs="Times New Roman"/>
      <w:color w:val="000000"/>
      <w:sz w:val="24"/>
      <w:szCs w:val="20"/>
    </w:rPr>
  </w:style>
  <w:style w:type="character" w:customStyle="1" w:styleId="StyleHotRouteLatinGaramond10ptChar">
    <w:name w:val="Style Hot Route + (Latin) Garamond 10 pt Char"/>
    <w:basedOn w:val="DefaultParagraphFont"/>
    <w:link w:val="StyleHotRouteLatinGaramond10pt"/>
    <w:locked/>
    <w:rsid w:val="00462182"/>
    <w:rPr>
      <w:rFonts w:ascii="Garamond" w:eastAsia="Cambria" w:hAnsi="Garamond" w:cs="Times New Roman"/>
      <w:sz w:val="16"/>
    </w:rPr>
  </w:style>
  <w:style w:type="paragraph" w:customStyle="1" w:styleId="StyleHotRouteLatinGaramond10pt">
    <w:name w:val="Style Hot Route + (Latin) Garamond 10 pt"/>
    <w:basedOn w:val="HotRoute0"/>
    <w:link w:val="StyleHotRouteLatinGaramond10ptChar"/>
    <w:qFormat/>
    <w:rsid w:val="00462182"/>
    <w:pPr>
      <w:ind w:left="0"/>
    </w:pPr>
    <w:rPr>
      <w:rFonts w:ascii="Garamond" w:eastAsia="Cambria" w:hAnsi="Garamond" w:cs="Times New Roman"/>
      <w:color w:val="auto"/>
    </w:rPr>
  </w:style>
  <w:style w:type="character" w:customStyle="1" w:styleId="StyleHotRouteLatinGaramond10ptUnderlineChar">
    <w:name w:val="Style Hot Route + (Latin) Garamond 10 pt Underline Char"/>
    <w:basedOn w:val="DefaultParagraphFont"/>
    <w:link w:val="StyleHotRouteLatinGaramond10ptUnderline"/>
    <w:locked/>
    <w:rsid w:val="00462182"/>
    <w:rPr>
      <w:rFonts w:ascii="Garamond" w:eastAsia="Cambria" w:hAnsi="Garamond" w:cs="Times New Roman"/>
      <w:sz w:val="16"/>
      <w:u w:val="single"/>
    </w:rPr>
  </w:style>
  <w:style w:type="paragraph" w:customStyle="1" w:styleId="StyleHotRouteLatinGaramond10ptUnderline">
    <w:name w:val="Style Hot Route + (Latin) Garamond 10 pt Underline"/>
    <w:basedOn w:val="HotRoute0"/>
    <w:link w:val="StyleHotRouteLatinGaramond10ptUnderlineChar"/>
    <w:qFormat/>
    <w:rsid w:val="00462182"/>
    <w:pPr>
      <w:ind w:left="0"/>
    </w:pPr>
    <w:rPr>
      <w:rFonts w:ascii="Garamond" w:eastAsia="Cambria" w:hAnsi="Garamond" w:cs="Times New Roman"/>
      <w:color w:val="auto"/>
      <w:u w:val="single"/>
    </w:rPr>
  </w:style>
  <w:style w:type="paragraph" w:customStyle="1" w:styleId="PageHeading">
    <w:name w:val="Page Heading"/>
    <w:basedOn w:val="Heading2"/>
    <w:qFormat/>
    <w:rsid w:val="00462182"/>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462182"/>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462182"/>
    <w:pPr>
      <w:spacing w:after="0" w:line="240" w:lineRule="auto"/>
    </w:pPr>
    <w:rPr>
      <w:rFonts w:eastAsia="Calibri"/>
      <w:color w:val="00B0F0"/>
      <w:u w:val="single" w:color="00B0F0"/>
    </w:rPr>
  </w:style>
  <w:style w:type="character" w:customStyle="1" w:styleId="UnderlineCharCharCharCharCharCharCharCharCharChar">
    <w:name w:val="Underline Char Char Char Char Char Char Char Char Char Char"/>
    <w:basedOn w:val="DefaultParagraphFont"/>
    <w:link w:val="UnderlineCharCharCharCharCharCharCharCharChar"/>
    <w:locked/>
    <w:rsid w:val="00462182"/>
    <w:rPr>
      <w:rFonts w:ascii="Times New Roman" w:eastAsia="Times New Roman" w:hAnsi="Times New Roman" w:cs="Times New Roman"/>
      <w:u w:val="thick"/>
    </w:rPr>
  </w:style>
  <w:style w:type="paragraph" w:customStyle="1" w:styleId="UnderlineCharCharCharCharCharCharCharCharChar">
    <w:name w:val="Underline Char Char Char Char Char Char Char Char Char"/>
    <w:link w:val="UnderlineCharCharCharCharCharCharCharCharCharChar"/>
    <w:qFormat/>
    <w:rsid w:val="00462182"/>
    <w:pPr>
      <w:spacing w:after="0" w:line="240" w:lineRule="auto"/>
    </w:pPr>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locked/>
    <w:rsid w:val="00462182"/>
    <w:rPr>
      <w:rFonts w:ascii="Times New Roman" w:eastAsia="Times New Roman" w:hAnsi="Times New Roman" w:cs="Times New Roman"/>
      <w:b/>
      <w:u w:val="thick"/>
    </w:rPr>
  </w:style>
  <w:style w:type="paragraph" w:customStyle="1" w:styleId="BoldUnderlineCharCharCharCharChar">
    <w:name w:val="BoldUnderline Char Char Char Char Char"/>
    <w:link w:val="BoldUnderlineCharCharCharCharCharChar"/>
    <w:qFormat/>
    <w:rsid w:val="00462182"/>
    <w:pPr>
      <w:spacing w:after="0" w:line="240" w:lineRule="auto"/>
    </w:pPr>
    <w:rPr>
      <w:rFonts w:ascii="Times New Roman" w:eastAsia="Times New Roman" w:hAnsi="Times New Roman" w:cs="Times New Roman"/>
      <w:b/>
      <w:u w:val="thick"/>
    </w:rPr>
  </w:style>
  <w:style w:type="paragraph" w:customStyle="1" w:styleId="UnderlineCharCharCharChar">
    <w:name w:val="Underline Char Char Char Char"/>
    <w:basedOn w:val="Normal"/>
    <w:qFormat/>
    <w:rsid w:val="00462182"/>
    <w:pPr>
      <w:spacing w:line="240" w:lineRule="auto"/>
    </w:pPr>
    <w:rPr>
      <w:rFonts w:ascii="Times New Roman" w:eastAsia="Times New Roman" w:hAnsi="Times New Roman"/>
      <w:u w:val="single"/>
    </w:rPr>
  </w:style>
  <w:style w:type="paragraph" w:customStyle="1" w:styleId="Style31">
    <w:name w:val="Style31"/>
    <w:basedOn w:val="Normal"/>
    <w:uiPriority w:val="99"/>
    <w:qFormat/>
    <w:rsid w:val="00462182"/>
    <w:pPr>
      <w:spacing w:after="0" w:line="197" w:lineRule="exact"/>
      <w:jc w:val="both"/>
    </w:pPr>
  </w:style>
  <w:style w:type="paragraph" w:customStyle="1" w:styleId="Style42">
    <w:name w:val="Style42"/>
    <w:basedOn w:val="Normal"/>
    <w:uiPriority w:val="99"/>
    <w:qFormat/>
    <w:rsid w:val="00462182"/>
    <w:pPr>
      <w:spacing w:after="0" w:line="202" w:lineRule="exact"/>
      <w:jc w:val="both"/>
    </w:pPr>
  </w:style>
  <w:style w:type="paragraph" w:customStyle="1" w:styleId="Style51">
    <w:name w:val="Style51"/>
    <w:basedOn w:val="Normal"/>
    <w:uiPriority w:val="99"/>
    <w:qFormat/>
    <w:rsid w:val="00462182"/>
    <w:pPr>
      <w:spacing w:after="0" w:line="200" w:lineRule="exact"/>
      <w:jc w:val="both"/>
    </w:pPr>
  </w:style>
  <w:style w:type="character" w:customStyle="1" w:styleId="BoldUnderlineChar2Char">
    <w:name w:val="BoldUnderline Char2 Char"/>
    <w:link w:val="BoldUnderlineChar2"/>
    <w:locked/>
    <w:rsid w:val="00462182"/>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462182"/>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uiPriority w:val="99"/>
    <w:qFormat/>
    <w:rsid w:val="00462182"/>
    <w:pPr>
      <w:spacing w:before="100" w:beforeAutospacing="1" w:after="100" w:afterAutospacing="1" w:line="254" w:lineRule="auto"/>
    </w:pPr>
    <w:rPr>
      <w:rFonts w:eastAsia="Times New Roman"/>
    </w:rPr>
  </w:style>
  <w:style w:type="paragraph" w:customStyle="1" w:styleId="Cardstyle0">
    <w:name w:val="Cardstyle"/>
    <w:basedOn w:val="Normal"/>
    <w:next w:val="Normal"/>
    <w:qFormat/>
    <w:rsid w:val="00462182"/>
    <w:pPr>
      <w:spacing w:after="0" w:line="254" w:lineRule="auto"/>
    </w:pPr>
    <w:rPr>
      <w:rFonts w:eastAsia="Times New Roman"/>
    </w:rPr>
  </w:style>
  <w:style w:type="character" w:customStyle="1" w:styleId="StyleUnderlining11ptChar">
    <w:name w:val="Style Underlining + 11 pt Char"/>
    <w:basedOn w:val="DefaultParagraphFont"/>
    <w:link w:val="StyleUnderlining11pt"/>
    <w:locked/>
    <w:rsid w:val="00462182"/>
    <w:rPr>
      <w:rFonts w:ascii="Times New Roman" w:eastAsia="Times New Roman" w:hAnsi="Times New Roman" w:cs="Times New Roman"/>
      <w:u w:val="single"/>
      <w:lang w:val="en-GB"/>
    </w:rPr>
  </w:style>
  <w:style w:type="paragraph" w:customStyle="1" w:styleId="StyleUnderlining11pt">
    <w:name w:val="Style Underlining + 11 pt"/>
    <w:basedOn w:val="Normal"/>
    <w:link w:val="StyleUnderlining11ptChar"/>
    <w:qFormat/>
    <w:rsid w:val="00462182"/>
    <w:pPr>
      <w:spacing w:after="0" w:line="254" w:lineRule="auto"/>
    </w:pPr>
    <w:rPr>
      <w:rFonts w:ascii="Times New Roman" w:eastAsia="Times New Roman" w:hAnsi="Times New Roman" w:cs="Times New Roman"/>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462182"/>
    <w:rPr>
      <w:rFonts w:ascii="Times New Roman" w:eastAsia="Times New Roman" w:hAnsi="Times New Roman" w:cs="Times New Roman"/>
    </w:rPr>
  </w:style>
  <w:style w:type="paragraph" w:customStyle="1" w:styleId="StyleStyleMicroText7ptArialNarrow10pt">
    <w:name w:val="Style Style MicroText + 7 pt + Arial Narrow 10 pt"/>
    <w:basedOn w:val="Normal"/>
    <w:link w:val="StyleStyleMicroText7ptArialNarrow10ptChar"/>
    <w:qFormat/>
    <w:rsid w:val="00462182"/>
    <w:pPr>
      <w:spacing w:after="0" w:line="254" w:lineRule="auto"/>
    </w:pPr>
    <w:rPr>
      <w:rFonts w:ascii="Times New Roman" w:eastAsia="Times New Roman" w:hAnsi="Times New Roman" w:cs="Times New Roman"/>
    </w:rPr>
  </w:style>
  <w:style w:type="character" w:customStyle="1" w:styleId="Stylecard11ptBoldUnderlineChar">
    <w:name w:val="Style card + 11 pt Bold Underline Char"/>
    <w:basedOn w:val="cardChar0"/>
    <w:link w:val="Stylecard11ptBoldUnderline"/>
    <w:locked/>
    <w:rsid w:val="00462182"/>
    <w:rPr>
      <w:rFonts w:ascii="Calibri" w:eastAsia="SimSun" w:hAnsi="Calibri" w:cs="Times New Roman" w:hint="default"/>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462182"/>
    <w:pPr>
      <w:spacing w:after="0" w:line="254"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0"/>
    <w:link w:val="Stylecard8pt"/>
    <w:locked/>
    <w:rsid w:val="00462182"/>
    <w:rPr>
      <w:rFonts w:ascii="Calibri" w:eastAsia="Times New Roman" w:hAnsi="Calibri" w:cs="Times New Roman" w:hint="default"/>
      <w:color w:val="000000"/>
      <w:kern w:val="32"/>
      <w:sz w:val="20"/>
      <w:u w:val="single"/>
      <w:lang w:eastAsia="ar-SA"/>
    </w:rPr>
  </w:style>
  <w:style w:type="paragraph" w:customStyle="1" w:styleId="Stylecard8pt">
    <w:name w:val="Style card + 8 pt"/>
    <w:basedOn w:val="Normal"/>
    <w:link w:val="Stylecard8ptChar"/>
    <w:qFormat/>
    <w:rsid w:val="00462182"/>
    <w:pPr>
      <w:spacing w:after="0" w:line="254"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462182"/>
    <w:pPr>
      <w:spacing w:line="254" w:lineRule="auto"/>
    </w:pPr>
    <w:rPr>
      <w:rFonts w:ascii="Georgia" w:hAnsi="Georgia" w:cstheme="minorBidi"/>
      <w:b/>
    </w:rPr>
  </w:style>
  <w:style w:type="paragraph" w:customStyle="1" w:styleId="Normal20pt">
    <w:name w:val="Normal  + 20 pt"/>
    <w:basedOn w:val="Normal"/>
    <w:uiPriority w:val="6"/>
    <w:qFormat/>
    <w:rsid w:val="00462182"/>
    <w:pPr>
      <w:spacing w:after="0" w:line="254"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462182"/>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462182"/>
    <w:pPr>
      <w:keepNext w:val="0"/>
      <w:keepLines w:val="0"/>
      <w:spacing w:before="100" w:beforeAutospacing="1" w:after="100" w:afterAutospacing="1" w:line="254" w:lineRule="auto"/>
    </w:pPr>
    <w:rPr>
      <w:rFonts w:ascii="Calibri" w:eastAsia="Calibri" w:hAnsi="Calibri" w:cs="Calibri"/>
      <w:u w:val="single"/>
    </w:rPr>
  </w:style>
  <w:style w:type="paragraph" w:customStyle="1" w:styleId="conintrotext">
    <w:name w:val="conintrotext"/>
    <w:basedOn w:val="Normal"/>
    <w:uiPriority w:val="99"/>
    <w:qFormat/>
    <w:rsid w:val="00462182"/>
    <w:pPr>
      <w:spacing w:before="100" w:beforeAutospacing="1" w:after="100" w:afterAutospacing="1" w:line="254"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462182"/>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462182"/>
    <w:pPr>
      <w:spacing w:after="0" w:line="254" w:lineRule="auto"/>
    </w:pPr>
    <w:rPr>
      <w:rFonts w:ascii="MS Mincho" w:eastAsia="MS Mincho" w:hAnsi="MS Mincho" w:cstheme="minorBidi"/>
      <w:b/>
      <w:u w:val="single"/>
    </w:rPr>
  </w:style>
  <w:style w:type="paragraph" w:customStyle="1" w:styleId="assert">
    <w:name w:val="assert"/>
    <w:basedOn w:val="Normal"/>
    <w:uiPriority w:val="99"/>
    <w:qFormat/>
    <w:rsid w:val="00462182"/>
    <w:pPr>
      <w:spacing w:before="100" w:beforeAutospacing="1" w:after="100" w:afterAutospacing="1" w:line="254"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462182"/>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462182"/>
    <w:pPr>
      <w:spacing w:after="0" w:line="254" w:lineRule="auto"/>
    </w:pPr>
    <w:rPr>
      <w:rFonts w:ascii="MS Mincho" w:eastAsia="MS Mincho" w:hAnsi="MS Mincho"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462182"/>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462182"/>
    <w:pPr>
      <w:spacing w:after="0" w:line="254" w:lineRule="auto"/>
    </w:pPr>
    <w:rPr>
      <w:rFonts w:ascii="MS Mincho" w:eastAsia="MS Mincho" w:hAnsi="MS Mincho"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462182"/>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462182"/>
    <w:pPr>
      <w:spacing w:after="0" w:line="254" w:lineRule="auto"/>
    </w:pPr>
    <w:rPr>
      <w:rFonts w:ascii="MS Mincho" w:eastAsia="MS Mincho" w:hAnsi="MS Mincho" w:cstheme="minorBid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462182"/>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462182"/>
    <w:pPr>
      <w:pBdr>
        <w:top w:val="single" w:sz="4" w:space="0" w:color="auto"/>
        <w:left w:val="single" w:sz="4" w:space="0" w:color="auto"/>
        <w:bottom w:val="single" w:sz="4" w:space="0" w:color="auto"/>
        <w:right w:val="single" w:sz="4" w:space="0" w:color="auto"/>
      </w:pBdr>
      <w:spacing w:line="254"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462182"/>
    <w:rPr>
      <w:rFonts w:ascii="Times New Roman" w:eastAsia="Times New Roman" w:hAnsi="Times New Roman" w:cs="Times New Roman"/>
      <w:u w:val="single"/>
    </w:rPr>
  </w:style>
  <w:style w:type="paragraph" w:customStyle="1" w:styleId="StyleStyle4ArialNarrow9pt">
    <w:name w:val="Style Style4 + Arial Narrow 9 pt"/>
    <w:basedOn w:val="Normal"/>
    <w:link w:val="StyleStyle4ArialNarrow9ptChar"/>
    <w:qFormat/>
    <w:rsid w:val="00462182"/>
    <w:pPr>
      <w:spacing w:after="0" w:line="254" w:lineRule="auto"/>
    </w:pPr>
    <w:rPr>
      <w:rFonts w:ascii="Times New Roman" w:eastAsia="Times New Roman" w:hAnsi="Times New Roman" w:cs="Times New Roman"/>
      <w:u w:val="single"/>
    </w:rPr>
  </w:style>
  <w:style w:type="character" w:customStyle="1" w:styleId="StyleStyle4ArialNarrow9ptBoldChar">
    <w:name w:val="Style Style4 + Arial Narrow 9 pt Bold Char"/>
    <w:link w:val="StyleStyle4ArialNarrow9ptBold"/>
    <w:locked/>
    <w:rsid w:val="00462182"/>
    <w:rPr>
      <w:rFonts w:ascii="Times New Roman" w:eastAsia="Times New Roman" w:hAnsi="Times New Roman" w:cs="Times New Roman"/>
      <w:b/>
      <w:bCs/>
      <w:u w:val="single"/>
    </w:rPr>
  </w:style>
  <w:style w:type="paragraph" w:customStyle="1" w:styleId="StyleStyle4ArialNarrow9ptBold">
    <w:name w:val="Style Style4 + Arial Narrow 9 pt Bold"/>
    <w:basedOn w:val="Normal"/>
    <w:link w:val="StyleStyle4ArialNarrow9ptBoldChar"/>
    <w:qFormat/>
    <w:rsid w:val="00462182"/>
    <w:pPr>
      <w:spacing w:after="0" w:line="254" w:lineRule="auto"/>
    </w:pPr>
    <w:rPr>
      <w:rFonts w:ascii="Times New Roman" w:eastAsia="Times New Roman" w:hAnsi="Times New Roman" w:cs="Times New Roman"/>
      <w:b/>
      <w:bCs/>
      <w:u w:val="single"/>
    </w:rPr>
  </w:style>
  <w:style w:type="character" w:customStyle="1" w:styleId="ThirdChar">
    <w:name w:val="Third Char"/>
    <w:link w:val="Third"/>
    <w:locked/>
    <w:rsid w:val="00462182"/>
    <w:rPr>
      <w:rFonts w:ascii="Times New Roman" w:eastAsia="Times New Roman" w:hAnsi="Times New Roman" w:cs="Times New Roman"/>
      <w:b/>
      <w:u w:val="single"/>
      <w:lang w:val="x-none" w:eastAsia="x-none"/>
    </w:rPr>
  </w:style>
  <w:style w:type="paragraph" w:customStyle="1" w:styleId="Third">
    <w:name w:val="Third"/>
    <w:basedOn w:val="Normal"/>
    <w:link w:val="ThirdChar"/>
    <w:qFormat/>
    <w:rsid w:val="00462182"/>
    <w:pPr>
      <w:spacing w:after="0" w:line="254" w:lineRule="auto"/>
    </w:pPr>
    <w:rPr>
      <w:rFonts w:ascii="Times New Roman" w:eastAsia="Times New Roman" w:hAnsi="Times New Roman" w:cs="Times New Roman"/>
      <w:b/>
      <w:u w:val="single"/>
      <w:lang w:val="x-none" w:eastAsia="x-none"/>
    </w:rPr>
  </w:style>
  <w:style w:type="paragraph" w:customStyle="1" w:styleId="Heading2Char2CharChar1">
    <w:name w:val="Heading 2 Char2 Char Char1"/>
    <w:aliases w:val="Char Char Char Char Char Char1 Char Char Char Char Char"/>
    <w:next w:val="Normal"/>
    <w:uiPriority w:val="99"/>
    <w:qFormat/>
    <w:rsid w:val="00462182"/>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ynergyTag">
    <w:name w:val="SynergyTag"/>
    <w:basedOn w:val="Normal"/>
    <w:uiPriority w:val="99"/>
    <w:qFormat/>
    <w:rsid w:val="00462182"/>
    <w:pPr>
      <w:spacing w:after="0" w:line="254" w:lineRule="auto"/>
    </w:pPr>
    <w:rPr>
      <w:b/>
    </w:rPr>
  </w:style>
  <w:style w:type="paragraph" w:customStyle="1" w:styleId="CiteSmallText">
    <w:name w:val="Cite Small Text"/>
    <w:basedOn w:val="Normal"/>
    <w:uiPriority w:val="99"/>
    <w:qFormat/>
    <w:rsid w:val="00462182"/>
    <w:pPr>
      <w:widowControl w:val="0"/>
      <w:spacing w:after="200" w:line="254" w:lineRule="auto"/>
    </w:pPr>
    <w:rPr>
      <w:rFonts w:ascii="Helvetica Neue" w:hAnsi="Helvetica Neue"/>
      <w:b/>
      <w:sz w:val="18"/>
    </w:rPr>
  </w:style>
  <w:style w:type="character" w:customStyle="1" w:styleId="Cards1CharCharChar">
    <w:name w:val="Cards1 Char Char Char"/>
    <w:link w:val="Cards1CharChar"/>
    <w:locked/>
    <w:rsid w:val="00462182"/>
    <w:rPr>
      <w:lang w:val="x-none"/>
    </w:rPr>
  </w:style>
  <w:style w:type="paragraph" w:customStyle="1" w:styleId="Cards1CharChar">
    <w:name w:val="Cards1 Char Char"/>
    <w:basedOn w:val="Normal"/>
    <w:link w:val="Cards1CharCharChar"/>
    <w:qFormat/>
    <w:rsid w:val="00462182"/>
    <w:pPr>
      <w:autoSpaceDE w:val="0"/>
      <w:autoSpaceDN w:val="0"/>
      <w:adjustRightInd w:val="0"/>
      <w:spacing w:after="0" w:line="254" w:lineRule="auto"/>
      <w:ind w:left="432" w:right="432"/>
      <w:jc w:val="both"/>
    </w:pPr>
    <w:rPr>
      <w:rFonts w:asciiTheme="minorHAnsi" w:hAnsiTheme="minorHAnsi" w:cstheme="minorBidi"/>
      <w:lang w:val="x-none"/>
    </w:rPr>
  </w:style>
  <w:style w:type="character" w:customStyle="1" w:styleId="SwagChar">
    <w:name w:val="Swag Char"/>
    <w:link w:val="Swag"/>
    <w:locked/>
    <w:rsid w:val="00462182"/>
    <w:rPr>
      <w:color w:val="0000FF"/>
      <w:sz w:val="12"/>
      <w:u w:val="single"/>
    </w:rPr>
  </w:style>
  <w:style w:type="paragraph" w:customStyle="1" w:styleId="Swag">
    <w:name w:val="Swag"/>
    <w:basedOn w:val="Normal"/>
    <w:link w:val="SwagChar"/>
    <w:qFormat/>
    <w:rsid w:val="00462182"/>
    <w:pPr>
      <w:spacing w:after="0" w:line="254"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462182"/>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462182"/>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462182"/>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462182"/>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462182"/>
    <w:pPr>
      <w:spacing w:before="100" w:beforeAutospacing="1" w:after="100" w:afterAutospacing="1" w:line="254" w:lineRule="auto"/>
    </w:pPr>
    <w:rPr>
      <w:rFonts w:eastAsia="Times New Roman"/>
    </w:rPr>
  </w:style>
  <w:style w:type="paragraph" w:customStyle="1" w:styleId="abstract">
    <w:name w:val="abstract"/>
    <w:basedOn w:val="Normal"/>
    <w:uiPriority w:val="99"/>
    <w:qFormat/>
    <w:rsid w:val="00462182"/>
    <w:pPr>
      <w:spacing w:before="100" w:beforeAutospacing="1" w:after="100" w:afterAutospacing="1" w:line="254" w:lineRule="auto"/>
    </w:pPr>
    <w:rPr>
      <w:rFonts w:eastAsia="Times New Roman"/>
    </w:rPr>
  </w:style>
  <w:style w:type="character" w:customStyle="1" w:styleId="StyleUnderlineChar11ptBold2Char">
    <w:name w:val="Style Underline Char + 11 pt Bold2 Char"/>
    <w:link w:val="StyleUnderlineChar11ptBold2"/>
    <w:locked/>
    <w:rsid w:val="00462182"/>
    <w:rPr>
      <w:rFonts w:ascii="Times New Roman" w:eastAsia="Times New Roman" w:hAnsi="Times New Roman" w:cs="Times New Roman"/>
      <w:b/>
      <w:bCs/>
      <w:u w:val="single"/>
    </w:rPr>
  </w:style>
  <w:style w:type="paragraph" w:customStyle="1" w:styleId="StyleUnderlineChar11ptBold2">
    <w:name w:val="Style Underline Char + 11 pt Bold2"/>
    <w:basedOn w:val="Normal"/>
    <w:link w:val="StyleUnderlineChar11ptBold2Char"/>
    <w:qFormat/>
    <w:rsid w:val="00462182"/>
    <w:pPr>
      <w:spacing w:after="0" w:line="254" w:lineRule="auto"/>
    </w:pPr>
    <w:rPr>
      <w:rFonts w:ascii="Times New Roman" w:eastAsia="Times New Roman" w:hAnsi="Times New Roman" w:cs="Times New Roman"/>
      <w:b/>
      <w:bCs/>
      <w:u w:val="single"/>
    </w:rPr>
  </w:style>
  <w:style w:type="character" w:customStyle="1" w:styleId="StyleStyleUnderlineTimesNewRoman11ptChar">
    <w:name w:val="Style Style Underline + Times New Roman + 11 pt Char"/>
    <w:link w:val="StyleStyleUnderlineTimesNewRoman11pt"/>
    <w:locked/>
    <w:rsid w:val="00462182"/>
    <w:rPr>
      <w:rFonts w:ascii="Times New Roman" w:eastAsia="Times New Roman" w:hAnsi="Times New Roman" w:cs="Times New Roman"/>
      <w:u w:val="single"/>
    </w:rPr>
  </w:style>
  <w:style w:type="paragraph" w:customStyle="1" w:styleId="StyleStyleUnderlineTimesNewRoman11pt">
    <w:name w:val="Style Style Underline + Times New Roman + 11 pt"/>
    <w:basedOn w:val="Normal"/>
    <w:link w:val="StyleStyleUnderlineTimesNewRoman11ptChar"/>
    <w:qFormat/>
    <w:rsid w:val="00462182"/>
    <w:pPr>
      <w:spacing w:after="0" w:line="254" w:lineRule="auto"/>
    </w:pPr>
    <w:rPr>
      <w:rFonts w:ascii="Times New Roman" w:eastAsia="Times New Roman" w:hAnsi="Times New Roman" w:cs="Times New Roman"/>
      <w:u w:val="single"/>
    </w:rPr>
  </w:style>
  <w:style w:type="character" w:customStyle="1" w:styleId="StyleStyleUnderlineTimesNewRomanBold11ptNotBoldChar">
    <w:name w:val="Style Style Underline + Times New Roman Bold + 11 pt Not Bold Char"/>
    <w:link w:val="StyleStyleUnderlineTimesNewRomanBold11ptNotBold"/>
    <w:locked/>
    <w:rsid w:val="00462182"/>
    <w:rPr>
      <w:rFonts w:ascii="Times New Roman" w:eastAsia="Times New Roman" w:hAnsi="Times New Roman"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462182"/>
    <w:pPr>
      <w:spacing w:after="0" w:line="254" w:lineRule="auto"/>
    </w:pPr>
    <w:rPr>
      <w:rFonts w:ascii="Times New Roman" w:eastAsia="Times New Roman" w:hAnsi="Times New Roman" w:cs="Times New Roman"/>
      <w:u w:val="single"/>
    </w:rPr>
  </w:style>
  <w:style w:type="character" w:customStyle="1" w:styleId="NothingCharChar">
    <w:name w:val="Nothing Char Char"/>
    <w:link w:val="NothingCharCharChar"/>
    <w:locked/>
    <w:rsid w:val="00462182"/>
  </w:style>
  <w:style w:type="paragraph" w:customStyle="1" w:styleId="NothingCharCharChar">
    <w:name w:val="Nothing Char Char Char"/>
    <w:link w:val="NothingCharChar"/>
    <w:qFormat/>
    <w:rsid w:val="00462182"/>
    <w:pPr>
      <w:spacing w:after="0" w:line="240" w:lineRule="auto"/>
      <w:jc w:val="both"/>
    </w:pPr>
  </w:style>
  <w:style w:type="paragraph" w:customStyle="1" w:styleId="StyleLeft021">
    <w:name w:val="Style Left:  0.2&quot;1"/>
    <w:basedOn w:val="Normal"/>
    <w:uiPriority w:val="99"/>
    <w:qFormat/>
    <w:rsid w:val="00462182"/>
    <w:pPr>
      <w:spacing w:after="0" w:line="254"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462182"/>
    <w:rPr>
      <w:rFonts w:ascii="Times New Roman" w:eastAsia="Times New Roman" w:hAnsi="Times New Roman" w:cs="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462182"/>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462182"/>
    <w:rPr>
      <w:rFonts w:ascii="Times New Roman" w:eastAsia="Times New Roman" w:hAnsi="Times New Roman" w:cs="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462182"/>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paragraph" w:customStyle="1" w:styleId="BlockTitle20">
    <w:name w:val="Block Title #2"/>
    <w:basedOn w:val="Normal"/>
    <w:uiPriority w:val="99"/>
    <w:qFormat/>
    <w:rsid w:val="00462182"/>
    <w:pPr>
      <w:keepNext/>
      <w:pBdr>
        <w:top w:val="single" w:sz="18" w:space="1" w:color="000000"/>
        <w:left w:val="single" w:sz="18" w:space="4" w:color="000000"/>
        <w:bottom w:val="single" w:sz="18" w:space="1" w:color="000000"/>
        <w:right w:val="single" w:sz="18" w:space="4" w:color="000000"/>
      </w:pBdr>
      <w:spacing w:after="0" w:line="254"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462182"/>
    <w:pPr>
      <w:spacing w:after="0" w:line="254" w:lineRule="auto"/>
    </w:pPr>
    <w:rPr>
      <w:b/>
    </w:rPr>
  </w:style>
  <w:style w:type="paragraph" w:customStyle="1" w:styleId="CM27">
    <w:name w:val="CM27"/>
    <w:basedOn w:val="Normal"/>
    <w:next w:val="Normal"/>
    <w:uiPriority w:val="99"/>
    <w:qFormat/>
    <w:rsid w:val="00462182"/>
    <w:pPr>
      <w:autoSpaceDE w:val="0"/>
      <w:autoSpaceDN w:val="0"/>
      <w:adjustRightInd w:val="0"/>
      <w:spacing w:after="0" w:line="254"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462182"/>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varticle">
    <w:name w:val="svarticle"/>
    <w:basedOn w:val="Normal"/>
    <w:uiPriority w:val="99"/>
    <w:qFormat/>
    <w:rsid w:val="00462182"/>
    <w:pPr>
      <w:spacing w:before="100" w:beforeAutospacing="1" w:after="100" w:afterAutospacing="1" w:line="240" w:lineRule="auto"/>
    </w:pPr>
    <w:rPr>
      <w:rFonts w:eastAsia="Times New Roman"/>
    </w:rPr>
  </w:style>
  <w:style w:type="paragraph" w:customStyle="1" w:styleId="Pol">
    <w:name w:val="Pol"/>
    <w:basedOn w:val="Heading2"/>
    <w:uiPriority w:val="99"/>
    <w:qFormat/>
    <w:rsid w:val="00462182"/>
    <w:pPr>
      <w:spacing w:before="480" w:line="240" w:lineRule="auto"/>
    </w:pPr>
    <w:rPr>
      <w:bCs/>
      <w:caps/>
    </w:rPr>
  </w:style>
  <w:style w:type="paragraph" w:customStyle="1" w:styleId="Style70">
    <w:name w:val="Style7"/>
    <w:basedOn w:val="Normal"/>
    <w:uiPriority w:val="99"/>
    <w:qFormat/>
    <w:rsid w:val="00462182"/>
    <w:pPr>
      <w:widowControl w:val="0"/>
      <w:autoSpaceDE w:val="0"/>
      <w:autoSpaceDN w:val="0"/>
      <w:adjustRightInd w:val="0"/>
      <w:spacing w:after="0" w:line="229" w:lineRule="exact"/>
    </w:pPr>
    <w:rPr>
      <w:rFonts w:ascii="Arial Narrow" w:hAnsi="Arial Narrow"/>
    </w:rPr>
  </w:style>
  <w:style w:type="character" w:customStyle="1" w:styleId="Footnote2Char">
    <w:name w:val="Footnote2 Char"/>
    <w:link w:val="Footnote2"/>
    <w:locked/>
    <w:rsid w:val="00462182"/>
  </w:style>
  <w:style w:type="paragraph" w:customStyle="1" w:styleId="Footnote2">
    <w:name w:val="Footnote2"/>
    <w:basedOn w:val="Normal"/>
    <w:next w:val="Normal"/>
    <w:link w:val="Footnote2Char"/>
    <w:autoRedefine/>
    <w:qFormat/>
    <w:rsid w:val="00462182"/>
    <w:pPr>
      <w:spacing w:after="120" w:line="480" w:lineRule="auto"/>
    </w:pPr>
    <w:rPr>
      <w:rFonts w:asciiTheme="minorHAnsi" w:hAnsiTheme="minorHAnsi" w:cstheme="minorBidi"/>
    </w:rPr>
  </w:style>
  <w:style w:type="paragraph" w:customStyle="1" w:styleId="xhead">
    <w:name w:val="xhead"/>
    <w:basedOn w:val="Normal"/>
    <w:uiPriority w:val="99"/>
    <w:qFormat/>
    <w:rsid w:val="00462182"/>
    <w:pPr>
      <w:spacing w:before="100" w:beforeAutospacing="1" w:after="100" w:afterAutospacing="1" w:line="240" w:lineRule="auto"/>
    </w:pPr>
  </w:style>
  <w:style w:type="paragraph" w:customStyle="1" w:styleId="headlinemeta">
    <w:name w:val="headline_meta"/>
    <w:basedOn w:val="Normal"/>
    <w:uiPriority w:val="99"/>
    <w:qFormat/>
    <w:rsid w:val="00462182"/>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462182"/>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462182"/>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462182"/>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462182"/>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462182"/>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462182"/>
    <w:pPr>
      <w:spacing w:before="100" w:beforeAutospacing="1" w:after="100" w:afterAutospacing="1" w:line="240" w:lineRule="auto"/>
    </w:pPr>
    <w:rPr>
      <w:rFonts w:ascii="Times" w:hAnsi="Times"/>
      <w:szCs w:val="20"/>
    </w:rPr>
  </w:style>
  <w:style w:type="character" w:customStyle="1" w:styleId="UnderlineStyleChar">
    <w:name w:val="Underline Style Char"/>
    <w:link w:val="UnderlineStyle1"/>
    <w:locked/>
    <w:rsid w:val="00462182"/>
  </w:style>
  <w:style w:type="paragraph" w:customStyle="1" w:styleId="UnderlineStyle1">
    <w:name w:val="Underline Style"/>
    <w:basedOn w:val="Normal"/>
    <w:link w:val="UnderlineStyleChar"/>
    <w:qFormat/>
    <w:rsid w:val="00462182"/>
    <w:pPr>
      <w:spacing w:after="0" w:line="240" w:lineRule="auto"/>
    </w:pPr>
    <w:rPr>
      <w:rFonts w:asciiTheme="minorHAnsi" w:hAnsiTheme="minorHAnsi" w:cstheme="minorBidi"/>
    </w:rPr>
  </w:style>
  <w:style w:type="paragraph" w:customStyle="1" w:styleId="ReadCharCh1">
    <w:name w:val="Read Char Ch1"/>
    <w:basedOn w:val="Normal"/>
    <w:next w:val="Normal"/>
    <w:uiPriority w:val="3"/>
    <w:qFormat/>
    <w:rsid w:val="00462182"/>
    <w:pPr>
      <w:keepNext/>
      <w:keepLines/>
      <w:pageBreakBefore/>
      <w:spacing w:before="200" w:after="0" w:line="240" w:lineRule="auto"/>
      <w:jc w:val="center"/>
      <w:outlineLvl w:val="2"/>
    </w:pPr>
    <w:rPr>
      <w:b/>
      <w:bCs/>
      <w:sz w:val="32"/>
      <w:u w:val="single"/>
    </w:rPr>
  </w:style>
  <w:style w:type="character" w:customStyle="1" w:styleId="DocumentMapChar1">
    <w:name w:val="Document Map Char1"/>
    <w:basedOn w:val="DefaultParagraphFont"/>
    <w:uiPriority w:val="99"/>
    <w:rsid w:val="00462182"/>
    <w:rPr>
      <w:rFonts w:ascii="Segoe UI" w:eastAsiaTheme="minorHAnsi" w:hAnsi="Segoe UI" w:cs="Segoe UI"/>
      <w:sz w:val="16"/>
      <w:szCs w:val="16"/>
    </w:rPr>
  </w:style>
  <w:style w:type="paragraph" w:customStyle="1" w:styleId="DocumentMap1">
    <w:name w:val="Document Map1"/>
    <w:basedOn w:val="Normal"/>
    <w:next w:val="DocumentMap"/>
    <w:uiPriority w:val="99"/>
    <w:semiHidden/>
    <w:qFormat/>
    <w:rsid w:val="00462182"/>
    <w:pPr>
      <w:spacing w:after="0" w:line="240" w:lineRule="auto"/>
    </w:pPr>
    <w:rPr>
      <w:rFonts w:ascii="Lucida Grande" w:eastAsia="Cambria" w:hAnsi="Lucida Grande"/>
    </w:rPr>
  </w:style>
  <w:style w:type="paragraph" w:customStyle="1" w:styleId="Pa16">
    <w:name w:val="Pa16"/>
    <w:basedOn w:val="Default"/>
    <w:next w:val="Default"/>
    <w:uiPriority w:val="99"/>
    <w:qFormat/>
    <w:rsid w:val="00462182"/>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462182"/>
    <w:pPr>
      <w:spacing w:before="100" w:beforeAutospacing="1" w:after="100" w:afterAutospacing="1" w:line="240" w:lineRule="auto"/>
    </w:pPr>
  </w:style>
  <w:style w:type="paragraph" w:customStyle="1" w:styleId="Pa22">
    <w:name w:val="Pa2+2"/>
    <w:basedOn w:val="Default"/>
    <w:next w:val="Default"/>
    <w:uiPriority w:val="99"/>
    <w:qFormat/>
    <w:rsid w:val="00462182"/>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462182"/>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462182"/>
    <w:pPr>
      <w:spacing w:before="100" w:beforeAutospacing="1" w:after="100" w:afterAutospacing="1" w:line="240" w:lineRule="auto"/>
    </w:pPr>
  </w:style>
  <w:style w:type="paragraph" w:customStyle="1" w:styleId="Number">
    <w:name w:val="Number"/>
    <w:basedOn w:val="Heading2"/>
    <w:qFormat/>
    <w:rsid w:val="00462182"/>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paragraph" w:customStyle="1" w:styleId="CITEF3">
    <w:name w:val="CITE F3"/>
    <w:uiPriority w:val="99"/>
    <w:qFormat/>
    <w:rsid w:val="00462182"/>
    <w:pPr>
      <w:spacing w:after="0" w:line="240" w:lineRule="auto"/>
    </w:pPr>
    <w:rPr>
      <w:rFonts w:ascii="Palatino" w:eastAsia="SimSun" w:hAnsi="Palatino" w:cs="Times New Roman"/>
      <w:b/>
      <w:szCs w:val="24"/>
      <w:lang w:eastAsia="zh-CN"/>
    </w:rPr>
  </w:style>
  <w:style w:type="paragraph" w:customStyle="1" w:styleId="NotUnderlined">
    <w:name w:val="Not Underlined"/>
    <w:basedOn w:val="Normal"/>
    <w:uiPriority w:val="99"/>
    <w:qFormat/>
    <w:rsid w:val="00462182"/>
    <w:pPr>
      <w:spacing w:after="0" w:line="240" w:lineRule="auto"/>
    </w:pPr>
    <w:rPr>
      <w:rFonts w:ascii="Century Gothic" w:hAnsi="Century Gothic"/>
      <w:szCs w:val="20"/>
    </w:rPr>
  </w:style>
  <w:style w:type="paragraph" w:customStyle="1" w:styleId="width100">
    <w:name w:val="width100"/>
    <w:basedOn w:val="Normal"/>
    <w:uiPriority w:val="99"/>
    <w:qFormat/>
    <w:rsid w:val="00462182"/>
    <w:pPr>
      <w:spacing w:before="100" w:beforeAutospacing="1" w:after="100" w:afterAutospacing="1" w:line="240" w:lineRule="auto"/>
    </w:pPr>
  </w:style>
  <w:style w:type="paragraph" w:customStyle="1" w:styleId="introshadow">
    <w:name w:val="intro_shadow"/>
    <w:basedOn w:val="Normal"/>
    <w:uiPriority w:val="99"/>
    <w:qFormat/>
    <w:rsid w:val="00462182"/>
    <w:pPr>
      <w:spacing w:before="100" w:beforeAutospacing="1" w:after="100" w:afterAutospacing="1" w:line="240" w:lineRule="auto"/>
    </w:pPr>
  </w:style>
  <w:style w:type="paragraph" w:customStyle="1" w:styleId="articleintro">
    <w:name w:val="articleintro"/>
    <w:basedOn w:val="Normal"/>
    <w:uiPriority w:val="99"/>
    <w:qFormat/>
    <w:rsid w:val="00462182"/>
    <w:pPr>
      <w:spacing w:before="100" w:beforeAutospacing="1" w:after="100" w:afterAutospacing="1" w:line="240" w:lineRule="auto"/>
    </w:pPr>
  </w:style>
  <w:style w:type="paragraph" w:customStyle="1" w:styleId="Caption4">
    <w:name w:val="Caption4"/>
    <w:basedOn w:val="Normal"/>
    <w:uiPriority w:val="99"/>
    <w:qFormat/>
    <w:rsid w:val="00462182"/>
    <w:pPr>
      <w:spacing w:before="100" w:beforeAutospacing="1" w:after="100" w:afterAutospacing="1" w:line="240" w:lineRule="auto"/>
    </w:pPr>
  </w:style>
  <w:style w:type="paragraph" w:customStyle="1" w:styleId="publishedon">
    <w:name w:val="published_on"/>
    <w:basedOn w:val="Normal"/>
    <w:uiPriority w:val="99"/>
    <w:qFormat/>
    <w:rsid w:val="00462182"/>
    <w:pPr>
      <w:spacing w:before="100" w:beforeAutospacing="1" w:after="100" w:afterAutospacing="1" w:line="240" w:lineRule="auto"/>
    </w:pPr>
  </w:style>
  <w:style w:type="character" w:customStyle="1" w:styleId="CiteEmphasisChar">
    <w:name w:val="Cite/Emphasis Char"/>
    <w:basedOn w:val="DefaultParagraphFont"/>
    <w:link w:val="CiteEmphasis"/>
    <w:locked/>
    <w:rsid w:val="00462182"/>
    <w:rPr>
      <w:rFonts w:ascii="Calibri" w:hAnsi="Calibri" w:cs="Calibri"/>
      <w:b/>
      <w:color w:val="000000"/>
      <w:sz w:val="16"/>
      <w:u w:val="single"/>
    </w:rPr>
  </w:style>
  <w:style w:type="paragraph" w:customStyle="1" w:styleId="CiteEmphasis">
    <w:name w:val="Cite/Emphasis"/>
    <w:basedOn w:val="Normal"/>
    <w:link w:val="CiteEmphasisChar"/>
    <w:qFormat/>
    <w:rsid w:val="00462182"/>
    <w:pPr>
      <w:spacing w:after="0" w:line="240" w:lineRule="auto"/>
    </w:pPr>
    <w:rPr>
      <w:b/>
      <w:color w:val="000000"/>
      <w:sz w:val="16"/>
      <w:u w:val="single"/>
    </w:rPr>
  </w:style>
  <w:style w:type="character" w:customStyle="1" w:styleId="Styleunread8ptChar">
    <w:name w:val="Style unread + 8 pt Char"/>
    <w:basedOn w:val="DefaultParagraphFont"/>
    <w:link w:val="Styleunread8pt"/>
    <w:locked/>
    <w:rsid w:val="00462182"/>
    <w:rPr>
      <w:rFonts w:ascii="Calibri" w:hAnsi="Calibri" w:cs="Calibri"/>
      <w:color w:val="000000"/>
      <w:sz w:val="16"/>
    </w:rPr>
  </w:style>
  <w:style w:type="paragraph" w:customStyle="1" w:styleId="Styleunread8pt">
    <w:name w:val="Style unread + 8 pt"/>
    <w:basedOn w:val="Normal"/>
    <w:link w:val="Styleunread8ptChar"/>
    <w:qFormat/>
    <w:rsid w:val="00462182"/>
    <w:pPr>
      <w:spacing w:after="0" w:line="240" w:lineRule="auto"/>
    </w:pPr>
    <w:rPr>
      <w:color w:val="000000"/>
      <w:sz w:val="16"/>
    </w:rPr>
  </w:style>
  <w:style w:type="paragraph" w:customStyle="1" w:styleId="ekprop-p">
    <w:name w:val="ekprop-p"/>
    <w:basedOn w:val="Normal"/>
    <w:uiPriority w:val="99"/>
    <w:qFormat/>
    <w:rsid w:val="00462182"/>
    <w:pPr>
      <w:spacing w:before="100" w:beforeAutospacing="1" w:after="100" w:afterAutospacing="1" w:line="240" w:lineRule="auto"/>
    </w:pPr>
    <w:rPr>
      <w:color w:val="58585B"/>
      <w:szCs w:val="16"/>
    </w:rPr>
  </w:style>
  <w:style w:type="character" w:customStyle="1" w:styleId="ShrinkCharCharChar">
    <w:name w:val="Shrink Char Char Char"/>
    <w:basedOn w:val="DefaultParagraphFont"/>
    <w:link w:val="ShrinkCharChar"/>
    <w:locked/>
    <w:rsid w:val="00462182"/>
    <w:rPr>
      <w:rFonts w:ascii="Times New Roman" w:eastAsia="Times New Roman" w:hAnsi="Times New Roman" w:cs="Times New Roman"/>
      <w:color w:val="000000"/>
      <w:sz w:val="12"/>
    </w:rPr>
  </w:style>
  <w:style w:type="paragraph" w:customStyle="1" w:styleId="ShrinkCharChar">
    <w:name w:val="Shrink Char Char"/>
    <w:link w:val="ShrinkCharCharChar"/>
    <w:qFormat/>
    <w:rsid w:val="00462182"/>
    <w:pPr>
      <w:spacing w:after="0" w:line="240" w:lineRule="auto"/>
      <w:ind w:left="288" w:right="288"/>
    </w:pPr>
    <w:rPr>
      <w:rFonts w:ascii="Times New Roman" w:eastAsia="Times New Roman" w:hAnsi="Times New Roman" w:cs="Times New Roman"/>
      <w:color w:val="000000"/>
      <w:sz w:val="12"/>
    </w:rPr>
  </w:style>
  <w:style w:type="character" w:customStyle="1" w:styleId="SmalltextCharChar">
    <w:name w:val="Smalltext Char Char"/>
    <w:basedOn w:val="DefaultParagraphFont"/>
    <w:link w:val="SmalltextChar1"/>
    <w:locked/>
    <w:rsid w:val="00462182"/>
    <w:rPr>
      <w:rFonts w:ascii="Calibri" w:hAnsi="Calibri" w:cs="Calibri"/>
      <w:color w:val="000000"/>
      <w:sz w:val="16"/>
    </w:rPr>
  </w:style>
  <w:style w:type="paragraph" w:customStyle="1" w:styleId="SmalltextChar1">
    <w:name w:val="Smalltext Char"/>
    <w:basedOn w:val="Normal"/>
    <w:link w:val="SmalltextCharChar"/>
    <w:qFormat/>
    <w:rsid w:val="00462182"/>
    <w:pPr>
      <w:spacing w:after="0" w:line="240" w:lineRule="auto"/>
    </w:pPr>
    <w:rPr>
      <w:color w:val="000000"/>
      <w:sz w:val="16"/>
    </w:rPr>
  </w:style>
  <w:style w:type="character" w:customStyle="1" w:styleId="SpacerChar">
    <w:name w:val="Spacer Char"/>
    <w:basedOn w:val="DefaultParagraphFont"/>
    <w:link w:val="Spacer"/>
    <w:uiPriority w:val="4"/>
    <w:locked/>
    <w:rsid w:val="00462182"/>
    <w:rPr>
      <w:rFonts w:ascii="Calibri" w:eastAsiaTheme="majorEastAsia" w:hAnsi="Calibri" w:cstheme="majorBidi"/>
      <w:b/>
      <w:bCs/>
      <w:caps/>
      <w:szCs w:val="32"/>
    </w:rPr>
  </w:style>
  <w:style w:type="paragraph" w:customStyle="1" w:styleId="Spacer">
    <w:name w:val="Spacer"/>
    <w:basedOn w:val="Heading1"/>
    <w:link w:val="SpacerChar"/>
    <w:autoRedefine/>
    <w:uiPriority w:val="4"/>
    <w:qFormat/>
    <w:rsid w:val="00462182"/>
    <w:pPr>
      <w:pBdr>
        <w:top w:val="none" w:sz="0" w:space="0" w:color="auto"/>
        <w:left w:val="none" w:sz="0" w:space="0" w:color="auto"/>
        <w:bottom w:val="none" w:sz="0" w:space="0" w:color="auto"/>
        <w:right w:val="none" w:sz="0" w:space="0" w:color="auto"/>
      </w:pBdr>
      <w:spacing w:before="480" w:line="240" w:lineRule="auto"/>
    </w:pPr>
    <w:rPr>
      <w:bCs/>
      <w:caps/>
      <w:sz w:val="22"/>
    </w:rPr>
  </w:style>
  <w:style w:type="paragraph" w:customStyle="1" w:styleId="CardFormatCharCharCharCharCharChar">
    <w:name w:val="Card Format Char Char Char Char Char Char"/>
    <w:basedOn w:val="Normal"/>
    <w:uiPriority w:val="99"/>
    <w:qFormat/>
    <w:rsid w:val="00462182"/>
    <w:pPr>
      <w:widowControl w:val="0"/>
      <w:autoSpaceDE w:val="0"/>
      <w:autoSpaceDN w:val="0"/>
      <w:adjustRightInd w:val="0"/>
      <w:spacing w:after="0" w:line="240" w:lineRule="auto"/>
    </w:pPr>
    <w:rPr>
      <w:rFonts w:eastAsia="Times New Roman"/>
      <w:color w:val="000000"/>
      <w:sz w:val="18"/>
      <w:szCs w:val="18"/>
    </w:rPr>
  </w:style>
  <w:style w:type="paragraph" w:customStyle="1" w:styleId="infuse">
    <w:name w:val="infuse"/>
    <w:basedOn w:val="Normal"/>
    <w:uiPriority w:val="99"/>
    <w:qFormat/>
    <w:rsid w:val="00462182"/>
    <w:pPr>
      <w:spacing w:before="100" w:beforeAutospacing="1" w:after="100" w:afterAutospacing="1" w:line="240" w:lineRule="auto"/>
    </w:pPr>
    <w:rPr>
      <w:rFonts w:ascii="Times" w:hAnsi="Times"/>
      <w:szCs w:val="20"/>
    </w:rPr>
  </w:style>
  <w:style w:type="paragraph" w:customStyle="1" w:styleId="calibre8">
    <w:name w:val="calibre8"/>
    <w:basedOn w:val="Normal"/>
    <w:uiPriority w:val="99"/>
    <w:qFormat/>
    <w:rsid w:val="00462182"/>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462182"/>
    <w:pPr>
      <w:spacing w:before="100" w:beforeAutospacing="1" w:after="100" w:afterAutospacing="1" w:line="240" w:lineRule="auto"/>
    </w:pPr>
    <w:rPr>
      <w:rFonts w:eastAsia="Times New Roman"/>
    </w:rPr>
  </w:style>
  <w:style w:type="paragraph" w:customStyle="1" w:styleId="column-name">
    <w:name w:val="column-name"/>
    <w:basedOn w:val="Normal"/>
    <w:qFormat/>
    <w:rsid w:val="00462182"/>
    <w:pPr>
      <w:spacing w:before="100" w:beforeAutospacing="1" w:after="100" w:afterAutospacing="1" w:line="240" w:lineRule="auto"/>
    </w:pPr>
    <w:rPr>
      <w:rFonts w:ascii="Times" w:hAnsi="Times"/>
      <w:szCs w:val="20"/>
    </w:rPr>
  </w:style>
  <w:style w:type="character" w:customStyle="1" w:styleId="SmallSizeParagraphChar">
    <w:name w:val="Small Size Paragraph Char"/>
    <w:link w:val="SmallSizeParagraph"/>
    <w:locked/>
    <w:rsid w:val="00462182"/>
    <w:rPr>
      <w:rFonts w:ascii="Calibri" w:eastAsia="Calibri" w:hAnsi="Calibri" w:cs="Calibri"/>
      <w:sz w:val="16"/>
      <w:szCs w:val="16"/>
    </w:rPr>
  </w:style>
  <w:style w:type="paragraph" w:customStyle="1" w:styleId="SmallSizeParagraph">
    <w:name w:val="Small Size Paragraph"/>
    <w:basedOn w:val="Normal"/>
    <w:link w:val="SmallSizeParagraphChar"/>
    <w:qFormat/>
    <w:rsid w:val="00462182"/>
    <w:pPr>
      <w:spacing w:after="0" w:line="240" w:lineRule="auto"/>
    </w:pPr>
    <w:rPr>
      <w:rFonts w:eastAsia="Calibri"/>
      <w:sz w:val="16"/>
      <w:szCs w:val="16"/>
    </w:rPr>
  </w:style>
  <w:style w:type="character" w:customStyle="1" w:styleId="StylecardLatinVerdana-BoldUnderlineChar">
    <w:name w:val="Style card + (Latin) Verdana-Bold Underline Char"/>
    <w:basedOn w:val="cardChar0"/>
    <w:link w:val="StylecardLatinVerdana-BoldUnderline"/>
    <w:locked/>
    <w:rsid w:val="00462182"/>
    <w:rPr>
      <w:rFonts w:ascii="Calibri" w:eastAsia="SimSun" w:hAnsi="Calibri" w:cs="Calibri" w:hint="default"/>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462182"/>
    <w:pPr>
      <w:spacing w:after="0" w:line="240" w:lineRule="auto"/>
      <w:ind w:left="288" w:right="288"/>
    </w:pPr>
    <w:rPr>
      <w:rFonts w:eastAsia="SimSun"/>
      <w:kern w:val="32"/>
      <w:sz w:val="24"/>
      <w:szCs w:val="20"/>
      <w:u w:val="single"/>
      <w:lang w:val="x-none" w:eastAsia="zh-CN"/>
    </w:rPr>
  </w:style>
  <w:style w:type="character" w:customStyle="1" w:styleId="StyleCardText9ptChar">
    <w:name w:val="Style Card Text + 9 pt Char"/>
    <w:basedOn w:val="DefaultParagraphFont"/>
    <w:link w:val="StyleCardText9pt"/>
    <w:locked/>
    <w:rsid w:val="00462182"/>
    <w:rPr>
      <w:rFonts w:ascii="Calibri" w:eastAsia="Calibri" w:hAnsi="Calibri" w:cs="Calibri"/>
    </w:rPr>
  </w:style>
  <w:style w:type="paragraph" w:customStyle="1" w:styleId="StyleCardText9pt">
    <w:name w:val="Style Card Text + 9 pt"/>
    <w:basedOn w:val="Normal"/>
    <w:link w:val="StyleCardText9ptChar"/>
    <w:qFormat/>
    <w:rsid w:val="00462182"/>
    <w:pPr>
      <w:spacing w:after="200" w:line="240" w:lineRule="auto"/>
      <w:contextualSpacing/>
    </w:pPr>
    <w:rPr>
      <w:rFonts w:eastAsia="Calibri"/>
    </w:rPr>
  </w:style>
  <w:style w:type="character" w:customStyle="1" w:styleId="UnderlineSChar">
    <w:name w:val="Underline S Char"/>
    <w:link w:val="UnderlineS"/>
    <w:locked/>
    <w:rsid w:val="00462182"/>
    <w:rPr>
      <w:rFonts w:ascii="Calibri" w:eastAsia="Calibri" w:hAnsi="Calibri" w:cs="Calibri"/>
      <w:u w:val="single"/>
      <w:lang w:val="x-none" w:eastAsia="zh-CN"/>
    </w:rPr>
  </w:style>
  <w:style w:type="paragraph" w:customStyle="1" w:styleId="UnderlineS">
    <w:name w:val="Underline S"/>
    <w:basedOn w:val="Normal"/>
    <w:link w:val="UnderlineSChar"/>
    <w:qFormat/>
    <w:rsid w:val="00462182"/>
    <w:pPr>
      <w:spacing w:after="200" w:line="240" w:lineRule="auto"/>
    </w:pPr>
    <w:rPr>
      <w:rFonts w:eastAsia="Calibri"/>
      <w:u w:val="single"/>
      <w:lang w:val="x-none" w:eastAsia="zh-CN"/>
    </w:rPr>
  </w:style>
  <w:style w:type="character" w:customStyle="1" w:styleId="TagofCardChar">
    <w:name w:val="Tag of Card Char"/>
    <w:link w:val="TagofCard"/>
    <w:locked/>
    <w:rsid w:val="00462182"/>
    <w:rPr>
      <w:rFonts w:ascii="SimSun" w:eastAsia="SimSun" w:hAnsi="SimSun"/>
      <w:b/>
      <w:color w:val="000000"/>
      <w:sz w:val="28"/>
      <w:szCs w:val="20"/>
      <w:lang w:val="x-none" w:eastAsia="x-none"/>
    </w:rPr>
  </w:style>
  <w:style w:type="paragraph" w:customStyle="1" w:styleId="TagofCard">
    <w:name w:val="Tag of Card"/>
    <w:basedOn w:val="Normaltext0"/>
    <w:next w:val="Normaltext0"/>
    <w:link w:val="TagofCardChar"/>
    <w:autoRedefine/>
    <w:qFormat/>
    <w:rsid w:val="00462182"/>
    <w:pPr>
      <w:ind w:left="432"/>
    </w:pPr>
    <w:rPr>
      <w:rFonts w:ascii="SimSun" w:eastAsia="SimSun" w:hAnsi="SimSun" w:cstheme="minorBidi"/>
      <w:b/>
      <w:color w:val="000000"/>
      <w:sz w:val="28"/>
      <w:szCs w:val="20"/>
      <w:lang w:val="x-none" w:eastAsia="x-none"/>
    </w:rPr>
  </w:style>
  <w:style w:type="character" w:customStyle="1" w:styleId="DebatenoramlChar">
    <w:name w:val="Debatenoraml Char"/>
    <w:link w:val="Debatenoraml"/>
    <w:locked/>
    <w:rsid w:val="00462182"/>
    <w:rPr>
      <w:rFonts w:ascii="Times New Roman" w:hAnsi="Times New Roman" w:cs="Times New Roman"/>
    </w:rPr>
  </w:style>
  <w:style w:type="paragraph" w:customStyle="1" w:styleId="Debatenoraml">
    <w:name w:val="Debatenoraml"/>
    <w:basedOn w:val="NoSpacing"/>
    <w:link w:val="DebatenoramlChar"/>
    <w:qFormat/>
    <w:rsid w:val="00462182"/>
    <w:pPr>
      <w:spacing w:line="240" w:lineRule="auto"/>
    </w:pPr>
    <w:rPr>
      <w:rFonts w:ascii="Times New Roman" w:eastAsiaTheme="minorHAnsi" w:hAnsi="Times New Roman" w:cs="Times New Roman"/>
      <w:sz w:val="22"/>
      <w:szCs w:val="22"/>
    </w:rPr>
  </w:style>
  <w:style w:type="character" w:customStyle="1" w:styleId="QualsChar">
    <w:name w:val="Quals Char"/>
    <w:link w:val="Quals"/>
    <w:locked/>
    <w:rsid w:val="00462182"/>
    <w:rPr>
      <w:rFonts w:ascii="Calibri" w:eastAsia="Calibri" w:hAnsi="Calibri" w:cs="Calibri"/>
      <w:sz w:val="18"/>
    </w:rPr>
  </w:style>
  <w:style w:type="paragraph" w:customStyle="1" w:styleId="Quals">
    <w:name w:val="Quals"/>
    <w:basedOn w:val="Normal"/>
    <w:link w:val="QualsChar"/>
    <w:qFormat/>
    <w:rsid w:val="00462182"/>
    <w:pPr>
      <w:spacing w:after="0" w:line="240" w:lineRule="auto"/>
    </w:pPr>
    <w:rPr>
      <w:rFonts w:eastAsia="Calibri"/>
      <w:sz w:val="18"/>
    </w:rPr>
  </w:style>
  <w:style w:type="character" w:customStyle="1" w:styleId="StarredChar">
    <w:name w:val="Starred Char"/>
    <w:link w:val="Starred"/>
    <w:locked/>
    <w:rsid w:val="00462182"/>
    <w:rPr>
      <w:rFonts w:ascii="Times New Roman" w:eastAsia="Times New Roman" w:hAnsi="Times New Roman" w:cs="Times New Roman"/>
      <w:b/>
      <w:caps/>
      <w:szCs w:val="28"/>
      <w:u w:val="single"/>
    </w:rPr>
  </w:style>
  <w:style w:type="paragraph" w:customStyle="1" w:styleId="Starred">
    <w:name w:val="Starred"/>
    <w:basedOn w:val="Normal"/>
    <w:link w:val="StarredChar"/>
    <w:qFormat/>
    <w:rsid w:val="00462182"/>
    <w:pPr>
      <w:keepNext/>
      <w:keepLines/>
      <w:pageBreakBefore/>
      <w:spacing w:before="240" w:after="60" w:line="240" w:lineRule="auto"/>
      <w:jc w:val="center"/>
      <w:outlineLvl w:val="0"/>
    </w:pPr>
    <w:rPr>
      <w:rFonts w:ascii="Times New Roman" w:eastAsia="Times New Roman" w:hAnsi="Times New Roman" w:cs="Times New Roman"/>
      <w:b/>
      <w:caps/>
      <w:szCs w:val="28"/>
      <w:u w:val="single"/>
    </w:rPr>
  </w:style>
  <w:style w:type="character" w:customStyle="1" w:styleId="NotStarredChar">
    <w:name w:val="NotStarred Char"/>
    <w:link w:val="NotStarred"/>
    <w:locked/>
    <w:rsid w:val="00462182"/>
    <w:rPr>
      <w:rFonts w:ascii="Times New Roman" w:eastAsia="Times New Roman" w:hAnsi="Times New Roman" w:cs="Times New Roman"/>
      <w:b/>
      <w:caps/>
      <w:szCs w:val="28"/>
      <w:u w:val="single"/>
    </w:rPr>
  </w:style>
  <w:style w:type="paragraph" w:customStyle="1" w:styleId="NotStarred">
    <w:name w:val="NotStarred"/>
    <w:basedOn w:val="Normal"/>
    <w:link w:val="NotStarredChar"/>
    <w:qFormat/>
    <w:rsid w:val="00462182"/>
    <w:pPr>
      <w:keepNext/>
      <w:keepLines/>
      <w:pageBreakBefore/>
      <w:spacing w:before="240" w:after="60" w:line="240" w:lineRule="auto"/>
      <w:jc w:val="center"/>
      <w:outlineLvl w:val="1"/>
    </w:pPr>
    <w:rPr>
      <w:rFonts w:ascii="Times New Roman" w:eastAsia="Times New Roman" w:hAnsi="Times New Roman" w:cs="Times New Roman"/>
      <w:b/>
      <w:caps/>
      <w:szCs w:val="28"/>
      <w:u w:val="single"/>
    </w:rPr>
  </w:style>
  <w:style w:type="character" w:customStyle="1" w:styleId="NewHeading2Char">
    <w:name w:val="NewHeading2 Char"/>
    <w:link w:val="NewHeading2"/>
    <w:locked/>
    <w:rsid w:val="00462182"/>
    <w:rPr>
      <w:rFonts w:ascii="Times New Roman" w:eastAsia="Times New Roman" w:hAnsi="Times New Roman" w:cs="Times New Roman"/>
      <w:b/>
      <w:szCs w:val="28"/>
      <w:u w:val="single"/>
    </w:rPr>
  </w:style>
  <w:style w:type="paragraph" w:customStyle="1" w:styleId="NewHeading2">
    <w:name w:val="NewHeading2"/>
    <w:basedOn w:val="Normal"/>
    <w:link w:val="NewHeading2Char"/>
    <w:qFormat/>
    <w:rsid w:val="00462182"/>
    <w:pPr>
      <w:spacing w:before="240" w:after="60" w:line="240" w:lineRule="auto"/>
    </w:pPr>
    <w:rPr>
      <w:rFonts w:ascii="Times New Roman" w:eastAsia="Times New Roman" w:hAnsi="Times New Roman" w:cs="Times New Roman"/>
      <w:b/>
      <w:szCs w:val="28"/>
      <w:u w:val="single"/>
    </w:rPr>
  </w:style>
  <w:style w:type="character" w:customStyle="1" w:styleId="StyleCardStyleBlackUnderlineChar">
    <w:name w:val="Style Card Style + Black Underline Char"/>
    <w:link w:val="StyleCardStyleBlackUnderline"/>
    <w:locked/>
    <w:rsid w:val="00462182"/>
    <w:rPr>
      <w:rFonts w:ascii="Times New Roman" w:eastAsia="Times New Roman" w:hAnsi="Times New Roman" w:cs="Times New Roman"/>
      <w:color w:val="000000"/>
      <w:u w:val="single"/>
    </w:rPr>
  </w:style>
  <w:style w:type="paragraph" w:customStyle="1" w:styleId="StyleCardStyleBlackUnderline">
    <w:name w:val="Style Card Style + Black Underline"/>
    <w:basedOn w:val="Normal"/>
    <w:link w:val="StyleCardStyleBlackUnderlineChar"/>
    <w:qFormat/>
    <w:rsid w:val="00462182"/>
    <w:pPr>
      <w:spacing w:after="0" w:line="240" w:lineRule="auto"/>
    </w:pPr>
    <w:rPr>
      <w:rFonts w:ascii="Times New Roman" w:eastAsia="Times New Roman" w:hAnsi="Times New Roman" w:cs="Times New Roman"/>
      <w:color w:val="000000"/>
      <w:u w:val="single"/>
    </w:rPr>
  </w:style>
  <w:style w:type="character" w:customStyle="1" w:styleId="StylecardThickunderlineChar">
    <w:name w:val="Style card + Thick underline Char"/>
    <w:link w:val="StylecardThickunderline"/>
    <w:locked/>
    <w:rsid w:val="00462182"/>
    <w:rPr>
      <w:rFonts w:ascii="SimSun" w:eastAsia="SimSun" w:hAnsi="SimSun"/>
      <w:u w:val="single"/>
      <w:lang w:eastAsia="zh-CN"/>
    </w:rPr>
  </w:style>
  <w:style w:type="paragraph" w:customStyle="1" w:styleId="StylecardThickunderline">
    <w:name w:val="Style card + Thick underline"/>
    <w:basedOn w:val="Normal"/>
    <w:link w:val="StylecardThickunderlineChar"/>
    <w:qFormat/>
    <w:rsid w:val="00462182"/>
    <w:pPr>
      <w:spacing w:after="0" w:line="240" w:lineRule="auto"/>
      <w:ind w:left="288" w:right="288"/>
    </w:pPr>
    <w:rPr>
      <w:rFonts w:ascii="SimSun" w:eastAsia="SimSun" w:hAnsi="SimSun" w:cstheme="minorBidi"/>
      <w:u w:val="single"/>
      <w:lang w:eastAsia="zh-CN"/>
    </w:rPr>
  </w:style>
  <w:style w:type="character" w:customStyle="1" w:styleId="StylecardBoldThickunderlineChar">
    <w:name w:val="Style card + Bold Thick underline Char"/>
    <w:link w:val="StylecardBoldThickunderline"/>
    <w:locked/>
    <w:rsid w:val="00462182"/>
    <w:rPr>
      <w:rFonts w:ascii="SimSun" w:eastAsia="SimSun" w:hAnsi="SimSun"/>
      <w:b/>
      <w:bCs/>
      <w:u w:val="single"/>
      <w:lang w:eastAsia="zh-CN"/>
    </w:rPr>
  </w:style>
  <w:style w:type="paragraph" w:customStyle="1" w:styleId="StylecardBoldThickunderline">
    <w:name w:val="Style card + Bold Thick underline"/>
    <w:basedOn w:val="Normal"/>
    <w:link w:val="StylecardBoldThickunderlineChar"/>
    <w:qFormat/>
    <w:rsid w:val="00462182"/>
    <w:pPr>
      <w:spacing w:after="0" w:line="240" w:lineRule="auto"/>
      <w:ind w:left="288" w:right="288"/>
    </w:pPr>
    <w:rPr>
      <w:rFonts w:ascii="SimSun" w:eastAsia="SimSun" w:hAnsi="SimSun" w:cstheme="minorBidi"/>
      <w:b/>
      <w:bCs/>
      <w:u w:val="single"/>
      <w:lang w:eastAsia="zh-CN"/>
    </w:rPr>
  </w:style>
  <w:style w:type="character" w:customStyle="1" w:styleId="MTDisplayEquationChar">
    <w:name w:val="MTDisplayEquation Char"/>
    <w:link w:val="MTDisplayEquation"/>
    <w:locked/>
    <w:rsid w:val="00462182"/>
    <w:rPr>
      <w:rFonts w:ascii="Times New Roman" w:eastAsia="Times New Roman" w:hAnsi="Times New Roman" w:cs="Times New Roman"/>
      <w:bCs/>
      <w:lang w:bidi="he-IL"/>
    </w:rPr>
  </w:style>
  <w:style w:type="paragraph" w:customStyle="1" w:styleId="MTDisplayEquation">
    <w:name w:val="MTDisplayEquation"/>
    <w:basedOn w:val="Normal"/>
    <w:next w:val="Normal"/>
    <w:link w:val="MTDisplayEquationChar"/>
    <w:qFormat/>
    <w:rsid w:val="00462182"/>
    <w:pPr>
      <w:tabs>
        <w:tab w:val="center" w:pos="5120"/>
        <w:tab w:val="right" w:pos="10220"/>
      </w:tabs>
      <w:spacing w:after="0" w:line="240" w:lineRule="auto"/>
    </w:pPr>
    <w:rPr>
      <w:rFonts w:ascii="Times New Roman" w:eastAsia="Times New Roman" w:hAnsi="Times New Roman" w:cs="Times New Roman"/>
      <w:bCs/>
      <w:lang w:bidi="he-IL"/>
    </w:rPr>
  </w:style>
  <w:style w:type="character" w:customStyle="1" w:styleId="StyleBoldUnderlineTimesNewRomanChar">
    <w:name w:val="Style Bold Underline + Times New Roman Char"/>
    <w:link w:val="StyleBoldUnderlineTimesNewRoman"/>
    <w:locked/>
    <w:rsid w:val="00462182"/>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462182"/>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462182"/>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462182"/>
    <w:pPr>
      <w:spacing w:after="200" w:line="240" w:lineRule="auto"/>
    </w:pPr>
    <w:rPr>
      <w:rFonts w:ascii="Calibri" w:eastAsia="Calibri" w:hAnsi="Calibri" w:cs="Times New Roman"/>
      <w:sz w:val="20"/>
      <w:szCs w:val="20"/>
      <w:u w:val="single"/>
    </w:rPr>
  </w:style>
  <w:style w:type="paragraph" w:customStyle="1" w:styleId="BriefTitle2">
    <w:name w:val="Brief Title 2"/>
    <w:basedOn w:val="BriefTitle"/>
    <w:uiPriority w:val="99"/>
    <w:qFormat/>
    <w:rsid w:val="00462182"/>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462182"/>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462182"/>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462182"/>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462182"/>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462182"/>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462182"/>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462182"/>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462182"/>
    <w:pPr>
      <w:spacing w:before="100" w:beforeAutospacing="1" w:after="100" w:afterAutospacing="1" w:line="240" w:lineRule="auto"/>
    </w:pPr>
    <w:rPr>
      <w:rFonts w:eastAsia="Times New Roman"/>
      <w:sz w:val="24"/>
    </w:rPr>
  </w:style>
  <w:style w:type="paragraph" w:customStyle="1" w:styleId="summary">
    <w:name w:val="summary"/>
    <w:basedOn w:val="Normal"/>
    <w:qFormat/>
    <w:rsid w:val="00462182"/>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462182"/>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462182"/>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462182"/>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462182"/>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462182"/>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462182"/>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462182"/>
    <w:pPr>
      <w:keepNext/>
      <w:spacing w:after="0" w:line="240" w:lineRule="auto"/>
      <w:ind w:left="288" w:right="288"/>
    </w:pPr>
    <w:rPr>
      <w:rFonts w:eastAsia="MS Gothic"/>
      <w:szCs w:val="20"/>
    </w:rPr>
  </w:style>
  <w:style w:type="paragraph" w:customStyle="1" w:styleId="canvas-atom">
    <w:name w:val="canvas-atom"/>
    <w:basedOn w:val="Normal"/>
    <w:uiPriority w:val="99"/>
    <w:qFormat/>
    <w:rsid w:val="00462182"/>
    <w:pPr>
      <w:spacing w:before="100" w:beforeAutospacing="1" w:after="100" w:afterAutospacing="1" w:line="240" w:lineRule="auto"/>
    </w:pPr>
    <w:rPr>
      <w:sz w:val="24"/>
    </w:rPr>
  </w:style>
  <w:style w:type="paragraph" w:customStyle="1" w:styleId="tweet-text">
    <w:name w:val="tweet-text"/>
    <w:basedOn w:val="Normal"/>
    <w:uiPriority w:val="99"/>
    <w:qFormat/>
    <w:rsid w:val="00462182"/>
    <w:pPr>
      <w:spacing w:before="100" w:beforeAutospacing="1" w:after="100" w:afterAutospacing="1" w:line="240" w:lineRule="auto"/>
    </w:pPr>
  </w:style>
  <w:style w:type="paragraph" w:customStyle="1" w:styleId="graf">
    <w:name w:val="graf"/>
    <w:basedOn w:val="Normal"/>
    <w:uiPriority w:val="99"/>
    <w:qFormat/>
    <w:rsid w:val="00462182"/>
    <w:pPr>
      <w:spacing w:before="100" w:beforeAutospacing="1" w:after="100" w:afterAutospacing="1" w:line="240" w:lineRule="auto"/>
    </w:pPr>
  </w:style>
  <w:style w:type="paragraph" w:customStyle="1" w:styleId="column">
    <w:name w:val="column"/>
    <w:basedOn w:val="Normal"/>
    <w:uiPriority w:val="99"/>
    <w:qFormat/>
    <w:rsid w:val="00462182"/>
    <w:pPr>
      <w:spacing w:before="100" w:beforeAutospacing="1" w:after="100" w:afterAutospacing="1" w:line="240" w:lineRule="auto"/>
    </w:pPr>
  </w:style>
  <w:style w:type="paragraph" w:customStyle="1" w:styleId="recirc-container">
    <w:name w:val="recirc-container"/>
    <w:basedOn w:val="Normal"/>
    <w:uiPriority w:val="99"/>
    <w:qFormat/>
    <w:rsid w:val="00462182"/>
    <w:pPr>
      <w:spacing w:before="100" w:beforeAutospacing="1" w:after="100" w:afterAutospacing="1" w:line="240" w:lineRule="auto"/>
    </w:pPr>
    <w:rPr>
      <w:sz w:val="24"/>
    </w:rPr>
  </w:style>
  <w:style w:type="paragraph" w:customStyle="1" w:styleId="interstitial-link">
    <w:name w:val="interstitial-link"/>
    <w:basedOn w:val="Normal"/>
    <w:uiPriority w:val="99"/>
    <w:qFormat/>
    <w:rsid w:val="00462182"/>
    <w:pPr>
      <w:spacing w:before="100" w:beforeAutospacing="1" w:after="100" w:afterAutospacing="1" w:line="240" w:lineRule="auto"/>
    </w:pPr>
    <w:rPr>
      <w:sz w:val="24"/>
    </w:rPr>
  </w:style>
  <w:style w:type="paragraph" w:customStyle="1" w:styleId="see-also">
    <w:name w:val="see-also"/>
    <w:basedOn w:val="Normal"/>
    <w:uiPriority w:val="99"/>
    <w:qFormat/>
    <w:rsid w:val="00462182"/>
    <w:pPr>
      <w:spacing w:before="100" w:beforeAutospacing="1" w:after="100" w:afterAutospacing="1" w:line="240" w:lineRule="auto"/>
    </w:pPr>
    <w:rPr>
      <w:sz w:val="24"/>
    </w:rPr>
  </w:style>
  <w:style w:type="paragraph" w:customStyle="1" w:styleId="NoteLevel23">
    <w:name w:val="Note Level 23"/>
    <w:basedOn w:val="Normal"/>
    <w:next w:val="Normal"/>
    <w:uiPriority w:val="99"/>
    <w:qFormat/>
    <w:rsid w:val="00462182"/>
    <w:pPr>
      <w:keepNext/>
      <w:spacing w:after="0" w:line="240" w:lineRule="auto"/>
      <w:ind w:left="288" w:right="288"/>
    </w:pPr>
    <w:rPr>
      <w:rFonts w:eastAsia="MS Gothic"/>
      <w:szCs w:val="20"/>
    </w:rPr>
  </w:style>
  <w:style w:type="paragraph" w:customStyle="1" w:styleId="NoteLevel24">
    <w:name w:val="Note Level 24"/>
    <w:basedOn w:val="Normal"/>
    <w:next w:val="Normal"/>
    <w:uiPriority w:val="99"/>
    <w:qFormat/>
    <w:rsid w:val="00462182"/>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462182"/>
    <w:pPr>
      <w:keepNext/>
      <w:spacing w:after="0" w:line="240" w:lineRule="auto"/>
      <w:ind w:left="288" w:right="288"/>
    </w:pPr>
    <w:rPr>
      <w:rFonts w:eastAsia="MS Gothic"/>
      <w:szCs w:val="20"/>
    </w:rPr>
  </w:style>
  <w:style w:type="paragraph" w:customStyle="1" w:styleId="po-hr-cndek">
    <w:name w:val="po-hr-cn__dek"/>
    <w:basedOn w:val="Normal"/>
    <w:qFormat/>
    <w:rsid w:val="00462182"/>
    <w:pPr>
      <w:spacing w:before="100" w:beforeAutospacing="1" w:after="100" w:afterAutospacing="1" w:line="256" w:lineRule="auto"/>
    </w:pPr>
  </w:style>
  <w:style w:type="paragraph" w:customStyle="1" w:styleId="m4481627234786388783gmail-card">
    <w:name w:val="m_4481627234786388783gmail-card"/>
    <w:basedOn w:val="Normal"/>
    <w:qFormat/>
    <w:rsid w:val="00462182"/>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qFormat/>
    <w:rsid w:val="00462182"/>
    <w:pPr>
      <w:spacing w:before="100" w:beforeAutospacing="1" w:after="100" w:afterAutospacing="1" w:line="240" w:lineRule="auto"/>
    </w:pPr>
    <w:rPr>
      <w:rFonts w:ascii="Times New Roman" w:eastAsia="Times New Roman" w:hAnsi="Times New Roman"/>
      <w:sz w:val="24"/>
    </w:rPr>
  </w:style>
  <w:style w:type="paragraph" w:customStyle="1" w:styleId="m-2671184907397832551gmail-p2">
    <w:name w:val="m_-2671184907397832551gmail-p2"/>
    <w:basedOn w:val="Normal"/>
    <w:qFormat/>
    <w:rsid w:val="00462182"/>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qFormat/>
    <w:rsid w:val="00462182"/>
    <w:pPr>
      <w:spacing w:before="100" w:beforeAutospacing="1" w:after="100" w:afterAutospacing="1" w:line="240" w:lineRule="auto"/>
    </w:pPr>
    <w:rPr>
      <w:rFonts w:ascii="Times New Roman" w:eastAsia="Times New Roman" w:hAnsi="Times New Roman"/>
      <w:sz w:val="24"/>
    </w:rPr>
  </w:style>
  <w:style w:type="paragraph" w:customStyle="1" w:styleId="FUCKTHISFONT">
    <w:name w:val="FUCK THIS FONT"/>
    <w:basedOn w:val="Normal"/>
    <w:qFormat/>
    <w:rsid w:val="00462182"/>
    <w:pPr>
      <w:autoSpaceDE w:val="0"/>
      <w:autoSpaceDN w:val="0"/>
      <w:adjustRightInd w:val="0"/>
      <w:spacing w:line="256" w:lineRule="auto"/>
      <w:jc w:val="both"/>
    </w:pPr>
    <w:rPr>
      <w:u w:val="single"/>
    </w:rPr>
  </w:style>
  <w:style w:type="paragraph" w:customStyle="1" w:styleId="TagChar1CharCharCharChar">
    <w:name w:val="Tag Char1 Char Char Char Char"/>
    <w:basedOn w:val="Normal"/>
    <w:qFormat/>
    <w:rsid w:val="00462182"/>
    <w:pPr>
      <w:overflowPunct w:val="0"/>
      <w:autoSpaceDE w:val="0"/>
      <w:autoSpaceDN w:val="0"/>
      <w:adjustRightInd w:val="0"/>
      <w:spacing w:line="256" w:lineRule="auto"/>
    </w:pPr>
    <w:rPr>
      <w:rFonts w:ascii="Palatino Linotype" w:eastAsia="Calibri" w:hAnsi="Palatino Linotype" w:cs="Times New Roman"/>
      <w:b/>
      <w:sz w:val="24"/>
      <w:szCs w:val="20"/>
    </w:rPr>
  </w:style>
  <w:style w:type="paragraph" w:customStyle="1" w:styleId="DebateUnderline">
    <w:name w:val="DebateUnderline"/>
    <w:basedOn w:val="DebateNormal"/>
    <w:qFormat/>
    <w:rsid w:val="00462182"/>
    <w:pPr>
      <w:spacing w:after="160"/>
    </w:pPr>
    <w:rPr>
      <w:rFonts w:ascii="Times New Roman" w:hAnsi="Times New Roman" w:cs="Times New Roman"/>
      <w:sz w:val="24"/>
      <w:szCs w:val="24"/>
      <w:u w:val="single"/>
    </w:rPr>
  </w:style>
  <w:style w:type="paragraph" w:customStyle="1" w:styleId="DebateHeaderFinal">
    <w:name w:val="DebateHeaderFinal"/>
    <w:basedOn w:val="Heading1"/>
    <w:qFormat/>
    <w:rsid w:val="00462182"/>
    <w:pPr>
      <w:spacing w:line="276" w:lineRule="auto"/>
      <w:jc w:val="left"/>
    </w:pPr>
    <w:rPr>
      <w:rFonts w:ascii="Times New Roman" w:eastAsia="Times New Roman" w:hAnsi="Times New Roman" w:cs="Times New Roman"/>
      <w:bCs/>
      <w:caps/>
      <w:sz w:val="36"/>
      <w:szCs w:val="36"/>
    </w:rPr>
  </w:style>
  <w:style w:type="paragraph" w:customStyle="1" w:styleId="HeaderInitial0">
    <w:name w:val="HeaderInitial"/>
    <w:basedOn w:val="Normal"/>
    <w:qFormat/>
    <w:rsid w:val="00462182"/>
    <w:pPr>
      <w:spacing w:line="256" w:lineRule="auto"/>
      <w:jc w:val="center"/>
      <w:outlineLvl w:val="0"/>
    </w:pPr>
    <w:rPr>
      <w:rFonts w:eastAsia="Calibri" w:cs="Times New Roman"/>
      <w:b/>
      <w:caps/>
      <w:sz w:val="28"/>
    </w:rPr>
  </w:style>
  <w:style w:type="paragraph" w:customStyle="1" w:styleId="StyleLinespacingDouble">
    <w:name w:val="Style Line spacing:  Double"/>
    <w:basedOn w:val="Normal"/>
    <w:qFormat/>
    <w:rsid w:val="00462182"/>
    <w:pPr>
      <w:spacing w:after="240" w:line="480" w:lineRule="auto"/>
    </w:pPr>
    <w:rPr>
      <w:rFonts w:ascii="Cambria" w:eastAsia="Calibri" w:hAnsi="Cambria" w:cs="Times New Roman"/>
      <w:sz w:val="24"/>
      <w:szCs w:val="20"/>
    </w:rPr>
  </w:style>
  <w:style w:type="paragraph" w:customStyle="1" w:styleId="Normalspacing">
    <w:name w:val="Normal + spacing"/>
    <w:basedOn w:val="StyleLinespacingDouble"/>
    <w:qFormat/>
    <w:rsid w:val="00462182"/>
  </w:style>
  <w:style w:type="paragraph" w:customStyle="1" w:styleId="lastpar">
    <w:name w:val="lastpar"/>
    <w:basedOn w:val="Normal"/>
    <w:qFormat/>
    <w:rsid w:val="00462182"/>
    <w:pPr>
      <w:spacing w:before="100" w:beforeAutospacing="1" w:after="100" w:afterAutospacing="1" w:line="256" w:lineRule="auto"/>
    </w:pPr>
    <w:rPr>
      <w:rFonts w:ascii="Times New Roman" w:eastAsia="Calibri" w:hAnsi="Times New Roman" w:cs="Times New Roman"/>
      <w:sz w:val="24"/>
    </w:rPr>
  </w:style>
  <w:style w:type="paragraph" w:customStyle="1" w:styleId="links">
    <w:name w:val="links"/>
    <w:basedOn w:val="Normal"/>
    <w:qFormat/>
    <w:rsid w:val="00462182"/>
    <w:pPr>
      <w:tabs>
        <w:tab w:val="left" w:pos="9450"/>
      </w:tabs>
      <w:spacing w:before="100" w:beforeAutospacing="1" w:after="100" w:afterAutospacing="1" w:line="256" w:lineRule="auto"/>
    </w:pPr>
    <w:rPr>
      <w:rFonts w:ascii="Times New Roman" w:eastAsia="Calibri" w:hAnsi="Times New Roman" w:cs="Times New Roman"/>
    </w:rPr>
  </w:style>
  <w:style w:type="paragraph" w:customStyle="1" w:styleId="Style110">
    <w:name w:val="Style 11"/>
    <w:qFormat/>
    <w:rsid w:val="00462182"/>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qFormat/>
    <w:rsid w:val="00462182"/>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Style52">
    <w:name w:val="Style 5"/>
    <w:qFormat/>
    <w:rsid w:val="00462182"/>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Boldunderline0">
    <w:name w:val="Bold/underline"/>
    <w:basedOn w:val="Normal"/>
    <w:autoRedefine/>
    <w:qFormat/>
    <w:rsid w:val="00462182"/>
    <w:pPr>
      <w:tabs>
        <w:tab w:val="left" w:pos="9450"/>
      </w:tabs>
      <w:spacing w:line="256" w:lineRule="auto"/>
    </w:pPr>
    <w:rPr>
      <w:rFonts w:ascii="Times New Roman" w:eastAsia="SimSun" w:hAnsi="Times New Roman" w:cs="Times New Roman"/>
      <w:b/>
      <w:sz w:val="24"/>
    </w:rPr>
  </w:style>
  <w:style w:type="paragraph" w:customStyle="1" w:styleId="TableContents">
    <w:name w:val="Table Contents"/>
    <w:basedOn w:val="Normal"/>
    <w:qFormat/>
    <w:rsid w:val="00462182"/>
    <w:pPr>
      <w:widowControl w:val="0"/>
      <w:suppressLineNumbers/>
      <w:tabs>
        <w:tab w:val="left" w:pos="9450"/>
      </w:tabs>
      <w:suppressAutoHyphens/>
      <w:spacing w:line="256" w:lineRule="auto"/>
    </w:pPr>
    <w:rPr>
      <w:rFonts w:ascii="Times New Roman" w:eastAsia="Arial Unicode MS" w:hAnsi="Times New Roman" w:cs="Times New Roman"/>
      <w:kern w:val="2"/>
      <w:sz w:val="24"/>
    </w:rPr>
  </w:style>
  <w:style w:type="paragraph" w:customStyle="1" w:styleId="faketag">
    <w:name w:val="fake tag"/>
    <w:basedOn w:val="Heading1"/>
    <w:qFormat/>
    <w:rsid w:val="00462182"/>
    <w:pPr>
      <w:tabs>
        <w:tab w:val="left" w:pos="9450"/>
      </w:tabs>
      <w:spacing w:line="256" w:lineRule="auto"/>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qFormat/>
    <w:rsid w:val="00462182"/>
    <w:pPr>
      <w:tabs>
        <w:tab w:val="left" w:pos="9450"/>
      </w:tabs>
      <w:spacing w:line="256" w:lineRule="auto"/>
      <w:jc w:val="center"/>
    </w:pPr>
    <w:rPr>
      <w:rFonts w:ascii="Verdana" w:eastAsia="Calibri" w:hAnsi="Verdana" w:cs="Times New Roman"/>
      <w:sz w:val="24"/>
    </w:rPr>
  </w:style>
  <w:style w:type="paragraph" w:customStyle="1" w:styleId="heading1fake0">
    <w:name w:val="heading 1 fake"/>
    <w:basedOn w:val="Heading1"/>
    <w:autoRedefine/>
    <w:qFormat/>
    <w:rsid w:val="00462182"/>
    <w:pPr>
      <w:tabs>
        <w:tab w:val="left" w:pos="9450"/>
      </w:tabs>
      <w:spacing w:line="256" w:lineRule="auto"/>
      <w:outlineLvl w:val="9"/>
    </w:pPr>
    <w:rPr>
      <w:rFonts w:ascii="Verdana" w:eastAsia="Times New Roman" w:hAnsi="Verdana" w:cs="Arial"/>
      <w:bCs/>
      <w:caps/>
      <w:smallCaps/>
      <w:sz w:val="32"/>
    </w:rPr>
  </w:style>
  <w:style w:type="paragraph" w:customStyle="1" w:styleId="text1Char">
    <w:name w:val="text1 Char"/>
    <w:basedOn w:val="Normal"/>
    <w:autoRedefine/>
    <w:qFormat/>
    <w:rsid w:val="00462182"/>
    <w:pPr>
      <w:tabs>
        <w:tab w:val="left" w:pos="9450"/>
      </w:tabs>
      <w:spacing w:line="256" w:lineRule="auto"/>
    </w:pPr>
    <w:rPr>
      <w:rFonts w:ascii="Times New Roman" w:eastAsia="Calibri" w:hAnsi="Times New Roman" w:cs="Times New Roman"/>
      <w:szCs w:val="20"/>
    </w:rPr>
  </w:style>
  <w:style w:type="paragraph" w:customStyle="1" w:styleId="printerheadline">
    <w:name w:val="printer_headline"/>
    <w:basedOn w:val="Normal"/>
    <w:qFormat/>
    <w:rsid w:val="00462182"/>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help">
    <w:name w:val="help"/>
    <w:basedOn w:val="Normal"/>
    <w:qFormat/>
    <w:rsid w:val="00462182"/>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dtlcomment">
    <w:name w:val="dtlcomment"/>
    <w:basedOn w:val="Normal"/>
    <w:qFormat/>
    <w:rsid w:val="00462182"/>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StyleStyle1">
    <w:name w:val="Style Style1 +"/>
    <w:basedOn w:val="Normal"/>
    <w:qFormat/>
    <w:rsid w:val="00462182"/>
    <w:pPr>
      <w:spacing w:line="256" w:lineRule="auto"/>
    </w:pPr>
    <w:rPr>
      <w:rFonts w:ascii="Times New Roman" w:eastAsia="Calibri" w:hAnsi="Times New Roman" w:cs="Times New Roman"/>
      <w:sz w:val="24"/>
    </w:rPr>
  </w:style>
  <w:style w:type="paragraph" w:customStyle="1" w:styleId="normalChar">
    <w:name w:val="normal Char"/>
    <w:basedOn w:val="Normal"/>
    <w:qFormat/>
    <w:rsid w:val="00462182"/>
    <w:pPr>
      <w:spacing w:line="256" w:lineRule="auto"/>
    </w:pPr>
    <w:rPr>
      <w:rFonts w:ascii="Times New Roman" w:eastAsia="Calibri" w:hAnsi="Times New Roman" w:cs="Times New Roman"/>
    </w:rPr>
  </w:style>
  <w:style w:type="paragraph" w:customStyle="1" w:styleId="SmallTextGaramond">
    <w:name w:val="Small Text Garamond"/>
    <w:basedOn w:val="Normal"/>
    <w:qFormat/>
    <w:rsid w:val="00462182"/>
    <w:pPr>
      <w:widowControl w:val="0"/>
      <w:suppressAutoHyphens/>
      <w:spacing w:line="256" w:lineRule="auto"/>
      <w:contextualSpacing/>
    </w:pPr>
    <w:rPr>
      <w:rFonts w:eastAsia="Calibri" w:cs="Times New Roman"/>
      <w:szCs w:val="18"/>
    </w:rPr>
  </w:style>
  <w:style w:type="paragraph" w:customStyle="1" w:styleId="Taglines">
    <w:name w:val="Taglines"/>
    <w:basedOn w:val="Heading2"/>
    <w:qFormat/>
    <w:rsid w:val="00462182"/>
    <w:pPr>
      <w:widowControl w:val="0"/>
      <w:suppressAutoHyphens/>
      <w:spacing w:before="240" w:line="256" w:lineRule="auto"/>
      <w:contextualSpacing/>
    </w:pPr>
    <w:rPr>
      <w:rFonts w:ascii="Times New Roman" w:eastAsia="Calibri" w:hAnsi="Times New Roman" w:cs="Arial"/>
      <w:b w:val="0"/>
      <w:bCs/>
      <w:iCs/>
      <w:szCs w:val="22"/>
    </w:rPr>
  </w:style>
  <w:style w:type="paragraph" w:customStyle="1" w:styleId="listterm">
    <w:name w:val="listterm"/>
    <w:basedOn w:val="Normal"/>
    <w:qFormat/>
    <w:rsid w:val="00462182"/>
    <w:pPr>
      <w:spacing w:before="100" w:beforeAutospacing="1" w:after="100" w:afterAutospacing="1" w:line="256" w:lineRule="auto"/>
    </w:pPr>
    <w:rPr>
      <w:rFonts w:ascii="Times New Roman" w:eastAsia="Calibri" w:hAnsi="Times New Roman" w:cs="Times New Roman"/>
      <w:sz w:val="24"/>
    </w:rPr>
  </w:style>
  <w:style w:type="paragraph" w:customStyle="1" w:styleId="NoteLevel1">
    <w:name w:val="Note Level 1"/>
    <w:basedOn w:val="Normal"/>
    <w:qFormat/>
    <w:rsid w:val="00462182"/>
    <w:pPr>
      <w:keepNext/>
      <w:widowControl w:val="0"/>
      <w:tabs>
        <w:tab w:val="left" w:pos="0"/>
      </w:tabs>
      <w:suppressAutoHyphens/>
      <w:spacing w:line="256" w:lineRule="auto"/>
    </w:pPr>
    <w:rPr>
      <w:rFonts w:ascii="Verdana" w:eastAsia="MS Gothic" w:hAnsi="Verdana" w:cs="Times New Roman"/>
      <w:szCs w:val="26"/>
      <w:lang w:eastAsia="ar-SA"/>
    </w:rPr>
  </w:style>
  <w:style w:type="paragraph" w:customStyle="1" w:styleId="NoteLevel3">
    <w:name w:val="Note Level 3"/>
    <w:basedOn w:val="Normal"/>
    <w:qFormat/>
    <w:rsid w:val="00462182"/>
    <w:pPr>
      <w:keepNext/>
      <w:widowControl w:val="0"/>
      <w:tabs>
        <w:tab w:val="left" w:pos="1440"/>
      </w:tabs>
      <w:suppressAutoHyphens/>
      <w:spacing w:line="256" w:lineRule="auto"/>
      <w:ind w:left="1800" w:hanging="360"/>
    </w:pPr>
    <w:rPr>
      <w:rFonts w:ascii="Verdana" w:eastAsia="MS Gothic" w:hAnsi="Verdana" w:cs="Times New Roman"/>
      <w:szCs w:val="26"/>
      <w:lang w:eastAsia="ar-SA"/>
    </w:rPr>
  </w:style>
  <w:style w:type="paragraph" w:customStyle="1" w:styleId="NoteLevel4">
    <w:name w:val="Note Level 4"/>
    <w:basedOn w:val="Normal"/>
    <w:qFormat/>
    <w:rsid w:val="00462182"/>
    <w:pPr>
      <w:keepNext/>
      <w:widowControl w:val="0"/>
      <w:tabs>
        <w:tab w:val="left" w:pos="2160"/>
      </w:tabs>
      <w:suppressAutoHyphens/>
      <w:spacing w:line="256" w:lineRule="auto"/>
      <w:ind w:left="2520" w:hanging="360"/>
    </w:pPr>
    <w:rPr>
      <w:rFonts w:ascii="Verdana" w:eastAsia="MS Gothic" w:hAnsi="Verdana" w:cs="Times New Roman"/>
      <w:szCs w:val="26"/>
      <w:lang w:eastAsia="ar-SA"/>
    </w:rPr>
  </w:style>
  <w:style w:type="paragraph" w:customStyle="1" w:styleId="NoteLevel5">
    <w:name w:val="Note Level 5"/>
    <w:basedOn w:val="Normal"/>
    <w:qFormat/>
    <w:rsid w:val="00462182"/>
    <w:pPr>
      <w:keepNext/>
      <w:widowControl w:val="0"/>
      <w:tabs>
        <w:tab w:val="left" w:pos="2880"/>
      </w:tabs>
      <w:suppressAutoHyphens/>
      <w:spacing w:line="256" w:lineRule="auto"/>
      <w:ind w:left="3240" w:hanging="360"/>
    </w:pPr>
    <w:rPr>
      <w:rFonts w:ascii="Verdana" w:eastAsia="MS Gothic" w:hAnsi="Verdana" w:cs="Times New Roman"/>
      <w:szCs w:val="26"/>
      <w:lang w:eastAsia="ar-SA"/>
    </w:rPr>
  </w:style>
  <w:style w:type="paragraph" w:customStyle="1" w:styleId="NoteLevel6">
    <w:name w:val="Note Level 6"/>
    <w:basedOn w:val="Normal"/>
    <w:qFormat/>
    <w:rsid w:val="00462182"/>
    <w:pPr>
      <w:keepNext/>
      <w:widowControl w:val="0"/>
      <w:tabs>
        <w:tab w:val="left" w:pos="3600"/>
      </w:tabs>
      <w:suppressAutoHyphens/>
      <w:spacing w:line="256" w:lineRule="auto"/>
      <w:ind w:left="3960" w:hanging="360"/>
    </w:pPr>
    <w:rPr>
      <w:rFonts w:ascii="Verdana" w:eastAsia="MS Gothic" w:hAnsi="Verdana" w:cs="Times New Roman"/>
      <w:szCs w:val="26"/>
      <w:lang w:eastAsia="ar-SA"/>
    </w:rPr>
  </w:style>
  <w:style w:type="paragraph" w:customStyle="1" w:styleId="NoteLevel7">
    <w:name w:val="Note Level 7"/>
    <w:basedOn w:val="Normal"/>
    <w:qFormat/>
    <w:rsid w:val="00462182"/>
    <w:pPr>
      <w:keepNext/>
      <w:widowControl w:val="0"/>
      <w:tabs>
        <w:tab w:val="left" w:pos="4320"/>
      </w:tabs>
      <w:suppressAutoHyphens/>
      <w:spacing w:line="256" w:lineRule="auto"/>
      <w:ind w:left="4680" w:hanging="360"/>
    </w:pPr>
    <w:rPr>
      <w:rFonts w:ascii="Verdana" w:eastAsia="MS Gothic" w:hAnsi="Verdana" w:cs="Times New Roman"/>
      <w:szCs w:val="26"/>
      <w:lang w:eastAsia="ar-SA"/>
    </w:rPr>
  </w:style>
  <w:style w:type="paragraph" w:customStyle="1" w:styleId="NoteLevel8">
    <w:name w:val="Note Level 8"/>
    <w:basedOn w:val="Normal"/>
    <w:qFormat/>
    <w:rsid w:val="00462182"/>
    <w:pPr>
      <w:keepNext/>
      <w:widowControl w:val="0"/>
      <w:tabs>
        <w:tab w:val="left" w:pos="5040"/>
      </w:tabs>
      <w:suppressAutoHyphens/>
      <w:spacing w:line="256" w:lineRule="auto"/>
      <w:ind w:left="5400" w:hanging="360"/>
    </w:pPr>
    <w:rPr>
      <w:rFonts w:ascii="Verdana" w:eastAsia="MS Gothic" w:hAnsi="Verdana" w:cs="Times New Roman"/>
      <w:szCs w:val="26"/>
      <w:lang w:eastAsia="ar-SA"/>
    </w:rPr>
  </w:style>
  <w:style w:type="paragraph" w:customStyle="1" w:styleId="NoteLevel9">
    <w:name w:val="Note Level 9"/>
    <w:basedOn w:val="Normal"/>
    <w:qFormat/>
    <w:rsid w:val="00462182"/>
    <w:pPr>
      <w:keepNext/>
      <w:widowControl w:val="0"/>
      <w:tabs>
        <w:tab w:val="left" w:pos="5760"/>
      </w:tabs>
      <w:suppressAutoHyphens/>
      <w:spacing w:line="256" w:lineRule="auto"/>
      <w:ind w:left="6120" w:hanging="360"/>
    </w:pPr>
    <w:rPr>
      <w:rFonts w:ascii="Verdana" w:eastAsia="MS Gothic" w:hAnsi="Verdana" w:cs="Times New Roman"/>
      <w:szCs w:val="26"/>
      <w:lang w:eastAsia="ar-SA"/>
    </w:rPr>
  </w:style>
  <w:style w:type="paragraph" w:customStyle="1" w:styleId="Heading100">
    <w:name w:val="Heading 10"/>
    <w:basedOn w:val="Heading1"/>
    <w:next w:val="BodyText"/>
    <w:qFormat/>
    <w:rsid w:val="00462182"/>
    <w:pPr>
      <w:suppressAutoHyphens/>
      <w:spacing w:after="120" w:line="256" w:lineRule="auto"/>
      <w:contextualSpacing/>
      <w:jc w:val="left"/>
      <w:outlineLvl w:val="9"/>
    </w:pPr>
    <w:rPr>
      <w:rFonts w:eastAsia="Lucida Sans Unicode" w:cs="Tahoma"/>
      <w:bCs/>
      <w:caps/>
      <w:sz w:val="21"/>
      <w:szCs w:val="21"/>
      <w:lang w:bidi="en-US"/>
    </w:rPr>
  </w:style>
  <w:style w:type="paragraph" w:customStyle="1" w:styleId="Quotations">
    <w:name w:val="Quotations"/>
    <w:basedOn w:val="Normal"/>
    <w:qFormat/>
    <w:rsid w:val="00462182"/>
    <w:pPr>
      <w:widowControl w:val="0"/>
      <w:suppressAutoHyphens/>
      <w:spacing w:after="283" w:line="256" w:lineRule="auto"/>
      <w:ind w:left="567" w:right="567"/>
    </w:pPr>
    <w:rPr>
      <w:rFonts w:eastAsia="Calibri" w:cs="Times New Roman"/>
      <w:lang w:bidi="en-US"/>
    </w:rPr>
  </w:style>
  <w:style w:type="paragraph" w:customStyle="1" w:styleId="HorizontalLine">
    <w:name w:val="Horizontal Line"/>
    <w:basedOn w:val="Normal"/>
    <w:next w:val="BodyText"/>
    <w:qFormat/>
    <w:rsid w:val="00462182"/>
    <w:pPr>
      <w:widowControl w:val="0"/>
      <w:suppressLineNumbers/>
      <w:pBdr>
        <w:bottom w:val="double" w:sz="2" w:space="0" w:color="808080"/>
      </w:pBdr>
      <w:suppressAutoHyphens/>
      <w:spacing w:after="283" w:line="256" w:lineRule="auto"/>
    </w:pPr>
    <w:rPr>
      <w:rFonts w:eastAsia="Calibri" w:cs="Times New Roman"/>
      <w:sz w:val="12"/>
      <w:szCs w:val="12"/>
      <w:lang w:bidi="en-US"/>
    </w:rPr>
  </w:style>
  <w:style w:type="paragraph" w:customStyle="1" w:styleId="TableHeading">
    <w:name w:val="Table Heading"/>
    <w:basedOn w:val="TableContents"/>
    <w:qFormat/>
    <w:rsid w:val="00462182"/>
    <w:pPr>
      <w:tabs>
        <w:tab w:val="clear" w:pos="9450"/>
      </w:tabs>
      <w:jc w:val="center"/>
    </w:pPr>
    <w:rPr>
      <w:rFonts w:ascii="Garamond" w:eastAsia="Times New Roman" w:hAnsi="Garamond"/>
      <w:b/>
      <w:bCs/>
      <w:kern w:val="0"/>
      <w:sz w:val="22"/>
      <w:lang w:bidi="en-US"/>
    </w:rPr>
  </w:style>
  <w:style w:type="paragraph" w:customStyle="1" w:styleId="format-body">
    <w:name w:val="format-body"/>
    <w:basedOn w:val="Normal"/>
    <w:qFormat/>
    <w:rsid w:val="00462182"/>
    <w:pPr>
      <w:spacing w:before="100" w:beforeAutospacing="1" w:after="100" w:afterAutospacing="1" w:line="256" w:lineRule="auto"/>
    </w:pPr>
    <w:rPr>
      <w:rFonts w:ascii="Times New Roman" w:eastAsia="Calibri" w:hAnsi="Times New Roman" w:cs="Times New Roman"/>
      <w:sz w:val="24"/>
    </w:rPr>
  </w:style>
  <w:style w:type="paragraph" w:customStyle="1" w:styleId="unread">
    <w:name w:val="unread"/>
    <w:basedOn w:val="Normal"/>
    <w:qFormat/>
    <w:rsid w:val="00462182"/>
    <w:pPr>
      <w:spacing w:line="256" w:lineRule="auto"/>
    </w:pPr>
    <w:rPr>
      <w:rFonts w:ascii="Times New Roman" w:eastAsia="Calibri" w:hAnsi="Times New Roman" w:cs="Times New Roman"/>
    </w:rPr>
  </w:style>
  <w:style w:type="paragraph" w:customStyle="1" w:styleId="cardunderlined">
    <w:name w:val="card underlined"/>
    <w:basedOn w:val="Normal"/>
    <w:qFormat/>
    <w:rsid w:val="00462182"/>
    <w:pPr>
      <w:spacing w:line="256" w:lineRule="auto"/>
    </w:pPr>
    <w:rPr>
      <w:rFonts w:eastAsia="Calibri" w:cs="Times New Roman"/>
      <w:u w:val="single"/>
    </w:rPr>
  </w:style>
  <w:style w:type="paragraph" w:customStyle="1" w:styleId="article-text">
    <w:name w:val="article-text"/>
    <w:basedOn w:val="Normal"/>
    <w:qFormat/>
    <w:rsid w:val="00462182"/>
    <w:pPr>
      <w:spacing w:before="100" w:beforeAutospacing="1" w:after="100" w:afterAutospacing="1" w:line="256" w:lineRule="auto"/>
    </w:pPr>
    <w:rPr>
      <w:rFonts w:ascii="Times New Roman" w:eastAsia="SimSun" w:hAnsi="Times New Roman" w:cs="Times New Roman"/>
      <w:sz w:val="24"/>
      <w:lang w:eastAsia="zh-CN"/>
    </w:rPr>
  </w:style>
  <w:style w:type="paragraph" w:customStyle="1" w:styleId="Appendix2ndLevelHeader">
    <w:name w:val="Appendix 2nd Level Header"/>
    <w:basedOn w:val="Default"/>
    <w:next w:val="Default"/>
    <w:qFormat/>
    <w:rsid w:val="00462182"/>
    <w:pPr>
      <w:spacing w:after="200" w:line="276" w:lineRule="auto"/>
    </w:pPr>
    <w:rPr>
      <w:rFonts w:ascii="Georgia" w:eastAsia="Calibri" w:hAnsi="Georgia" w:cs="AKDPE C+ Utopia"/>
      <w:color w:val="auto"/>
      <w:sz w:val="22"/>
      <w:szCs w:val="22"/>
    </w:rPr>
  </w:style>
  <w:style w:type="paragraph" w:customStyle="1" w:styleId="style109">
    <w:name w:val="style109"/>
    <w:basedOn w:val="Normal"/>
    <w:qFormat/>
    <w:rsid w:val="00462182"/>
    <w:pPr>
      <w:spacing w:before="100" w:beforeAutospacing="1" w:after="100" w:afterAutospacing="1" w:line="256" w:lineRule="auto"/>
    </w:pPr>
    <w:rPr>
      <w:rFonts w:ascii="Times New Roman" w:eastAsia="Calibri" w:hAnsi="Times New Roman" w:cs="Times New Roman"/>
      <w:sz w:val="24"/>
    </w:rPr>
  </w:style>
  <w:style w:type="paragraph" w:customStyle="1" w:styleId="style1100">
    <w:name w:val="style110"/>
    <w:basedOn w:val="Normal"/>
    <w:qFormat/>
    <w:rsid w:val="00462182"/>
    <w:pPr>
      <w:spacing w:before="100" w:beforeAutospacing="1" w:after="100" w:afterAutospacing="1" w:line="256" w:lineRule="auto"/>
    </w:pPr>
    <w:rPr>
      <w:rFonts w:ascii="Times New Roman" w:eastAsia="Calibri" w:hAnsi="Times New Roman" w:cs="Times New Roman"/>
      <w:sz w:val="24"/>
    </w:rPr>
  </w:style>
  <w:style w:type="paragraph" w:customStyle="1" w:styleId="captionpaddingstyle114">
    <w:name w:val="captionpadding style114"/>
    <w:basedOn w:val="Normal"/>
    <w:qFormat/>
    <w:rsid w:val="00462182"/>
    <w:pPr>
      <w:spacing w:before="100" w:beforeAutospacing="1" w:after="100" w:afterAutospacing="1" w:line="256" w:lineRule="auto"/>
    </w:pPr>
    <w:rPr>
      <w:rFonts w:ascii="Times New Roman" w:eastAsia="Calibri" w:hAnsi="Times New Roman" w:cs="Times New Roman"/>
      <w:sz w:val="24"/>
    </w:rPr>
  </w:style>
  <w:style w:type="paragraph" w:customStyle="1" w:styleId="mainstorybody">
    <w:name w:val="mainstorybody"/>
    <w:basedOn w:val="Normal"/>
    <w:qFormat/>
    <w:rsid w:val="00462182"/>
    <w:pPr>
      <w:spacing w:before="100" w:beforeAutospacing="1" w:after="100" w:afterAutospacing="1" w:line="256" w:lineRule="auto"/>
    </w:pPr>
    <w:rPr>
      <w:rFonts w:ascii="Times New Roman" w:eastAsia="Calibri" w:hAnsi="Times New Roman" w:cs="Times New Roman"/>
      <w:sz w:val="24"/>
    </w:rPr>
  </w:style>
  <w:style w:type="paragraph" w:customStyle="1" w:styleId="ga">
    <w:name w:val="ga"/>
    <w:basedOn w:val="Normal"/>
    <w:qFormat/>
    <w:rsid w:val="00462182"/>
    <w:pPr>
      <w:spacing w:line="256" w:lineRule="auto"/>
    </w:pPr>
    <w:rPr>
      <w:rFonts w:ascii="Times" w:eastAsia="Calibri" w:hAnsi="Times" w:cs="Times New Roman"/>
      <w:color w:val="231F20"/>
      <w:sz w:val="18"/>
      <w:szCs w:val="18"/>
    </w:rPr>
  </w:style>
  <w:style w:type="paragraph" w:customStyle="1" w:styleId="body-indent-60">
    <w:name w:val="body-indent-60"/>
    <w:basedOn w:val="Normal"/>
    <w:qFormat/>
    <w:rsid w:val="00462182"/>
    <w:pPr>
      <w:spacing w:before="100" w:beforeAutospacing="1" w:after="100" w:afterAutospacing="1" w:line="256" w:lineRule="auto"/>
    </w:pPr>
    <w:rPr>
      <w:rFonts w:ascii="Times New Roman" w:eastAsia="Calibri" w:hAnsi="Times New Roman" w:cs="Times New Roman"/>
      <w:sz w:val="24"/>
    </w:rPr>
  </w:style>
  <w:style w:type="paragraph" w:customStyle="1" w:styleId="body-indent-60-start">
    <w:name w:val="body-indent-60-start"/>
    <w:basedOn w:val="Normal"/>
    <w:qFormat/>
    <w:rsid w:val="00462182"/>
    <w:pPr>
      <w:spacing w:before="100" w:beforeAutospacing="1" w:after="100" w:afterAutospacing="1" w:line="256" w:lineRule="auto"/>
    </w:pPr>
    <w:rPr>
      <w:rFonts w:ascii="Times New Roman" w:eastAsia="Calibri" w:hAnsi="Times New Roman" w:cs="Times New Roman"/>
      <w:sz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462182"/>
    <w:rPr>
      <w:rFonts w:ascii="Times New Roman" w:eastAsia="Times New Roman" w:hAnsi="Times New Roman" w:cs="Times New Roman"/>
      <w:b/>
      <w:bCs/>
      <w:u w:val="thick"/>
      <w:bdr w:val="single" w:sz="4" w:space="0" w:color="auto" w:frame="1"/>
    </w:rPr>
  </w:style>
  <w:style w:type="paragraph" w:customStyle="1" w:styleId="StyleSmallTimesNewRoman11ptBoldThickunderlineBorder1">
    <w:name w:val="Style Small + Times New Roman 11 pt Bold Thick underline Border...1"/>
    <w:link w:val="StyleSmallTimesNewRoman11ptBoldThickunderlineBorder1Char"/>
    <w:qFormat/>
    <w:rsid w:val="00462182"/>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462182"/>
    <w:rPr>
      <w:rFonts w:ascii="Times New Roman" w:eastAsia="Times New Roman" w:hAnsi="Times New Roman" w:cs="Times New Roman"/>
      <w:b/>
      <w:bCs/>
      <w:u w:val="thick"/>
    </w:rPr>
  </w:style>
  <w:style w:type="paragraph" w:customStyle="1" w:styleId="StyleSmallTimesNewRoman11ptBoldThickunderline">
    <w:name w:val="Style Small + Times New Roman 11 pt Bold Thick underline"/>
    <w:link w:val="StyleSmallTimesNewRoman11ptBoldThickunderlineChar"/>
    <w:qFormat/>
    <w:rsid w:val="00462182"/>
    <w:pPr>
      <w:spacing w:line="256" w:lineRule="auto"/>
    </w:pPr>
    <w:rPr>
      <w:rFonts w:ascii="Times New Roman" w:eastAsia="Times New Roman" w:hAnsi="Times New Roman" w:cs="Times New Roman"/>
      <w:b/>
      <w:bCs/>
      <w:u w:val="thick"/>
    </w:rPr>
  </w:style>
  <w:style w:type="character" w:customStyle="1" w:styleId="StyleSmallTimesNewRoman11ptChar">
    <w:name w:val="Style Small + Times New Roman 11 pt Char"/>
    <w:basedOn w:val="DefaultParagraphFont"/>
    <w:link w:val="StyleSmallTimesNewRoman11pt"/>
    <w:locked/>
    <w:rsid w:val="00462182"/>
    <w:rPr>
      <w:rFonts w:ascii="Times New Roman" w:eastAsia="Times New Roman" w:hAnsi="Times New Roman" w:cs="Times New Roman"/>
    </w:rPr>
  </w:style>
  <w:style w:type="paragraph" w:customStyle="1" w:styleId="StyleSmallTimesNewRoman11pt">
    <w:name w:val="Style Small + Times New Roman 11 pt"/>
    <w:link w:val="StyleSmallTimesNewRoman11ptChar"/>
    <w:qFormat/>
    <w:rsid w:val="00462182"/>
    <w:pPr>
      <w:spacing w:line="256" w:lineRule="auto"/>
    </w:pPr>
    <w:rPr>
      <w:rFonts w:ascii="Times New Roman" w:eastAsia="Times New Roman" w:hAnsi="Times New Roman" w:cs="Times New Roman"/>
    </w:rPr>
  </w:style>
  <w:style w:type="character" w:customStyle="1" w:styleId="StyleSmallTimesNewRoman11ptThickunderlineChar">
    <w:name w:val="Style Small + Times New Roman 11 pt Thick underline Char"/>
    <w:link w:val="StyleSmallTimesNewRoman11ptThickunderline"/>
    <w:locked/>
    <w:rsid w:val="00462182"/>
    <w:rPr>
      <w:rFonts w:ascii="Times New Roman" w:eastAsia="Times New Roman" w:hAnsi="Times New Roman" w:cs="Times New Roman"/>
      <w:u w:val="thick"/>
    </w:rPr>
  </w:style>
  <w:style w:type="paragraph" w:customStyle="1" w:styleId="StyleSmallTimesNewRoman11ptThickunderline">
    <w:name w:val="Style Small + Times New Roman 11 pt Thick underline"/>
    <w:link w:val="StyleSmallTimesNewRoman11ptThickunderlineChar"/>
    <w:qFormat/>
    <w:rsid w:val="00462182"/>
    <w:pPr>
      <w:spacing w:line="256" w:lineRule="auto"/>
    </w:pPr>
    <w:rPr>
      <w:rFonts w:ascii="Times New Roman" w:eastAsia="Times New Roman" w:hAnsi="Times New Roman" w:cs="Times New Roman"/>
      <w:u w:val="thick"/>
    </w:rPr>
  </w:style>
  <w:style w:type="character" w:customStyle="1" w:styleId="StyleUnunderlined10ptThickunderlineChar">
    <w:name w:val="Style Ununderlined + 10 pt Thick underline Char"/>
    <w:link w:val="StyleUnunderlined10ptThickunderline"/>
    <w:locked/>
    <w:rsid w:val="00462182"/>
    <w:rPr>
      <w:rFonts w:ascii="Times" w:eastAsia="Times New Roman" w:hAnsi="Times" w:cs="Calibri"/>
      <w:sz w:val="16"/>
      <w:szCs w:val="28"/>
      <w:u w:val="single"/>
    </w:rPr>
  </w:style>
  <w:style w:type="paragraph" w:customStyle="1" w:styleId="StyleUnunderlined10ptThickunderline">
    <w:name w:val="Style Ununderlined + 10 pt Thick underline"/>
    <w:basedOn w:val="Normal"/>
    <w:link w:val="StyleUnunderlined10ptThickunderlineChar"/>
    <w:qFormat/>
    <w:rsid w:val="00462182"/>
    <w:pPr>
      <w:spacing w:line="256" w:lineRule="auto"/>
    </w:pPr>
    <w:rPr>
      <w:rFonts w:ascii="Times" w:eastAsia="Times New Roman" w:hAnsi="Times"/>
      <w:sz w:val="16"/>
      <w:szCs w:val="28"/>
      <w:u w:val="single"/>
    </w:rPr>
  </w:style>
  <w:style w:type="paragraph" w:customStyle="1" w:styleId="HeaderStyle">
    <w:name w:val="Header Style"/>
    <w:basedOn w:val="Normal"/>
    <w:qFormat/>
    <w:rsid w:val="00462182"/>
    <w:pPr>
      <w:spacing w:line="256" w:lineRule="auto"/>
      <w:jc w:val="center"/>
    </w:pPr>
    <w:rPr>
      <w:rFonts w:eastAsia="Times New Roman"/>
      <w:b/>
      <w:sz w:val="24"/>
      <w:szCs w:val="20"/>
      <w:u w:val="single"/>
    </w:rPr>
  </w:style>
  <w:style w:type="paragraph" w:customStyle="1" w:styleId="Pa19">
    <w:name w:val="Pa19"/>
    <w:basedOn w:val="Normal"/>
    <w:next w:val="Normal"/>
    <w:qFormat/>
    <w:rsid w:val="00462182"/>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462182"/>
    <w:pPr>
      <w:autoSpaceDE w:val="0"/>
      <w:autoSpaceDN w:val="0"/>
      <w:adjustRightInd w:val="0"/>
      <w:spacing w:line="441" w:lineRule="atLeast"/>
    </w:pPr>
    <w:rPr>
      <w:rFonts w:ascii="Baskerville" w:eastAsia="Times New Roman" w:hAnsi="Baskerville"/>
      <w:sz w:val="24"/>
    </w:rPr>
  </w:style>
  <w:style w:type="paragraph" w:customStyle="1" w:styleId="Coverintroduction">
    <w:name w:val="Cover introduction"/>
    <w:basedOn w:val="Default"/>
    <w:next w:val="Default"/>
    <w:qFormat/>
    <w:rsid w:val="00462182"/>
    <w:rPr>
      <w:rFonts w:ascii="Arial" w:eastAsia="Times New Roman" w:hAnsi="Arial"/>
      <w:color w:val="auto"/>
    </w:rPr>
  </w:style>
  <w:style w:type="character" w:customStyle="1" w:styleId="UnderlineCharChar2CharCharCharCharChar">
    <w:name w:val="Underline Char Char2 Char Char Char Char Char"/>
    <w:basedOn w:val="DefaultParagraphFont"/>
    <w:link w:val="UnderlineCharChar2CharCharCharChar"/>
    <w:locked/>
    <w:rsid w:val="00462182"/>
    <w:rPr>
      <w:rFonts w:ascii="Calibri" w:eastAsia="MS Mincho" w:hAnsi="Calibri" w:cs="Calibri"/>
      <w:sz w:val="16"/>
      <w:u w:val="single"/>
    </w:rPr>
  </w:style>
  <w:style w:type="paragraph" w:customStyle="1" w:styleId="UnderlineCharChar2CharCharCharChar">
    <w:name w:val="Underline Char Char2 Char Char Char Char"/>
    <w:basedOn w:val="Normal"/>
    <w:link w:val="UnderlineCharChar2CharCharCharCharChar"/>
    <w:qFormat/>
    <w:rsid w:val="00462182"/>
    <w:pPr>
      <w:spacing w:line="256" w:lineRule="auto"/>
    </w:pPr>
    <w:rPr>
      <w:rFonts w:eastAsia="MS Mincho"/>
      <w:sz w:val="16"/>
      <w:u w:val="single"/>
    </w:rPr>
  </w:style>
  <w:style w:type="character" w:customStyle="1" w:styleId="BoldandUnderlineCharChar1CharChar">
    <w:name w:val="Bold and Underline Char Char1 Char Char"/>
    <w:basedOn w:val="DefaultParagraphFont"/>
    <w:link w:val="BoldandUnderlineCharChar1Char"/>
    <w:locked/>
    <w:rsid w:val="00462182"/>
    <w:rPr>
      <w:rFonts w:ascii="Calibri" w:eastAsia="MS Mincho" w:hAnsi="Calibri" w:cs="Calibri"/>
      <w:b/>
      <w:sz w:val="16"/>
      <w:u w:val="single"/>
    </w:rPr>
  </w:style>
  <w:style w:type="paragraph" w:customStyle="1" w:styleId="BoldandUnderlineCharChar1Char">
    <w:name w:val="Bold and Underline Char Char1 Char"/>
    <w:basedOn w:val="Normal"/>
    <w:link w:val="BoldandUnderlineCharChar1CharChar"/>
    <w:qFormat/>
    <w:rsid w:val="00462182"/>
    <w:pPr>
      <w:spacing w:line="256" w:lineRule="auto"/>
    </w:pPr>
    <w:rPr>
      <w:rFonts w:eastAsia="MS Mincho"/>
      <w:b/>
      <w:sz w:val="16"/>
      <w:u w:val="single"/>
    </w:rPr>
  </w:style>
  <w:style w:type="paragraph" w:customStyle="1" w:styleId="blocktitle5">
    <w:name w:val="block title"/>
    <w:basedOn w:val="Normal"/>
    <w:autoRedefine/>
    <w:qFormat/>
    <w:rsid w:val="00462182"/>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462182"/>
    <w:pPr>
      <w:spacing w:before="100" w:beforeAutospacing="1" w:after="100" w:afterAutospacing="1" w:line="256" w:lineRule="auto"/>
    </w:pPr>
    <w:rPr>
      <w:rFonts w:eastAsia="Times New Roman"/>
    </w:rPr>
  </w:style>
  <w:style w:type="paragraph" w:customStyle="1" w:styleId="TableParagraph">
    <w:name w:val="Table Paragraph"/>
    <w:basedOn w:val="Normal"/>
    <w:uiPriority w:val="1"/>
    <w:qFormat/>
    <w:rsid w:val="00462182"/>
    <w:pPr>
      <w:spacing w:line="256" w:lineRule="auto"/>
    </w:pPr>
  </w:style>
  <w:style w:type="paragraph" w:customStyle="1" w:styleId="Tag21">
    <w:name w:val="Tag21"/>
    <w:basedOn w:val="Normal"/>
    <w:qFormat/>
    <w:rsid w:val="00462182"/>
    <w:pPr>
      <w:spacing w:line="256" w:lineRule="auto"/>
    </w:pPr>
    <w:rPr>
      <w:rFonts w:eastAsia="Times New Roman"/>
      <w:b/>
      <w:sz w:val="24"/>
    </w:rPr>
  </w:style>
  <w:style w:type="character" w:customStyle="1" w:styleId="Bodytext10">
    <w:name w:val="Body text (10)_"/>
    <w:basedOn w:val="DefaultParagraphFont"/>
    <w:link w:val="Bodytext101"/>
    <w:uiPriority w:val="99"/>
    <w:locked/>
    <w:rsid w:val="00462182"/>
    <w:rPr>
      <w:shd w:val="clear" w:color="auto" w:fill="FFFFFF"/>
    </w:rPr>
  </w:style>
  <w:style w:type="paragraph" w:customStyle="1" w:styleId="Bodytext101">
    <w:name w:val="Body text (10)1"/>
    <w:basedOn w:val="Normal"/>
    <w:link w:val="Bodytext10"/>
    <w:uiPriority w:val="99"/>
    <w:qFormat/>
    <w:rsid w:val="00462182"/>
    <w:pPr>
      <w:shd w:val="clear" w:color="auto" w:fill="FFFFFF"/>
      <w:spacing w:before="240" w:after="240" w:line="240" w:lineRule="atLeast"/>
      <w:ind w:hanging="360"/>
      <w:jc w:val="both"/>
    </w:pPr>
    <w:rPr>
      <w:rFonts w:asciiTheme="minorHAnsi" w:hAnsiTheme="minorHAnsi" w:cstheme="minorBidi"/>
    </w:rPr>
  </w:style>
  <w:style w:type="character" w:customStyle="1" w:styleId="Tablecaption3">
    <w:name w:val="Table caption (3)_"/>
    <w:basedOn w:val="DefaultParagraphFont"/>
    <w:link w:val="Tablecaption31"/>
    <w:uiPriority w:val="99"/>
    <w:locked/>
    <w:rsid w:val="00462182"/>
    <w:rPr>
      <w:rFonts w:ascii="Times New Roman" w:hAnsi="Times New Roman" w:cs="Times New Roman"/>
      <w:smallCaps/>
      <w:sz w:val="19"/>
      <w:szCs w:val="19"/>
      <w:shd w:val="clear" w:color="auto" w:fill="FFFFFF"/>
    </w:rPr>
  </w:style>
  <w:style w:type="paragraph" w:customStyle="1" w:styleId="Tablecaption31">
    <w:name w:val="Table caption (3)1"/>
    <w:basedOn w:val="Normal"/>
    <w:link w:val="Tablecaption3"/>
    <w:uiPriority w:val="99"/>
    <w:qFormat/>
    <w:rsid w:val="00462182"/>
    <w:pPr>
      <w:shd w:val="clear" w:color="auto" w:fill="FFFFFF"/>
      <w:spacing w:line="264" w:lineRule="exact"/>
      <w:jc w:val="center"/>
    </w:pPr>
    <w:rPr>
      <w:rFonts w:ascii="Times New Roman" w:hAnsi="Times New Roman" w:cs="Times New Roman"/>
      <w:smallCaps/>
      <w:sz w:val="19"/>
      <w:szCs w:val="19"/>
    </w:rPr>
  </w:style>
  <w:style w:type="character" w:customStyle="1" w:styleId="Tablecaption">
    <w:name w:val="Table caption_"/>
    <w:basedOn w:val="DefaultParagraphFont"/>
    <w:link w:val="Tablecaption0"/>
    <w:uiPriority w:val="99"/>
    <w:locked/>
    <w:rsid w:val="00462182"/>
    <w:rPr>
      <w:rFonts w:ascii="Times New Roman" w:hAnsi="Times New Roman" w:cs="Times New Roman"/>
      <w:sz w:val="20"/>
      <w:szCs w:val="20"/>
      <w:shd w:val="clear" w:color="auto" w:fill="FFFFFF"/>
    </w:rPr>
  </w:style>
  <w:style w:type="paragraph" w:customStyle="1" w:styleId="Tablecaption0">
    <w:name w:val="Table caption"/>
    <w:basedOn w:val="Normal"/>
    <w:link w:val="Tablecaption"/>
    <w:uiPriority w:val="99"/>
    <w:qFormat/>
    <w:rsid w:val="00462182"/>
    <w:pPr>
      <w:shd w:val="clear" w:color="auto" w:fill="FFFFFF"/>
      <w:spacing w:line="264" w:lineRule="exact"/>
      <w:jc w:val="center"/>
    </w:pPr>
    <w:rPr>
      <w:rFonts w:ascii="Times New Roman" w:hAnsi="Times New Roman" w:cs="Times New Roman"/>
      <w:sz w:val="20"/>
      <w:szCs w:val="20"/>
    </w:rPr>
  </w:style>
  <w:style w:type="character" w:customStyle="1" w:styleId="Bodytext19">
    <w:name w:val="Body text (19)_"/>
    <w:basedOn w:val="DefaultParagraphFont"/>
    <w:link w:val="Bodytext191"/>
    <w:uiPriority w:val="99"/>
    <w:locked/>
    <w:rsid w:val="00462182"/>
    <w:rPr>
      <w:rFonts w:ascii="Times New Roman" w:hAnsi="Times New Roman" w:cs="Times New Roman"/>
      <w:b/>
      <w:bCs/>
      <w:sz w:val="20"/>
      <w:szCs w:val="20"/>
      <w:shd w:val="clear" w:color="auto" w:fill="FFFFFF"/>
    </w:rPr>
  </w:style>
  <w:style w:type="paragraph" w:customStyle="1" w:styleId="Bodytext191">
    <w:name w:val="Body text (19)1"/>
    <w:basedOn w:val="Normal"/>
    <w:link w:val="Bodytext19"/>
    <w:uiPriority w:val="99"/>
    <w:qFormat/>
    <w:rsid w:val="00462182"/>
    <w:pPr>
      <w:shd w:val="clear" w:color="auto" w:fill="FFFFFF"/>
      <w:spacing w:line="269" w:lineRule="exact"/>
    </w:pPr>
    <w:rPr>
      <w:rFonts w:ascii="Times New Roman" w:hAnsi="Times New Roman" w:cs="Times New Roman"/>
      <w:b/>
      <w:bCs/>
      <w:sz w:val="20"/>
      <w:szCs w:val="20"/>
    </w:rPr>
  </w:style>
  <w:style w:type="paragraph" w:customStyle="1" w:styleId="leader">
    <w:name w:val="leader"/>
    <w:basedOn w:val="Normal"/>
    <w:qFormat/>
    <w:rsid w:val="00462182"/>
    <w:pPr>
      <w:spacing w:before="100" w:beforeAutospacing="1" w:after="100" w:afterAutospacing="1" w:line="256" w:lineRule="auto"/>
    </w:pPr>
    <w:rPr>
      <w:rFonts w:ascii="Times New Roman" w:eastAsia="Times New Roman" w:hAnsi="Times New Roman" w:cs="Times New Roman"/>
      <w:sz w:val="24"/>
    </w:rPr>
  </w:style>
  <w:style w:type="character" w:customStyle="1" w:styleId="DateTimeChar">
    <w:name w:val="DateTime Char"/>
    <w:basedOn w:val="DefaultParagraphFont"/>
    <w:link w:val="DateTime"/>
    <w:uiPriority w:val="4"/>
    <w:locked/>
    <w:rsid w:val="00462182"/>
    <w:rPr>
      <w:rFonts w:ascii="Calibri" w:hAnsi="Calibri" w:cs="Calibri"/>
      <w:sz w:val="16"/>
    </w:rPr>
  </w:style>
  <w:style w:type="paragraph" w:customStyle="1" w:styleId="DateTime">
    <w:name w:val="DateTime"/>
    <w:basedOn w:val="Normal"/>
    <w:link w:val="DateTimeChar"/>
    <w:autoRedefine/>
    <w:uiPriority w:val="4"/>
    <w:qFormat/>
    <w:rsid w:val="00462182"/>
    <w:pPr>
      <w:spacing w:line="256" w:lineRule="auto"/>
    </w:pPr>
    <w:rPr>
      <w:sz w:val="16"/>
    </w:rPr>
  </w:style>
  <w:style w:type="character" w:customStyle="1" w:styleId="LectureChar">
    <w:name w:val="Lecture Char"/>
    <w:basedOn w:val="DateTimeChar"/>
    <w:link w:val="Lecture"/>
    <w:uiPriority w:val="4"/>
    <w:locked/>
    <w:rsid w:val="00462182"/>
    <w:rPr>
      <w:rFonts w:ascii="Arial" w:hAnsi="Arial" w:cs="Arial"/>
      <w:spacing w:val="-10"/>
      <w:sz w:val="16"/>
    </w:rPr>
  </w:style>
  <w:style w:type="paragraph" w:customStyle="1" w:styleId="Lecture">
    <w:name w:val="Lecture"/>
    <w:next w:val="BodyText"/>
    <w:link w:val="LectureChar"/>
    <w:autoRedefine/>
    <w:uiPriority w:val="4"/>
    <w:qFormat/>
    <w:rsid w:val="00462182"/>
    <w:pPr>
      <w:spacing w:after="0" w:line="256" w:lineRule="auto"/>
      <w:outlineLvl w:val="5"/>
    </w:pPr>
    <w:rPr>
      <w:rFonts w:ascii="Arial" w:hAnsi="Arial" w:cs="Arial"/>
      <w:spacing w:val="-10"/>
      <w:sz w:val="16"/>
    </w:rPr>
  </w:style>
  <w:style w:type="paragraph" w:customStyle="1" w:styleId="BreakTag">
    <w:name w:val="Break Tag"/>
    <w:basedOn w:val="Normal"/>
    <w:autoRedefine/>
    <w:uiPriority w:val="4"/>
    <w:qFormat/>
    <w:rsid w:val="00462182"/>
    <w:pPr>
      <w:spacing w:before="240" w:line="256" w:lineRule="auto"/>
    </w:pPr>
    <w:rPr>
      <w:b/>
      <w:sz w:val="26"/>
    </w:rPr>
  </w:style>
  <w:style w:type="character" w:customStyle="1" w:styleId="BreakBlockChar">
    <w:name w:val="Break Block Char"/>
    <w:basedOn w:val="DefaultParagraphFont"/>
    <w:link w:val="BreakBlock"/>
    <w:locked/>
    <w:rsid w:val="00462182"/>
    <w:rPr>
      <w:rFonts w:ascii="Arial Bold" w:hAnsi="Arial Bold" w:cs="Calibri"/>
      <w:b/>
      <w:caps/>
      <w:sz w:val="32"/>
      <w:u w:val="single"/>
    </w:rPr>
  </w:style>
  <w:style w:type="paragraph" w:customStyle="1" w:styleId="BreakBlock">
    <w:name w:val="Break Block"/>
    <w:basedOn w:val="Normal"/>
    <w:link w:val="BreakBlockChar"/>
    <w:autoRedefine/>
    <w:qFormat/>
    <w:rsid w:val="00462182"/>
    <w:pPr>
      <w:spacing w:before="240" w:line="256" w:lineRule="auto"/>
      <w:jc w:val="center"/>
    </w:pPr>
    <w:rPr>
      <w:rFonts w:ascii="Arial Bold" w:hAnsi="Arial Bold"/>
      <w:b/>
      <w:caps/>
      <w:sz w:val="32"/>
      <w:u w:val="single"/>
    </w:rPr>
  </w:style>
  <w:style w:type="character" w:customStyle="1" w:styleId="BoldandUnderlineChar2CharCharChar">
    <w:name w:val="Bold and Underline Char2 Char Char Char"/>
    <w:link w:val="BoldandUnderlineChar2CharChar"/>
    <w:locked/>
    <w:rsid w:val="00462182"/>
    <w:rPr>
      <w:b/>
      <w:u w:val="single"/>
    </w:rPr>
  </w:style>
  <w:style w:type="paragraph" w:customStyle="1" w:styleId="BoldandUnderlineChar2CharChar">
    <w:name w:val="Bold and Underline Char2 Char Char"/>
    <w:basedOn w:val="Normal"/>
    <w:link w:val="BoldandUnderlineChar2CharCharChar"/>
    <w:qFormat/>
    <w:rsid w:val="00462182"/>
    <w:pPr>
      <w:spacing w:line="256" w:lineRule="auto"/>
    </w:pPr>
    <w:rPr>
      <w:rFonts w:asciiTheme="minorHAnsi" w:hAnsiTheme="minorHAnsi" w:cstheme="minorBidi"/>
      <w:b/>
      <w:u w:val="single"/>
    </w:rPr>
  </w:style>
  <w:style w:type="character" w:customStyle="1" w:styleId="Reduce8ptCharChar">
    <w:name w:val="Reduce 8pt Char Char"/>
    <w:basedOn w:val="DefaultParagraphFont"/>
    <w:link w:val="Reduce8pt"/>
    <w:locked/>
    <w:rsid w:val="00462182"/>
    <w:rPr>
      <w:sz w:val="16"/>
    </w:rPr>
  </w:style>
  <w:style w:type="paragraph" w:customStyle="1" w:styleId="Reduce8pt">
    <w:name w:val="Reduce 8pt"/>
    <w:basedOn w:val="Normal"/>
    <w:link w:val="Reduce8ptCharChar"/>
    <w:qFormat/>
    <w:rsid w:val="00462182"/>
    <w:pPr>
      <w:autoSpaceDE w:val="0"/>
      <w:autoSpaceDN w:val="0"/>
      <w:adjustRightInd w:val="0"/>
      <w:spacing w:line="256" w:lineRule="auto"/>
      <w:jc w:val="both"/>
    </w:pPr>
    <w:rPr>
      <w:rFonts w:asciiTheme="minorHAnsi" w:hAnsiTheme="minorHAnsi" w:cstheme="minorBidi"/>
      <w:sz w:val="16"/>
    </w:rPr>
  </w:style>
  <w:style w:type="character" w:customStyle="1" w:styleId="FlashTagChar">
    <w:name w:val="FlashTag Char"/>
    <w:basedOn w:val="DefaultParagraphFont"/>
    <w:link w:val="FlashTag"/>
    <w:uiPriority w:val="4"/>
    <w:locked/>
    <w:rsid w:val="00462182"/>
    <w:rPr>
      <w:rFonts w:asciiTheme="majorHAnsi" w:hAnsiTheme="majorHAnsi" w:cs="Calibri"/>
      <w:b/>
      <w:sz w:val="28"/>
    </w:rPr>
  </w:style>
  <w:style w:type="paragraph" w:customStyle="1" w:styleId="FlashTag">
    <w:name w:val="FlashTag"/>
    <w:basedOn w:val="Normal"/>
    <w:link w:val="FlashTagChar"/>
    <w:autoRedefine/>
    <w:uiPriority w:val="4"/>
    <w:qFormat/>
    <w:rsid w:val="00462182"/>
    <w:pPr>
      <w:spacing w:line="256" w:lineRule="auto"/>
    </w:pPr>
    <w:rPr>
      <w:rFonts w:asciiTheme="majorHAnsi" w:hAnsiTheme="majorHAnsi"/>
      <w:b/>
      <w:sz w:val="28"/>
    </w:rPr>
  </w:style>
  <w:style w:type="paragraph" w:customStyle="1" w:styleId="Warrant">
    <w:name w:val="Warrant"/>
    <w:autoRedefine/>
    <w:uiPriority w:val="4"/>
    <w:qFormat/>
    <w:rsid w:val="00462182"/>
    <w:pPr>
      <w:spacing w:line="256" w:lineRule="auto"/>
      <w:ind w:left="720"/>
    </w:pPr>
    <w:rPr>
      <w:rFonts w:ascii="Calibri" w:hAnsi="Calibri" w:cs="Arial"/>
    </w:rPr>
  </w:style>
  <w:style w:type="paragraph" w:customStyle="1" w:styleId="speakable">
    <w:name w:val="speakable"/>
    <w:basedOn w:val="Normal"/>
    <w:uiPriority w:val="99"/>
    <w:qFormat/>
    <w:rsid w:val="00462182"/>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462182"/>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462182"/>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462182"/>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462182"/>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462182"/>
    <w:pPr>
      <w:spacing w:before="100" w:beforeAutospacing="1" w:after="100" w:afterAutospacing="1" w:line="256" w:lineRule="auto"/>
    </w:pPr>
    <w:rPr>
      <w:sz w:val="24"/>
    </w:rPr>
  </w:style>
  <w:style w:type="paragraph" w:customStyle="1" w:styleId="style41">
    <w:name w:val="style4"/>
    <w:basedOn w:val="Normal"/>
    <w:uiPriority w:val="99"/>
    <w:qFormat/>
    <w:rsid w:val="00462182"/>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462182"/>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462182"/>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462182"/>
    <w:pPr>
      <w:spacing w:line="256" w:lineRule="auto"/>
    </w:pPr>
    <w:rPr>
      <w:rFonts w:ascii="Times New Roman" w:eastAsia="Times New Roman" w:hAnsi="Times New Roman"/>
      <w:sz w:val="12"/>
    </w:rPr>
  </w:style>
  <w:style w:type="character" w:customStyle="1" w:styleId="TagCharCharCharCharCharCharCharChar">
    <w:name w:val="Tag Char Char Char Char Char Char Char Char"/>
    <w:basedOn w:val="DefaultParagraphFont"/>
    <w:link w:val="TagCharCharCharCharCharCharChar0"/>
    <w:locked/>
    <w:rsid w:val="00462182"/>
    <w:rPr>
      <w:rFonts w:ascii="Times New Roman" w:eastAsia="Times New Roman" w:hAnsi="Times New Roman" w:cs="Calibri"/>
      <w:b/>
    </w:rPr>
  </w:style>
  <w:style w:type="paragraph" w:customStyle="1" w:styleId="TagCharCharCharCharCharCharChar0">
    <w:name w:val="Tag Char Char Char Char Char Char Char"/>
    <w:basedOn w:val="Normal"/>
    <w:link w:val="TagCharCharCharCharCharCharCharChar"/>
    <w:qFormat/>
    <w:rsid w:val="00462182"/>
    <w:pPr>
      <w:spacing w:line="256" w:lineRule="auto"/>
    </w:pPr>
    <w:rPr>
      <w:rFonts w:ascii="Times New Roman" w:eastAsia="Times New Roman" w:hAnsi="Times New Roman"/>
      <w:b/>
    </w:rPr>
  </w:style>
  <w:style w:type="character" w:customStyle="1" w:styleId="Style5ptChar">
    <w:name w:val="Style 5 pt Char"/>
    <w:basedOn w:val="DefaultParagraphFont"/>
    <w:link w:val="Style5pt"/>
    <w:locked/>
    <w:rsid w:val="00462182"/>
    <w:rPr>
      <w:rFonts w:ascii="Calibri" w:eastAsia="Times New Roman" w:hAnsi="Calibri" w:cs="Calibri"/>
      <w:sz w:val="10"/>
      <w:szCs w:val="10"/>
    </w:rPr>
  </w:style>
  <w:style w:type="paragraph" w:customStyle="1" w:styleId="Style5pt">
    <w:name w:val="Style 5 pt"/>
    <w:basedOn w:val="Normal"/>
    <w:link w:val="Style5ptChar"/>
    <w:qFormat/>
    <w:rsid w:val="00462182"/>
    <w:pPr>
      <w:widowControl w:val="0"/>
      <w:autoSpaceDE w:val="0"/>
      <w:autoSpaceDN w:val="0"/>
      <w:adjustRightInd w:val="0"/>
      <w:spacing w:line="256" w:lineRule="auto"/>
      <w:ind w:left="720"/>
    </w:pPr>
    <w:rPr>
      <w:rFonts w:eastAsia="Times New Roman"/>
      <w:sz w:val="10"/>
      <w:szCs w:val="10"/>
    </w:rPr>
  </w:style>
  <w:style w:type="paragraph" w:customStyle="1" w:styleId="m462447500549623171gmail-msonormal">
    <w:name w:val="m_462447500549623171gmail-msonormal"/>
    <w:basedOn w:val="Normal"/>
    <w:uiPriority w:val="99"/>
    <w:qFormat/>
    <w:rsid w:val="00462182"/>
    <w:pPr>
      <w:spacing w:before="100" w:beforeAutospacing="1" w:after="100" w:afterAutospacing="1" w:line="256" w:lineRule="auto"/>
    </w:pPr>
    <w:rPr>
      <w:rFonts w:ascii="Times New Roman" w:eastAsia="Times New Roman" w:hAnsi="Times New Roman" w:cs="Times New Roman"/>
      <w:sz w:val="24"/>
    </w:rPr>
  </w:style>
  <w:style w:type="paragraph" w:customStyle="1" w:styleId="dek">
    <w:name w:val="dek"/>
    <w:basedOn w:val="Normal"/>
    <w:uiPriority w:val="99"/>
    <w:qFormat/>
    <w:rsid w:val="00462182"/>
    <w:pPr>
      <w:spacing w:before="100" w:beforeAutospacing="1" w:after="100" w:afterAutospacing="1" w:line="256" w:lineRule="auto"/>
    </w:pPr>
    <w:rPr>
      <w:rFonts w:ascii="Times New Roman" w:eastAsia="Times New Roman" w:hAnsi="Times New Roman" w:cs="Times New Roman"/>
      <w:sz w:val="24"/>
    </w:rPr>
  </w:style>
  <w:style w:type="paragraph" w:customStyle="1" w:styleId="standardeinzug">
    <w:name w:val="standardeinzug"/>
    <w:basedOn w:val="Normal"/>
    <w:qFormat/>
    <w:rsid w:val="00462182"/>
    <w:pPr>
      <w:spacing w:before="100" w:beforeAutospacing="1" w:after="100" w:afterAutospacing="1" w:line="256" w:lineRule="auto"/>
    </w:pPr>
    <w:rPr>
      <w:rFonts w:ascii="Times New Roman" w:eastAsia="Times New Roman" w:hAnsi="Times New Roman" w:cs="Times New Roman"/>
      <w:sz w:val="24"/>
    </w:rPr>
  </w:style>
  <w:style w:type="paragraph" w:customStyle="1" w:styleId="aufzhlungnormal">
    <w:name w:val="aufzhlungnormal"/>
    <w:basedOn w:val="Normal"/>
    <w:qFormat/>
    <w:rsid w:val="00462182"/>
    <w:pPr>
      <w:spacing w:before="100" w:beforeAutospacing="1" w:after="100" w:afterAutospacing="1" w:line="256" w:lineRule="auto"/>
    </w:pPr>
    <w:rPr>
      <w:rFonts w:ascii="Times New Roman" w:eastAsia="Times New Roman" w:hAnsi="Times New Roman" w:cs="Times New Roman"/>
      <w:sz w:val="24"/>
    </w:rPr>
  </w:style>
  <w:style w:type="paragraph" w:customStyle="1" w:styleId="entrefilet">
    <w:name w:val="entrefilet"/>
    <w:basedOn w:val="Normal"/>
    <w:qFormat/>
    <w:rsid w:val="00462182"/>
    <w:pPr>
      <w:spacing w:before="100" w:beforeAutospacing="1" w:after="100" w:afterAutospacing="1" w:line="256" w:lineRule="auto"/>
    </w:pPr>
    <w:rPr>
      <w:rFonts w:ascii="Times New Roman" w:eastAsia="Times New Roman" w:hAnsi="Times New Roman" w:cs="Times New Roman"/>
      <w:sz w:val="24"/>
    </w:rPr>
  </w:style>
  <w:style w:type="paragraph" w:customStyle="1" w:styleId="kapitelreferenzkopf">
    <w:name w:val="kapitelreferenzkopf"/>
    <w:basedOn w:val="Normal"/>
    <w:qFormat/>
    <w:rsid w:val="00462182"/>
    <w:pPr>
      <w:spacing w:before="100" w:beforeAutospacing="1" w:after="100" w:afterAutospacing="1" w:line="256" w:lineRule="auto"/>
    </w:pPr>
    <w:rPr>
      <w:rFonts w:ascii="Times New Roman" w:eastAsia="Times New Roman" w:hAnsi="Times New Roman" w:cs="Times New Roman"/>
      <w:sz w:val="24"/>
    </w:rPr>
  </w:style>
  <w:style w:type="paragraph" w:customStyle="1" w:styleId="tabberschrift">
    <w:name w:val="tabberschrift"/>
    <w:basedOn w:val="Normal"/>
    <w:qFormat/>
    <w:rsid w:val="00462182"/>
    <w:pPr>
      <w:spacing w:before="100" w:beforeAutospacing="1" w:after="100" w:afterAutospacing="1" w:line="256" w:lineRule="auto"/>
    </w:pPr>
    <w:rPr>
      <w:rFonts w:ascii="Times New Roman" w:eastAsia="Times New Roman" w:hAnsi="Times New Roman" w:cs="Times New Roman"/>
      <w:sz w:val="24"/>
    </w:rPr>
  </w:style>
  <w:style w:type="paragraph" w:customStyle="1" w:styleId="e-navigation-primary-iteme-navigation-primary-item--first">
    <w:name w:val="e-navigation-primary-item&#10;     &#10;     &#10;     &#10;     e-navigation-primary-item--first"/>
    <w:basedOn w:val="Normal"/>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current">
    <w:name w:val="e-navigation-primary-item&#10;     e-navigation-primary-item--current"/>
    <w:basedOn w:val="Normal"/>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e-navigation-secondary-item--has-children">
    <w:name w:val="e-navigation-secondary-item&#10;     &#10;     e-navigation-secondary-item--has-children"/>
    <w:basedOn w:val="Normal"/>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social-shareitem">
    <w:name w:val="social-share__item"/>
    <w:basedOn w:val="Normal"/>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list-of-tagsitem">
    <w:name w:val="list-of-tags__item"/>
    <w:basedOn w:val="Normal"/>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social-followitem">
    <w:name w:val="social-follow__item"/>
    <w:basedOn w:val="Normal"/>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recommended-articlesitem">
    <w:name w:val="recommended-articles__item"/>
    <w:basedOn w:val="Normal"/>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social-item">
    <w:name w:val="site-footer__social-item"/>
    <w:basedOn w:val="Normal"/>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comp">
    <w:name w:val="comp"/>
    <w:basedOn w:val="Normal"/>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mb-3">
    <w:name w:val="mb-3"/>
    <w:basedOn w:val="Normal"/>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element">
    <w:name w:val="element"/>
    <w:basedOn w:val="Normal"/>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3fv35">
    <w:name w:val="paragraph___3fv35"/>
    <w:basedOn w:val="Normal"/>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dcr-s23rjr">
    <w:name w:val="dcr-s23rjr"/>
    <w:basedOn w:val="Normal"/>
    <w:qFormat/>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font--article-body">
    <w:name w:val="font--article-body"/>
    <w:basedOn w:val="Normal"/>
    <w:qFormat/>
    <w:rsid w:val="00462182"/>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unhideWhenUsed/>
    <w:rsid w:val="00462182"/>
    <w:rPr>
      <w:sz w:val="16"/>
      <w:szCs w:val="16"/>
    </w:rPr>
  </w:style>
  <w:style w:type="character" w:styleId="EndnoteReference">
    <w:name w:val="endnote reference"/>
    <w:basedOn w:val="DefaultParagraphFont"/>
    <w:uiPriority w:val="99"/>
    <w:unhideWhenUsed/>
    <w:rsid w:val="00462182"/>
    <w:rPr>
      <w:vertAlign w:val="superscript"/>
    </w:rPr>
  </w:style>
  <w:style w:type="character" w:styleId="PlaceholderText">
    <w:name w:val="Placeholder Text"/>
    <w:basedOn w:val="DefaultParagraphFont"/>
    <w:uiPriority w:val="99"/>
    <w:rsid w:val="00462182"/>
    <w:rPr>
      <w:color w:val="808080"/>
    </w:rPr>
  </w:style>
  <w:style w:type="character" w:styleId="SubtleEmphasis">
    <w:name w:val="Subtle Emphasis"/>
    <w:basedOn w:val="DefaultParagraphFont"/>
    <w:uiPriority w:val="19"/>
    <w:qFormat/>
    <w:rsid w:val="00462182"/>
    <w:rPr>
      <w:rFonts w:ascii="Garamond" w:hAnsi="Garamond" w:hint="default"/>
      <w:iCs/>
      <w:color w:val="auto"/>
      <w:spacing w:val="0"/>
      <w:sz w:val="22"/>
      <w:u w:val="single"/>
      <w:bdr w:val="none" w:sz="0" w:space="0" w:color="auto" w:frame="1"/>
    </w:rPr>
  </w:style>
  <w:style w:type="character" w:styleId="IntenseEmphasis">
    <w:name w:val="Intense Emphasis"/>
    <w:aliases w:val="Intense Emphasi,Char Char Char1,cites Char Ch,Citation Char Char Cha,Box Out,Heading 3 Char Char1 Char,cit,8.,Underline Cha,Cite Char1,Sty,8,Intense Emphasis4,9.5 pt,Intense Emphasis5,Style Underli,cites Char Char,8 , Char Char Char1"/>
    <w:basedOn w:val="DefaultParagraphFont"/>
    <w:qFormat/>
    <w:rsid w:val="00462182"/>
    <w:rPr>
      <w:b/>
      <w:bCs w:val="0"/>
      <w:sz w:val="26"/>
      <w:u w:val="single"/>
    </w:rPr>
  </w:style>
  <w:style w:type="character" w:styleId="SubtleReference">
    <w:name w:val="Subtle Reference"/>
    <w:basedOn w:val="DefaultParagraphFont"/>
    <w:uiPriority w:val="31"/>
    <w:qFormat/>
    <w:rsid w:val="00462182"/>
    <w:rPr>
      <w:smallCaps/>
      <w:color w:val="5A5A5A" w:themeColor="text1" w:themeTint="A5"/>
    </w:rPr>
  </w:style>
  <w:style w:type="character" w:styleId="BookTitle">
    <w:name w:val="Book Title"/>
    <w:basedOn w:val="DefaultParagraphFont"/>
    <w:qFormat/>
    <w:rsid w:val="00462182"/>
    <w:rPr>
      <w:b/>
      <w:bCs/>
      <w:i/>
      <w:iCs/>
      <w:spacing w:val="5"/>
    </w:rPr>
  </w:style>
  <w:style w:type="character" w:customStyle="1" w:styleId="Heading7Char1">
    <w:name w:val="Heading 7 Char1"/>
    <w:basedOn w:val="DefaultParagraphFont"/>
    <w:semiHidden/>
    <w:rsid w:val="00462182"/>
  </w:style>
  <w:style w:type="character" w:customStyle="1" w:styleId="Heading8Char1">
    <w:name w:val="Heading 8 Char1"/>
    <w:basedOn w:val="DefaultParagraphFont"/>
    <w:semiHidden/>
    <w:rsid w:val="00462182"/>
  </w:style>
  <w:style w:type="character" w:customStyle="1" w:styleId="Heading9Char1">
    <w:name w:val="Heading 9 Char1"/>
    <w:basedOn w:val="DefaultParagraphFont"/>
    <w:semiHidden/>
    <w:rsid w:val="00462182"/>
  </w:style>
  <w:style w:type="character" w:customStyle="1" w:styleId="UnderlineBold">
    <w:name w:val="Underline + Bold"/>
    <w:uiPriority w:val="1"/>
    <w:qFormat/>
    <w:rsid w:val="00462182"/>
    <w:rPr>
      <w:b/>
      <w:bCs w:val="0"/>
      <w:sz w:val="20"/>
      <w:u w:val="single"/>
    </w:rPr>
  </w:style>
  <w:style w:type="character" w:customStyle="1" w:styleId="start">
    <w:name w:val="start"/>
    <w:basedOn w:val="DefaultParagraphFont"/>
    <w:rsid w:val="00462182"/>
  </w:style>
  <w:style w:type="character" w:customStyle="1" w:styleId="caps">
    <w:name w:val="caps"/>
    <w:basedOn w:val="DefaultParagraphFont"/>
    <w:rsid w:val="00462182"/>
  </w:style>
  <w:style w:type="character" w:customStyle="1" w:styleId="tooltip-container">
    <w:name w:val="tooltip-container"/>
    <w:basedOn w:val="DefaultParagraphFont"/>
    <w:rsid w:val="00462182"/>
  </w:style>
  <w:style w:type="paragraph" w:styleId="BalloonText">
    <w:name w:val="Balloon Text"/>
    <w:basedOn w:val="Normal"/>
    <w:link w:val="BalloonTextChar"/>
    <w:uiPriority w:val="99"/>
    <w:unhideWhenUsed/>
    <w:rsid w:val="00462182"/>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rsid w:val="00462182"/>
    <w:rPr>
      <w:rFonts w:ascii="Segoe UI" w:hAnsi="Segoe UI" w:cs="Segoe UI"/>
      <w:sz w:val="18"/>
      <w:szCs w:val="18"/>
    </w:rPr>
  </w:style>
  <w:style w:type="character" w:customStyle="1" w:styleId="latin24compacttimestamp-2v7xiq">
    <w:name w:val="latin24compacttimestamp-2v7xiq"/>
    <w:basedOn w:val="DefaultParagraphFont"/>
    <w:rsid w:val="00462182"/>
  </w:style>
  <w:style w:type="character" w:customStyle="1" w:styleId="figpopup-sensitive-area">
    <w:name w:val="figpopup-sensitive-area"/>
    <w:basedOn w:val="DefaultParagraphFont"/>
    <w:rsid w:val="00462182"/>
  </w:style>
  <w:style w:type="character" w:customStyle="1" w:styleId="3oh-">
    <w:name w:val="_3oh-"/>
    <w:basedOn w:val="DefaultParagraphFont"/>
    <w:rsid w:val="00462182"/>
  </w:style>
  <w:style w:type="paragraph" w:styleId="z-TopofForm">
    <w:name w:val="HTML Top of Form"/>
    <w:basedOn w:val="Normal"/>
    <w:next w:val="Normal"/>
    <w:link w:val="z-TopofFormChar"/>
    <w:hidden/>
    <w:uiPriority w:val="99"/>
    <w:unhideWhenUsed/>
    <w:rsid w:val="00462182"/>
    <w:pPr>
      <w:pBdr>
        <w:bottom w:val="single" w:sz="6" w:space="1" w:color="auto"/>
      </w:pBdr>
      <w:spacing w:after="0" w:line="256" w:lineRule="auto"/>
      <w:jc w:val="center"/>
    </w:pPr>
    <w:rPr>
      <w:vanish/>
      <w:szCs w:val="16"/>
    </w:rPr>
  </w:style>
  <w:style w:type="character" w:customStyle="1" w:styleId="z-TopofFormChar">
    <w:name w:val="z-Top of Form Char"/>
    <w:basedOn w:val="DefaultParagraphFont"/>
    <w:link w:val="z-TopofForm"/>
    <w:uiPriority w:val="99"/>
    <w:rsid w:val="00462182"/>
    <w:rPr>
      <w:rFonts w:ascii="Calibri" w:hAnsi="Calibri" w:cs="Calibri"/>
      <w:vanish/>
      <w:szCs w:val="16"/>
    </w:rPr>
  </w:style>
  <w:style w:type="paragraph" w:styleId="z-BottomofForm">
    <w:name w:val="HTML Bottom of Form"/>
    <w:basedOn w:val="Normal"/>
    <w:next w:val="Normal"/>
    <w:link w:val="z-BottomofFormChar"/>
    <w:hidden/>
    <w:uiPriority w:val="99"/>
    <w:unhideWhenUsed/>
    <w:rsid w:val="00462182"/>
    <w:pPr>
      <w:pBdr>
        <w:top w:val="single" w:sz="6" w:space="1" w:color="auto"/>
      </w:pBdr>
      <w:spacing w:after="0" w:line="256" w:lineRule="auto"/>
      <w:jc w:val="center"/>
    </w:pPr>
    <w:rPr>
      <w:vanish/>
      <w:szCs w:val="16"/>
    </w:rPr>
  </w:style>
  <w:style w:type="character" w:customStyle="1" w:styleId="z-BottomofFormChar">
    <w:name w:val="z-Bottom of Form Char"/>
    <w:basedOn w:val="DefaultParagraphFont"/>
    <w:link w:val="z-BottomofForm"/>
    <w:uiPriority w:val="99"/>
    <w:rsid w:val="00462182"/>
    <w:rPr>
      <w:rFonts w:ascii="Calibri" w:hAnsi="Calibri" w:cs="Calibri"/>
      <w:vanish/>
      <w:szCs w:val="16"/>
    </w:rPr>
  </w:style>
  <w:style w:type="character" w:customStyle="1" w:styleId="num">
    <w:name w:val="num"/>
    <w:basedOn w:val="DefaultParagraphFont"/>
    <w:rsid w:val="00462182"/>
  </w:style>
  <w:style w:type="character" w:customStyle="1" w:styleId="letter">
    <w:name w:val="letter"/>
    <w:basedOn w:val="DefaultParagraphFont"/>
    <w:rsid w:val="00462182"/>
  </w:style>
  <w:style w:type="character" w:customStyle="1" w:styleId="dttext">
    <w:name w:val="dttext"/>
    <w:basedOn w:val="DefaultParagraphFont"/>
    <w:rsid w:val="00462182"/>
  </w:style>
  <w:style w:type="character" w:customStyle="1" w:styleId="sdsense">
    <w:name w:val="sdsense"/>
    <w:basedOn w:val="DefaultParagraphFont"/>
    <w:rsid w:val="00462182"/>
  </w:style>
  <w:style w:type="character" w:customStyle="1" w:styleId="sd">
    <w:name w:val="sd"/>
    <w:basedOn w:val="DefaultParagraphFont"/>
    <w:rsid w:val="00462182"/>
  </w:style>
  <w:style w:type="character" w:customStyle="1" w:styleId="css-8l6xbc">
    <w:name w:val="css-8l6xbc"/>
    <w:basedOn w:val="DefaultParagraphFont"/>
    <w:rsid w:val="00462182"/>
  </w:style>
  <w:style w:type="character" w:customStyle="1" w:styleId="c-timestamplabel">
    <w:name w:val="c-timestamp__label"/>
    <w:basedOn w:val="DefaultParagraphFont"/>
    <w:rsid w:val="00462182"/>
  </w:style>
  <w:style w:type="character" w:customStyle="1" w:styleId="c-messagelistunreaddividerlabel">
    <w:name w:val="c-message_list__unread_divider__label"/>
    <w:basedOn w:val="DefaultParagraphFont"/>
    <w:rsid w:val="00462182"/>
  </w:style>
  <w:style w:type="character" w:customStyle="1" w:styleId="c-messagesender">
    <w:name w:val="c-message__sender"/>
    <w:basedOn w:val="DefaultParagraphFont"/>
    <w:rsid w:val="00462182"/>
  </w:style>
  <w:style w:type="character" w:customStyle="1" w:styleId="c-reactioncount">
    <w:name w:val="c-reaction__count"/>
    <w:basedOn w:val="DefaultParagraphFont"/>
    <w:rsid w:val="00462182"/>
  </w:style>
  <w:style w:type="paragraph" w:styleId="Footer">
    <w:name w:val="footer"/>
    <w:basedOn w:val="Normal"/>
    <w:link w:val="FooterChar"/>
    <w:uiPriority w:val="99"/>
    <w:unhideWhenUsed/>
    <w:rsid w:val="00462182"/>
    <w:pPr>
      <w:tabs>
        <w:tab w:val="center" w:pos="4680"/>
        <w:tab w:val="right" w:pos="9360"/>
      </w:tabs>
      <w:spacing w:after="0" w:line="240" w:lineRule="auto"/>
    </w:pPr>
    <w:rPr>
      <w:sz w:val="16"/>
    </w:rPr>
  </w:style>
  <w:style w:type="character" w:customStyle="1" w:styleId="FooterChar1">
    <w:name w:val="Footer Char1"/>
    <w:basedOn w:val="DefaultParagraphFont"/>
    <w:uiPriority w:val="99"/>
    <w:semiHidden/>
    <w:rsid w:val="00462182"/>
    <w:rPr>
      <w:rFonts w:ascii="Calibri" w:hAnsi="Calibri" w:cs="Calibri"/>
    </w:rPr>
  </w:style>
  <w:style w:type="character" w:customStyle="1" w:styleId="m-2757091861540947080gmail-styleunderline">
    <w:name w:val="m_-2757091861540947080gmail-styleunderline"/>
    <w:basedOn w:val="DefaultParagraphFont"/>
    <w:rsid w:val="00462182"/>
  </w:style>
  <w:style w:type="character" w:customStyle="1" w:styleId="c-messagekittext">
    <w:name w:val="c-message_kit__text"/>
    <w:basedOn w:val="DefaultParagraphFont"/>
    <w:rsid w:val="00462182"/>
  </w:style>
  <w:style w:type="character" w:customStyle="1" w:styleId="cardChar0">
    <w:name w:val="card Char"/>
    <w:aliases w:val="Bold Cite Char Char,Speed Cite Char"/>
    <w:basedOn w:val="DefaultParagraphFont"/>
    <w:rsid w:val="00462182"/>
    <w:rPr>
      <w:rFonts w:ascii="Georgia" w:eastAsia="Calibri" w:hAnsi="Georgia" w:cs="Times New Roman" w:hint="default"/>
      <w:sz w:val="24"/>
    </w:rPr>
  </w:style>
  <w:style w:type="character" w:customStyle="1" w:styleId="BoldUnderline1">
    <w:name w:val="Bold.Underline"/>
    <w:uiPriority w:val="1"/>
    <w:qFormat/>
    <w:rsid w:val="00462182"/>
    <w:rPr>
      <w:b/>
      <w:bCs w:val="0"/>
      <w:u w:val="single"/>
    </w:rPr>
  </w:style>
  <w:style w:type="character" w:customStyle="1" w:styleId="Minimize">
    <w:name w:val="Minimize"/>
    <w:uiPriority w:val="1"/>
    <w:qFormat/>
    <w:rsid w:val="00462182"/>
    <w:rPr>
      <w:rFonts w:asciiTheme="minorHAnsi" w:hAnsiTheme="minorHAnsi" w:hint="default"/>
      <w:sz w:val="16"/>
    </w:rPr>
  </w:style>
  <w:style w:type="character" w:customStyle="1" w:styleId="BoldUnderline2">
    <w:name w:val="BoldUnderline"/>
    <w:basedOn w:val="DefaultParagraphFont"/>
    <w:uiPriority w:val="1"/>
    <w:qFormat/>
    <w:rsid w:val="00462182"/>
    <w:rPr>
      <w:rFonts w:ascii="Arial" w:hAnsi="Arial" w:cs="Arial" w:hint="default"/>
      <w:b/>
      <w:bCs w:val="0"/>
      <w:sz w:val="20"/>
      <w:u w:val="single"/>
    </w:rPr>
  </w:style>
  <w:style w:type="character" w:customStyle="1" w:styleId="UnresolvedMention1">
    <w:name w:val="Unresolved Mention1"/>
    <w:basedOn w:val="DefaultParagraphFont"/>
    <w:uiPriority w:val="99"/>
    <w:rsid w:val="00462182"/>
    <w:rPr>
      <w:color w:val="605E5C"/>
      <w:shd w:val="clear" w:color="auto" w:fill="E1DFDD"/>
    </w:rPr>
  </w:style>
  <w:style w:type="character" w:customStyle="1" w:styleId="expertise">
    <w:name w:val="expertise"/>
    <w:basedOn w:val="DefaultParagraphFont"/>
    <w:rsid w:val="00462182"/>
  </w:style>
  <w:style w:type="character" w:customStyle="1" w:styleId="education">
    <w:name w:val="education"/>
    <w:basedOn w:val="DefaultParagraphFont"/>
    <w:rsid w:val="00462182"/>
  </w:style>
  <w:style w:type="character" w:customStyle="1" w:styleId="rollover-people">
    <w:name w:val="rollover-people"/>
    <w:basedOn w:val="DefaultParagraphFont"/>
    <w:rsid w:val="00462182"/>
  </w:style>
  <w:style w:type="character" w:customStyle="1" w:styleId="UnresolvedMention2">
    <w:name w:val="Unresolved Mention2"/>
    <w:basedOn w:val="DefaultParagraphFont"/>
    <w:uiPriority w:val="99"/>
    <w:rsid w:val="00462182"/>
    <w:rPr>
      <w:color w:val="605E5C"/>
      <w:shd w:val="clear" w:color="auto" w:fill="E1DFDD"/>
    </w:rPr>
  </w:style>
  <w:style w:type="character" w:customStyle="1" w:styleId="UnresolvedMention3">
    <w:name w:val="Unresolved Mention3"/>
    <w:basedOn w:val="DefaultParagraphFont"/>
    <w:uiPriority w:val="99"/>
    <w:rsid w:val="00462182"/>
    <w:rPr>
      <w:color w:val="605E5C"/>
      <w:shd w:val="clear" w:color="auto" w:fill="E1DFDD"/>
    </w:rPr>
  </w:style>
  <w:style w:type="character" w:customStyle="1" w:styleId="url">
    <w:name w:val="url"/>
    <w:basedOn w:val="DefaultParagraphFont"/>
    <w:rsid w:val="00462182"/>
  </w:style>
  <w:style w:type="character" w:customStyle="1" w:styleId="ellip">
    <w:name w:val="ellip"/>
    <w:basedOn w:val="DefaultParagraphFont"/>
    <w:rsid w:val="00462182"/>
  </w:style>
  <w:style w:type="character" w:customStyle="1" w:styleId="nowrap">
    <w:name w:val="nowrap"/>
    <w:basedOn w:val="DefaultParagraphFont"/>
    <w:rsid w:val="00462182"/>
  </w:style>
  <w:style w:type="character" w:customStyle="1" w:styleId="Emph">
    <w:name w:val="Emph"/>
    <w:basedOn w:val="DefaultParagraphFont"/>
    <w:uiPriority w:val="1"/>
    <w:qFormat/>
    <w:rsid w:val="00462182"/>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462182"/>
    <w:rPr>
      <w:u w:val="single"/>
    </w:rPr>
  </w:style>
  <w:style w:type="character" w:customStyle="1" w:styleId="BoldUnderlineChar">
    <w:name w:val="Bold Underline Char"/>
    <w:basedOn w:val="DefaultParagraphFont"/>
    <w:rsid w:val="00462182"/>
    <w:rPr>
      <w:rFonts w:ascii="Arial" w:hAnsi="Arial" w:cs="Arial" w:hint="default"/>
      <w:b/>
      <w:bCs w:val="0"/>
      <w:u w:val="single"/>
    </w:rPr>
  </w:style>
  <w:style w:type="character" w:customStyle="1" w:styleId="ReadCard">
    <w:name w:val="ReadCard"/>
    <w:uiPriority w:val="1"/>
    <w:qFormat/>
    <w:rsid w:val="00462182"/>
    <w:rPr>
      <w:rFonts w:ascii="Times New Roman" w:hAnsi="Times New Roman" w:cs="Times New Roman" w:hint="default"/>
      <w:b/>
      <w:bCs w:val="0"/>
      <w:sz w:val="24"/>
      <w:u w:val="single"/>
    </w:rPr>
  </w:style>
  <w:style w:type="character" w:customStyle="1" w:styleId="DebateUnderline0">
    <w:name w:val="Debate Underline"/>
    <w:qFormat/>
    <w:rsid w:val="00462182"/>
    <w:rPr>
      <w:rFonts w:ascii="Times New Roman" w:hAnsi="Times New Roman" w:cs="Times New Roman" w:hint="default"/>
      <w:sz w:val="20"/>
      <w:u w:val="thick"/>
    </w:rPr>
  </w:style>
  <w:style w:type="character" w:customStyle="1" w:styleId="BoldUnderlineUNDO">
    <w:name w:val="Bold.Underline.UNDO"/>
    <w:uiPriority w:val="1"/>
    <w:qFormat/>
    <w:rsid w:val="00462182"/>
    <w:rPr>
      <w:b w:val="0"/>
      <w:bCs w:val="0"/>
    </w:rPr>
  </w:style>
  <w:style w:type="paragraph" w:styleId="FootnoteText">
    <w:name w:val="footnote text"/>
    <w:basedOn w:val="Normal"/>
    <w:link w:val="FootnoteTextChar"/>
    <w:uiPriority w:val="99"/>
    <w:unhideWhenUsed/>
    <w:qFormat/>
    <w:rsid w:val="00462182"/>
    <w:pPr>
      <w:spacing w:line="254" w:lineRule="auto"/>
    </w:pPr>
    <w:rPr>
      <w:sz w:val="16"/>
      <w:szCs w:val="20"/>
    </w:rPr>
  </w:style>
  <w:style w:type="character" w:customStyle="1" w:styleId="FootnoteTextChar1">
    <w:name w:val="Footnote Text Char1"/>
    <w:basedOn w:val="DefaultParagraphFont"/>
    <w:uiPriority w:val="99"/>
    <w:rsid w:val="00462182"/>
    <w:rPr>
      <w:rFonts w:ascii="Calibri" w:hAnsi="Calibri" w:cs="Calibri"/>
      <w:sz w:val="20"/>
      <w:szCs w:val="20"/>
    </w:rPr>
  </w:style>
  <w:style w:type="character" w:customStyle="1" w:styleId="LinedDown">
    <w:name w:val="Lined Down"/>
    <w:qFormat/>
    <w:rsid w:val="00462182"/>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462182"/>
    <w:rPr>
      <w:rFonts w:ascii="Times New Roman" w:hAnsi="Times New Roman" w:cs="Times New Roman" w:hint="default"/>
      <w:b/>
      <w:bCs/>
      <w:color w:val="000000"/>
      <w:sz w:val="24"/>
      <w:szCs w:val="24"/>
      <w:u w:val="single"/>
    </w:rPr>
  </w:style>
  <w:style w:type="character" w:customStyle="1" w:styleId="LDAnalytics">
    <w:name w:val="LD Analytics"/>
    <w:basedOn w:val="DefaultParagraphFont"/>
    <w:autoRedefine/>
    <w:uiPriority w:val="1"/>
    <w:qFormat/>
    <w:rsid w:val="00462182"/>
  </w:style>
  <w:style w:type="character" w:customStyle="1" w:styleId="LDCut">
    <w:name w:val="LD Cut"/>
    <w:basedOn w:val="DefaultParagraphFont"/>
    <w:uiPriority w:val="1"/>
    <w:qFormat/>
    <w:rsid w:val="00462182"/>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462182"/>
    <w:rPr>
      <w:rFonts w:ascii="Times New Roman" w:hAnsi="Times New Roman" w:cs="Times New Roman" w:hint="default"/>
      <w:b/>
      <w:bCs w:val="0"/>
      <w:color w:val="auto"/>
      <w:sz w:val="24"/>
      <w:u w:val="single"/>
    </w:rPr>
  </w:style>
  <w:style w:type="character" w:customStyle="1" w:styleId="Style1Char">
    <w:name w:val="Style1 Char"/>
    <w:locked/>
    <w:rsid w:val="00462182"/>
    <w:rPr>
      <w:rFonts w:ascii="Times New Roman" w:eastAsia="SimSun" w:hAnsi="Times New Roman" w:cs="Times New Roman" w:hint="default"/>
      <w:szCs w:val="24"/>
      <w:u w:val="single"/>
      <w:lang w:eastAsia="zh-CN"/>
    </w:rPr>
  </w:style>
  <w:style w:type="character" w:customStyle="1" w:styleId="Style11pt">
    <w:name w:val="Style 11 pt"/>
    <w:basedOn w:val="DefaultParagraphFont"/>
    <w:rsid w:val="00462182"/>
    <w:rPr>
      <w:sz w:val="20"/>
    </w:rPr>
  </w:style>
  <w:style w:type="character" w:customStyle="1" w:styleId="DebateHighlighted">
    <w:name w:val="Debate Highlighted"/>
    <w:qFormat/>
    <w:rsid w:val="00462182"/>
    <w:rPr>
      <w:rFonts w:ascii="Times New Roman" w:hAnsi="Times New Roman" w:cs="Times New Roman" w:hint="default"/>
      <w:sz w:val="20"/>
      <w:u w:val="thick"/>
      <w:bdr w:val="none" w:sz="0" w:space="0" w:color="auto" w:frame="1"/>
      <w:shd w:val="clear" w:color="auto" w:fill="00FFFF"/>
    </w:rPr>
  </w:style>
  <w:style w:type="character" w:customStyle="1" w:styleId="Author-Date">
    <w:name w:val="Author-Date"/>
    <w:qFormat/>
    <w:rsid w:val="00462182"/>
    <w:rPr>
      <w:b/>
      <w:bCs w:val="0"/>
      <w:sz w:val="24"/>
    </w:rPr>
  </w:style>
  <w:style w:type="character" w:customStyle="1" w:styleId="regtext">
    <w:name w:val="regtext"/>
    <w:uiPriority w:val="99"/>
    <w:rsid w:val="00462182"/>
  </w:style>
  <w:style w:type="character" w:customStyle="1" w:styleId="Dottedunderline0">
    <w:name w:val="Dotted underline"/>
    <w:rsid w:val="00462182"/>
    <w:rPr>
      <w:u w:val="dotted"/>
    </w:rPr>
  </w:style>
  <w:style w:type="character" w:customStyle="1" w:styleId="slug-pub-date">
    <w:name w:val="slug-pub-date"/>
    <w:rsid w:val="00462182"/>
  </w:style>
  <w:style w:type="character" w:customStyle="1" w:styleId="slug-vol">
    <w:name w:val="slug-vol"/>
    <w:rsid w:val="00462182"/>
  </w:style>
  <w:style w:type="character" w:customStyle="1" w:styleId="slug-issue">
    <w:name w:val="slug-issue"/>
    <w:rsid w:val="00462182"/>
  </w:style>
  <w:style w:type="character" w:customStyle="1" w:styleId="slug-pages">
    <w:name w:val="slug-pages"/>
    <w:rsid w:val="00462182"/>
  </w:style>
  <w:style w:type="character" w:customStyle="1" w:styleId="DDIUnderline">
    <w:name w:val="DDI Underline"/>
    <w:uiPriority w:val="99"/>
    <w:qFormat/>
    <w:rsid w:val="00462182"/>
    <w:rPr>
      <w:sz w:val="20"/>
      <w:u w:val="thick"/>
    </w:rPr>
  </w:style>
  <w:style w:type="character" w:customStyle="1" w:styleId="CardsChar1">
    <w:name w:val="Cards Char1"/>
    <w:locked/>
    <w:rsid w:val="00462182"/>
    <w:rPr>
      <w:rFonts w:ascii="Times New Roman" w:eastAsia="Times New Roman" w:hAnsi="Times New Roman" w:cs="Times New Roman" w:hint="default"/>
    </w:rPr>
  </w:style>
  <w:style w:type="character" w:customStyle="1" w:styleId="apple-converted-space">
    <w:name w:val="apple-converted-space"/>
    <w:basedOn w:val="DefaultParagraphFont"/>
    <w:rsid w:val="00462182"/>
  </w:style>
  <w:style w:type="character" w:customStyle="1" w:styleId="CardTextChar2">
    <w:name w:val="Card Text Char"/>
    <w:locked/>
    <w:rsid w:val="00462182"/>
    <w:rPr>
      <w:rFonts w:ascii="Georgia" w:hAnsi="Georgia" w:hint="default"/>
      <w:sz w:val="18"/>
      <w:u w:val="single"/>
    </w:rPr>
  </w:style>
  <w:style w:type="character" w:customStyle="1" w:styleId="normaltextrun">
    <w:name w:val="normaltextrun"/>
    <w:basedOn w:val="DefaultParagraphFont"/>
    <w:rsid w:val="00462182"/>
  </w:style>
  <w:style w:type="character" w:customStyle="1" w:styleId="eop">
    <w:name w:val="eop"/>
    <w:basedOn w:val="DefaultParagraphFont"/>
    <w:rsid w:val="00462182"/>
  </w:style>
  <w:style w:type="character" w:customStyle="1" w:styleId="spellingerror">
    <w:name w:val="spellingerror"/>
    <w:basedOn w:val="DefaultParagraphFont"/>
    <w:rsid w:val="00462182"/>
  </w:style>
  <w:style w:type="character" w:customStyle="1" w:styleId="powa-tease">
    <w:name w:val="powa-tease"/>
    <w:basedOn w:val="DefaultParagraphFont"/>
    <w:rsid w:val="00462182"/>
  </w:style>
  <w:style w:type="character" w:customStyle="1" w:styleId="powa-byline">
    <w:name w:val="powa-byline"/>
    <w:basedOn w:val="DefaultParagraphFont"/>
    <w:rsid w:val="00462182"/>
  </w:style>
  <w:style w:type="character" w:customStyle="1" w:styleId="apple-style-span">
    <w:name w:val="apple-style-span"/>
    <w:basedOn w:val="DefaultParagraphFont"/>
    <w:rsid w:val="00462182"/>
    <w:rPr>
      <w:rFonts w:ascii="Times New Roman" w:hAnsi="Times New Roman" w:cs="Times New Roman" w:hint="default"/>
    </w:rPr>
  </w:style>
  <w:style w:type="character" w:customStyle="1" w:styleId="st">
    <w:name w:val="st"/>
    <w:rsid w:val="00462182"/>
  </w:style>
  <w:style w:type="character" w:customStyle="1" w:styleId="highlight2">
    <w:name w:val="highlight2"/>
    <w:basedOn w:val="DefaultParagraphFont"/>
    <w:rsid w:val="00462182"/>
    <w:rPr>
      <w:rFonts w:ascii="Arial" w:hAnsi="Arial" w:cs="Arial" w:hint="default"/>
      <w:b/>
      <w:bCs w:val="0"/>
      <w:sz w:val="19"/>
      <w:u w:val="thick"/>
      <w:bdr w:val="none" w:sz="0" w:space="0" w:color="auto" w:frame="1"/>
    </w:rPr>
  </w:style>
  <w:style w:type="character" w:customStyle="1" w:styleId="Emphasis2">
    <w:name w:val="Emphasis2"/>
    <w:basedOn w:val="DefaultParagraphFont"/>
    <w:rsid w:val="00462182"/>
    <w:rPr>
      <w:rFonts w:ascii="Franklin Gothic Heavy" w:hAnsi="Franklin Gothic Heavy" w:hint="default"/>
      <w:iCs/>
      <w:u w:val="single"/>
    </w:rPr>
  </w:style>
  <w:style w:type="character" w:customStyle="1" w:styleId="EmphasizeThis">
    <w:name w:val="EmphasizeThis"/>
    <w:rsid w:val="00462182"/>
    <w:rPr>
      <w:rFonts w:ascii="Georgia" w:hAnsi="Georgia" w:hint="default"/>
      <w:b/>
      <w:bCs w:val="0"/>
      <w:iCs/>
      <w:sz w:val="24"/>
      <w:u w:val="thick"/>
    </w:rPr>
  </w:style>
  <w:style w:type="character" w:customStyle="1" w:styleId="balancedheadline">
    <w:name w:val="balancedheadline"/>
    <w:basedOn w:val="DefaultParagraphFont"/>
    <w:rsid w:val="00462182"/>
  </w:style>
  <w:style w:type="character" w:customStyle="1" w:styleId="UnresolvedMention30">
    <w:name w:val="Unresolved Mention30"/>
    <w:basedOn w:val="DefaultParagraphFont"/>
    <w:uiPriority w:val="99"/>
    <w:semiHidden/>
    <w:rsid w:val="00462182"/>
    <w:rPr>
      <w:color w:val="605E5C"/>
      <w:shd w:val="clear" w:color="auto" w:fill="E1DFDD"/>
    </w:rPr>
  </w:style>
  <w:style w:type="character" w:customStyle="1" w:styleId="m-4339160018974791352style13ptbold">
    <w:name w:val="m_-4339160018974791352style13ptbold"/>
    <w:basedOn w:val="DefaultParagraphFont"/>
    <w:rsid w:val="00462182"/>
  </w:style>
  <w:style w:type="character" w:customStyle="1" w:styleId="m-4339160018974791352styleunderline">
    <w:name w:val="m_-4339160018974791352styleunderline"/>
    <w:basedOn w:val="DefaultParagraphFont"/>
    <w:rsid w:val="00462182"/>
  </w:style>
  <w:style w:type="character" w:customStyle="1" w:styleId="m8622195508348221850gmail-msohyperlink">
    <w:name w:val="m_8622195508348221850gmail-msohyperlink"/>
    <w:basedOn w:val="DefaultParagraphFont"/>
    <w:rsid w:val="00462182"/>
  </w:style>
  <w:style w:type="character" w:customStyle="1" w:styleId="UnresolvedMention4">
    <w:name w:val="Unresolved Mention4"/>
    <w:basedOn w:val="DefaultParagraphFont"/>
    <w:uiPriority w:val="99"/>
    <w:rsid w:val="00462182"/>
    <w:rPr>
      <w:color w:val="605E5C"/>
      <w:shd w:val="clear" w:color="auto" w:fill="E1DFDD"/>
    </w:rPr>
  </w:style>
  <w:style w:type="character" w:customStyle="1" w:styleId="longbio">
    <w:name w:val="long_bio"/>
    <w:basedOn w:val="DefaultParagraphFont"/>
    <w:rsid w:val="00462182"/>
  </w:style>
  <w:style w:type="character" w:customStyle="1" w:styleId="UnresolvedMention5">
    <w:name w:val="Unresolved Mention5"/>
    <w:basedOn w:val="DefaultParagraphFont"/>
    <w:uiPriority w:val="99"/>
    <w:rsid w:val="00462182"/>
    <w:rPr>
      <w:color w:val="605E5C"/>
      <w:shd w:val="clear" w:color="auto" w:fill="E1DFDD"/>
    </w:rPr>
  </w:style>
  <w:style w:type="character" w:customStyle="1" w:styleId="UnresolvedMention6">
    <w:name w:val="Unresolved Mention6"/>
    <w:basedOn w:val="DefaultParagraphFont"/>
    <w:uiPriority w:val="99"/>
    <w:rsid w:val="00462182"/>
    <w:rPr>
      <w:color w:val="605E5C"/>
      <w:shd w:val="clear" w:color="auto" w:fill="E1DFDD"/>
    </w:rPr>
  </w:style>
  <w:style w:type="character" w:customStyle="1" w:styleId="UnresolvedMention7">
    <w:name w:val="Unresolved Mention7"/>
    <w:basedOn w:val="DefaultParagraphFont"/>
    <w:uiPriority w:val="99"/>
    <w:rsid w:val="00462182"/>
    <w:rPr>
      <w:color w:val="605E5C"/>
      <w:shd w:val="clear" w:color="auto" w:fill="E1DFDD"/>
    </w:rPr>
  </w:style>
  <w:style w:type="character" w:customStyle="1" w:styleId="UnresolvedMention8">
    <w:name w:val="Unresolved Mention8"/>
    <w:basedOn w:val="DefaultParagraphFont"/>
    <w:uiPriority w:val="99"/>
    <w:rsid w:val="00462182"/>
    <w:rPr>
      <w:color w:val="605E5C"/>
      <w:shd w:val="clear" w:color="auto" w:fill="E1DFDD"/>
    </w:rPr>
  </w:style>
  <w:style w:type="character" w:customStyle="1" w:styleId="m4841727538114946087gmail-styleunderline">
    <w:name w:val="m_4841727538114946087gmail-styleunderline"/>
    <w:basedOn w:val="DefaultParagraphFont"/>
    <w:rsid w:val="00462182"/>
  </w:style>
  <w:style w:type="character" w:customStyle="1" w:styleId="UnresolvedMention9">
    <w:name w:val="Unresolved Mention9"/>
    <w:basedOn w:val="DefaultParagraphFont"/>
    <w:uiPriority w:val="99"/>
    <w:rsid w:val="00462182"/>
    <w:rPr>
      <w:color w:val="605E5C"/>
      <w:shd w:val="clear" w:color="auto" w:fill="E1DFDD"/>
    </w:rPr>
  </w:style>
  <w:style w:type="character" w:customStyle="1" w:styleId="UnresolvedMention10">
    <w:name w:val="Unresolved Mention10"/>
    <w:basedOn w:val="DefaultParagraphFont"/>
    <w:uiPriority w:val="99"/>
    <w:semiHidden/>
    <w:rsid w:val="00462182"/>
    <w:rPr>
      <w:color w:val="605E5C"/>
      <w:shd w:val="clear" w:color="auto" w:fill="E1DFDD"/>
    </w:rPr>
  </w:style>
  <w:style w:type="character" w:customStyle="1" w:styleId="UnresolvedMention11">
    <w:name w:val="Unresolved Mention11"/>
    <w:basedOn w:val="DefaultParagraphFont"/>
    <w:uiPriority w:val="99"/>
    <w:semiHidden/>
    <w:rsid w:val="00462182"/>
    <w:rPr>
      <w:color w:val="605E5C"/>
      <w:shd w:val="clear" w:color="auto" w:fill="E1DFDD"/>
    </w:rPr>
  </w:style>
  <w:style w:type="character" w:customStyle="1" w:styleId="lbexsectionlevelolc">
    <w:name w:val="lbexsectionlevelolc"/>
    <w:basedOn w:val="DefaultParagraphFont"/>
    <w:rsid w:val="00462182"/>
  </w:style>
  <w:style w:type="character" w:customStyle="1" w:styleId="lbexallcap">
    <w:name w:val="lbexallcap"/>
    <w:basedOn w:val="DefaultParagraphFont"/>
    <w:rsid w:val="00462182"/>
  </w:style>
  <w:style w:type="character" w:customStyle="1" w:styleId="link">
    <w:name w:val="link"/>
    <w:basedOn w:val="DefaultParagraphFont"/>
    <w:rsid w:val="00462182"/>
  </w:style>
  <w:style w:type="character" w:customStyle="1" w:styleId="c-messagebody">
    <w:name w:val="c-message__body"/>
    <w:basedOn w:val="DefaultParagraphFont"/>
    <w:rsid w:val="00462182"/>
  </w:style>
  <w:style w:type="character" w:customStyle="1" w:styleId="m7735155540857680774gmail-style13ptbold">
    <w:name w:val="m_7735155540857680774gmail-style13ptbold"/>
    <w:basedOn w:val="DefaultParagraphFont"/>
    <w:rsid w:val="00462182"/>
  </w:style>
  <w:style w:type="character" w:customStyle="1" w:styleId="style65">
    <w:name w:val="style65"/>
    <w:basedOn w:val="DefaultParagraphFont"/>
    <w:rsid w:val="00462182"/>
  </w:style>
  <w:style w:type="character" w:customStyle="1" w:styleId="bodytext4">
    <w:name w:val="body_text"/>
    <w:basedOn w:val="DefaultParagraphFont"/>
    <w:rsid w:val="00462182"/>
  </w:style>
  <w:style w:type="character" w:customStyle="1" w:styleId="bio">
    <w:name w:val="bio"/>
    <w:basedOn w:val="DefaultParagraphFont"/>
    <w:rsid w:val="00462182"/>
  </w:style>
  <w:style w:type="character" w:customStyle="1" w:styleId="5yl5">
    <w:name w:val="_5yl5"/>
    <w:basedOn w:val="DefaultParagraphFont"/>
    <w:rsid w:val="00462182"/>
  </w:style>
  <w:style w:type="character" w:customStyle="1" w:styleId="text">
    <w:name w:val="text"/>
    <w:basedOn w:val="DefaultParagraphFont"/>
    <w:rsid w:val="00462182"/>
  </w:style>
  <w:style w:type="paragraph" w:styleId="CommentSubject">
    <w:name w:val="annotation subject"/>
    <w:basedOn w:val="CommentText"/>
    <w:next w:val="CommentText"/>
    <w:link w:val="CommentSubjectChar"/>
    <w:uiPriority w:val="99"/>
    <w:unhideWhenUsed/>
    <w:rsid w:val="00462182"/>
    <w:pPr>
      <w:spacing w:line="240" w:lineRule="auto"/>
    </w:pPr>
    <w:rPr>
      <w:b/>
      <w:bCs/>
    </w:rPr>
  </w:style>
  <w:style w:type="character" w:customStyle="1" w:styleId="CommentSubjectChar1">
    <w:name w:val="Comment Subject Char1"/>
    <w:basedOn w:val="CommentTextChar1"/>
    <w:uiPriority w:val="99"/>
    <w:rsid w:val="00462182"/>
    <w:rPr>
      <w:rFonts w:ascii="Calibri" w:hAnsi="Calibri" w:cs="Calibri"/>
      <w:b/>
      <w:bCs/>
      <w:sz w:val="20"/>
      <w:szCs w:val="20"/>
    </w:rPr>
  </w:style>
  <w:style w:type="character" w:customStyle="1" w:styleId="z-TopofFormChar1">
    <w:name w:val="z-Top of Form Char1"/>
    <w:basedOn w:val="DefaultParagraphFont"/>
    <w:uiPriority w:val="99"/>
    <w:rsid w:val="00462182"/>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462182"/>
    <w:rPr>
      <w:rFonts w:ascii="Arial" w:hAnsi="Arial" w:cs="Arial" w:hint="default"/>
      <w:vanish/>
      <w:webHidden w:val="0"/>
      <w:sz w:val="16"/>
      <w:szCs w:val="16"/>
      <w:specVanish w:val="0"/>
    </w:rPr>
  </w:style>
  <w:style w:type="character" w:customStyle="1" w:styleId="m5047289588639300548gmail-styleunderline">
    <w:name w:val="m_5047289588639300548gmail-styleunderline"/>
    <w:basedOn w:val="DefaultParagraphFont"/>
    <w:rsid w:val="00462182"/>
  </w:style>
  <w:style w:type="character" w:customStyle="1" w:styleId="-newsgate-macro-cci-bullet-">
    <w:name w:val="-newsgate-macro-cci-bullet-"/>
    <w:basedOn w:val="DefaultParagraphFont"/>
    <w:rsid w:val="00462182"/>
  </w:style>
  <w:style w:type="character" w:customStyle="1" w:styleId="UnderlineChar">
    <w:name w:val="Underline Char"/>
    <w:aliases w:val="Underlined Text Char"/>
    <w:locked/>
    <w:rsid w:val="00462182"/>
    <w:rPr>
      <w:rFonts w:ascii="Century Gothic" w:eastAsia="Times New Roman" w:hAnsi="Century Gothic" w:hint="default"/>
      <w:sz w:val="24"/>
      <w:u w:val="thick"/>
    </w:rPr>
  </w:style>
  <w:style w:type="paragraph" w:customStyle="1" w:styleId="Analytic2">
    <w:name w:val="Analytic2"/>
    <w:basedOn w:val="Normal"/>
    <w:link w:val="Analytic2Char"/>
    <w:uiPriority w:val="4"/>
    <w:rsid w:val="00462182"/>
    <w:pPr>
      <w:spacing w:line="256" w:lineRule="auto"/>
    </w:pPr>
  </w:style>
  <w:style w:type="character" w:customStyle="1" w:styleId="Analytic2Char">
    <w:name w:val="Analytic2 Char"/>
    <w:basedOn w:val="DefaultParagraphFont"/>
    <w:link w:val="Analytic2"/>
    <w:uiPriority w:val="4"/>
    <w:locked/>
    <w:rsid w:val="00462182"/>
    <w:rPr>
      <w:rFonts w:ascii="Calibri" w:hAnsi="Calibri" w:cs="Calibri"/>
    </w:rPr>
  </w:style>
  <w:style w:type="character" w:customStyle="1" w:styleId="AnalyticsChar0">
    <w:name w:val="Analytics Char"/>
    <w:basedOn w:val="DefaultParagraphFont"/>
    <w:link w:val="Analytics0"/>
    <w:uiPriority w:val="4"/>
    <w:locked/>
    <w:rsid w:val="00462182"/>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462182"/>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PipChar">
    <w:name w:val="AnalyticsPip Char"/>
    <w:basedOn w:val="DefaultParagraphFont"/>
    <w:link w:val="AnalyticsPip"/>
    <w:uiPriority w:val="4"/>
    <w:locked/>
    <w:rsid w:val="00462182"/>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462182"/>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GBNChar">
    <w:name w:val="AnalyticsGBN Char"/>
    <w:basedOn w:val="DefaultParagraphFont"/>
    <w:link w:val="AnalyticsGBN"/>
    <w:uiPriority w:val="4"/>
    <w:locked/>
    <w:rsid w:val="00462182"/>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qFormat/>
    <w:rsid w:val="00462182"/>
    <w:pPr>
      <w:spacing w:after="0" w:line="240" w:lineRule="auto"/>
    </w:pPr>
    <w:rPr>
      <w:i/>
      <w:iCs/>
      <w:color w:val="000000" w:themeColor="text1"/>
      <w:sz w:val="16"/>
    </w:rPr>
  </w:style>
  <w:style w:type="character" w:customStyle="1" w:styleId="QuoteChar1">
    <w:name w:val="Quote Char1"/>
    <w:basedOn w:val="DefaultParagraphFont"/>
    <w:uiPriority w:val="29"/>
    <w:rsid w:val="00462182"/>
    <w:rPr>
      <w:rFonts w:ascii="Calibri" w:hAnsi="Calibri" w:cs="Calibri"/>
      <w:i/>
      <w:iCs/>
      <w:color w:val="404040" w:themeColor="text1" w:themeTint="BF"/>
    </w:rPr>
  </w:style>
  <w:style w:type="character" w:customStyle="1" w:styleId="ref-lnk">
    <w:name w:val="ref-lnk"/>
    <w:basedOn w:val="DefaultParagraphFont"/>
    <w:rsid w:val="00462182"/>
  </w:style>
  <w:style w:type="character" w:customStyle="1" w:styleId="ref-overlay">
    <w:name w:val="ref-overlay"/>
    <w:basedOn w:val="DefaultParagraphFont"/>
    <w:rsid w:val="00462182"/>
  </w:style>
  <w:style w:type="character" w:customStyle="1" w:styleId="ref-fn-p">
    <w:name w:val="ref-fn-p"/>
    <w:basedOn w:val="DefaultParagraphFont"/>
    <w:rsid w:val="00462182"/>
  </w:style>
  <w:style w:type="character" w:customStyle="1" w:styleId="opinion-articlebody">
    <w:name w:val="opinion-article__body"/>
    <w:basedOn w:val="DefaultParagraphFont"/>
    <w:rsid w:val="00462182"/>
  </w:style>
  <w:style w:type="character" w:customStyle="1" w:styleId="citationref">
    <w:name w:val="citationref"/>
    <w:basedOn w:val="DefaultParagraphFont"/>
    <w:rsid w:val="00462182"/>
  </w:style>
  <w:style w:type="character" w:customStyle="1" w:styleId="journaltitle">
    <w:name w:val="journaltitle"/>
    <w:basedOn w:val="DefaultParagraphFont"/>
    <w:rsid w:val="00462182"/>
  </w:style>
  <w:style w:type="character" w:customStyle="1" w:styleId="hit">
    <w:name w:val="hit"/>
    <w:basedOn w:val="DefaultParagraphFont"/>
    <w:rsid w:val="00462182"/>
  </w:style>
  <w:style w:type="character" w:customStyle="1" w:styleId="Style11ptUnderline">
    <w:name w:val="Style 11 pt Underline"/>
    <w:basedOn w:val="DefaultParagraphFont"/>
    <w:rsid w:val="00462182"/>
    <w:rPr>
      <w:sz w:val="20"/>
      <w:u w:val="single"/>
    </w:rPr>
  </w:style>
  <w:style w:type="character" w:customStyle="1" w:styleId="Style11ptBoldUnderlineBorderSinglesolidlineAuto">
    <w:name w:val="Style 11 pt Bold Underline Border: : (Single solid line Auto  ..."/>
    <w:basedOn w:val="DefaultParagraphFont"/>
    <w:rsid w:val="00462182"/>
    <w:rPr>
      <w:rFonts w:ascii="Times New Roman" w:hAnsi="Times New Roman" w:cs="Times New Roman" w:hint="default"/>
      <w:b/>
      <w:bCs/>
      <w:sz w:val="20"/>
      <w:u w:val="single"/>
      <w:bdr w:val="single" w:sz="4" w:space="0" w:color="auto" w:frame="1"/>
    </w:rPr>
  </w:style>
  <w:style w:type="character" w:customStyle="1" w:styleId="m-5881241659849274027style13ptbold">
    <w:name w:val="m_-5881241659849274027style13ptbold"/>
    <w:basedOn w:val="DefaultParagraphFont"/>
    <w:rsid w:val="00462182"/>
  </w:style>
  <w:style w:type="character" w:customStyle="1" w:styleId="StyleBold">
    <w:name w:val="Style Bold"/>
    <w:basedOn w:val="DefaultParagraphFont"/>
    <w:uiPriority w:val="9"/>
    <w:rsid w:val="00462182"/>
    <w:rPr>
      <w:b/>
      <w:bCs/>
    </w:rPr>
  </w:style>
  <w:style w:type="character" w:customStyle="1" w:styleId="aqj">
    <w:name w:val="aqj"/>
    <w:basedOn w:val="DefaultParagraphFont"/>
    <w:rsid w:val="00462182"/>
  </w:style>
  <w:style w:type="character" w:customStyle="1" w:styleId="maintext">
    <w:name w:val="maintext"/>
    <w:basedOn w:val="DefaultParagraphFont"/>
    <w:rsid w:val="00462182"/>
  </w:style>
  <w:style w:type="character" w:customStyle="1" w:styleId="NotBold10Final">
    <w:name w:val="NotBold10Final"/>
    <w:uiPriority w:val="1"/>
    <w:qFormat/>
    <w:rsid w:val="00462182"/>
    <w:rPr>
      <w:rFonts w:ascii="Times New Roman" w:hAnsi="Times New Roman" w:cs="Times New Roman" w:hint="default"/>
      <w:b w:val="0"/>
      <w:bCs w:val="0"/>
      <w:i w:val="0"/>
      <w:iCs w:val="0"/>
      <w:sz w:val="20"/>
    </w:rPr>
  </w:style>
  <w:style w:type="character" w:customStyle="1" w:styleId="Bold12">
    <w:name w:val="Bold12"/>
    <w:uiPriority w:val="1"/>
    <w:qFormat/>
    <w:rsid w:val="00462182"/>
    <w:rPr>
      <w:rFonts w:ascii="Times New Roman" w:hAnsi="Times New Roman" w:cs="Times New Roman" w:hint="default"/>
      <w:b/>
      <w:bCs w:val="0"/>
      <w:sz w:val="24"/>
    </w:rPr>
  </w:style>
  <w:style w:type="character" w:customStyle="1" w:styleId="textexposedshow">
    <w:name w:val="text_exposed_show"/>
    <w:basedOn w:val="DefaultParagraphFont"/>
    <w:rsid w:val="00462182"/>
  </w:style>
  <w:style w:type="character" w:customStyle="1" w:styleId="TagGreg">
    <w:name w:val="TagGreg"/>
    <w:basedOn w:val="DefaultParagraphFont"/>
    <w:uiPriority w:val="1"/>
    <w:qFormat/>
    <w:rsid w:val="00462182"/>
    <w:rPr>
      <w:rFonts w:ascii="Arial" w:hAnsi="Arial" w:cs="Arial" w:hint="default"/>
      <w:b/>
      <w:bCs w:val="0"/>
      <w:sz w:val="24"/>
    </w:rPr>
  </w:style>
  <w:style w:type="character" w:customStyle="1" w:styleId="Style11ptBlackUnderline">
    <w:name w:val="Style 11 pt Black Underline"/>
    <w:rsid w:val="00462182"/>
    <w:rPr>
      <w:color w:val="000000"/>
      <w:sz w:val="20"/>
      <w:u w:val="single"/>
    </w:rPr>
  </w:style>
  <w:style w:type="character" w:customStyle="1" w:styleId="Style11ptBlack">
    <w:name w:val="Style 11 pt Black"/>
    <w:rsid w:val="00462182"/>
    <w:rPr>
      <w:color w:val="000000"/>
      <w:sz w:val="20"/>
    </w:rPr>
  </w:style>
  <w:style w:type="character" w:customStyle="1" w:styleId="swauthor">
    <w:name w:val="sw_author"/>
    <w:rsid w:val="00462182"/>
  </w:style>
  <w:style w:type="character" w:customStyle="1" w:styleId="Mention1">
    <w:name w:val="Mention1"/>
    <w:basedOn w:val="DefaultParagraphFont"/>
    <w:uiPriority w:val="99"/>
    <w:semiHidden/>
    <w:rsid w:val="00462182"/>
    <w:rPr>
      <w:color w:val="2B579A"/>
      <w:shd w:val="clear" w:color="auto" w:fill="E6E6E6"/>
    </w:rPr>
  </w:style>
  <w:style w:type="character" w:customStyle="1" w:styleId="BoldUnderlineChar0">
    <w:name w:val="BoldUnderline Char"/>
    <w:rsid w:val="00462182"/>
    <w:rPr>
      <w:rFonts w:ascii="Times New Roman" w:eastAsia="Times New Roman" w:hAnsi="Times New Roman" w:cs="Times New Roman" w:hint="default"/>
      <w:b/>
      <w:bCs w:val="0"/>
      <w:sz w:val="20"/>
      <w:u w:val="single"/>
    </w:rPr>
  </w:style>
  <w:style w:type="character" w:customStyle="1" w:styleId="wikiexternallink">
    <w:name w:val="wikiexternallink"/>
    <w:basedOn w:val="DefaultParagraphFont"/>
    <w:rsid w:val="00462182"/>
  </w:style>
  <w:style w:type="character" w:customStyle="1" w:styleId="wikigeneratedlinkcontent">
    <w:name w:val="wikigeneratedlinkcontent"/>
    <w:basedOn w:val="DefaultParagraphFont"/>
    <w:rsid w:val="00462182"/>
  </w:style>
  <w:style w:type="character" w:customStyle="1" w:styleId="boldunderlineChar1">
    <w:name w:val="bold underline Char"/>
    <w:basedOn w:val="DefaultParagraphFont"/>
    <w:rsid w:val="00462182"/>
    <w:rPr>
      <w:rFonts w:ascii="Times New Roman" w:eastAsia="Times New Roman" w:hAnsi="Times New Roman" w:cs="Arial" w:hint="default"/>
      <w:b/>
      <w:bCs/>
      <w:sz w:val="24"/>
      <w:szCs w:val="24"/>
      <w:u w:val="single"/>
      <w:lang w:eastAsia="zh-CN"/>
    </w:rPr>
  </w:style>
  <w:style w:type="character" w:customStyle="1" w:styleId="underlineChar0">
    <w:name w:val="underline Char"/>
    <w:basedOn w:val="DefaultParagraphFont"/>
    <w:rsid w:val="00462182"/>
    <w:rPr>
      <w:rFonts w:ascii="Times New Roman" w:eastAsia="Times New Roman" w:hAnsi="Times New Roman" w:cs="Arial" w:hint="default"/>
      <w:bCs/>
      <w:sz w:val="24"/>
      <w:szCs w:val="24"/>
      <w:u w:val="single"/>
      <w:lang w:eastAsia="zh-CN"/>
    </w:rPr>
  </w:style>
  <w:style w:type="character" w:customStyle="1" w:styleId="Author">
    <w:name w:val="Author"/>
    <w:aliases w:val="Style Date"/>
    <w:basedOn w:val="DefaultParagraphFont"/>
    <w:qFormat/>
    <w:rsid w:val="00462182"/>
    <w:rPr>
      <w:sz w:val="24"/>
    </w:rPr>
  </w:style>
  <w:style w:type="character" w:customStyle="1" w:styleId="box">
    <w:name w:val="box"/>
    <w:basedOn w:val="DefaultParagraphFont"/>
    <w:rsid w:val="00462182"/>
    <w:rPr>
      <w:rFonts w:ascii="Arial" w:hAnsi="Arial" w:cs="Arial" w:hint="default"/>
      <w:b/>
      <w:bCs w:val="0"/>
      <w:color w:val="000000"/>
      <w:sz w:val="19"/>
      <w:szCs w:val="22"/>
      <w:u w:val="thick"/>
      <w:bdr w:val="single" w:sz="12" w:space="0" w:color="auto" w:frame="1"/>
    </w:rPr>
  </w:style>
  <w:style w:type="character" w:customStyle="1" w:styleId="Style8pt">
    <w:name w:val="Style 8 pt"/>
    <w:rsid w:val="00462182"/>
    <w:rPr>
      <w:rFonts w:ascii="Times New Roman" w:hAnsi="Times New Roman" w:cs="Times New Roman" w:hint="default"/>
      <w:strike w:val="0"/>
      <w:dstrike w:val="0"/>
      <w:sz w:val="16"/>
      <w:u w:val="none"/>
      <w:effect w:val="none"/>
    </w:rPr>
  </w:style>
  <w:style w:type="character" w:customStyle="1" w:styleId="7TimesNewRoman">
    <w:name w:val="7 Times New Roman"/>
    <w:rsid w:val="00462182"/>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ldUnderlineCharChar">
    <w:name w:val="BoldUnderline Char Char"/>
    <w:rsid w:val="00462182"/>
    <w:rPr>
      <w:rFonts w:ascii="Calibri" w:hAnsi="Calibri" w:cs="Calibri" w:hint="default"/>
      <w:b/>
      <w:bCs w:val="0"/>
      <w:szCs w:val="24"/>
      <w:u w:val="single"/>
      <w:lang w:val="en-US" w:eastAsia="en-US" w:bidi="ar-SA"/>
    </w:rPr>
  </w:style>
  <w:style w:type="character" w:customStyle="1" w:styleId="UnderlinedCharChar">
    <w:name w:val="Underlined Char Char"/>
    <w:rsid w:val="00462182"/>
    <w:rPr>
      <w:szCs w:val="28"/>
      <w:u w:val="single"/>
      <w:lang w:val="en-US" w:eastAsia="en-US" w:bidi="ar-SA"/>
    </w:rPr>
  </w:style>
  <w:style w:type="character" w:customStyle="1" w:styleId="Style9ptUnderline">
    <w:name w:val="Style 9 pt Underline"/>
    <w:rsid w:val="00462182"/>
    <w:rPr>
      <w:sz w:val="20"/>
      <w:u w:val="single"/>
    </w:rPr>
  </w:style>
  <w:style w:type="character" w:customStyle="1" w:styleId="StyleTimesNewRoman9pt">
    <w:name w:val="Style Times New Roman 9 pt"/>
    <w:rsid w:val="00462182"/>
    <w:rPr>
      <w:sz w:val="20"/>
    </w:rPr>
  </w:style>
  <w:style w:type="character" w:customStyle="1" w:styleId="Style9ptItalicUnderline">
    <w:name w:val="Style 9 pt Italic Underline"/>
    <w:rsid w:val="00462182"/>
    <w:rPr>
      <w:i/>
      <w:iCs/>
      <w:sz w:val="20"/>
      <w:u w:val="single"/>
    </w:rPr>
  </w:style>
  <w:style w:type="character" w:customStyle="1" w:styleId="Style9ptBoldUnderline">
    <w:name w:val="Style 9 pt Bold Underline"/>
    <w:rsid w:val="00462182"/>
    <w:rPr>
      <w:b/>
      <w:bCs/>
      <w:sz w:val="20"/>
      <w:u w:val="single"/>
    </w:rPr>
  </w:style>
  <w:style w:type="paragraph" w:customStyle="1" w:styleId="CiteChar1CharCharCharCharCharCharCharCharCharCharChar">
    <w:name w:val="Cite Char1 Char Char Char Char Char Char Char Char Char Char Char"/>
    <w:basedOn w:val="Normal"/>
    <w:link w:val="CiteChar1CharCharCharCharCharCharCharCharCharCharCharChar"/>
    <w:rsid w:val="00462182"/>
    <w:pPr>
      <w:spacing w:line="256" w:lineRule="auto"/>
    </w:pPr>
  </w:style>
  <w:style w:type="character" w:customStyle="1" w:styleId="CiteChar1CharCharCharCharCharCharCharCharCharCharCharChar">
    <w:name w:val="Cite Char1 Char Char Char Char Char Char Char Char Char Char Char Char"/>
    <w:link w:val="CiteChar1CharCharCharCharCharCharCharCharCharCharChar"/>
    <w:locked/>
    <w:rsid w:val="00462182"/>
    <w:rPr>
      <w:rFonts w:ascii="Calibri" w:hAnsi="Calibri" w:cs="Calibri"/>
    </w:rPr>
  </w:style>
  <w:style w:type="paragraph" w:customStyle="1" w:styleId="CiteExtrasChar1CharCharCharCharCharCharCharCharCharChar">
    <w:name w:val="Cite Extras Char1 Char Char Char Char Char Char Char Char Char Char"/>
    <w:basedOn w:val="Normal"/>
    <w:link w:val="CiteExtrasChar1CharCharCharCharCharCharCharCharCharCharChar"/>
    <w:rsid w:val="00462182"/>
    <w:pPr>
      <w:spacing w:line="256" w:lineRule="auto"/>
    </w:pPr>
  </w:style>
  <w:style w:type="character" w:customStyle="1" w:styleId="CiteExtrasChar1CharCharCharCharCharCharCharCharCharCharChar">
    <w:name w:val="Cite Extras Char1 Char Char Char Char Char Char Char Char Char Char Char"/>
    <w:link w:val="CiteExtrasChar1CharCharCharCharCharCharCharCharCharChar"/>
    <w:locked/>
    <w:rsid w:val="00462182"/>
    <w:rPr>
      <w:rFonts w:ascii="Calibri" w:hAnsi="Calibri" w:cs="Calibri"/>
    </w:rPr>
  </w:style>
  <w:style w:type="character" w:customStyle="1" w:styleId="term">
    <w:name w:val="term"/>
    <w:basedOn w:val="DefaultParagraphFont"/>
    <w:rsid w:val="00462182"/>
  </w:style>
  <w:style w:type="character" w:customStyle="1" w:styleId="Style9ptUnderline2">
    <w:name w:val="Style 9 pt Underline2"/>
    <w:rsid w:val="00462182"/>
    <w:rPr>
      <w:sz w:val="20"/>
      <w:u w:val="single"/>
    </w:rPr>
  </w:style>
  <w:style w:type="character" w:customStyle="1" w:styleId="CharChar11">
    <w:name w:val="Char Char11"/>
    <w:rsid w:val="00462182"/>
    <w:rPr>
      <w:rFonts w:ascii="Arial" w:hAnsi="Arial" w:cs="Arial" w:hint="default"/>
      <w:bCs/>
      <w:szCs w:val="26"/>
      <w:u w:val="single"/>
      <w:lang w:val="en-US" w:eastAsia="en-US" w:bidi="ar-SA"/>
    </w:rPr>
  </w:style>
  <w:style w:type="character" w:customStyle="1" w:styleId="12TimesNewRoman">
    <w:name w:val="12 Times New Roman"/>
    <w:rsid w:val="00462182"/>
    <w:rPr>
      <w:rFonts w:ascii="Times New Roman" w:eastAsia="Times New Roman" w:hAnsi="Times New Roman" w:cs="Times New Roman" w:hint="default"/>
      <w:b w:val="0"/>
      <w:bCs w:val="0"/>
      <w:i w:val="0"/>
      <w:iCs w:val="0"/>
      <w:strike w:val="0"/>
      <w:dstrike w:val="0"/>
      <w:color w:val="000000"/>
      <w:spacing w:val="0"/>
      <w:position w:val="0"/>
      <w:sz w:val="24"/>
      <w:u w:val="none" w:color="000000"/>
      <w:effect w:val="none"/>
      <w:vertAlign w:val="baseline"/>
      <w:lang w:val="en-US"/>
    </w:rPr>
  </w:style>
  <w:style w:type="character" w:customStyle="1" w:styleId="StyleUnderlineChar">
    <w:name w:val="Style Underline Char"/>
    <w:rsid w:val="00462182"/>
    <w:rPr>
      <w:u w:val="single"/>
      <w:lang w:val="en-US" w:eastAsia="en-US" w:bidi="ar-SA"/>
    </w:rPr>
  </w:style>
  <w:style w:type="character" w:customStyle="1" w:styleId="Highlightedunderline">
    <w:name w:val="Highlighted underline"/>
    <w:qFormat/>
    <w:rsid w:val="00462182"/>
    <w:rPr>
      <w:rFonts w:ascii="Times New Roman" w:hAnsi="Times New Roman" w:cs="Times New Roman" w:hint="default"/>
      <w:sz w:val="20"/>
      <w:u w:val="single"/>
      <w:bdr w:val="none" w:sz="0" w:space="0" w:color="auto" w:frame="1"/>
      <w:shd w:val="clear" w:color="auto" w:fill="C0C0C0"/>
    </w:rPr>
  </w:style>
  <w:style w:type="character" w:customStyle="1" w:styleId="cardChar1">
    <w:name w:val="card Char1"/>
    <w:rsid w:val="00462182"/>
    <w:rPr>
      <w:rFonts w:ascii="Times New Roman" w:hAnsi="Times New Roman" w:cs="Times New Roman" w:hint="default"/>
      <w:sz w:val="22"/>
    </w:rPr>
  </w:style>
  <w:style w:type="character" w:customStyle="1" w:styleId="pubdate">
    <w:name w:val="pubdate"/>
    <w:rsid w:val="00462182"/>
  </w:style>
  <w:style w:type="character" w:customStyle="1" w:styleId="UnderlineChar1">
    <w:name w:val="Underline Char1"/>
    <w:aliases w:val="Cards + Font: 12 pt Char1"/>
    <w:rsid w:val="00462182"/>
    <w:rPr>
      <w:rFonts w:ascii="Garamond" w:hAnsi="Garamond" w:hint="default"/>
      <w:sz w:val="22"/>
      <w:szCs w:val="24"/>
      <w:u w:val="single"/>
      <w:lang w:val="en-US" w:eastAsia="en-US" w:bidi="ar-SA"/>
    </w:rPr>
  </w:style>
  <w:style w:type="character" w:customStyle="1" w:styleId="Box0">
    <w:name w:val="Box!"/>
    <w:rsid w:val="00462182"/>
    <w:rPr>
      <w:rFonts w:ascii="Times New Roman" w:hAnsi="Times New Roman" w:cs="Times New Roman" w:hint="default"/>
      <w:sz w:val="20"/>
      <w:u w:val="thick"/>
      <w:bdr w:val="single" w:sz="4" w:space="0" w:color="auto" w:frame="1"/>
    </w:rPr>
  </w:style>
  <w:style w:type="character" w:customStyle="1" w:styleId="CharacterStyle1">
    <w:name w:val="Character Style 1"/>
    <w:rsid w:val="00462182"/>
    <w:rPr>
      <w:sz w:val="20"/>
      <w:szCs w:val="20"/>
    </w:rPr>
  </w:style>
  <w:style w:type="character" w:customStyle="1" w:styleId="ReallyfuckingsmallChar0">
    <w:name w:val="Really fucking small Char"/>
    <w:rsid w:val="00462182"/>
    <w:rPr>
      <w:sz w:val="10"/>
      <w:szCs w:val="24"/>
      <w:lang w:val="en-US" w:eastAsia="en-US" w:bidi="ar-SA"/>
    </w:rPr>
  </w:style>
  <w:style w:type="character" w:customStyle="1" w:styleId="SmallText-New">
    <w:name w:val="Small Text - New"/>
    <w:rsid w:val="00462182"/>
    <w:rPr>
      <w:rFonts w:ascii="Arial Narrow" w:hAnsi="Arial Narrow" w:hint="default"/>
      <w:sz w:val="14"/>
    </w:rPr>
  </w:style>
  <w:style w:type="character" w:customStyle="1" w:styleId="Underlined-New">
    <w:name w:val="Underlined - New"/>
    <w:rsid w:val="00462182"/>
    <w:rPr>
      <w:rFonts w:ascii="Arial Narrow" w:hAnsi="Arial Narrow" w:hint="default"/>
      <w:sz w:val="16"/>
      <w:u w:val="single"/>
    </w:rPr>
  </w:style>
  <w:style w:type="character" w:customStyle="1" w:styleId="BoldUnderlining">
    <w:name w:val="Bold Underlining"/>
    <w:rsid w:val="00462182"/>
    <w:rPr>
      <w:b/>
      <w:bCs w:val="0"/>
      <w:u w:val="single"/>
    </w:rPr>
  </w:style>
  <w:style w:type="character" w:customStyle="1" w:styleId="cardCharChar">
    <w:name w:val="card Char Char"/>
    <w:rsid w:val="00462182"/>
    <w:rPr>
      <w:szCs w:val="24"/>
      <w:lang w:val="en-US" w:eastAsia="en-US" w:bidi="ar-SA"/>
    </w:rPr>
  </w:style>
  <w:style w:type="character" w:customStyle="1" w:styleId="flagicon">
    <w:name w:val="flagicon"/>
    <w:basedOn w:val="DefaultParagraphFont"/>
    <w:rsid w:val="00462182"/>
  </w:style>
  <w:style w:type="character" w:customStyle="1" w:styleId="Style11ptUnderline2">
    <w:name w:val="Style 11 pt Underline2"/>
    <w:rsid w:val="00462182"/>
    <w:rPr>
      <w:sz w:val="20"/>
      <w:u w:val="single"/>
    </w:rPr>
  </w:style>
  <w:style w:type="character" w:customStyle="1" w:styleId="Style11ptBoldUnderline2">
    <w:name w:val="Style 11 pt Bold Underline2"/>
    <w:rsid w:val="00462182"/>
    <w:rPr>
      <w:b/>
      <w:bCs/>
      <w:sz w:val="20"/>
      <w:u w:val="single"/>
    </w:rPr>
  </w:style>
  <w:style w:type="character" w:customStyle="1" w:styleId="Style11ptUnderline1">
    <w:name w:val="Style 11 pt Underline1"/>
    <w:rsid w:val="00462182"/>
    <w:rPr>
      <w:sz w:val="20"/>
      <w:u w:val="single"/>
    </w:rPr>
  </w:style>
  <w:style w:type="character" w:customStyle="1" w:styleId="Style11ptBoldUnderline1">
    <w:name w:val="Style 11 pt Bold Underline1"/>
    <w:rsid w:val="00462182"/>
    <w:rPr>
      <w:b/>
      <w:bCs/>
      <w:sz w:val="20"/>
      <w:u w:val="single"/>
    </w:rPr>
  </w:style>
  <w:style w:type="character" w:customStyle="1" w:styleId="1">
    <w:name w:val="1"/>
    <w:rsid w:val="00462182"/>
    <w:rPr>
      <w:rFonts w:ascii="Arial" w:hAnsi="Arial" w:cs="Arial" w:hint="default"/>
      <w:bCs/>
      <w:sz w:val="20"/>
      <w:u w:val="single"/>
      <w:lang w:val="en-US" w:eastAsia="en-US" w:bidi="ar-SA"/>
    </w:rPr>
  </w:style>
  <w:style w:type="character" w:customStyle="1" w:styleId="Style9ptUnderline6">
    <w:name w:val="Style 9 pt Underline6"/>
    <w:rsid w:val="00462182"/>
    <w:rPr>
      <w:sz w:val="20"/>
      <w:u w:val="single"/>
    </w:rPr>
  </w:style>
  <w:style w:type="character" w:customStyle="1" w:styleId="CardUnderlined0">
    <w:name w:val="Card Underlined"/>
    <w:rsid w:val="00462182"/>
    <w:rPr>
      <w:rFonts w:ascii="Garamond" w:hAnsi="Garamond" w:hint="default"/>
      <w:sz w:val="22"/>
      <w:szCs w:val="24"/>
      <w:u w:val="single"/>
      <w:lang w:val="en-US" w:eastAsia="en-US" w:bidi="ar-SA"/>
    </w:rPr>
  </w:style>
  <w:style w:type="character" w:customStyle="1" w:styleId="StyleUnderline1">
    <w:name w:val="Style Underline1"/>
    <w:rsid w:val="00462182"/>
    <w:rPr>
      <w:u w:val="single"/>
    </w:rPr>
  </w:style>
  <w:style w:type="character" w:customStyle="1" w:styleId="A6">
    <w:name w:val="A6"/>
    <w:uiPriority w:val="99"/>
    <w:rsid w:val="00462182"/>
    <w:rPr>
      <w:rFonts w:ascii="Minion Pro" w:hAnsi="Minion Pro" w:cs="Minion Pro" w:hint="default"/>
      <w:color w:val="211D1E"/>
      <w:sz w:val="21"/>
      <w:szCs w:val="21"/>
    </w:rPr>
  </w:style>
  <w:style w:type="character" w:customStyle="1" w:styleId="A11">
    <w:name w:val="A11"/>
    <w:uiPriority w:val="99"/>
    <w:rsid w:val="00462182"/>
    <w:rPr>
      <w:rFonts w:ascii="Minion Pro" w:hAnsi="Minion Pro" w:cs="Minion Pro" w:hint="default"/>
      <w:color w:val="211D1E"/>
      <w:sz w:val="12"/>
      <w:szCs w:val="12"/>
    </w:rPr>
  </w:style>
  <w:style w:type="character" w:customStyle="1" w:styleId="A12">
    <w:name w:val="A12"/>
    <w:uiPriority w:val="99"/>
    <w:rsid w:val="00462182"/>
    <w:rPr>
      <w:rFonts w:ascii="Minion Pro" w:hAnsi="Minion Pro" w:cs="Minion Pro" w:hint="default"/>
      <w:color w:val="211D1E"/>
      <w:sz w:val="22"/>
      <w:szCs w:val="22"/>
    </w:rPr>
  </w:style>
  <w:style w:type="character" w:customStyle="1" w:styleId="CardsCharChar">
    <w:name w:val="Cards Char Char"/>
    <w:rsid w:val="00462182"/>
    <w:rPr>
      <w:szCs w:val="24"/>
      <w:lang w:val="en-US" w:eastAsia="en-US" w:bidi="ar-SA"/>
    </w:rPr>
  </w:style>
  <w:style w:type="character" w:customStyle="1" w:styleId="CitationChar1">
    <w:name w:val="Citation Char1"/>
    <w:basedOn w:val="DefaultParagraphFont"/>
    <w:rsid w:val="00462182"/>
    <w:rPr>
      <w:rFonts w:ascii="Times New Roman" w:eastAsia="Times New Roman" w:hAnsi="Times New Roman" w:cs="Arial" w:hint="default"/>
      <w:b/>
      <w:bCs w:val="0"/>
      <w:sz w:val="20"/>
      <w:szCs w:val="36"/>
    </w:rPr>
  </w:style>
  <w:style w:type="character" w:customStyle="1" w:styleId="bold-italic-sub-c">
    <w:name w:val="bold-italic-sub-c"/>
    <w:basedOn w:val="DefaultParagraphFont"/>
    <w:rsid w:val="00462182"/>
  </w:style>
  <w:style w:type="character" w:customStyle="1" w:styleId="charoverride-4">
    <w:name w:val="charoverride-4"/>
    <w:basedOn w:val="DefaultParagraphFont"/>
    <w:rsid w:val="00462182"/>
  </w:style>
  <w:style w:type="character" w:customStyle="1" w:styleId="charoverride-3">
    <w:name w:val="charoverride-3"/>
    <w:basedOn w:val="DefaultParagraphFont"/>
    <w:rsid w:val="00462182"/>
  </w:style>
  <w:style w:type="character" w:customStyle="1" w:styleId="f">
    <w:name w:val="f"/>
    <w:rsid w:val="00462182"/>
  </w:style>
  <w:style w:type="character" w:customStyle="1" w:styleId="BodyTextChar1">
    <w:name w:val="Body Text Char1"/>
    <w:aliases w:val="BT Char1,Very Small Text Char1"/>
    <w:basedOn w:val="DefaultParagraphFont"/>
    <w:uiPriority w:val="99"/>
    <w:rsid w:val="00462182"/>
    <w:rPr>
      <w:rFonts w:ascii="Times New Roman" w:hAnsi="Times New Roman" w:cs="Times New Roman" w:hint="default"/>
    </w:rPr>
  </w:style>
  <w:style w:type="character" w:customStyle="1" w:styleId="CharChar6">
    <w:name w:val="Char Char6"/>
    <w:rsid w:val="00462182"/>
    <w:rPr>
      <w:rFonts w:ascii="Arial" w:hAnsi="Arial" w:cs="Arial" w:hint="default"/>
      <w:b/>
      <w:bCs/>
      <w:kern w:val="32"/>
      <w:sz w:val="28"/>
      <w:szCs w:val="32"/>
      <w:lang w:val="en-US" w:eastAsia="en-US" w:bidi="ar-SA"/>
    </w:rPr>
  </w:style>
  <w:style w:type="character" w:customStyle="1" w:styleId="standardcontent">
    <w:name w:val="standardcontent"/>
    <w:rsid w:val="00462182"/>
  </w:style>
  <w:style w:type="character" w:customStyle="1" w:styleId="storyby">
    <w:name w:val="storyby"/>
    <w:rsid w:val="00462182"/>
  </w:style>
  <w:style w:type="character" w:customStyle="1" w:styleId="Boxed">
    <w:name w:val="Boxed"/>
    <w:qFormat/>
    <w:rsid w:val="00462182"/>
    <w:rPr>
      <w:rFonts w:ascii="Garamond" w:hAnsi="Garamond" w:hint="default"/>
      <w:sz w:val="20"/>
      <w:bdr w:val="single" w:sz="6" w:space="0" w:color="auto" w:frame="1"/>
    </w:rPr>
  </w:style>
  <w:style w:type="character" w:customStyle="1" w:styleId="ShrinkChar">
    <w:name w:val="Shrink Char"/>
    <w:rsid w:val="00462182"/>
    <w:rPr>
      <w:rFonts w:ascii="Garamond" w:hAnsi="Garamond" w:hint="default"/>
      <w:sz w:val="12"/>
      <w:lang w:val="en-US" w:eastAsia="en-US" w:bidi="ar-SA"/>
    </w:rPr>
  </w:style>
  <w:style w:type="character" w:customStyle="1" w:styleId="CitesChar2">
    <w:name w:val="Cites Char2"/>
    <w:rsid w:val="00462182"/>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462182"/>
    <w:rPr>
      <w:sz w:val="24"/>
      <w:szCs w:val="24"/>
      <w:u w:val="thick"/>
    </w:rPr>
  </w:style>
  <w:style w:type="character" w:customStyle="1" w:styleId="CharChar3">
    <w:name w:val="Char Char3"/>
    <w:rsid w:val="00462182"/>
    <w:rPr>
      <w:rFonts w:ascii="Arial" w:hAnsi="Arial" w:cs="Arial" w:hint="default"/>
      <w:bCs/>
      <w:szCs w:val="26"/>
      <w:u w:val="single"/>
      <w:lang w:val="en-US" w:eastAsia="en-US" w:bidi="ar-SA"/>
    </w:rPr>
  </w:style>
  <w:style w:type="character" w:customStyle="1" w:styleId="UNDERLINECharChar">
    <w:name w:val="UNDERLINE Char Char"/>
    <w:rsid w:val="00462182"/>
    <w:rPr>
      <w:bCs/>
      <w:kern w:val="28"/>
      <w:szCs w:val="32"/>
      <w:u w:val="single"/>
    </w:rPr>
  </w:style>
  <w:style w:type="character" w:customStyle="1" w:styleId="tag1Char">
    <w:name w:val="tag1 Char"/>
    <w:rsid w:val="00462182"/>
    <w:rPr>
      <w:b/>
      <w:bCs w:val="0"/>
      <w:sz w:val="24"/>
    </w:rPr>
  </w:style>
  <w:style w:type="character" w:customStyle="1" w:styleId="SmallFontChar">
    <w:name w:val="Small Font Char"/>
    <w:rsid w:val="00462182"/>
    <w:rPr>
      <w:rFonts w:ascii="Arial" w:eastAsia="Calibri" w:hAnsi="Arial" w:cs="Arial" w:hint="default"/>
      <w:sz w:val="12"/>
      <w:szCs w:val="22"/>
    </w:rPr>
  </w:style>
  <w:style w:type="character" w:customStyle="1" w:styleId="CardUnderlinedChar">
    <w:name w:val="Card Underlined Char"/>
    <w:rsid w:val="00462182"/>
    <w:rPr>
      <w:rFonts w:ascii="Tahoma" w:hAnsi="Tahoma" w:cs="Tahoma" w:hint="default"/>
      <w:sz w:val="18"/>
      <w:u w:val="single"/>
    </w:rPr>
  </w:style>
  <w:style w:type="character" w:customStyle="1" w:styleId="SmallFontCharCharCharChar">
    <w:name w:val="Small Font Char Char Char Char"/>
    <w:rsid w:val="00462182"/>
    <w:rPr>
      <w:rFonts w:ascii="Arial" w:hAnsi="Arial" w:cs="Arial" w:hint="default"/>
      <w:sz w:val="12"/>
      <w:szCs w:val="24"/>
    </w:rPr>
  </w:style>
  <w:style w:type="character" w:customStyle="1" w:styleId="TagCiteChar3">
    <w:name w:val="TagCite Char"/>
    <w:rsid w:val="00462182"/>
    <w:rPr>
      <w:rFonts w:ascii="Garamond" w:hAnsi="Garamond" w:hint="default"/>
      <w:b/>
      <w:bCs w:val="0"/>
      <w:sz w:val="24"/>
      <w:szCs w:val="24"/>
    </w:rPr>
  </w:style>
  <w:style w:type="character" w:customStyle="1" w:styleId="CharChar4">
    <w:name w:val="Char Char4"/>
    <w:rsid w:val="00462182"/>
    <w:rPr>
      <w:b/>
      <w:bCs/>
      <w:sz w:val="28"/>
      <w:szCs w:val="28"/>
    </w:rPr>
  </w:style>
  <w:style w:type="character" w:customStyle="1" w:styleId="Text0">
    <w:name w:val="Text"/>
    <w:qFormat/>
    <w:rsid w:val="00462182"/>
    <w:rPr>
      <w:rFonts w:ascii="Times New Roman" w:hAnsi="Times New Roman" w:cs="Times New Roman" w:hint="default"/>
      <w:sz w:val="20"/>
    </w:rPr>
  </w:style>
  <w:style w:type="character" w:customStyle="1" w:styleId="CharChar5">
    <w:name w:val="Char Char5"/>
    <w:rsid w:val="00462182"/>
    <w:rPr>
      <w:rFonts w:ascii="Arial" w:hAnsi="Arial" w:cs="Arial" w:hint="default"/>
      <w:b/>
      <w:bCs/>
      <w:sz w:val="26"/>
      <w:szCs w:val="26"/>
    </w:rPr>
  </w:style>
  <w:style w:type="character" w:customStyle="1" w:styleId="heading2char2charchar10">
    <w:name w:val="heading2char2charchar1"/>
    <w:rsid w:val="00462182"/>
  </w:style>
  <w:style w:type="character" w:customStyle="1" w:styleId="charchar60">
    <w:name w:val="charchar6"/>
    <w:rsid w:val="00462182"/>
  </w:style>
  <w:style w:type="character" w:customStyle="1" w:styleId="yshortcuts">
    <w:name w:val="yshortcuts"/>
    <w:rsid w:val="00462182"/>
  </w:style>
  <w:style w:type="character" w:customStyle="1" w:styleId="term1">
    <w:name w:val="term1"/>
    <w:rsid w:val="00462182"/>
    <w:rPr>
      <w:b/>
      <w:bCs/>
    </w:rPr>
  </w:style>
  <w:style w:type="character" w:customStyle="1" w:styleId="verdana">
    <w:name w:val="verdana"/>
    <w:rsid w:val="00462182"/>
  </w:style>
  <w:style w:type="character" w:customStyle="1" w:styleId="searchtermbold">
    <w:name w:val="searchtermbold"/>
    <w:rsid w:val="00462182"/>
  </w:style>
  <w:style w:type="character" w:customStyle="1" w:styleId="ssl0">
    <w:name w:val="ss_l0"/>
    <w:rsid w:val="00462182"/>
  </w:style>
  <w:style w:type="character" w:customStyle="1" w:styleId="vitstoryheadline">
    <w:name w:val="vitstoryheadline"/>
    <w:rsid w:val="00462182"/>
  </w:style>
  <w:style w:type="character" w:customStyle="1" w:styleId="bps-topic-ident">
    <w:name w:val="bps-topic-ident"/>
    <w:rsid w:val="00462182"/>
  </w:style>
  <w:style w:type="character" w:customStyle="1" w:styleId="byline">
    <w:name w:val="byline"/>
    <w:rsid w:val="00462182"/>
  </w:style>
  <w:style w:type="character" w:customStyle="1" w:styleId="TextUnderlineChar">
    <w:name w:val="Text Underline Char"/>
    <w:rsid w:val="00462182"/>
    <w:rPr>
      <w:rFonts w:ascii="Garamond" w:hAnsi="Garamond" w:cs="Arial" w:hint="default"/>
      <w:bCs/>
      <w:kern w:val="20"/>
      <w:szCs w:val="32"/>
      <w:u w:val="single"/>
      <w:lang w:val="en-US" w:eastAsia="en-US" w:bidi="ar-SA"/>
    </w:rPr>
  </w:style>
  <w:style w:type="character" w:customStyle="1" w:styleId="RegularChar">
    <w:name w:val="Regular Char"/>
    <w:rsid w:val="00462182"/>
    <w:rPr>
      <w:rFonts w:ascii="Garamond" w:hAnsi="Garamond" w:cs="Arial" w:hint="default"/>
      <w:bCs/>
      <w:kern w:val="20"/>
      <w:szCs w:val="32"/>
      <w:lang w:val="en-US" w:eastAsia="en-US" w:bidi="ar-SA"/>
    </w:rPr>
  </w:style>
  <w:style w:type="character" w:customStyle="1" w:styleId="BoldunderlineChar3">
    <w:name w:val="Bold underline Char"/>
    <w:rsid w:val="00462182"/>
    <w:rPr>
      <w:rFonts w:ascii="Garamond" w:hAnsi="Garamond" w:cs="Arial" w:hint="default"/>
      <w:b/>
      <w:bCs/>
      <w:kern w:val="20"/>
      <w:szCs w:val="32"/>
      <w:u w:val="single"/>
      <w:lang w:val="en-US" w:eastAsia="en-US" w:bidi="ar-SA"/>
    </w:rPr>
  </w:style>
  <w:style w:type="character" w:customStyle="1" w:styleId="UnderlinedCard1">
    <w:name w:val="Underlined Card"/>
    <w:rsid w:val="00462182"/>
    <w:rPr>
      <w:rFonts w:ascii="Arial Narrow" w:hAnsi="Arial Narrow" w:hint="default"/>
      <w:sz w:val="22"/>
      <w:u w:val="single"/>
    </w:rPr>
  </w:style>
  <w:style w:type="character" w:customStyle="1" w:styleId="SourceBold">
    <w:name w:val="Source Bold"/>
    <w:rsid w:val="00462182"/>
    <w:rPr>
      <w:rFonts w:ascii="Arial Narrow" w:hAnsi="Arial Narrow" w:hint="default"/>
      <w:b/>
      <w:bCs w:val="0"/>
      <w:strike w:val="0"/>
      <w:dstrike w:val="0"/>
      <w:sz w:val="24"/>
      <w:u w:val="none"/>
      <w:effect w:val="none"/>
    </w:rPr>
  </w:style>
  <w:style w:type="character" w:customStyle="1" w:styleId="Hyperlink1">
    <w:name w:val="Hyperlink1"/>
    <w:rsid w:val="00462182"/>
    <w:rPr>
      <w:color w:val="002FF6"/>
      <w:sz w:val="24"/>
      <w:u w:val="single"/>
    </w:rPr>
  </w:style>
  <w:style w:type="character" w:customStyle="1" w:styleId="CardsFont12pt0">
    <w:name w:val="Cards + Font 12pt"/>
    <w:uiPriority w:val="1"/>
    <w:rsid w:val="00462182"/>
    <w:rPr>
      <w:rFonts w:ascii="Calibri" w:eastAsia="Calibri" w:hAnsi="Calibri" w:cs="Calibri" w:hint="default"/>
      <w:sz w:val="24"/>
      <w:szCs w:val="24"/>
      <w:u w:val="single"/>
      <w:lang w:val="en-US" w:eastAsia="en-US" w:bidi="ar-SA"/>
    </w:rPr>
  </w:style>
  <w:style w:type="character" w:customStyle="1" w:styleId="HilightChar">
    <w:name w:val="Hilight Char"/>
    <w:rsid w:val="00462182"/>
    <w:rPr>
      <w:rFonts w:ascii="Calibri" w:eastAsia="Calibri" w:hAnsi="Calibri" w:cs="Calibri" w:hint="default"/>
      <w:b/>
      <w:bCs w:val="0"/>
      <w:noProof w:val="0"/>
      <w:sz w:val="22"/>
      <w:szCs w:val="22"/>
      <w:u w:val="single"/>
      <w:lang w:val="en-US" w:eastAsia="ar-SA" w:bidi="ar-SA"/>
    </w:rPr>
  </w:style>
  <w:style w:type="character" w:customStyle="1" w:styleId="StyleUnderlineCharChar">
    <w:name w:val="Style Underline Char Char"/>
    <w:rsid w:val="00462182"/>
    <w:rPr>
      <w:rFonts w:ascii="Times New Roman" w:eastAsia="Times New Roman" w:hAnsi="Times New Roman" w:cs="Times New Roman" w:hint="default"/>
      <w:sz w:val="20"/>
      <w:szCs w:val="20"/>
      <w:u w:val="single"/>
    </w:rPr>
  </w:style>
  <w:style w:type="character" w:customStyle="1" w:styleId="c1">
    <w:name w:val="c1"/>
    <w:rsid w:val="00462182"/>
  </w:style>
  <w:style w:type="character" w:customStyle="1" w:styleId="author0">
    <w:name w:val="author"/>
    <w:rsid w:val="00462182"/>
    <w:rPr>
      <w:rFonts w:ascii="Times New Roman" w:hAnsi="Times New Roman" w:cs="Times New Roman" w:hint="default"/>
      <w:b/>
      <w:bCs w:val="0"/>
      <w:sz w:val="24"/>
    </w:rPr>
  </w:style>
  <w:style w:type="character" w:customStyle="1" w:styleId="blue">
    <w:name w:val="blue"/>
    <w:basedOn w:val="DefaultParagraphFont"/>
    <w:rsid w:val="00462182"/>
  </w:style>
  <w:style w:type="character" w:customStyle="1" w:styleId="AuthorYear">
    <w:name w:val="AuthorYear"/>
    <w:uiPriority w:val="1"/>
    <w:qFormat/>
    <w:rsid w:val="00462182"/>
    <w:rPr>
      <w:rFonts w:ascii="Georgia" w:hAnsi="Georgia" w:hint="default"/>
      <w:b/>
      <w:bCs w:val="0"/>
      <w:sz w:val="24"/>
    </w:rPr>
  </w:style>
  <w:style w:type="character" w:customStyle="1" w:styleId="Highlight">
    <w:name w:val="Highlight"/>
    <w:uiPriority w:val="1"/>
    <w:qFormat/>
    <w:rsid w:val="00462182"/>
    <w:rPr>
      <w:rFonts w:ascii="Calibri" w:hAnsi="Calibri" w:cs="Calibri" w:hint="default"/>
      <w:b w:val="0"/>
      <w:bCs w:val="0"/>
      <w:sz w:val="22"/>
      <w:u w:val="single"/>
      <w:bdr w:val="none" w:sz="0" w:space="0" w:color="auto" w:frame="1"/>
      <w:shd w:val="clear" w:color="auto" w:fill="89FF94"/>
    </w:rPr>
  </w:style>
  <w:style w:type="character" w:customStyle="1" w:styleId="Boxout">
    <w:name w:val="Box out"/>
    <w:uiPriority w:val="1"/>
    <w:qFormat/>
    <w:rsid w:val="00462182"/>
    <w:rPr>
      <w:rFonts w:ascii="Calibri" w:hAnsi="Calibri" w:cs="Calibri" w:hint="default"/>
      <w:b/>
      <w:bCs w:val="0"/>
      <w:sz w:val="22"/>
      <w:u w:val="single"/>
      <w:bdr w:val="single" w:sz="4" w:space="0" w:color="auto" w:frame="1"/>
      <w:shd w:val="clear" w:color="auto" w:fill="89FF94"/>
    </w:rPr>
  </w:style>
  <w:style w:type="character" w:customStyle="1" w:styleId="reduce2">
    <w:name w:val="reduce2"/>
    <w:basedOn w:val="DefaultParagraphFont"/>
    <w:rsid w:val="00462182"/>
    <w:rPr>
      <w:rFonts w:ascii="Arial" w:hAnsi="Arial" w:cs="Arial" w:hint="default"/>
      <w:color w:val="000000"/>
      <w:sz w:val="12"/>
      <w:szCs w:val="22"/>
    </w:rPr>
  </w:style>
  <w:style w:type="character" w:customStyle="1" w:styleId="Emphasis20">
    <w:name w:val="Emphasis 2"/>
    <w:basedOn w:val="Emphasis"/>
    <w:uiPriority w:val="1"/>
    <w:qFormat/>
    <w:rsid w:val="00462182"/>
    <w:rPr>
      <w:rFonts w:ascii="Times New Roman" w:hAnsi="Times New Roman" w:cs="Times New Roman"/>
      <w:b w:val="0"/>
      <w:i w:val="0"/>
      <w:iCs w:val="0"/>
      <w:sz w:val="22"/>
      <w:u w:val="single"/>
      <w:bdr w:val="single" w:sz="2" w:space="0" w:color="auto" w:frame="1"/>
    </w:rPr>
  </w:style>
  <w:style w:type="character" w:customStyle="1" w:styleId="BoldandUnderlineChar5CharCharCharCharCharCharCharChar">
    <w:name w:val="Bold and Underline Char5 Char Char Char Char Char Char Char Char"/>
    <w:rsid w:val="00462182"/>
    <w:rPr>
      <w:b/>
      <w:bCs w:val="0"/>
      <w:u w:val="thick"/>
      <w:lang w:val="en-US" w:eastAsia="en-US" w:bidi="ar-SA"/>
    </w:rPr>
  </w:style>
  <w:style w:type="character" w:customStyle="1" w:styleId="citation0">
    <w:name w:val="citation"/>
    <w:rsid w:val="00462182"/>
  </w:style>
  <w:style w:type="character" w:customStyle="1" w:styleId="Underline0">
    <w:name w:val="*Underline*"/>
    <w:rsid w:val="00462182"/>
    <w:rPr>
      <w:rFonts w:ascii="Times New Roman" w:hAnsi="Times New Roman" w:cs="Times New Roman" w:hint="default"/>
      <w:b/>
      <w:bCs w:val="0"/>
      <w:sz w:val="24"/>
      <w:u w:val="single"/>
    </w:rPr>
  </w:style>
  <w:style w:type="character" w:customStyle="1" w:styleId="AuthorDate1">
    <w:name w:val="Author Date"/>
    <w:rsid w:val="00462182"/>
    <w:rPr>
      <w:b/>
      <w:bCs w:val="0"/>
      <w:sz w:val="24"/>
      <w:u w:val="thick"/>
    </w:rPr>
  </w:style>
  <w:style w:type="character" w:customStyle="1" w:styleId="UnderlineChar2">
    <w:name w:val="Underline Char2"/>
    <w:rsid w:val="00462182"/>
    <w:rPr>
      <w:rFonts w:ascii="Trebuchet MS" w:hAnsi="Trebuchet MS" w:hint="default"/>
      <w:u w:val="thick"/>
      <w:lang w:val="en-US" w:eastAsia="zh-CN" w:bidi="ar-SA"/>
    </w:rPr>
  </w:style>
  <w:style w:type="character" w:customStyle="1" w:styleId="Style1Char1">
    <w:name w:val="Style1 Char1"/>
    <w:rsid w:val="00462182"/>
    <w:rPr>
      <w:rFonts w:ascii="Book Antiqua" w:hAnsi="Book Antiqua" w:hint="default"/>
      <w:sz w:val="16"/>
      <w:szCs w:val="16"/>
      <w:lang w:val="en-US" w:eastAsia="en-US" w:bidi="ar-SA"/>
    </w:rPr>
  </w:style>
  <w:style w:type="character" w:customStyle="1" w:styleId="NothingChar1">
    <w:name w:val="Nothing Char1"/>
    <w:rsid w:val="00462182"/>
    <w:rPr>
      <w:rFonts w:ascii="Times New Roman" w:eastAsia="Calibri" w:hAnsi="Times New Roman" w:cs="Times New Roman" w:hint="default"/>
      <w:sz w:val="24"/>
      <w:szCs w:val="20"/>
    </w:rPr>
  </w:style>
  <w:style w:type="character" w:customStyle="1" w:styleId="Style2Char1">
    <w:name w:val="Style2 Char1"/>
    <w:rsid w:val="00462182"/>
    <w:rPr>
      <w:rFonts w:ascii="Book Antiqua" w:hAnsi="Book Antiqua" w:hint="default"/>
      <w:szCs w:val="24"/>
      <w:u w:val="thick"/>
      <w:lang w:val="en-US" w:eastAsia="en-US" w:bidi="ar-SA"/>
    </w:rPr>
  </w:style>
  <w:style w:type="character" w:customStyle="1" w:styleId="NormalUnderlineChar0">
    <w:name w:val="Normal Underline Char"/>
    <w:rsid w:val="00462182"/>
    <w:rPr>
      <w:szCs w:val="24"/>
      <w:u w:val="single"/>
    </w:rPr>
  </w:style>
  <w:style w:type="character" w:customStyle="1" w:styleId="heading3char0">
    <w:name w:val="heading3char"/>
    <w:rsid w:val="00462182"/>
  </w:style>
  <w:style w:type="character" w:customStyle="1" w:styleId="SmallChar">
    <w:name w:val="Small Char"/>
    <w:aliases w:val="No Spacing3 Char,No Spacing1 Char1,CD - Cite Char,Debate Text Char1,No Spacing2 Char1,No Spacing11 Char1"/>
    <w:qFormat/>
    <w:rsid w:val="00462182"/>
    <w:rPr>
      <w:rFonts w:ascii="Georgia" w:eastAsia="Calibri" w:hAnsi="Georgia" w:hint="default"/>
      <w:color w:val="000000"/>
      <w:sz w:val="16"/>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Ch Char1, Ch Char1"/>
    <w:uiPriority w:val="3"/>
    <w:qFormat/>
    <w:rsid w:val="00462182"/>
    <w:rPr>
      <w:rFonts w:ascii="MS Mincho" w:eastAsia="MS Mincho" w:hAnsi="MS Mincho" w:hint="eastAsia"/>
      <w:szCs w:val="24"/>
      <w:u w:val="single"/>
      <w:lang w:val="en-US" w:eastAsia="ja-JP" w:bidi="ar-SA"/>
    </w:rPr>
  </w:style>
  <w:style w:type="character" w:customStyle="1" w:styleId="Heading51">
    <w:name w:val="Heading 51"/>
    <w:aliases w:val="Heading 5 Char Char Char"/>
    <w:rsid w:val="00462182"/>
    <w:rPr>
      <w:b/>
      <w:bCs/>
      <w:iCs/>
      <w:szCs w:val="26"/>
      <w:lang w:val="en-US" w:eastAsia="en-US" w:bidi="ar-SA"/>
    </w:rPr>
  </w:style>
  <w:style w:type="character" w:customStyle="1" w:styleId="comments-post">
    <w:name w:val="comments-post"/>
    <w:rsid w:val="00462182"/>
  </w:style>
  <w:style w:type="character" w:customStyle="1" w:styleId="underlinecardChar">
    <w:name w:val="underline card Char"/>
    <w:rsid w:val="00462182"/>
    <w:rPr>
      <w:rFonts w:ascii="Arial" w:hAnsi="Arial" w:cs="Arial" w:hint="default"/>
      <w:sz w:val="18"/>
      <w:szCs w:val="24"/>
      <w:u w:val="single"/>
      <w:lang w:val="en-US" w:eastAsia="en-US" w:bidi="ar-SA"/>
    </w:rPr>
  </w:style>
  <w:style w:type="character" w:customStyle="1" w:styleId="Irrelevant5fontChar">
    <w:name w:val="Irrelevant (5 font) Char"/>
    <w:rsid w:val="00462182"/>
    <w:rPr>
      <w:sz w:val="10"/>
      <w:szCs w:val="10"/>
      <w:lang w:val="en-US" w:eastAsia="en-US" w:bidi="ar-SA"/>
    </w:rPr>
  </w:style>
  <w:style w:type="character" w:customStyle="1" w:styleId="TagsCharCharChar">
    <w:name w:val="Tags Char Char Char"/>
    <w:rsid w:val="00462182"/>
    <w:rPr>
      <w:b/>
      <w:bCs w:val="0"/>
      <w:lang w:val="en-US" w:eastAsia="en-US" w:bidi="ar-SA"/>
    </w:rPr>
  </w:style>
  <w:style w:type="character" w:customStyle="1" w:styleId="CitesChar1">
    <w:name w:val="Cites Char1"/>
    <w:rsid w:val="00462182"/>
    <w:rPr>
      <w:b/>
      <w:bCs/>
      <w:lang w:val="en-US" w:eastAsia="en-US" w:bidi="ar-SA"/>
    </w:rPr>
  </w:style>
  <w:style w:type="character" w:customStyle="1" w:styleId="Hyperlink13">
    <w:name w:val="Hyperlink13"/>
    <w:rsid w:val="00462182"/>
    <w:rPr>
      <w:b w:val="0"/>
      <w:bCs w:val="0"/>
      <w:strike w:val="0"/>
      <w:dstrike w:val="0"/>
      <w:color w:val="008000"/>
      <w:sz w:val="20"/>
      <w:szCs w:val="20"/>
      <w:u w:val="none"/>
      <w:effect w:val="none"/>
    </w:rPr>
  </w:style>
  <w:style w:type="character" w:customStyle="1" w:styleId="standardcontent1">
    <w:name w:val="standardcontent1"/>
    <w:rsid w:val="00462182"/>
    <w:rPr>
      <w:rFonts w:ascii="Arial" w:hAnsi="Arial" w:cs="Arial" w:hint="default"/>
      <w:strike w:val="0"/>
      <w:dstrike w:val="0"/>
      <w:sz w:val="24"/>
      <w:szCs w:val="24"/>
      <w:u w:val="none"/>
      <w:effect w:val="none"/>
    </w:rPr>
  </w:style>
  <w:style w:type="character" w:customStyle="1" w:styleId="Hyperlink4">
    <w:name w:val="Hyperlink4"/>
    <w:rsid w:val="00462182"/>
    <w:rPr>
      <w:color w:val="000066"/>
      <w:u w:val="single"/>
    </w:rPr>
  </w:style>
  <w:style w:type="character" w:customStyle="1" w:styleId="rddeckline1">
    <w:name w:val="rddeckline1"/>
    <w:rsid w:val="00462182"/>
    <w:rPr>
      <w:rFonts w:ascii="Verdana" w:hAnsi="Verdana" w:hint="default"/>
      <w:b/>
      <w:bCs/>
      <w:sz w:val="22"/>
      <w:szCs w:val="22"/>
    </w:rPr>
  </w:style>
  <w:style w:type="character" w:customStyle="1" w:styleId="link-external">
    <w:name w:val="link-external"/>
    <w:rsid w:val="00462182"/>
  </w:style>
  <w:style w:type="character" w:customStyle="1" w:styleId="contact1">
    <w:name w:val="contact1"/>
    <w:rsid w:val="00462182"/>
    <w:rPr>
      <w:rFonts w:ascii="Tahoma" w:hAnsi="Tahoma" w:cs="Tahoma" w:hint="default"/>
      <w:color w:val="999999"/>
      <w:sz w:val="20"/>
      <w:szCs w:val="20"/>
    </w:rPr>
  </w:style>
  <w:style w:type="character" w:customStyle="1" w:styleId="credits1">
    <w:name w:val="credits1"/>
    <w:rsid w:val="00462182"/>
    <w:rPr>
      <w:rFonts w:ascii="Tahoma" w:hAnsi="Tahoma" w:cs="Tahoma" w:hint="default"/>
      <w:color w:val="999999"/>
      <w:sz w:val="16"/>
      <w:szCs w:val="16"/>
    </w:rPr>
  </w:style>
  <w:style w:type="character" w:customStyle="1" w:styleId="underline20">
    <w:name w:val="underline2"/>
    <w:rsid w:val="00462182"/>
    <w:rPr>
      <w:u w:val="single"/>
    </w:rPr>
  </w:style>
  <w:style w:type="character" w:customStyle="1" w:styleId="CardsFont12ptCharCharCharChar">
    <w:name w:val="Cards + Font: 12 pt Char Char Char Char"/>
    <w:rsid w:val="00462182"/>
    <w:rPr>
      <w:sz w:val="24"/>
      <w:szCs w:val="24"/>
      <w:u w:val="thick"/>
      <w:lang w:val="en-US" w:eastAsia="en-US" w:bidi="ar-SA"/>
    </w:rPr>
  </w:style>
  <w:style w:type="character" w:customStyle="1" w:styleId="UnderlinedCardChar0">
    <w:name w:val="Underlined Card Char"/>
    <w:rsid w:val="00462182"/>
    <w:rPr>
      <w:rFonts w:ascii="Palatino Linotype" w:hAnsi="Palatino Linotype" w:hint="default"/>
      <w:u w:val="single"/>
      <w:lang w:val="en-US" w:eastAsia="en-US" w:bidi="ar-SA"/>
    </w:rPr>
  </w:style>
  <w:style w:type="character" w:customStyle="1" w:styleId="Style10ptUnderline">
    <w:name w:val="Style 10 pt Underline"/>
    <w:rsid w:val="00462182"/>
    <w:rPr>
      <w:sz w:val="32"/>
      <w:szCs w:val="32"/>
      <w:u w:val="single"/>
    </w:rPr>
  </w:style>
  <w:style w:type="character" w:customStyle="1" w:styleId="StyleBoldText12pt10ptNotBoldKernat16pt">
    <w:name w:val="Style Bold Text 12 pt + 10 pt Not Bold Kern at 16 pt"/>
    <w:rsid w:val="00462182"/>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1">
    <w:name w:val="bodytext1"/>
    <w:rsid w:val="00462182"/>
  </w:style>
  <w:style w:type="character" w:customStyle="1" w:styleId="Char3">
    <w:name w:val="Char3"/>
    <w:rsid w:val="00462182"/>
    <w:rPr>
      <w:rFonts w:ascii="Arial Narrow" w:eastAsia="Batang" w:hAnsi="Arial Narrow" w:cs="Arial" w:hint="default"/>
      <w:b/>
      <w:bCs/>
      <w:iCs/>
      <w:sz w:val="24"/>
      <w:szCs w:val="28"/>
      <w:lang w:val="en-US" w:eastAsia="en-US" w:bidi="ar-SA"/>
    </w:rPr>
  </w:style>
  <w:style w:type="character" w:customStyle="1" w:styleId="UnderlinedCards">
    <w:name w:val="Underlined Cards"/>
    <w:rsid w:val="00462182"/>
    <w:rPr>
      <w:sz w:val="24"/>
      <w:szCs w:val="24"/>
      <w:u w:val="thick"/>
      <w:lang w:val="en-US" w:eastAsia="en-US" w:bidi="ar-SA"/>
    </w:rPr>
  </w:style>
  <w:style w:type="character" w:customStyle="1" w:styleId="CardsFont12ptCharCharCharCharCharCharCharCharChar">
    <w:name w:val="Cards + Font: 12 pt Char Char Char Char Char Char Char Char Char"/>
    <w:rsid w:val="00462182"/>
    <w:rPr>
      <w:sz w:val="24"/>
      <w:szCs w:val="24"/>
      <w:u w:val="thick"/>
      <w:lang w:val="en-US" w:eastAsia="en-US" w:bidi="ar-SA"/>
    </w:rPr>
  </w:style>
  <w:style w:type="character" w:customStyle="1" w:styleId="highlightcardtextChar">
    <w:name w:val="highlight card text Char"/>
    <w:rsid w:val="00462182"/>
    <w:rPr>
      <w:rFonts w:ascii="Arial" w:hAnsi="Arial" w:cs="Arial" w:hint="default"/>
      <w:color w:val="000000"/>
      <w:sz w:val="18"/>
      <w:szCs w:val="24"/>
      <w:u w:val="single"/>
      <w:lang w:val="en-US" w:eastAsia="en-US" w:bidi="ar-SA"/>
    </w:rPr>
  </w:style>
  <w:style w:type="character" w:customStyle="1" w:styleId="TagsChar4">
    <w:name w:val="Tags Char4"/>
    <w:rsid w:val="00462182"/>
    <w:rPr>
      <w:b/>
      <w:bCs w:val="0"/>
      <w:lang w:val="en-US" w:eastAsia="en-US" w:bidi="ar-SA"/>
    </w:rPr>
  </w:style>
  <w:style w:type="character" w:customStyle="1" w:styleId="hit1">
    <w:name w:val="hit1"/>
    <w:rsid w:val="00462182"/>
    <w:rPr>
      <w:rFonts w:ascii="Verdana" w:hAnsi="Verdana" w:hint="default"/>
      <w:b/>
      <w:bCs/>
      <w:vanish/>
      <w:webHidden w:val="0"/>
      <w:color w:val="CC0033"/>
      <w:sz w:val="20"/>
      <w:szCs w:val="20"/>
      <w:specVanish/>
    </w:rPr>
  </w:style>
  <w:style w:type="character" w:customStyle="1" w:styleId="ssl01">
    <w:name w:val="ss_l01"/>
    <w:rsid w:val="00462182"/>
    <w:rPr>
      <w:rFonts w:ascii="Verdana" w:hAnsi="Verdana" w:hint="default"/>
      <w:color w:val="000000"/>
      <w:sz w:val="20"/>
      <w:szCs w:val="20"/>
    </w:rPr>
  </w:style>
  <w:style w:type="character" w:customStyle="1" w:styleId="tightinline1">
    <w:name w:val="tightinline1"/>
    <w:rsid w:val="00462182"/>
    <w:rPr>
      <w:rFonts w:ascii="Verdana" w:hAnsi="Verdana" w:hint="default"/>
      <w:vanish/>
      <w:webHidden w:val="0"/>
      <w:color w:val="000000"/>
      <w:sz w:val="20"/>
      <w:szCs w:val="20"/>
      <w:specVanish/>
    </w:rPr>
  </w:style>
  <w:style w:type="character" w:customStyle="1" w:styleId="blsp-spelling-corrected">
    <w:name w:val="blsp-spelling-corrected"/>
    <w:rsid w:val="00462182"/>
  </w:style>
  <w:style w:type="character" w:customStyle="1" w:styleId="blsp-spelling-error">
    <w:name w:val="blsp-spelling-error"/>
    <w:rsid w:val="00462182"/>
  </w:style>
  <w:style w:type="character" w:customStyle="1" w:styleId="sup">
    <w:name w:val="sup"/>
    <w:rsid w:val="00462182"/>
  </w:style>
  <w:style w:type="character" w:customStyle="1" w:styleId="pgnum">
    <w:name w:val="pgnum"/>
    <w:rsid w:val="00462182"/>
  </w:style>
  <w:style w:type="character" w:customStyle="1" w:styleId="SmallFontCharChar">
    <w:name w:val="Small Font Char Char"/>
    <w:rsid w:val="00462182"/>
    <w:rPr>
      <w:rFonts w:ascii="Arial" w:hAnsi="Arial" w:cs="Arial" w:hint="default"/>
      <w:sz w:val="12"/>
      <w:szCs w:val="24"/>
      <w:lang w:val="en-US" w:eastAsia="en-US" w:bidi="ar-SA"/>
    </w:rPr>
  </w:style>
  <w:style w:type="character" w:customStyle="1" w:styleId="BoldUnderliningChar">
    <w:name w:val="Bold Underlining Char"/>
    <w:rsid w:val="00462182"/>
    <w:rPr>
      <w:rFonts w:ascii="Arial Narrow" w:eastAsia="Calibri" w:hAnsi="Arial Narrow" w:cs="Times New Roman" w:hint="default"/>
      <w:b/>
      <w:bCs w:val="0"/>
      <w:sz w:val="20"/>
      <w:u w:val="single"/>
    </w:rPr>
  </w:style>
  <w:style w:type="character" w:customStyle="1" w:styleId="bc21">
    <w:name w:val="bc_21"/>
    <w:rsid w:val="00462182"/>
  </w:style>
  <w:style w:type="character" w:customStyle="1" w:styleId="copystyle">
    <w:name w:val="copystyle"/>
    <w:rsid w:val="00462182"/>
  </w:style>
  <w:style w:type="character" w:customStyle="1" w:styleId="boldciteCharChar1">
    <w:name w:val="bold cite Char Char1"/>
    <w:rsid w:val="00462182"/>
    <w:rPr>
      <w:rFonts w:ascii="Arial" w:hAnsi="Arial" w:cs="Arial" w:hint="default"/>
      <w:b/>
      <w:bCs/>
      <w:kern w:val="32"/>
      <w:sz w:val="24"/>
      <w:szCs w:val="24"/>
      <w:lang w:val="en-US" w:eastAsia="en-US" w:bidi="ar-SA"/>
    </w:rPr>
  </w:style>
  <w:style w:type="character" w:customStyle="1" w:styleId="ReadUnderline">
    <w:name w:val="Read Underline"/>
    <w:rsid w:val="00462182"/>
    <w:rPr>
      <w:rFonts w:ascii="Arial" w:hAnsi="Arial" w:cs="Arial" w:hint="default"/>
      <w:b/>
      <w:bCs w:val="0"/>
      <w:sz w:val="18"/>
      <w:u w:val="thick"/>
    </w:rPr>
  </w:style>
  <w:style w:type="character" w:customStyle="1" w:styleId="ShrinkText">
    <w:name w:val="Shrink Text"/>
    <w:rsid w:val="00462182"/>
    <w:rPr>
      <w:sz w:val="16"/>
    </w:rPr>
  </w:style>
  <w:style w:type="character" w:customStyle="1" w:styleId="klink">
    <w:name w:val="klink"/>
    <w:rsid w:val="00462182"/>
  </w:style>
  <w:style w:type="character" w:customStyle="1" w:styleId="noiconheadline">
    <w:name w:val="noicon_headline"/>
    <w:rsid w:val="00462182"/>
  </w:style>
  <w:style w:type="character" w:customStyle="1" w:styleId="BlockTitleCharChar">
    <w:name w:val="Block Title Char Char"/>
    <w:rsid w:val="00462182"/>
    <w:rPr>
      <w:rFonts w:ascii="Georgia" w:hAnsi="Georgia" w:cs="Arial" w:hint="default"/>
      <w:b/>
      <w:bCs/>
      <w:kern w:val="32"/>
      <w:sz w:val="28"/>
      <w:szCs w:val="32"/>
      <w:lang w:val="en-US" w:eastAsia="en-US" w:bidi="ar-SA"/>
    </w:rPr>
  </w:style>
  <w:style w:type="paragraph" w:styleId="MacroText">
    <w:name w:val="macro"/>
    <w:link w:val="MacroTextChar"/>
    <w:unhideWhenUsed/>
    <w:rsid w:val="0046218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1">
    <w:name w:val="Macro Text Char1"/>
    <w:basedOn w:val="DefaultParagraphFont"/>
    <w:semiHidden/>
    <w:rsid w:val="00462182"/>
    <w:rPr>
      <w:rFonts w:ascii="Consolas" w:hAnsi="Consolas" w:cs="Calibri"/>
      <w:sz w:val="20"/>
      <w:szCs w:val="20"/>
    </w:rPr>
  </w:style>
  <w:style w:type="character" w:customStyle="1" w:styleId="pp1">
    <w:name w:val="pp1"/>
    <w:rsid w:val="00462182"/>
    <w:rPr>
      <w:rFonts w:ascii="Times New Roman" w:hAnsi="Times New Roman" w:cs="Times New Roman" w:hint="default"/>
      <w:i w:val="0"/>
      <w:iCs w:val="0"/>
      <w:smallCaps w:val="0"/>
      <w:sz w:val="30"/>
      <w:szCs w:val="30"/>
    </w:rPr>
  </w:style>
  <w:style w:type="character" w:customStyle="1" w:styleId="prbodytext1">
    <w:name w:val="pr_bodytext1"/>
    <w:rsid w:val="00462182"/>
    <w:rPr>
      <w:rFonts w:ascii="Arial" w:hAnsi="Arial" w:cs="Arial" w:hint="default"/>
      <w:sz w:val="20"/>
      <w:szCs w:val="20"/>
    </w:rPr>
  </w:style>
  <w:style w:type="character" w:customStyle="1" w:styleId="italic">
    <w:name w:val="italic"/>
    <w:rsid w:val="00462182"/>
  </w:style>
  <w:style w:type="character" w:customStyle="1" w:styleId="marrontitulobig">
    <w:name w:val="marron_titulo_big"/>
    <w:rsid w:val="00462182"/>
  </w:style>
  <w:style w:type="character" w:customStyle="1" w:styleId="articlehead">
    <w:name w:val="articlehead"/>
    <w:rsid w:val="00462182"/>
  </w:style>
  <w:style w:type="character" w:customStyle="1" w:styleId="lead">
    <w:name w:val="lead"/>
    <w:rsid w:val="00462182"/>
  </w:style>
  <w:style w:type="character" w:customStyle="1" w:styleId="manchettebig2">
    <w:name w:val="manchettebig2"/>
    <w:rsid w:val="00462182"/>
  </w:style>
  <w:style w:type="character" w:customStyle="1" w:styleId="blue3">
    <w:name w:val="blue3"/>
    <w:rsid w:val="00462182"/>
  </w:style>
  <w:style w:type="character" w:customStyle="1" w:styleId="over-title">
    <w:name w:val="over-title"/>
    <w:rsid w:val="00462182"/>
  </w:style>
  <w:style w:type="character" w:customStyle="1" w:styleId="contentheader">
    <w:name w:val="contentheader"/>
    <w:rsid w:val="00462182"/>
  </w:style>
  <w:style w:type="character" w:customStyle="1" w:styleId="Stylecites10ptNotBoldChar">
    <w:name w:val="Style cites + 10 pt Not Bold Char"/>
    <w:rsid w:val="00462182"/>
    <w:rPr>
      <w:rFonts w:ascii="SimSun" w:eastAsia="SimSun" w:hAnsi="SimSun" w:hint="eastAsia"/>
      <w:szCs w:val="24"/>
      <w:lang w:val="en-US" w:eastAsia="zh-CN" w:bidi="ar-SA"/>
    </w:rPr>
  </w:style>
  <w:style w:type="character" w:customStyle="1" w:styleId="tagscharchar0">
    <w:name w:val="tagscharchar"/>
    <w:rsid w:val="00462182"/>
  </w:style>
  <w:style w:type="character" w:customStyle="1" w:styleId="btx">
    <w:name w:val="btx"/>
    <w:rsid w:val="00462182"/>
  </w:style>
  <w:style w:type="character" w:customStyle="1" w:styleId="bhl">
    <w:name w:val="bhl"/>
    <w:rsid w:val="00462182"/>
  </w:style>
  <w:style w:type="character" w:customStyle="1" w:styleId="FontStyle13">
    <w:name w:val="Font Style13"/>
    <w:uiPriority w:val="99"/>
    <w:rsid w:val="00462182"/>
    <w:rPr>
      <w:rFonts w:ascii="Times New Roman" w:hAnsi="Times New Roman" w:cs="Times New Roman" w:hint="default"/>
      <w:sz w:val="18"/>
      <w:szCs w:val="18"/>
    </w:rPr>
  </w:style>
  <w:style w:type="character" w:customStyle="1" w:styleId="FontStyle11">
    <w:name w:val="Font Style11"/>
    <w:uiPriority w:val="99"/>
    <w:rsid w:val="00462182"/>
    <w:rPr>
      <w:rFonts w:ascii="Times New Roman" w:hAnsi="Times New Roman" w:cs="Times New Roman" w:hint="default"/>
      <w:b/>
      <w:bCs/>
      <w:sz w:val="24"/>
      <w:szCs w:val="24"/>
    </w:rPr>
  </w:style>
  <w:style w:type="character" w:customStyle="1" w:styleId="FontStyle12">
    <w:name w:val="Font Style12"/>
    <w:uiPriority w:val="99"/>
    <w:rsid w:val="00462182"/>
    <w:rPr>
      <w:rFonts w:ascii="Times New Roman" w:hAnsi="Times New Roman" w:cs="Times New Roman" w:hint="default"/>
      <w:sz w:val="24"/>
      <w:szCs w:val="24"/>
    </w:rPr>
  </w:style>
  <w:style w:type="character" w:customStyle="1" w:styleId="FontStyle14">
    <w:name w:val="Font Style14"/>
    <w:uiPriority w:val="99"/>
    <w:rsid w:val="00462182"/>
    <w:rPr>
      <w:rFonts w:ascii="Times New Roman" w:hAnsi="Times New Roman" w:cs="Times New Roman" w:hint="default"/>
      <w:i/>
      <w:iCs/>
      <w:sz w:val="18"/>
      <w:szCs w:val="18"/>
    </w:rPr>
  </w:style>
  <w:style w:type="character" w:customStyle="1" w:styleId="FontStyle15">
    <w:name w:val="Font Style15"/>
    <w:uiPriority w:val="99"/>
    <w:rsid w:val="00462182"/>
    <w:rPr>
      <w:rFonts w:ascii="Times New Roman" w:hAnsi="Times New Roman" w:cs="Times New Roman" w:hint="default"/>
      <w:b/>
      <w:bCs/>
      <w:sz w:val="18"/>
      <w:szCs w:val="18"/>
    </w:rPr>
  </w:style>
  <w:style w:type="character" w:customStyle="1" w:styleId="FontStyle16">
    <w:name w:val="Font Style16"/>
    <w:uiPriority w:val="99"/>
    <w:rsid w:val="00462182"/>
    <w:rPr>
      <w:rFonts w:ascii="Times New Roman" w:hAnsi="Times New Roman" w:cs="Times New Roman" w:hint="default"/>
      <w:b/>
      <w:bCs/>
      <w:spacing w:val="-20"/>
      <w:sz w:val="16"/>
      <w:szCs w:val="16"/>
    </w:rPr>
  </w:style>
  <w:style w:type="character" w:customStyle="1" w:styleId="FontStyle17">
    <w:name w:val="Font Style17"/>
    <w:uiPriority w:val="99"/>
    <w:rsid w:val="00462182"/>
    <w:rPr>
      <w:rFonts w:ascii="Times New Roman" w:hAnsi="Times New Roman" w:cs="Times New Roman" w:hint="default"/>
      <w:b/>
      <w:bCs/>
      <w:sz w:val="10"/>
      <w:szCs w:val="10"/>
    </w:rPr>
  </w:style>
  <w:style w:type="character" w:customStyle="1" w:styleId="in-widget">
    <w:name w:val="in-widget"/>
    <w:rsid w:val="00462182"/>
  </w:style>
  <w:style w:type="character" w:customStyle="1" w:styleId="copyright">
    <w:name w:val="copyright"/>
    <w:rsid w:val="00462182"/>
  </w:style>
  <w:style w:type="character" w:customStyle="1" w:styleId="spanstyle">
    <w:name w:val="spanstyle"/>
    <w:rsid w:val="00462182"/>
  </w:style>
  <w:style w:type="character" w:customStyle="1" w:styleId="ssl3">
    <w:name w:val="ss_l3"/>
    <w:rsid w:val="00462182"/>
  </w:style>
  <w:style w:type="character" w:customStyle="1" w:styleId="bold">
    <w:name w:val="bold"/>
    <w:rsid w:val="00462182"/>
  </w:style>
  <w:style w:type="character" w:customStyle="1" w:styleId="docnumbertitle">
    <w:name w:val="doc_number_title"/>
    <w:basedOn w:val="DefaultParagraphFont"/>
    <w:rsid w:val="00462182"/>
  </w:style>
  <w:style w:type="character" w:customStyle="1" w:styleId="StyleUnderlineChar9pt">
    <w:name w:val="Style Underline Char + 9 pt"/>
    <w:basedOn w:val="DefaultParagraphFont"/>
    <w:rsid w:val="00462182"/>
    <w:rPr>
      <w:rFonts w:ascii="Times New Roman" w:hAnsi="Times New Roman" w:cs="Times New Roman" w:hint="default"/>
      <w:sz w:val="20"/>
      <w:u w:val="single"/>
      <w:lang w:val="en-US" w:eastAsia="en-US" w:bidi="ar-SA"/>
    </w:rPr>
  </w:style>
  <w:style w:type="character" w:customStyle="1" w:styleId="StyleUnderlineChar9ptBold">
    <w:name w:val="Style Underline Char + 9 pt Bold"/>
    <w:basedOn w:val="DefaultParagraphFont"/>
    <w:rsid w:val="00462182"/>
    <w:rPr>
      <w:rFonts w:ascii="Times New Roman" w:hAnsi="Times New Roman" w:cs="Times New Roman" w:hint="default"/>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462182"/>
    <w:rPr>
      <w:rFonts w:ascii="Times New Roman" w:hAnsi="Times New Roman" w:cs="Times New Roman" w:hint="default"/>
      <w:sz w:val="20"/>
      <w:u w:val="single"/>
      <w:bdr w:val="single" w:sz="4" w:space="0" w:color="auto" w:frame="1"/>
      <w:lang w:val="en-US" w:eastAsia="en-US" w:bidi="ar-SA"/>
    </w:rPr>
  </w:style>
  <w:style w:type="character" w:customStyle="1" w:styleId="StyleStyleBoldUnderlineIntenseEmphasisUnderlineapple-style-s">
    <w:name w:val="Style Style Bold UnderlineIntense EmphasisUnderlineapple-style-s..."/>
    <w:basedOn w:val="DefaultParagraphFont"/>
    <w:rsid w:val="00462182"/>
    <w:rPr>
      <w:b w:val="0"/>
      <w:bCs w:val="0"/>
      <w:sz w:val="22"/>
      <w:u w:val="single"/>
      <w:bdr w:val="none" w:sz="0" w:space="0" w:color="auto" w:frame="1"/>
    </w:rPr>
  </w:style>
  <w:style w:type="character" w:customStyle="1" w:styleId="pmterms1">
    <w:name w:val="pmterms1"/>
    <w:rsid w:val="00462182"/>
  </w:style>
  <w:style w:type="character" w:customStyle="1" w:styleId="title1">
    <w:name w:val="title1"/>
    <w:basedOn w:val="DefaultParagraphFont"/>
    <w:rsid w:val="00462182"/>
  </w:style>
  <w:style w:type="character" w:customStyle="1" w:styleId="2">
    <w:name w:val="2"/>
    <w:rsid w:val="00462182"/>
    <w:rPr>
      <w:rFonts w:ascii="Arial" w:hAnsi="Arial" w:cs="Arial" w:hint="default"/>
      <w:bCs/>
      <w:sz w:val="20"/>
      <w:u w:val="single"/>
      <w:lang w:val="en-US" w:eastAsia="en-US" w:bidi="ar-SA"/>
    </w:rPr>
  </w:style>
  <w:style w:type="character" w:customStyle="1" w:styleId="Style11ptBoldUnderline">
    <w:name w:val="Style 11 pt Bold Underline"/>
    <w:rsid w:val="00462182"/>
    <w:rPr>
      <w:b/>
      <w:bCs/>
      <w:sz w:val="20"/>
      <w:u w:val="single"/>
    </w:rPr>
  </w:style>
  <w:style w:type="character" w:customStyle="1" w:styleId="erasure">
    <w:name w:val="erasure"/>
    <w:rsid w:val="00462182"/>
    <w:rPr>
      <w:rFonts w:ascii="Arial" w:hAnsi="Arial" w:cs="Arial" w:hint="default"/>
      <w:strike/>
      <w:color w:val="000000"/>
      <w:szCs w:val="22"/>
      <w:vertAlign w:val="baseline"/>
    </w:rPr>
  </w:style>
  <w:style w:type="character" w:customStyle="1" w:styleId="CardCite1">
    <w:name w:val="CardCite1"/>
    <w:qFormat/>
    <w:rsid w:val="00462182"/>
    <w:rPr>
      <w:rFonts w:ascii="Times New Roman" w:hAnsi="Times New Roman" w:cs="Times New Roman" w:hint="default"/>
      <w:b/>
      <w:bCs w:val="0"/>
      <w:sz w:val="22"/>
      <w:szCs w:val="22"/>
      <w:u w:val="single"/>
      <w:lang w:val="en-US" w:eastAsia="en-US" w:bidi="ar-SA"/>
    </w:rPr>
  </w:style>
  <w:style w:type="character" w:customStyle="1" w:styleId="StyleUnderline3">
    <w:name w:val="Style Underline3"/>
    <w:basedOn w:val="DefaultParagraphFont"/>
    <w:rsid w:val="00462182"/>
    <w:rPr>
      <w:u w:val="single"/>
    </w:rPr>
  </w:style>
  <w:style w:type="character" w:customStyle="1" w:styleId="addmd">
    <w:name w:val="addmd"/>
    <w:basedOn w:val="DefaultParagraphFont"/>
    <w:rsid w:val="00462182"/>
  </w:style>
  <w:style w:type="character" w:customStyle="1" w:styleId="MinimizeChar">
    <w:name w:val="Minimize Char"/>
    <w:basedOn w:val="cardChar0"/>
    <w:locked/>
    <w:rsid w:val="00462182"/>
    <w:rPr>
      <w:rFonts w:ascii="Calibri" w:eastAsiaTheme="minorHAnsi" w:hAnsi="Calibri" w:cs="Calibri" w:hint="default"/>
      <w:sz w:val="24"/>
      <w:lang w:eastAsia="en-US"/>
    </w:rPr>
  </w:style>
  <w:style w:type="character" w:customStyle="1" w:styleId="StyleUnderline4">
    <w:name w:val="Style Underline4"/>
    <w:basedOn w:val="DefaultParagraphFont"/>
    <w:rsid w:val="00462182"/>
    <w:rPr>
      <w:u w:val="single"/>
    </w:rPr>
  </w:style>
  <w:style w:type="character" w:customStyle="1" w:styleId="HTMLPreformattedChar1">
    <w:name w:val="HTML Preformatted Char1"/>
    <w:basedOn w:val="DefaultParagraphFont"/>
    <w:uiPriority w:val="99"/>
    <w:rsid w:val="00462182"/>
    <w:rPr>
      <w:rFonts w:ascii="Consolas" w:hAnsi="Consolas" w:cs="Consolas" w:hint="default"/>
      <w:sz w:val="20"/>
      <w:szCs w:val="20"/>
    </w:rPr>
  </w:style>
  <w:style w:type="character" w:customStyle="1" w:styleId="FontStyle39">
    <w:name w:val="Font Style39"/>
    <w:uiPriority w:val="99"/>
    <w:rsid w:val="00462182"/>
    <w:rPr>
      <w:rFonts w:ascii="Constantia" w:hAnsi="Constantia" w:cs="Constantia" w:hint="default"/>
      <w:b/>
      <w:bCs/>
      <w:sz w:val="18"/>
      <w:szCs w:val="18"/>
    </w:rPr>
  </w:style>
  <w:style w:type="character" w:customStyle="1" w:styleId="hidden">
    <w:name w:val="hidden"/>
    <w:basedOn w:val="DefaultParagraphFont"/>
    <w:uiPriority w:val="99"/>
    <w:rsid w:val="00462182"/>
  </w:style>
  <w:style w:type="character" w:customStyle="1" w:styleId="StyleStyleBoldUnderlineIntenseEmphasisUnderlineStyleapple-s1">
    <w:name w:val="Style Style Bold UnderlineIntense EmphasisUnderlineStyleapple-s...1"/>
    <w:basedOn w:val="DefaultParagraphFont"/>
    <w:rsid w:val="00462182"/>
    <w:rPr>
      <w:rFonts w:ascii="Garamond" w:hAnsi="Garamond" w:hint="default"/>
      <w:b w:val="0"/>
      <w:bCs w:val="0"/>
      <w:sz w:val="24"/>
      <w:u w:val="single"/>
    </w:rPr>
  </w:style>
  <w:style w:type="character" w:customStyle="1" w:styleId="StyleEmphasisEvidenceMinimizedminimizedHighlightedtag2Size1">
    <w:name w:val="Style EmphasisEvidenceMinimizedminimizedHighlightedtag2Size 1..."/>
    <w:basedOn w:val="Emphasis"/>
    <w:rsid w:val="00462182"/>
    <w:rPr>
      <w:rFonts w:ascii="Times New Roman" w:hAnsi="Times New Roman" w:cs="Calibri"/>
      <w:b/>
      <w:bCs/>
      <w:i w:val="0"/>
      <w:iCs/>
      <w:sz w:val="22"/>
      <w:u w:val="single"/>
      <w:bdr w:val="single" w:sz="18" w:space="0" w:color="auto" w:frame="1"/>
    </w:rPr>
  </w:style>
  <w:style w:type="character" w:customStyle="1" w:styleId="arial11">
    <w:name w:val="arial_11"/>
    <w:basedOn w:val="DefaultParagraphFont"/>
    <w:rsid w:val="00462182"/>
  </w:style>
  <w:style w:type="character" w:customStyle="1" w:styleId="dropcap">
    <w:name w:val="dropcap"/>
    <w:basedOn w:val="DefaultParagraphFont"/>
    <w:rsid w:val="00462182"/>
  </w:style>
  <w:style w:type="character" w:customStyle="1" w:styleId="articleauthor">
    <w:name w:val="articleauthor"/>
    <w:basedOn w:val="DefaultParagraphFont"/>
    <w:rsid w:val="00462182"/>
  </w:style>
  <w:style w:type="character" w:customStyle="1" w:styleId="article-date">
    <w:name w:val="article-date"/>
    <w:basedOn w:val="DefaultParagraphFont"/>
    <w:rsid w:val="00462182"/>
  </w:style>
  <w:style w:type="character" w:customStyle="1" w:styleId="highlightedsearchterm">
    <w:name w:val="highlightedsearchterm"/>
    <w:basedOn w:val="DefaultParagraphFont"/>
    <w:rsid w:val="00462182"/>
  </w:style>
  <w:style w:type="character" w:customStyle="1" w:styleId="bodysubtoc">
    <w:name w:val="bodysubtoc"/>
    <w:basedOn w:val="DefaultParagraphFont"/>
    <w:rsid w:val="00462182"/>
  </w:style>
  <w:style w:type="character" w:customStyle="1" w:styleId="lefttitlesmaller">
    <w:name w:val="lefttitlesmaller"/>
    <w:basedOn w:val="DefaultParagraphFont"/>
    <w:rsid w:val="00462182"/>
  </w:style>
  <w:style w:type="character" w:customStyle="1" w:styleId="mb">
    <w:name w:val="mb"/>
    <w:basedOn w:val="DefaultParagraphFont"/>
    <w:rsid w:val="00462182"/>
  </w:style>
  <w:style w:type="character" w:customStyle="1" w:styleId="fn">
    <w:name w:val="fn"/>
    <w:basedOn w:val="DefaultParagraphFont"/>
    <w:rsid w:val="00462182"/>
  </w:style>
  <w:style w:type="character" w:customStyle="1" w:styleId="smallcaps">
    <w:name w:val="smallcaps"/>
    <w:basedOn w:val="DefaultParagraphFont"/>
    <w:rsid w:val="00462182"/>
  </w:style>
  <w:style w:type="character" w:customStyle="1" w:styleId="field-content">
    <w:name w:val="field-content"/>
    <w:basedOn w:val="DefaultParagraphFont"/>
    <w:rsid w:val="00462182"/>
  </w:style>
  <w:style w:type="character" w:customStyle="1" w:styleId="submitted">
    <w:name w:val="submitted"/>
    <w:basedOn w:val="DefaultParagraphFont"/>
    <w:rsid w:val="00462182"/>
  </w:style>
  <w:style w:type="character" w:customStyle="1" w:styleId="submitted-date">
    <w:name w:val="submitted-date"/>
    <w:basedOn w:val="DefaultParagraphFont"/>
    <w:rsid w:val="00462182"/>
  </w:style>
  <w:style w:type="character" w:customStyle="1" w:styleId="submitted-time">
    <w:name w:val="submitted-time"/>
    <w:basedOn w:val="DefaultParagraphFont"/>
    <w:rsid w:val="00462182"/>
  </w:style>
  <w:style w:type="character" w:customStyle="1" w:styleId="A2">
    <w:name w:val="A2"/>
    <w:uiPriority w:val="99"/>
    <w:rsid w:val="00462182"/>
    <w:rPr>
      <w:rFonts w:ascii="Sabon LT Std" w:hAnsi="Sabon LT Std" w:cs="Sabon LT Std" w:hint="default"/>
      <w:color w:val="000000"/>
      <w:sz w:val="15"/>
      <w:szCs w:val="15"/>
    </w:rPr>
  </w:style>
  <w:style w:type="character" w:customStyle="1" w:styleId="searchword">
    <w:name w:val="searchword"/>
    <w:basedOn w:val="DefaultParagraphFont"/>
    <w:rsid w:val="00462182"/>
  </w:style>
  <w:style w:type="character" w:customStyle="1" w:styleId="meta-prep">
    <w:name w:val="meta-prep"/>
    <w:basedOn w:val="DefaultParagraphFont"/>
    <w:rsid w:val="00462182"/>
  </w:style>
  <w:style w:type="character" w:customStyle="1" w:styleId="entry-date">
    <w:name w:val="entry-date"/>
    <w:basedOn w:val="DefaultParagraphFont"/>
    <w:rsid w:val="00462182"/>
  </w:style>
  <w:style w:type="character" w:customStyle="1" w:styleId="Date1">
    <w:name w:val="Date1"/>
    <w:basedOn w:val="DefaultParagraphFont"/>
    <w:rsid w:val="00462182"/>
  </w:style>
  <w:style w:type="character" w:customStyle="1" w:styleId="CiteReal0">
    <w:name w:val="CiteReal"/>
    <w:uiPriority w:val="1"/>
    <w:qFormat/>
    <w:rsid w:val="00462182"/>
    <w:rPr>
      <w:rFonts w:ascii="Arial" w:hAnsi="Arial" w:cs="Arial" w:hint="default"/>
      <w:b/>
      <w:bCs w:val="0"/>
      <w:sz w:val="24"/>
      <w:u w:val="single"/>
    </w:rPr>
  </w:style>
  <w:style w:type="character" w:customStyle="1" w:styleId="articletitle0">
    <w:name w:val="articletitle"/>
    <w:rsid w:val="00462182"/>
    <w:rPr>
      <w:rFonts w:ascii="Times New Roman" w:hAnsi="Times New Roman" w:cs="Times New Roman" w:hint="default"/>
    </w:rPr>
  </w:style>
  <w:style w:type="character" w:customStyle="1" w:styleId="6pointChar">
    <w:name w:val="6 point Char"/>
    <w:rsid w:val="00462182"/>
    <w:rPr>
      <w:rFonts w:ascii="Times New Roman" w:hAnsi="Times New Roman" w:cs="Times New Roman" w:hint="default"/>
      <w:sz w:val="12"/>
      <w:lang w:val="en-US" w:eastAsia="en-US"/>
    </w:rPr>
  </w:style>
  <w:style w:type="character" w:customStyle="1" w:styleId="StyleThickunderline">
    <w:name w:val="Style Thick underline"/>
    <w:qFormat/>
    <w:rsid w:val="00462182"/>
    <w:rPr>
      <w:u w:val="thick"/>
    </w:rPr>
  </w:style>
  <w:style w:type="character" w:customStyle="1" w:styleId="SmallText2">
    <w:name w:val="SmallText"/>
    <w:rsid w:val="00462182"/>
    <w:rPr>
      <w:color w:val="000000"/>
    </w:rPr>
  </w:style>
  <w:style w:type="character" w:customStyle="1" w:styleId="underline3">
    <w:name w:val="underline3"/>
    <w:basedOn w:val="underline20"/>
    <w:rsid w:val="00462182"/>
    <w:rPr>
      <w:u w:val="single"/>
      <w:bdr w:val="none" w:sz="0" w:space="0" w:color="auto" w:frame="1"/>
      <w:shd w:val="clear" w:color="auto" w:fill="FFFF00"/>
    </w:rPr>
  </w:style>
  <w:style w:type="character" w:customStyle="1" w:styleId="menu">
    <w:name w:val="menu"/>
    <w:basedOn w:val="DefaultParagraphFont"/>
    <w:rsid w:val="00462182"/>
  </w:style>
  <w:style w:type="character" w:customStyle="1" w:styleId="itxtrst">
    <w:name w:val="itxtrst"/>
    <w:rsid w:val="00462182"/>
  </w:style>
  <w:style w:type="character" w:customStyle="1" w:styleId="A-Underlining">
    <w:name w:val="A-Underlining"/>
    <w:basedOn w:val="DefaultParagraphFont"/>
    <w:rsid w:val="00462182"/>
    <w:rPr>
      <w:rFonts w:ascii="Garamond" w:hAnsi="Garamond" w:hint="default"/>
      <w:color w:val="auto"/>
      <w:sz w:val="24"/>
      <w:u w:val="single"/>
    </w:rPr>
  </w:style>
  <w:style w:type="character" w:customStyle="1" w:styleId="AuthorChar">
    <w:name w:val="Author Char"/>
    <w:basedOn w:val="DefaultParagraphFont"/>
    <w:rsid w:val="00462182"/>
    <w:rPr>
      <w:rFonts w:ascii="Times New Roman" w:eastAsia="Times New Roman" w:hAnsi="Times New Roman" w:cs="Times New Roman" w:hint="default"/>
      <w:b/>
      <w:bCs w:val="0"/>
      <w:szCs w:val="20"/>
    </w:rPr>
  </w:style>
  <w:style w:type="character" w:customStyle="1" w:styleId="StyleUnderlineBold">
    <w:name w:val="Style Underline + Bold"/>
    <w:rsid w:val="00462182"/>
    <w:rPr>
      <w:b/>
      <w:bCs/>
      <w:u w:val="single"/>
    </w:rPr>
  </w:style>
  <w:style w:type="character" w:customStyle="1" w:styleId="smallChar0">
    <w:name w:val="small Char"/>
    <w:rsid w:val="00462182"/>
    <w:rPr>
      <w:rFonts w:ascii="Calibri" w:eastAsia="Calibri" w:hAnsi="Calibri" w:cs="Calibri" w:hint="default"/>
      <w:sz w:val="16"/>
      <w:szCs w:val="22"/>
      <w:lang w:val="en-US" w:eastAsia="en-US" w:bidi="ar-SA"/>
    </w:rPr>
  </w:style>
  <w:style w:type="character" w:customStyle="1" w:styleId="Underline-Highlighted">
    <w:name w:val="Underline-Highlighted"/>
    <w:uiPriority w:val="1"/>
    <w:qFormat/>
    <w:rsid w:val="00462182"/>
    <w:rPr>
      <w:rFonts w:ascii="Cambria" w:hAnsi="Cambria" w:hint="default"/>
      <w:sz w:val="24"/>
      <w:u w:val="single"/>
      <w:bdr w:val="none" w:sz="0" w:space="0" w:color="auto" w:frame="1"/>
      <w:shd w:val="clear" w:color="auto" w:fill="99FF66"/>
    </w:rPr>
  </w:style>
  <w:style w:type="character" w:customStyle="1" w:styleId="newsmain">
    <w:name w:val="news_main"/>
    <w:basedOn w:val="DefaultParagraphFont"/>
    <w:rsid w:val="00462182"/>
  </w:style>
  <w:style w:type="character" w:customStyle="1" w:styleId="UnderlinedTextCharChar">
    <w:name w:val="Underlined Text Char Char"/>
    <w:basedOn w:val="DefaultParagraphFont"/>
    <w:rsid w:val="00462182"/>
    <w:rPr>
      <w:rFonts w:ascii="Arial" w:hAnsi="Arial" w:cs="Arial" w:hint="default"/>
      <w:bCs/>
      <w:noProof w:val="0"/>
      <w:szCs w:val="26"/>
      <w:u w:val="single"/>
      <w:lang w:val="en-US" w:eastAsia="en-US" w:bidi="ar-SA"/>
    </w:rPr>
  </w:style>
  <w:style w:type="character" w:customStyle="1" w:styleId="il">
    <w:name w:val="il"/>
    <w:rsid w:val="00462182"/>
  </w:style>
  <w:style w:type="character" w:customStyle="1" w:styleId="BodyText12">
    <w:name w:val="Body Text1"/>
    <w:rsid w:val="0046218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462182"/>
  </w:style>
  <w:style w:type="character" w:customStyle="1" w:styleId="HIGHLIGHT0">
    <w:name w:val="HIGHLIGHT"/>
    <w:uiPriority w:val="1"/>
    <w:rsid w:val="00462182"/>
    <w:rPr>
      <w:rFonts w:ascii="Calibri" w:hAnsi="Calibri" w:cs="Calibri" w:hint="default"/>
      <w:b/>
      <w:bCs/>
      <w:sz w:val="24"/>
      <w:u w:val="single"/>
      <w:bdr w:val="none" w:sz="0" w:space="0" w:color="auto" w:frame="1"/>
      <w:shd w:val="clear" w:color="auto" w:fill="B3423F"/>
    </w:rPr>
  </w:style>
  <w:style w:type="character" w:customStyle="1" w:styleId="StyleUnderlineCharChar9pt">
    <w:name w:val="Style Underline Char Char + 9 pt"/>
    <w:rsid w:val="00462182"/>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462182"/>
    <w:rPr>
      <w:rFonts w:ascii="Times New Roman" w:hAnsi="Times New Roman" w:cs="Times New Roman" w:hint="default"/>
      <w:b/>
      <w:bCs/>
      <w:sz w:val="20"/>
      <w:szCs w:val="24"/>
      <w:u w:val="single"/>
      <w:lang w:val="en-US" w:eastAsia="en-US" w:bidi="ar-SA"/>
    </w:rPr>
  </w:style>
  <w:style w:type="character" w:customStyle="1" w:styleId="StyleIntenseReferenceGaramond">
    <w:name w:val="Style Intense Reference + Garamond"/>
    <w:rsid w:val="00462182"/>
    <w:rPr>
      <w:rFonts w:ascii="Garamond" w:hAnsi="Garamond" w:hint="default"/>
      <w:bCs/>
      <w:color w:val="auto"/>
      <w:spacing w:val="5"/>
      <w:sz w:val="20"/>
      <w:u w:val="single"/>
    </w:rPr>
  </w:style>
  <w:style w:type="character" w:customStyle="1" w:styleId="StyleIntenseReferenceGaramondBold">
    <w:name w:val="Style Intense Reference + Garamond Bold"/>
    <w:rsid w:val="00462182"/>
    <w:rPr>
      <w:rFonts w:ascii="Garamond" w:hAnsi="Garamond" w:hint="default"/>
      <w:b/>
      <w:bCs/>
      <w:color w:val="auto"/>
      <w:spacing w:val="5"/>
      <w:sz w:val="20"/>
      <w:u w:val="single"/>
    </w:rPr>
  </w:style>
  <w:style w:type="character" w:customStyle="1" w:styleId="detailtitle">
    <w:name w:val="detailtitle"/>
    <w:basedOn w:val="DefaultParagraphFont"/>
    <w:rsid w:val="00462182"/>
  </w:style>
  <w:style w:type="character" w:customStyle="1" w:styleId="a0">
    <w:name w:val="a"/>
    <w:basedOn w:val="DefaultParagraphFont"/>
    <w:rsid w:val="00462182"/>
  </w:style>
  <w:style w:type="character" w:customStyle="1" w:styleId="newstime">
    <w:name w:val="newstime"/>
    <w:basedOn w:val="DefaultParagraphFont"/>
    <w:rsid w:val="00462182"/>
  </w:style>
  <w:style w:type="character" w:customStyle="1" w:styleId="IntenseReference1">
    <w:name w:val="Intense Reference1"/>
    <w:qFormat/>
    <w:rsid w:val="00462182"/>
    <w:rPr>
      <w:rFonts w:ascii="Arial" w:hAnsi="Arial" w:cs="Arial" w:hint="default"/>
      <w:bCs/>
      <w:color w:val="auto"/>
      <w:spacing w:val="5"/>
      <w:sz w:val="20"/>
      <w:u w:val="thick"/>
    </w:rPr>
  </w:style>
  <w:style w:type="character" w:customStyle="1" w:styleId="TagChar3">
    <w:name w:val="Tag Char3"/>
    <w:rsid w:val="00462182"/>
    <w:rPr>
      <w:rFonts w:ascii="Palatino Linotype" w:hAnsi="Palatino Linotype" w:hint="default"/>
      <w:b/>
      <w:bCs w:val="0"/>
      <w:sz w:val="24"/>
      <w:szCs w:val="24"/>
      <w:lang w:val="en-US" w:eastAsia="en-US" w:bidi="ar-SA"/>
    </w:rPr>
  </w:style>
  <w:style w:type="character" w:customStyle="1" w:styleId="StyleHeading2CharHeading2CharCharCharCharCharCharCharT">
    <w:name w:val="Style Heading 2 CharHeading 2 Char Char Char Char Char Char CharT..."/>
    <w:rsid w:val="00462182"/>
    <w:rPr>
      <w:rFonts w:ascii="Garamond" w:hAnsi="Garamond" w:hint="default"/>
      <w:b/>
      <w:bCs w:val="0"/>
      <w:sz w:val="24"/>
      <w:szCs w:val="26"/>
      <w:bdr w:val="none" w:sz="0" w:space="0" w:color="auto" w:frame="1"/>
      <w:shd w:val="clear" w:color="auto" w:fill="FFFF00"/>
    </w:rPr>
  </w:style>
  <w:style w:type="character" w:customStyle="1" w:styleId="texto1">
    <w:name w:val="texto1"/>
    <w:basedOn w:val="DefaultParagraphFont"/>
    <w:rsid w:val="00462182"/>
  </w:style>
  <w:style w:type="character" w:customStyle="1" w:styleId="ilad1">
    <w:name w:val="il_ad1"/>
    <w:rsid w:val="00462182"/>
    <w:rPr>
      <w:vanish/>
      <w:webHidden w:val="0"/>
      <w:color w:val="000000"/>
      <w:u w:val="single"/>
      <w:specVanish/>
    </w:rPr>
  </w:style>
  <w:style w:type="character" w:customStyle="1" w:styleId="ThickUnderlineCharChar">
    <w:name w:val="Thick Underline Char Char"/>
    <w:rsid w:val="00462182"/>
    <w:rPr>
      <w:sz w:val="24"/>
      <w:szCs w:val="24"/>
      <w:u w:val="thick"/>
      <w:lang w:val="en-US" w:eastAsia="en-US" w:bidi="ar-SA"/>
    </w:rPr>
  </w:style>
  <w:style w:type="character" w:customStyle="1" w:styleId="Underline21">
    <w:name w:val="Underline 2"/>
    <w:basedOn w:val="DefaultParagraphFont"/>
    <w:uiPriority w:val="1"/>
    <w:qFormat/>
    <w:rsid w:val="00462182"/>
    <w:rPr>
      <w:b/>
      <w:bCs w:val="0"/>
      <w:u w:val="single"/>
    </w:rPr>
  </w:style>
  <w:style w:type="character" w:customStyle="1" w:styleId="tx">
    <w:name w:val="tx"/>
    <w:basedOn w:val="DefaultParagraphFont"/>
    <w:rsid w:val="00462182"/>
  </w:style>
  <w:style w:type="character" w:customStyle="1" w:styleId="oneclick-link">
    <w:name w:val="oneclick-link"/>
    <w:basedOn w:val="DefaultParagraphFont"/>
    <w:rsid w:val="00462182"/>
  </w:style>
  <w:style w:type="character" w:customStyle="1" w:styleId="EndnoteTextChar">
    <w:name w:val="Endnote Text Char"/>
    <w:basedOn w:val="DefaultParagraphFont"/>
    <w:locked/>
    <w:rsid w:val="00462182"/>
  </w:style>
  <w:style w:type="character" w:customStyle="1" w:styleId="BodyTextFirstIndentChar">
    <w:name w:val="Body Text First Indent Char"/>
    <w:basedOn w:val="Heading8Char"/>
    <w:locked/>
    <w:rsid w:val="00462182"/>
    <w:rPr>
      <w:rFonts w:ascii="Georgia" w:eastAsiaTheme="majorEastAsia" w:hAnsi="Georgia" w:cs="Arial" w:hint="default"/>
      <w:b/>
      <w:bCs w:val="0"/>
      <w:color w:val="404040" w:themeColor="text1" w:themeTint="BF"/>
      <w:kern w:val="32"/>
      <w:sz w:val="24"/>
      <w:szCs w:val="24"/>
      <w:u w:val="double"/>
    </w:rPr>
  </w:style>
  <w:style w:type="character" w:customStyle="1" w:styleId="BlockHeadingsCharCharChar">
    <w:name w:val="Block Headings Char Char Char"/>
    <w:locked/>
    <w:rsid w:val="00462182"/>
  </w:style>
  <w:style w:type="character" w:customStyle="1" w:styleId="CitesCharCharCharChar">
    <w:name w:val="Cites Char Char Char Char"/>
    <w:locked/>
    <w:rsid w:val="00462182"/>
  </w:style>
  <w:style w:type="character" w:customStyle="1" w:styleId="TagsChar1CharChar">
    <w:name w:val="Tags Char1 Char Char"/>
    <w:locked/>
    <w:rsid w:val="00462182"/>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462182"/>
  </w:style>
  <w:style w:type="character" w:customStyle="1" w:styleId="CardsFont6ptCharCharChar">
    <w:name w:val="Cards + Font: 6 pt Char Char Char"/>
    <w:locked/>
    <w:rsid w:val="00462182"/>
  </w:style>
  <w:style w:type="character" w:customStyle="1" w:styleId="blocktitleChar">
    <w:name w:val="block title Char"/>
    <w:locked/>
    <w:rsid w:val="00462182"/>
  </w:style>
  <w:style w:type="character" w:customStyle="1" w:styleId="Cards1Char">
    <w:name w:val="Cards1 Char"/>
    <w:locked/>
    <w:rsid w:val="00462182"/>
  </w:style>
  <w:style w:type="character" w:customStyle="1" w:styleId="CardsUnderlineChar">
    <w:name w:val="Cards + Underline Char"/>
    <w:locked/>
    <w:rsid w:val="00462182"/>
  </w:style>
  <w:style w:type="character" w:customStyle="1" w:styleId="Debate-CardSmalltextF2Char">
    <w:name w:val="Debate- Card Small text F2 Char"/>
    <w:locked/>
    <w:rsid w:val="00462182"/>
  </w:style>
  <w:style w:type="character" w:customStyle="1" w:styleId="CardTagChar">
    <w:name w:val="Card Tag Char"/>
    <w:locked/>
    <w:rsid w:val="00462182"/>
  </w:style>
  <w:style w:type="character" w:customStyle="1" w:styleId="LanguageStrikeChar">
    <w:name w:val="Language Strike Char"/>
    <w:locked/>
    <w:rsid w:val="00462182"/>
  </w:style>
  <w:style w:type="character" w:customStyle="1" w:styleId="8pointChar">
    <w:name w:val="8 point Char"/>
    <w:locked/>
    <w:rsid w:val="00462182"/>
  </w:style>
  <w:style w:type="character" w:customStyle="1" w:styleId="citationunderlineChar">
    <w:name w:val="citation/underline Char"/>
    <w:locked/>
    <w:rsid w:val="00462182"/>
  </w:style>
  <w:style w:type="character" w:customStyle="1" w:styleId="DateCitesAuthorCharChar">
    <w:name w:val="DateCitesAuthor Char Char"/>
    <w:locked/>
    <w:rsid w:val="00462182"/>
  </w:style>
  <w:style w:type="character" w:customStyle="1" w:styleId="StyleStyle411pt1Char">
    <w:name w:val="Style Style4 + 11 pt1 Char"/>
    <w:locked/>
    <w:rsid w:val="00462182"/>
  </w:style>
  <w:style w:type="character" w:customStyle="1" w:styleId="UnderlineCardChar0">
    <w:name w:val="UnderlineCard Char"/>
    <w:locked/>
    <w:rsid w:val="00462182"/>
  </w:style>
  <w:style w:type="character" w:customStyle="1" w:styleId="CardUpSize-LightChar">
    <w:name w:val="CardUpSize - Light Char"/>
    <w:basedOn w:val="DefaultParagraphFont"/>
    <w:locked/>
    <w:rsid w:val="00462182"/>
  </w:style>
  <w:style w:type="character" w:customStyle="1" w:styleId="CiteCardUpSize-HeavyChar">
    <w:name w:val="Cite // CardUpSize - Heavy Char"/>
    <w:basedOn w:val="DefaultParagraphFont"/>
    <w:locked/>
    <w:rsid w:val="00462182"/>
  </w:style>
  <w:style w:type="character" w:customStyle="1" w:styleId="HotRouteCharCharCharCharCharChar">
    <w:name w:val="Hot Route! Char Char Char Char Char Char"/>
    <w:locked/>
    <w:rsid w:val="00462182"/>
  </w:style>
  <w:style w:type="character" w:customStyle="1" w:styleId="SmallTextCharCharCharChar">
    <w:name w:val="Small Text Char Char Char Char"/>
    <w:locked/>
    <w:rsid w:val="00462182"/>
  </w:style>
  <w:style w:type="character" w:customStyle="1" w:styleId="UnderlineCharCharCharCharCharCharCharChar">
    <w:name w:val="Underline Char Char Char Char Char Char Char Char"/>
    <w:basedOn w:val="DefaultParagraphFont"/>
    <w:locked/>
    <w:rsid w:val="00462182"/>
  </w:style>
  <w:style w:type="character" w:customStyle="1" w:styleId="SmalltextCharCharCharChar0">
    <w:name w:val="Small text Char Char Char Char"/>
    <w:basedOn w:val="DefaultParagraphFont"/>
    <w:locked/>
    <w:rsid w:val="00462182"/>
  </w:style>
  <w:style w:type="character" w:customStyle="1" w:styleId="UnderlinedCardTextChar">
    <w:name w:val="Underlined Card Text Char"/>
    <w:locked/>
    <w:rsid w:val="00462182"/>
  </w:style>
  <w:style w:type="character" w:customStyle="1" w:styleId="cardtextemphasisChar">
    <w:name w:val="card text emphasis Char"/>
    <w:locked/>
    <w:rsid w:val="00462182"/>
  </w:style>
  <w:style w:type="character" w:customStyle="1" w:styleId="CiteCharCharChar">
    <w:name w:val="Cite Char Char Char"/>
    <w:locked/>
    <w:rsid w:val="00462182"/>
  </w:style>
  <w:style w:type="character" w:customStyle="1" w:styleId="CiteCardChar">
    <w:name w:val="Cite_Card Char"/>
    <w:locked/>
    <w:rsid w:val="00462182"/>
  </w:style>
  <w:style w:type="character" w:customStyle="1" w:styleId="BoldandUnderlineCharChar2">
    <w:name w:val="Bold and Underline Char Char2"/>
    <w:locked/>
    <w:rsid w:val="00462182"/>
  </w:style>
  <w:style w:type="character" w:customStyle="1" w:styleId="CiteCardCharCharCharChar">
    <w:name w:val="Cite_Card Char Char Char Char"/>
    <w:locked/>
    <w:rsid w:val="00462182"/>
  </w:style>
  <w:style w:type="character" w:customStyle="1" w:styleId="LittleChar">
    <w:name w:val="Little Char"/>
    <w:locked/>
    <w:rsid w:val="00462182"/>
  </w:style>
  <w:style w:type="character" w:customStyle="1" w:styleId="DebateHeaderChar">
    <w:name w:val="Debate Header Char"/>
    <w:locked/>
    <w:rsid w:val="00462182"/>
  </w:style>
  <w:style w:type="character" w:customStyle="1" w:styleId="UnhighlightedChar">
    <w:name w:val="Unhighlighted Char"/>
    <w:locked/>
    <w:rsid w:val="00462182"/>
  </w:style>
  <w:style w:type="character" w:customStyle="1" w:styleId="StylecardUnderlineChar">
    <w:name w:val="Style card + Underline Char"/>
    <w:locked/>
    <w:rsid w:val="00462182"/>
  </w:style>
  <w:style w:type="character" w:customStyle="1" w:styleId="CiteCardCharCharCharCharCharCharCharChar">
    <w:name w:val="Cite_Card Char Char Char Char Char Char Char Char"/>
    <w:locked/>
    <w:rsid w:val="00462182"/>
  </w:style>
  <w:style w:type="character" w:customStyle="1" w:styleId="CiteNormalChar">
    <w:name w:val="Cite Normal Char"/>
    <w:locked/>
    <w:rsid w:val="00462182"/>
  </w:style>
  <w:style w:type="character" w:customStyle="1" w:styleId="NormaltextCharChar">
    <w:name w:val="Normal text Char Char"/>
    <w:locked/>
    <w:rsid w:val="00462182"/>
  </w:style>
  <w:style w:type="character" w:customStyle="1" w:styleId="underlinedcardChar1">
    <w:name w:val="underlined card Char"/>
    <w:locked/>
    <w:rsid w:val="00462182"/>
  </w:style>
  <w:style w:type="character" w:customStyle="1" w:styleId="Debate-CardTagandCite-F6Char">
    <w:name w:val="Debate- Card Tag and Cite- F6 Char"/>
    <w:locked/>
    <w:rsid w:val="00462182"/>
  </w:style>
  <w:style w:type="character" w:customStyle="1" w:styleId="cardChar2">
    <w:name w:val="%card Char"/>
    <w:locked/>
    <w:rsid w:val="00462182"/>
  </w:style>
  <w:style w:type="character" w:customStyle="1" w:styleId="UnunderlinedTextChar">
    <w:name w:val="Ununderlined Text Char"/>
    <w:locked/>
    <w:rsid w:val="00462182"/>
  </w:style>
  <w:style w:type="character" w:customStyle="1" w:styleId="ReallyfuckingsmallCharCharCharChar">
    <w:name w:val="Really fucking small Char Char Char Char"/>
    <w:locked/>
    <w:rsid w:val="00462182"/>
  </w:style>
  <w:style w:type="character" w:customStyle="1" w:styleId="CardDownx1Char">
    <w:name w:val="CardDown x1 Char"/>
    <w:locked/>
    <w:rsid w:val="00462182"/>
  </w:style>
  <w:style w:type="character" w:customStyle="1" w:styleId="FullCiteChar">
    <w:name w:val="Full Cite Char"/>
    <w:locked/>
    <w:rsid w:val="00462182"/>
  </w:style>
  <w:style w:type="character" w:customStyle="1" w:styleId="evidencetextChar">
    <w:name w:val="evidence text Char"/>
    <w:locked/>
    <w:rsid w:val="00462182"/>
  </w:style>
  <w:style w:type="character" w:customStyle="1" w:styleId="StyleStyleArialNarrow9ptLeft-075ArialNarrowChar">
    <w:name w:val="Style Style Arial Narrow 9 pt Left:  -0.75&quot; + Arial Narrow Char"/>
    <w:locked/>
    <w:rsid w:val="00462182"/>
  </w:style>
  <w:style w:type="character" w:customStyle="1" w:styleId="StyleStyleCardTextLeft-075Right0Char">
    <w:name w:val="Style Style Card Text + Left:  -0.75&quot; + Right:  0&quot; Char"/>
    <w:locked/>
    <w:rsid w:val="00462182"/>
  </w:style>
  <w:style w:type="character" w:customStyle="1" w:styleId="DebateUnderlineBoldChar">
    <w:name w:val="Debate Underline Bold Char"/>
    <w:locked/>
    <w:rsid w:val="00462182"/>
  </w:style>
  <w:style w:type="character" w:customStyle="1" w:styleId="StyleArialNarrow12ptBoldLeft-075Char">
    <w:name w:val="Style Arial Narrow 12 pt Bold Left:  -0.75&quot; Char"/>
    <w:locked/>
    <w:rsid w:val="00462182"/>
  </w:style>
  <w:style w:type="character" w:customStyle="1" w:styleId="StyleStyleevidencetextBorderSinglesolidlineAuto05Char">
    <w:name w:val="Style Style evidence text + Border: : (Single solid line Auto  0.5 ... Char"/>
    <w:locked/>
    <w:rsid w:val="00462182"/>
  </w:style>
  <w:style w:type="character" w:customStyle="1" w:styleId="StyleevidencetextBorderSinglesolidlineAuto05ptLChar">
    <w:name w:val="Style evidence text + Border: : (Single solid line Auto  0.5 pt L... Char"/>
    <w:locked/>
    <w:rsid w:val="00462182"/>
  </w:style>
  <w:style w:type="character" w:customStyle="1" w:styleId="HighlightingChar">
    <w:name w:val="Highlighting Char"/>
    <w:locked/>
    <w:rsid w:val="00462182"/>
  </w:style>
  <w:style w:type="character" w:customStyle="1" w:styleId="UnderliningCharChar1CharCharChar">
    <w:name w:val="Underlining Char Char1 Char Char Char"/>
    <w:locked/>
    <w:rsid w:val="00462182"/>
  </w:style>
  <w:style w:type="character" w:customStyle="1" w:styleId="CiteCharCharCharCharCharChar">
    <w:name w:val="Cite Char Char Char Char Char Char"/>
    <w:locked/>
    <w:rsid w:val="00462182"/>
  </w:style>
  <w:style w:type="character" w:customStyle="1" w:styleId="UnderliningCharCharChar">
    <w:name w:val="Underlining Char Char Char"/>
    <w:locked/>
    <w:rsid w:val="00462182"/>
  </w:style>
  <w:style w:type="character" w:customStyle="1" w:styleId="sup1">
    <w:name w:val="sup1"/>
    <w:rsid w:val="00462182"/>
  </w:style>
  <w:style w:type="character" w:customStyle="1" w:styleId="pgnum1">
    <w:name w:val="pgnum1"/>
    <w:rsid w:val="00462182"/>
  </w:style>
  <w:style w:type="character" w:customStyle="1" w:styleId="nw">
    <w:name w:val="nw"/>
    <w:rsid w:val="00462182"/>
  </w:style>
  <w:style w:type="character" w:customStyle="1" w:styleId="CardsHighlight">
    <w:name w:val="Cards Highlight"/>
    <w:uiPriority w:val="1"/>
    <w:rsid w:val="00462182"/>
  </w:style>
  <w:style w:type="character" w:customStyle="1" w:styleId="apple">
    <w:name w:val="apple"/>
    <w:rsid w:val="00462182"/>
  </w:style>
  <w:style w:type="character" w:customStyle="1" w:styleId="inhoud">
    <w:name w:val="inhoud"/>
    <w:rsid w:val="00462182"/>
  </w:style>
  <w:style w:type="character" w:customStyle="1" w:styleId="CardsUnderlined">
    <w:name w:val="Cards Underlined"/>
    <w:qFormat/>
    <w:rsid w:val="00462182"/>
  </w:style>
  <w:style w:type="character" w:customStyle="1" w:styleId="Cites-AuthorDate">
    <w:name w:val="Cites-Author/Date"/>
    <w:qFormat/>
    <w:rsid w:val="00462182"/>
  </w:style>
  <w:style w:type="character" w:customStyle="1" w:styleId="StyleCardtextChar10pt">
    <w:name w:val="Style Card text Char + 10 pt"/>
    <w:rsid w:val="00462182"/>
  </w:style>
  <w:style w:type="character" w:customStyle="1" w:styleId="UnderliningChar2">
    <w:name w:val="Underlining Char2"/>
    <w:rsid w:val="00462182"/>
  </w:style>
  <w:style w:type="character" w:customStyle="1" w:styleId="UnderliningChar1">
    <w:name w:val="Underlining Char1"/>
    <w:rsid w:val="00462182"/>
  </w:style>
  <w:style w:type="character" w:customStyle="1" w:styleId="smcaps">
    <w:name w:val="smcaps"/>
    <w:rsid w:val="00462182"/>
  </w:style>
  <w:style w:type="character" w:customStyle="1" w:styleId="Style1Char2">
    <w:name w:val="Style1 Char2"/>
    <w:rsid w:val="00462182"/>
  </w:style>
  <w:style w:type="character" w:customStyle="1" w:styleId="inside-head1">
    <w:name w:val="inside-head1"/>
    <w:rsid w:val="00462182"/>
  </w:style>
  <w:style w:type="character" w:customStyle="1" w:styleId="datestamp1">
    <w:name w:val="datestamp1"/>
    <w:rsid w:val="00462182"/>
  </w:style>
  <w:style w:type="character" w:customStyle="1" w:styleId="pagetools1">
    <w:name w:val="pagetools1"/>
    <w:rsid w:val="00462182"/>
  </w:style>
  <w:style w:type="character" w:customStyle="1" w:styleId="smallredtext">
    <w:name w:val="smallredtext"/>
    <w:rsid w:val="00462182"/>
  </w:style>
  <w:style w:type="character" w:customStyle="1" w:styleId="storyheading31">
    <w:name w:val="storyheading31"/>
    <w:rsid w:val="00462182"/>
  </w:style>
  <w:style w:type="character" w:customStyle="1" w:styleId="storydeck31">
    <w:name w:val="storydeck31"/>
    <w:rsid w:val="00462182"/>
  </w:style>
  <w:style w:type="character" w:customStyle="1" w:styleId="subtitle10">
    <w:name w:val="subtitle1"/>
    <w:rsid w:val="00462182"/>
  </w:style>
  <w:style w:type="character" w:customStyle="1" w:styleId="Title10">
    <w:name w:val="Title1"/>
    <w:rsid w:val="00462182"/>
  </w:style>
  <w:style w:type="character" w:customStyle="1" w:styleId="clsbiolink">
    <w:name w:val="clsbiolink"/>
    <w:rsid w:val="00462182"/>
  </w:style>
  <w:style w:type="character" w:customStyle="1" w:styleId="clssmaller">
    <w:name w:val="clssmaller"/>
    <w:rsid w:val="00462182"/>
  </w:style>
  <w:style w:type="character" w:customStyle="1" w:styleId="sm1">
    <w:name w:val="sm1"/>
    <w:rsid w:val="00462182"/>
  </w:style>
  <w:style w:type="character" w:customStyle="1" w:styleId="noindentChar">
    <w:name w:val="noindent Char"/>
    <w:rsid w:val="00462182"/>
  </w:style>
  <w:style w:type="character" w:customStyle="1" w:styleId="SmallChar1">
    <w:name w:val="Small Char1"/>
    <w:rsid w:val="00462182"/>
  </w:style>
  <w:style w:type="character" w:customStyle="1" w:styleId="fullcite0">
    <w:name w:val="fullcite"/>
    <w:rsid w:val="00462182"/>
  </w:style>
  <w:style w:type="character" w:customStyle="1" w:styleId="Style9ptThickunderline">
    <w:name w:val="Style 9 pt Thick underline"/>
    <w:rsid w:val="00462182"/>
  </w:style>
  <w:style w:type="character" w:customStyle="1" w:styleId="CardNotUnderlinedChar">
    <w:name w:val="Card Not Underlined Char"/>
    <w:rsid w:val="00462182"/>
  </w:style>
  <w:style w:type="character" w:customStyle="1" w:styleId="IndexHeadersCharChar">
    <w:name w:val="Index Headers Char Char"/>
    <w:rsid w:val="00462182"/>
  </w:style>
  <w:style w:type="character" w:customStyle="1" w:styleId="CircleChar1">
    <w:name w:val="Circle Char1"/>
    <w:rsid w:val="00462182"/>
  </w:style>
  <w:style w:type="character" w:customStyle="1" w:styleId="textmedium">
    <w:name w:val="textmedium"/>
    <w:rsid w:val="00462182"/>
  </w:style>
  <w:style w:type="character" w:customStyle="1" w:styleId="justify">
    <w:name w:val="justify"/>
    <w:rsid w:val="00462182"/>
  </w:style>
  <w:style w:type="character" w:customStyle="1" w:styleId="SmallCardTextChar">
    <w:name w:val="Small Card Text Char"/>
    <w:rsid w:val="00462182"/>
  </w:style>
  <w:style w:type="character" w:customStyle="1" w:styleId="tagChar30">
    <w:name w:val="tag Char3"/>
    <w:rsid w:val="00462182"/>
  </w:style>
  <w:style w:type="character" w:customStyle="1" w:styleId="medium-normal1">
    <w:name w:val="medium-normal1"/>
    <w:rsid w:val="00462182"/>
  </w:style>
  <w:style w:type="character" w:customStyle="1" w:styleId="inside-head">
    <w:name w:val="inside-head"/>
    <w:rsid w:val="00462182"/>
  </w:style>
  <w:style w:type="character" w:customStyle="1" w:styleId="awtw">
    <w:name w:val="awtw"/>
    <w:rsid w:val="00462182"/>
  </w:style>
  <w:style w:type="character" w:customStyle="1" w:styleId="CardText-Underlined">
    <w:name w:val="Card Text - Underlined"/>
    <w:rsid w:val="00462182"/>
  </w:style>
  <w:style w:type="character" w:customStyle="1" w:styleId="Citation-AuthorDate">
    <w:name w:val="Citation - Author/Date"/>
    <w:rsid w:val="00462182"/>
  </w:style>
  <w:style w:type="character" w:customStyle="1" w:styleId="ld3">
    <w:name w:val="ld3"/>
    <w:rsid w:val="00462182"/>
  </w:style>
  <w:style w:type="character" w:customStyle="1" w:styleId="5Notunderlined">
    <w:name w:val="5 Not underlined"/>
    <w:rsid w:val="00462182"/>
  </w:style>
  <w:style w:type="character" w:customStyle="1" w:styleId="postbody">
    <w:name w:val="postbody"/>
    <w:rsid w:val="00462182"/>
  </w:style>
  <w:style w:type="paragraph" w:styleId="EndnoteText">
    <w:name w:val="endnote text"/>
    <w:basedOn w:val="Normal"/>
    <w:link w:val="EndnoteTextChar1"/>
    <w:unhideWhenUsed/>
    <w:rsid w:val="00462182"/>
    <w:pPr>
      <w:spacing w:after="0" w:line="240" w:lineRule="auto"/>
    </w:pPr>
    <w:rPr>
      <w:sz w:val="16"/>
      <w:szCs w:val="20"/>
    </w:rPr>
  </w:style>
  <w:style w:type="character" w:customStyle="1" w:styleId="EndnoteTextChar2">
    <w:name w:val="Endnote Text Char2"/>
    <w:basedOn w:val="DefaultParagraphFont"/>
    <w:semiHidden/>
    <w:rsid w:val="00462182"/>
    <w:rPr>
      <w:rFonts w:ascii="Calibri" w:hAnsi="Calibri" w:cs="Calibri"/>
      <w:sz w:val="20"/>
      <w:szCs w:val="20"/>
    </w:rPr>
  </w:style>
  <w:style w:type="character" w:customStyle="1" w:styleId="ssl4">
    <w:name w:val="ss_l4"/>
    <w:rsid w:val="00462182"/>
  </w:style>
  <w:style w:type="character" w:customStyle="1" w:styleId="stylestylebold12pt">
    <w:name w:val="stylestylebold12pt"/>
    <w:rsid w:val="00462182"/>
  </w:style>
  <w:style w:type="character" w:customStyle="1" w:styleId="externaledithide">
    <w:name w:val="external_edit_hide"/>
    <w:rsid w:val="00462182"/>
  </w:style>
  <w:style w:type="character" w:customStyle="1" w:styleId="grey10">
    <w:name w:val="grey10"/>
    <w:rsid w:val="00462182"/>
  </w:style>
  <w:style w:type="character" w:customStyle="1" w:styleId="CharacterStyle20">
    <w:name w:val="Character Style 20"/>
    <w:rsid w:val="00462182"/>
  </w:style>
  <w:style w:type="character" w:customStyle="1" w:styleId="Style11ptUnderlineBorderSinglesolidlineAuto05pt">
    <w:name w:val="Style 11 pt Underline Border: : (Single solid line Auto  0.5 pt..."/>
    <w:rsid w:val="00462182"/>
  </w:style>
  <w:style w:type="character" w:customStyle="1" w:styleId="A9">
    <w:name w:val="A9"/>
    <w:uiPriority w:val="99"/>
    <w:rsid w:val="00462182"/>
  </w:style>
  <w:style w:type="character" w:customStyle="1" w:styleId="A5">
    <w:name w:val="A5"/>
    <w:uiPriority w:val="99"/>
    <w:rsid w:val="00462182"/>
  </w:style>
  <w:style w:type="character" w:customStyle="1" w:styleId="underline1">
    <w:name w:val="underline1"/>
    <w:rsid w:val="00462182"/>
  </w:style>
  <w:style w:type="character" w:customStyle="1" w:styleId="see">
    <w:name w:val="see"/>
    <w:rsid w:val="00462182"/>
  </w:style>
  <w:style w:type="character" w:customStyle="1" w:styleId="CharacterStyle2">
    <w:name w:val="Character Style 2"/>
    <w:rsid w:val="00462182"/>
  </w:style>
  <w:style w:type="character" w:customStyle="1" w:styleId="lightblue">
    <w:name w:val="lightblue"/>
    <w:rsid w:val="00462182"/>
  </w:style>
  <w:style w:type="character" w:customStyle="1" w:styleId="centerheadlines">
    <w:name w:val="centerheadlines"/>
    <w:rsid w:val="00462182"/>
  </w:style>
  <w:style w:type="character" w:customStyle="1" w:styleId="datetime0">
    <w:name w:val="datetime"/>
    <w:rsid w:val="00462182"/>
  </w:style>
  <w:style w:type="character" w:customStyle="1" w:styleId="info">
    <w:name w:val="info"/>
    <w:rsid w:val="00462182"/>
  </w:style>
  <w:style w:type="character" w:customStyle="1" w:styleId="datestory">
    <w:name w:val="datestory"/>
    <w:rsid w:val="00462182"/>
  </w:style>
  <w:style w:type="character" w:customStyle="1" w:styleId="A1">
    <w:name w:val="A1"/>
    <w:uiPriority w:val="99"/>
    <w:rsid w:val="00462182"/>
  </w:style>
  <w:style w:type="character" w:customStyle="1" w:styleId="-SmallText-">
    <w:name w:val="-Small Text-"/>
    <w:rsid w:val="00462182"/>
  </w:style>
  <w:style w:type="character" w:customStyle="1" w:styleId="goohl1">
    <w:name w:val="goohl1"/>
    <w:rsid w:val="00462182"/>
  </w:style>
  <w:style w:type="character" w:customStyle="1" w:styleId="goohl2">
    <w:name w:val="goohl2"/>
    <w:rsid w:val="00462182"/>
  </w:style>
  <w:style w:type="character" w:customStyle="1" w:styleId="goohl0">
    <w:name w:val="goohl0"/>
    <w:rsid w:val="00462182"/>
  </w:style>
  <w:style w:type="character" w:customStyle="1" w:styleId="StyleUnderlineBorderSinglesolidlineAuto05ptLinew">
    <w:name w:val="Style Underline Border: : (Single solid line Auto  0.5 pt Line w..."/>
    <w:basedOn w:val="DefaultParagraphFont"/>
    <w:rsid w:val="00462182"/>
  </w:style>
  <w:style w:type="character" w:customStyle="1" w:styleId="citeschar10">
    <w:name w:val="citeschar1"/>
    <w:basedOn w:val="DefaultParagraphFont"/>
    <w:rsid w:val="00462182"/>
  </w:style>
  <w:style w:type="character" w:customStyle="1" w:styleId="cardunderlinedchar0">
    <w:name w:val="cardunderlinedchar"/>
    <w:basedOn w:val="DefaultParagraphFont"/>
    <w:rsid w:val="00462182"/>
  </w:style>
  <w:style w:type="character" w:customStyle="1" w:styleId="Style1CharCharChar">
    <w:name w:val="Style1 Char Char Char"/>
    <w:locked/>
    <w:rsid w:val="00462182"/>
  </w:style>
  <w:style w:type="character" w:customStyle="1" w:styleId="headline">
    <w:name w:val="headline"/>
    <w:rsid w:val="00462182"/>
  </w:style>
  <w:style w:type="character" w:customStyle="1" w:styleId="provider">
    <w:name w:val="provider"/>
    <w:basedOn w:val="DefaultParagraphFont"/>
    <w:rsid w:val="00462182"/>
  </w:style>
  <w:style w:type="character" w:customStyle="1" w:styleId="ilad">
    <w:name w:val="il_ad"/>
    <w:rsid w:val="00462182"/>
  </w:style>
  <w:style w:type="character" w:customStyle="1" w:styleId="grame">
    <w:name w:val="grame"/>
    <w:rsid w:val="00462182"/>
  </w:style>
  <w:style w:type="character" w:customStyle="1" w:styleId="spelle">
    <w:name w:val="spelle"/>
    <w:rsid w:val="00462182"/>
  </w:style>
  <w:style w:type="character" w:customStyle="1" w:styleId="vitstorybyline">
    <w:name w:val="vitstorybyline"/>
    <w:rsid w:val="00462182"/>
  </w:style>
  <w:style w:type="character" w:customStyle="1" w:styleId="yahoobuzzbadge-form">
    <w:name w:val="yahoobuzzbadge-form"/>
    <w:rsid w:val="00462182"/>
  </w:style>
  <w:style w:type="character" w:customStyle="1" w:styleId="tickerlinx">
    <w:name w:val="tickerlinx"/>
    <w:rsid w:val="00462182"/>
  </w:style>
  <w:style w:type="character" w:customStyle="1" w:styleId="post-author">
    <w:name w:val="post-author"/>
    <w:rsid w:val="00462182"/>
  </w:style>
  <w:style w:type="character" w:customStyle="1" w:styleId="post-timestamp">
    <w:name w:val="post-timestamp"/>
    <w:rsid w:val="00462182"/>
  </w:style>
  <w:style w:type="character" w:customStyle="1" w:styleId="mw-headline">
    <w:name w:val="mw-headline"/>
    <w:rsid w:val="00462182"/>
  </w:style>
  <w:style w:type="character" w:customStyle="1" w:styleId="month">
    <w:name w:val="month"/>
    <w:rsid w:val="00462182"/>
  </w:style>
  <w:style w:type="character" w:customStyle="1" w:styleId="2xBoldUnderline">
    <w:name w:val="2x_Bold_Underline"/>
    <w:rsid w:val="00462182"/>
  </w:style>
  <w:style w:type="character" w:customStyle="1" w:styleId="texttitlebigred">
    <w:name w:val="texttitlebigred"/>
    <w:rsid w:val="00462182"/>
  </w:style>
  <w:style w:type="character" w:customStyle="1" w:styleId="subtitles">
    <w:name w:val="subtitles"/>
    <w:rsid w:val="00462182"/>
  </w:style>
  <w:style w:type="character" w:customStyle="1" w:styleId="UnderlineCharChar1">
    <w:name w:val="Underline Char Char1"/>
    <w:rsid w:val="00462182"/>
  </w:style>
  <w:style w:type="character" w:customStyle="1" w:styleId="CiteCardChar1">
    <w:name w:val="Cite_Card Char1"/>
    <w:rsid w:val="00462182"/>
  </w:style>
  <w:style w:type="character" w:customStyle="1" w:styleId="ptitleinside">
    <w:name w:val="p_title_inside"/>
    <w:rsid w:val="00462182"/>
  </w:style>
  <w:style w:type="character" w:customStyle="1" w:styleId="paramv">
    <w:name w:val="paramv"/>
    <w:rsid w:val="00462182"/>
  </w:style>
  <w:style w:type="character" w:customStyle="1" w:styleId="quotepeekbase">
    <w:name w:val="quotepeekbase"/>
    <w:rsid w:val="00462182"/>
  </w:style>
  <w:style w:type="character" w:customStyle="1" w:styleId="symbol">
    <w:name w:val="symbol"/>
    <w:rsid w:val="00462182"/>
  </w:style>
  <w:style w:type="character" w:customStyle="1" w:styleId="data">
    <w:name w:val="data"/>
    <w:rsid w:val="00462182"/>
  </w:style>
  <w:style w:type="character" w:customStyle="1" w:styleId="cross-head">
    <w:name w:val="cross-head"/>
    <w:rsid w:val="00462182"/>
  </w:style>
  <w:style w:type="character" w:customStyle="1" w:styleId="scaps">
    <w:name w:val="scaps"/>
    <w:rsid w:val="00462182"/>
  </w:style>
  <w:style w:type="character" w:customStyle="1" w:styleId="pub-date">
    <w:name w:val="pub-date"/>
    <w:rsid w:val="00462182"/>
  </w:style>
  <w:style w:type="character" w:customStyle="1" w:styleId="StyleTimesNewRoman12ptBold">
    <w:name w:val="Style Times New Roman 12 pt Bold"/>
    <w:rsid w:val="00462182"/>
  </w:style>
  <w:style w:type="character" w:customStyle="1" w:styleId="AuthorDateF4">
    <w:name w:val="Author Date (F4)"/>
    <w:rsid w:val="00462182"/>
  </w:style>
  <w:style w:type="character" w:customStyle="1" w:styleId="BoldUnderlineF6">
    <w:name w:val="Bold Underline (F6)"/>
    <w:rsid w:val="00462182"/>
  </w:style>
  <w:style w:type="character" w:customStyle="1" w:styleId="grouptext">
    <w:name w:val="group_text"/>
    <w:rsid w:val="00462182"/>
  </w:style>
  <w:style w:type="character" w:customStyle="1" w:styleId="authors">
    <w:name w:val="authors"/>
    <w:rsid w:val="00462182"/>
  </w:style>
  <w:style w:type="character" w:customStyle="1" w:styleId="StyleArial12ptBoldItalic">
    <w:name w:val="Style Arial 12 pt Bold Italic"/>
    <w:rsid w:val="00462182"/>
  </w:style>
  <w:style w:type="character" w:customStyle="1" w:styleId="verdana12grey1">
    <w:name w:val="verdana12grey1"/>
    <w:rsid w:val="00462182"/>
  </w:style>
  <w:style w:type="character" w:customStyle="1" w:styleId="verdana9grey1a">
    <w:name w:val="verdana9grey1a"/>
    <w:rsid w:val="00462182"/>
  </w:style>
  <w:style w:type="character" w:customStyle="1" w:styleId="nn-twttr-share-btn">
    <w:name w:val="nn-twttr-share-btn"/>
    <w:rsid w:val="00462182"/>
  </w:style>
  <w:style w:type="character" w:customStyle="1" w:styleId="count">
    <w:name w:val="count"/>
    <w:rsid w:val="00462182"/>
  </w:style>
  <w:style w:type="character" w:customStyle="1" w:styleId="fbbuttontext">
    <w:name w:val="fb_button_text"/>
    <w:rsid w:val="00462182"/>
  </w:style>
  <w:style w:type="character" w:customStyle="1" w:styleId="comment-count">
    <w:name w:val="comment-count"/>
    <w:rsid w:val="00462182"/>
  </w:style>
  <w:style w:type="character" w:customStyle="1" w:styleId="comment-count-text">
    <w:name w:val="comment-count-text"/>
    <w:rsid w:val="00462182"/>
  </w:style>
  <w:style w:type="character" w:customStyle="1" w:styleId="author-name">
    <w:name w:val="author-name"/>
    <w:rsid w:val="00462182"/>
  </w:style>
  <w:style w:type="character" w:customStyle="1" w:styleId="lightheader">
    <w:name w:val="lightheader"/>
    <w:rsid w:val="00462182"/>
  </w:style>
  <w:style w:type="character" w:customStyle="1" w:styleId="CiteCardCharCharCharCharChar">
    <w:name w:val="Cite_Card Char Char Char Char Char"/>
    <w:rsid w:val="00462182"/>
  </w:style>
  <w:style w:type="character" w:customStyle="1" w:styleId="CiteCardCharCharCharCharCharChar">
    <w:name w:val="Cite_Card Char Char Char Char Char Char"/>
    <w:rsid w:val="00462182"/>
  </w:style>
  <w:style w:type="character" w:customStyle="1" w:styleId="yahoobuzzbadge">
    <w:name w:val="yahoobuzzbadge"/>
    <w:rsid w:val="00462182"/>
  </w:style>
  <w:style w:type="character" w:customStyle="1" w:styleId="fbsharecountinner">
    <w:name w:val="fb_share_count_inner"/>
    <w:rsid w:val="00462182"/>
  </w:style>
  <w:style w:type="character" w:customStyle="1" w:styleId="fbconnectbuttontext">
    <w:name w:val="fbconnectbutton_text"/>
    <w:rsid w:val="00462182"/>
  </w:style>
  <w:style w:type="character" w:customStyle="1" w:styleId="SourcenameChar">
    <w:name w:val="Source name Char"/>
    <w:locked/>
    <w:rsid w:val="00462182"/>
  </w:style>
  <w:style w:type="character" w:customStyle="1" w:styleId="StrongEmphasis">
    <w:name w:val="Strong Emphasis"/>
    <w:rsid w:val="00462182"/>
  </w:style>
  <w:style w:type="character" w:customStyle="1" w:styleId="Caption2">
    <w:name w:val="Caption2"/>
    <w:rsid w:val="00462182"/>
  </w:style>
  <w:style w:type="character" w:customStyle="1" w:styleId="Style11ptItalicUnderline">
    <w:name w:val="Style 11 pt Italic Underline"/>
    <w:rsid w:val="00462182"/>
  </w:style>
  <w:style w:type="character" w:customStyle="1" w:styleId="Style11ptItalic">
    <w:name w:val="Style 11 pt Italic"/>
    <w:rsid w:val="00462182"/>
  </w:style>
  <w:style w:type="character" w:customStyle="1" w:styleId="Style6pt">
    <w:name w:val="Style 6 pt"/>
    <w:qFormat/>
    <w:rsid w:val="00462182"/>
  </w:style>
  <w:style w:type="character" w:customStyle="1" w:styleId="article-articlebody">
    <w:name w:val="article-articlebody"/>
    <w:basedOn w:val="DefaultParagraphFont"/>
    <w:rsid w:val="00462182"/>
  </w:style>
  <w:style w:type="character" w:customStyle="1" w:styleId="pageheader0">
    <w:name w:val="pageheader"/>
    <w:basedOn w:val="DefaultParagraphFont"/>
    <w:rsid w:val="00462182"/>
  </w:style>
  <w:style w:type="character" w:customStyle="1" w:styleId="AuthorCharChar">
    <w:name w:val="Author Char Char"/>
    <w:rsid w:val="00462182"/>
  </w:style>
  <w:style w:type="character" w:customStyle="1" w:styleId="smallchar2">
    <w:name w:val="smallchar"/>
    <w:basedOn w:val="DefaultParagraphFont"/>
    <w:rsid w:val="00462182"/>
  </w:style>
  <w:style w:type="character" w:customStyle="1" w:styleId="Shortcite">
    <w:name w:val="Shortcite"/>
    <w:rsid w:val="00462182"/>
  </w:style>
  <w:style w:type="character" w:customStyle="1" w:styleId="Longcite">
    <w:name w:val="Longcite"/>
    <w:rsid w:val="00462182"/>
  </w:style>
  <w:style w:type="character" w:customStyle="1" w:styleId="StyleStyle7pt8pt">
    <w:name w:val="Style Style 7 pt + 8 pt"/>
    <w:rsid w:val="00462182"/>
  </w:style>
  <w:style w:type="character" w:customStyle="1" w:styleId="StyleStyleThickunderlineBold1">
    <w:name w:val="Style Style Thick underline + Bold1"/>
    <w:rsid w:val="00462182"/>
  </w:style>
  <w:style w:type="character" w:customStyle="1" w:styleId="StyleUnderline2">
    <w:name w:val="Style Underline2"/>
    <w:rsid w:val="00462182"/>
  </w:style>
  <w:style w:type="character" w:customStyle="1" w:styleId="tagchar0">
    <w:name w:val="tagchar"/>
    <w:basedOn w:val="DefaultParagraphFont"/>
    <w:rsid w:val="00462182"/>
  </w:style>
  <w:style w:type="character" w:customStyle="1" w:styleId="address">
    <w:name w:val="address"/>
    <w:rsid w:val="00462182"/>
  </w:style>
  <w:style w:type="character" w:customStyle="1" w:styleId="NormalizationChar">
    <w:name w:val="Normalization Char"/>
    <w:rsid w:val="00462182"/>
  </w:style>
  <w:style w:type="character" w:customStyle="1" w:styleId="maintextbldleft">
    <w:name w:val="maintextbldleft"/>
    <w:basedOn w:val="DefaultParagraphFont"/>
    <w:rsid w:val="00462182"/>
  </w:style>
  <w:style w:type="character" w:customStyle="1" w:styleId="maintextleft">
    <w:name w:val="maintextleft"/>
    <w:basedOn w:val="DefaultParagraphFont"/>
    <w:rsid w:val="00462182"/>
  </w:style>
  <w:style w:type="character" w:customStyle="1" w:styleId="highlight1">
    <w:name w:val="highlight"/>
    <w:rsid w:val="00462182"/>
  </w:style>
  <w:style w:type="character" w:customStyle="1" w:styleId="Shrinker">
    <w:name w:val="Shrinker"/>
    <w:rsid w:val="00462182"/>
  </w:style>
  <w:style w:type="character" w:customStyle="1" w:styleId="heading2char1">
    <w:name w:val="heading2char"/>
    <w:basedOn w:val="DefaultParagraphFont"/>
    <w:rsid w:val="00462182"/>
  </w:style>
  <w:style w:type="character" w:customStyle="1" w:styleId="heading3char1">
    <w:name w:val="heading3char1"/>
    <w:basedOn w:val="DefaultParagraphFont"/>
    <w:rsid w:val="00462182"/>
  </w:style>
  <w:style w:type="character" w:customStyle="1" w:styleId="underlinea">
    <w:name w:val="underlinea"/>
    <w:basedOn w:val="DefaultParagraphFont"/>
    <w:rsid w:val="00462182"/>
  </w:style>
  <w:style w:type="character" w:customStyle="1" w:styleId="StyleUnderlineChar9pt2">
    <w:name w:val="Style Underline Char + 9 pt2"/>
    <w:rsid w:val="00462182"/>
  </w:style>
  <w:style w:type="character" w:customStyle="1" w:styleId="StyleUnderlineChar9ptBold1">
    <w:name w:val="Style Underline Char + 9 pt Bold1"/>
    <w:rsid w:val="00462182"/>
  </w:style>
  <w:style w:type="character" w:customStyle="1" w:styleId="FontStyle329">
    <w:name w:val="Font Style329"/>
    <w:uiPriority w:val="99"/>
    <w:rsid w:val="00462182"/>
  </w:style>
  <w:style w:type="character" w:customStyle="1" w:styleId="styleboldunderline">
    <w:name w:val="styleboldunderline"/>
    <w:rsid w:val="00462182"/>
  </w:style>
  <w:style w:type="character" w:customStyle="1" w:styleId="FontStyle291">
    <w:name w:val="Font Style291"/>
    <w:uiPriority w:val="99"/>
    <w:rsid w:val="00462182"/>
  </w:style>
  <w:style w:type="character" w:customStyle="1" w:styleId="FontStyle232">
    <w:name w:val="Font Style232"/>
    <w:uiPriority w:val="99"/>
    <w:rsid w:val="00462182"/>
  </w:style>
  <w:style w:type="character" w:customStyle="1" w:styleId="MicroTextCharChar">
    <w:name w:val="MicroText Char Char"/>
    <w:rsid w:val="00462182"/>
  </w:style>
  <w:style w:type="character" w:customStyle="1" w:styleId="Hyperlink6">
    <w:name w:val="Hyperlink6"/>
    <w:rsid w:val="00462182"/>
  </w:style>
  <w:style w:type="character" w:customStyle="1" w:styleId="pmterms11">
    <w:name w:val="pmterms11"/>
    <w:rsid w:val="00462182"/>
  </w:style>
  <w:style w:type="character" w:customStyle="1" w:styleId="style61">
    <w:name w:val="style6"/>
    <w:rsid w:val="00462182"/>
  </w:style>
  <w:style w:type="character" w:customStyle="1" w:styleId="Title2">
    <w:name w:val="Title2"/>
    <w:basedOn w:val="DefaultParagraphFont"/>
    <w:rsid w:val="00462182"/>
  </w:style>
  <w:style w:type="character" w:customStyle="1" w:styleId="pmterms12">
    <w:name w:val="pmterms12"/>
    <w:basedOn w:val="DefaultParagraphFont"/>
    <w:rsid w:val="00462182"/>
  </w:style>
  <w:style w:type="character" w:customStyle="1" w:styleId="BoldandUnderlineChar1Char2Char">
    <w:name w:val="Bold and Underline Char1 Char2 Char"/>
    <w:basedOn w:val="DefaultParagraphFont"/>
    <w:rsid w:val="00462182"/>
  </w:style>
  <w:style w:type="character" w:customStyle="1" w:styleId="cardtextsmallCharCharCharCharCharCharCharCharCharCharCharChar">
    <w:name w:val="card text small Char Char Char Char Char Char Char Char Char Char Char Char"/>
    <w:basedOn w:val="DefaultParagraphFont"/>
    <w:rsid w:val="00462182"/>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462182"/>
  </w:style>
  <w:style w:type="character" w:customStyle="1" w:styleId="pmterms2">
    <w:name w:val="pmterms2"/>
    <w:basedOn w:val="DefaultParagraphFont"/>
    <w:rsid w:val="00462182"/>
  </w:style>
  <w:style w:type="character" w:customStyle="1" w:styleId="BoldandUnderlineChar1Char2CharChar">
    <w:name w:val="Bold and Underline Char1 Char2 Char Char"/>
    <w:basedOn w:val="DefaultParagraphFont"/>
    <w:rsid w:val="00462182"/>
  </w:style>
  <w:style w:type="character" w:customStyle="1" w:styleId="UnderlineChar1Char1">
    <w:name w:val="Underline Char1 Char1"/>
    <w:basedOn w:val="DefaultParagraphFont"/>
    <w:rsid w:val="00462182"/>
  </w:style>
  <w:style w:type="character" w:customStyle="1" w:styleId="UnderlineChar6CharCharCharCharCharCharCharChar">
    <w:name w:val="Underline Char6 Char Char Char Char Char Char Char Char"/>
    <w:basedOn w:val="DefaultParagraphFont"/>
    <w:rsid w:val="00462182"/>
  </w:style>
  <w:style w:type="character" w:customStyle="1" w:styleId="BoldText12pt">
    <w:name w:val="Bold Text 12 pt"/>
    <w:autoRedefine/>
    <w:rsid w:val="00462182"/>
  </w:style>
  <w:style w:type="character" w:customStyle="1" w:styleId="Style2CharChar">
    <w:name w:val="Style2 Char Char"/>
    <w:basedOn w:val="DefaultParagraphFont"/>
    <w:rsid w:val="00462182"/>
  </w:style>
  <w:style w:type="character" w:customStyle="1" w:styleId="DebateCiteCharCharChar">
    <w:name w:val="Debate Cite Char Char Char"/>
    <w:basedOn w:val="DefaultParagraphFont"/>
    <w:rsid w:val="00462182"/>
  </w:style>
  <w:style w:type="paragraph" w:styleId="BodyTextFirstIndent">
    <w:name w:val="Body Text First Indent"/>
    <w:basedOn w:val="BodyText"/>
    <w:link w:val="BodyTextFirstIndentChar1"/>
    <w:unhideWhenUsed/>
    <w:rsid w:val="00462182"/>
    <w:pPr>
      <w:spacing w:after="0" w:line="240" w:lineRule="auto"/>
      <w:ind w:firstLine="360"/>
    </w:pPr>
    <w:rPr>
      <w:rFonts w:ascii="Georgia" w:hAnsi="Georgia"/>
      <w:sz w:val="16"/>
    </w:rPr>
  </w:style>
  <w:style w:type="character" w:customStyle="1" w:styleId="BodyTextFirstIndentChar2">
    <w:name w:val="Body Text First Indent Char2"/>
    <w:basedOn w:val="BodyTextChar"/>
    <w:semiHidden/>
    <w:rsid w:val="00462182"/>
    <w:rPr>
      <w:rFonts w:ascii="Calibri" w:hAnsi="Calibri" w:cs="Calibri"/>
    </w:rPr>
  </w:style>
  <w:style w:type="character" w:customStyle="1" w:styleId="Style10ptBold">
    <w:name w:val="Style 10 pt Bold"/>
    <w:basedOn w:val="DefaultParagraphFont"/>
    <w:rsid w:val="00462182"/>
  </w:style>
  <w:style w:type="character" w:customStyle="1" w:styleId="text9">
    <w:name w:val="text9"/>
    <w:basedOn w:val="DefaultParagraphFont"/>
    <w:rsid w:val="00462182"/>
  </w:style>
  <w:style w:type="character" w:customStyle="1" w:styleId="text21">
    <w:name w:val="text21"/>
    <w:basedOn w:val="DefaultParagraphFont"/>
    <w:rsid w:val="00462182"/>
  </w:style>
  <w:style w:type="character" w:customStyle="1" w:styleId="text19">
    <w:name w:val="text19"/>
    <w:basedOn w:val="DefaultParagraphFont"/>
    <w:rsid w:val="00462182"/>
  </w:style>
  <w:style w:type="character" w:customStyle="1" w:styleId="term2">
    <w:name w:val="term2"/>
    <w:basedOn w:val="DefaultParagraphFont"/>
    <w:rsid w:val="00462182"/>
  </w:style>
  <w:style w:type="character" w:customStyle="1" w:styleId="ToReadChar">
    <w:name w:val="To Read Char"/>
    <w:basedOn w:val="DefaultParagraphFont"/>
    <w:rsid w:val="00462182"/>
  </w:style>
  <w:style w:type="character" w:customStyle="1" w:styleId="ToReadCharChar">
    <w:name w:val="To Read Char Char"/>
    <w:basedOn w:val="DefaultParagraphFont"/>
    <w:rsid w:val="00462182"/>
  </w:style>
  <w:style w:type="character" w:customStyle="1" w:styleId="storytextstyle">
    <w:name w:val="storytextstyle"/>
    <w:basedOn w:val="DefaultParagraphFont"/>
    <w:rsid w:val="00462182"/>
  </w:style>
  <w:style w:type="character" w:customStyle="1" w:styleId="cardunderlinedCharChar">
    <w:name w:val="card underlined Char Char"/>
    <w:basedOn w:val="DefaultParagraphFont"/>
    <w:rsid w:val="00462182"/>
  </w:style>
  <w:style w:type="character" w:customStyle="1" w:styleId="articlehead21">
    <w:name w:val="articlehead21"/>
    <w:basedOn w:val="DefaultParagraphFont"/>
    <w:rsid w:val="00462182"/>
  </w:style>
  <w:style w:type="character" w:customStyle="1" w:styleId="BoldandUnderlineChar2Char1">
    <w:name w:val="Bold and Underline Char2 Char1"/>
    <w:basedOn w:val="DefaultParagraphFont"/>
    <w:rsid w:val="00462182"/>
  </w:style>
  <w:style w:type="character" w:customStyle="1" w:styleId="TagCiteChar10">
    <w:name w:val="Tag/Cite Char1"/>
    <w:basedOn w:val="DefaultParagraphFont"/>
    <w:rsid w:val="00462182"/>
  </w:style>
  <w:style w:type="character" w:customStyle="1" w:styleId="CardCharChar0">
    <w:name w:val="Card Char Char"/>
    <w:basedOn w:val="DefaultParagraphFont"/>
    <w:rsid w:val="00462182"/>
  </w:style>
  <w:style w:type="character" w:customStyle="1" w:styleId="BriefTitle1Char">
    <w:name w:val="Brief Title 1 Char"/>
    <w:basedOn w:val="DefaultParagraphFont"/>
    <w:rsid w:val="00462182"/>
  </w:style>
  <w:style w:type="character" w:customStyle="1" w:styleId="TagCiteCharChar">
    <w:name w:val="Tag/Cite Char Char"/>
    <w:basedOn w:val="DefaultParagraphFont"/>
    <w:rsid w:val="00462182"/>
  </w:style>
  <w:style w:type="character" w:customStyle="1" w:styleId="prodgeneral1">
    <w:name w:val="prodgeneral1"/>
    <w:basedOn w:val="DefaultParagraphFont"/>
    <w:rsid w:val="00462182"/>
  </w:style>
  <w:style w:type="character" w:customStyle="1" w:styleId="texto11">
    <w:name w:val="texto11"/>
    <w:basedOn w:val="DefaultParagraphFont"/>
    <w:rsid w:val="00462182"/>
  </w:style>
  <w:style w:type="character" w:customStyle="1" w:styleId="date10">
    <w:name w:val="date1"/>
    <w:basedOn w:val="DefaultParagraphFont"/>
    <w:rsid w:val="00462182"/>
  </w:style>
  <w:style w:type="character" w:customStyle="1" w:styleId="summary1">
    <w:name w:val="summary1"/>
    <w:basedOn w:val="DefaultParagraphFont"/>
    <w:rsid w:val="00462182"/>
  </w:style>
  <w:style w:type="character" w:customStyle="1" w:styleId="text3">
    <w:name w:val="text3"/>
    <w:basedOn w:val="DefaultParagraphFont"/>
    <w:rsid w:val="00462182"/>
  </w:style>
  <w:style w:type="character" w:customStyle="1" w:styleId="featurecontentgray1">
    <w:name w:val="featurecontentgray1"/>
    <w:basedOn w:val="DefaultParagraphFont"/>
    <w:rsid w:val="00462182"/>
  </w:style>
  <w:style w:type="character" w:customStyle="1" w:styleId="CardCharCharChar0">
    <w:name w:val="Card Char Char Char"/>
    <w:basedOn w:val="DefaultParagraphFont"/>
    <w:rsid w:val="00462182"/>
  </w:style>
  <w:style w:type="character" w:customStyle="1" w:styleId="big1">
    <w:name w:val="big1"/>
    <w:basedOn w:val="DefaultParagraphFont"/>
    <w:rsid w:val="00462182"/>
  </w:style>
  <w:style w:type="character" w:customStyle="1" w:styleId="articletitle1">
    <w:name w:val="articletitle1"/>
    <w:basedOn w:val="DefaultParagraphFont"/>
    <w:rsid w:val="00462182"/>
  </w:style>
  <w:style w:type="character" w:customStyle="1" w:styleId="prodgeneral">
    <w:name w:val="prodgeneral"/>
    <w:basedOn w:val="DefaultParagraphFont"/>
    <w:rsid w:val="00462182"/>
  </w:style>
  <w:style w:type="character" w:customStyle="1" w:styleId="Style10pt">
    <w:name w:val="Style 10 pt"/>
    <w:basedOn w:val="DefaultParagraphFont"/>
    <w:rsid w:val="00462182"/>
  </w:style>
  <w:style w:type="character" w:customStyle="1" w:styleId="StyleUnderlineChar0">
    <w:name w:val="Style Underline + Char"/>
    <w:basedOn w:val="DefaultParagraphFont"/>
    <w:rsid w:val="00462182"/>
  </w:style>
  <w:style w:type="character" w:customStyle="1" w:styleId="highlightChar">
    <w:name w:val="highlight Char"/>
    <w:basedOn w:val="DefaultParagraphFont"/>
    <w:rsid w:val="00462182"/>
  </w:style>
  <w:style w:type="character" w:customStyle="1" w:styleId="citeChar0">
    <w:name w:val="cite Char"/>
    <w:basedOn w:val="DefaultParagraphFont"/>
    <w:rsid w:val="00462182"/>
  </w:style>
  <w:style w:type="character" w:customStyle="1" w:styleId="OffensiveLanguageChar">
    <w:name w:val="Offensive Language Char"/>
    <w:rsid w:val="00462182"/>
  </w:style>
  <w:style w:type="character" w:customStyle="1" w:styleId="yellowfadeinnerspan">
    <w:name w:val="yellowfadeinnerspan"/>
    <w:rsid w:val="00462182"/>
  </w:style>
  <w:style w:type="character" w:customStyle="1" w:styleId="ipa">
    <w:name w:val="ipa"/>
    <w:basedOn w:val="DefaultParagraphFont"/>
    <w:rsid w:val="00462182"/>
  </w:style>
  <w:style w:type="character" w:customStyle="1" w:styleId="StyleciteChar">
    <w:name w:val="Style cite + Char"/>
    <w:basedOn w:val="DefaultParagraphFont"/>
    <w:rsid w:val="00462182"/>
  </w:style>
  <w:style w:type="character" w:customStyle="1" w:styleId="H4TagChar1">
    <w:name w:val="H4 (Tag) Char1"/>
    <w:locked/>
    <w:rsid w:val="00462182"/>
  </w:style>
  <w:style w:type="character" w:customStyle="1" w:styleId="DebateUnderlinedChar">
    <w:name w:val="Debate Underlined Char"/>
    <w:locked/>
    <w:rsid w:val="00462182"/>
  </w:style>
  <w:style w:type="character" w:customStyle="1" w:styleId="Card10f2Char">
    <w:name w:val="Card.10.f2 Char"/>
    <w:locked/>
    <w:rsid w:val="00462182"/>
  </w:style>
  <w:style w:type="character" w:customStyle="1" w:styleId="Heading180">
    <w:name w:val="Heading #18_"/>
    <w:basedOn w:val="DefaultParagraphFont"/>
    <w:locked/>
    <w:rsid w:val="00462182"/>
  </w:style>
  <w:style w:type="character" w:customStyle="1" w:styleId="Picturecaption20">
    <w:name w:val="Picture caption (2)_"/>
    <w:basedOn w:val="DefaultParagraphFont"/>
    <w:locked/>
    <w:rsid w:val="00462182"/>
  </w:style>
  <w:style w:type="character" w:customStyle="1" w:styleId="Picturecaption0">
    <w:name w:val="Picture caption_"/>
    <w:basedOn w:val="DefaultParagraphFont"/>
    <w:locked/>
    <w:rsid w:val="00462182"/>
  </w:style>
  <w:style w:type="character" w:customStyle="1" w:styleId="Bodytext311">
    <w:name w:val="Body text (31)_"/>
    <w:basedOn w:val="DefaultParagraphFont"/>
    <w:locked/>
    <w:rsid w:val="00462182"/>
  </w:style>
  <w:style w:type="character" w:customStyle="1" w:styleId="Heading220">
    <w:name w:val="Heading #22_"/>
    <w:basedOn w:val="DefaultParagraphFont"/>
    <w:locked/>
    <w:rsid w:val="00462182"/>
  </w:style>
  <w:style w:type="character" w:customStyle="1" w:styleId="Bodytext1310">
    <w:name w:val="Body text (131)_"/>
    <w:basedOn w:val="DefaultParagraphFont"/>
    <w:locked/>
    <w:rsid w:val="00462182"/>
  </w:style>
  <w:style w:type="character" w:customStyle="1" w:styleId="Bodytext1400">
    <w:name w:val="Body text (140)_"/>
    <w:basedOn w:val="DefaultParagraphFont"/>
    <w:locked/>
    <w:rsid w:val="00462182"/>
  </w:style>
  <w:style w:type="character" w:customStyle="1" w:styleId="Bodytext1410">
    <w:name w:val="Body text (141)_"/>
    <w:basedOn w:val="DefaultParagraphFont"/>
    <w:locked/>
    <w:rsid w:val="00462182"/>
  </w:style>
  <w:style w:type="character" w:customStyle="1" w:styleId="Tableofcontents200">
    <w:name w:val="Table of contents (20)_"/>
    <w:basedOn w:val="DefaultParagraphFont"/>
    <w:locked/>
    <w:rsid w:val="00462182"/>
  </w:style>
  <w:style w:type="character" w:customStyle="1" w:styleId="Tableofcontents210">
    <w:name w:val="Table of contents (21)_"/>
    <w:basedOn w:val="DefaultParagraphFont"/>
    <w:locked/>
    <w:rsid w:val="00462182"/>
  </w:style>
  <w:style w:type="character" w:customStyle="1" w:styleId="Tableofcontents220">
    <w:name w:val="Table of contents (22)_"/>
    <w:basedOn w:val="DefaultParagraphFont"/>
    <w:locked/>
    <w:rsid w:val="00462182"/>
  </w:style>
  <w:style w:type="character" w:customStyle="1" w:styleId="Bodytext1420">
    <w:name w:val="Body text (142)_"/>
    <w:basedOn w:val="DefaultParagraphFont"/>
    <w:locked/>
    <w:rsid w:val="00462182"/>
  </w:style>
  <w:style w:type="character" w:customStyle="1" w:styleId="Bodytext1430">
    <w:name w:val="Body text (143)_"/>
    <w:basedOn w:val="DefaultParagraphFont"/>
    <w:locked/>
    <w:rsid w:val="00462182"/>
  </w:style>
  <w:style w:type="character" w:customStyle="1" w:styleId="Bodytext144Exact">
    <w:name w:val="Body text (144) Exact"/>
    <w:basedOn w:val="DefaultParagraphFont"/>
    <w:locked/>
    <w:rsid w:val="00462182"/>
  </w:style>
  <w:style w:type="character" w:customStyle="1" w:styleId="Bodytext145Exact">
    <w:name w:val="Body text (145) Exact"/>
    <w:basedOn w:val="DefaultParagraphFont"/>
    <w:locked/>
    <w:rsid w:val="00462182"/>
  </w:style>
  <w:style w:type="character" w:customStyle="1" w:styleId="Bodytext1460">
    <w:name w:val="Body text (146)_"/>
    <w:basedOn w:val="DefaultParagraphFont"/>
    <w:locked/>
    <w:rsid w:val="00462182"/>
  </w:style>
  <w:style w:type="character" w:customStyle="1" w:styleId="Heading231">
    <w:name w:val="Heading #23_"/>
    <w:basedOn w:val="DefaultParagraphFont"/>
    <w:locked/>
    <w:rsid w:val="00462182"/>
  </w:style>
  <w:style w:type="character" w:customStyle="1" w:styleId="Picturecaption360">
    <w:name w:val="Picture caption (36)_"/>
    <w:basedOn w:val="DefaultParagraphFont"/>
    <w:locked/>
    <w:rsid w:val="00462182"/>
  </w:style>
  <w:style w:type="character" w:customStyle="1" w:styleId="Picturecaption420">
    <w:name w:val="Picture caption (42)_"/>
    <w:basedOn w:val="DefaultParagraphFont"/>
    <w:locked/>
    <w:rsid w:val="00462182"/>
  </w:style>
  <w:style w:type="character" w:customStyle="1" w:styleId="Bodytext1540">
    <w:name w:val="Body text (154)_"/>
    <w:basedOn w:val="DefaultParagraphFont"/>
    <w:locked/>
    <w:rsid w:val="00462182"/>
  </w:style>
  <w:style w:type="character" w:customStyle="1" w:styleId="Bodytext1550">
    <w:name w:val="Body text (155)_"/>
    <w:basedOn w:val="DefaultParagraphFont"/>
    <w:locked/>
    <w:rsid w:val="00462182"/>
  </w:style>
  <w:style w:type="character" w:customStyle="1" w:styleId="Bodytext1560">
    <w:name w:val="Body text (156)_"/>
    <w:basedOn w:val="DefaultParagraphFont"/>
    <w:locked/>
    <w:rsid w:val="00462182"/>
  </w:style>
  <w:style w:type="character" w:customStyle="1" w:styleId="Bodytext600">
    <w:name w:val="Body text (60)_"/>
    <w:basedOn w:val="DefaultParagraphFont"/>
    <w:locked/>
    <w:rsid w:val="00462182"/>
  </w:style>
  <w:style w:type="character" w:customStyle="1" w:styleId="Bodytext1580">
    <w:name w:val="Body text (158)_"/>
    <w:basedOn w:val="DefaultParagraphFont"/>
    <w:locked/>
    <w:rsid w:val="00462182"/>
  </w:style>
  <w:style w:type="character" w:customStyle="1" w:styleId="Bodytext1590">
    <w:name w:val="Body text (159)_"/>
    <w:basedOn w:val="DefaultParagraphFont"/>
    <w:locked/>
    <w:rsid w:val="00462182"/>
  </w:style>
  <w:style w:type="character" w:customStyle="1" w:styleId="Bodytext1600">
    <w:name w:val="Body text (160)_"/>
    <w:basedOn w:val="DefaultParagraphFont"/>
    <w:locked/>
    <w:rsid w:val="00462182"/>
  </w:style>
  <w:style w:type="character" w:customStyle="1" w:styleId="Picturecaption40">
    <w:name w:val="Picture caption (4)_"/>
    <w:basedOn w:val="DefaultParagraphFont"/>
    <w:locked/>
    <w:rsid w:val="00462182"/>
  </w:style>
  <w:style w:type="character" w:customStyle="1" w:styleId="Heading101">
    <w:name w:val="Heading #10_"/>
    <w:basedOn w:val="DefaultParagraphFont"/>
    <w:locked/>
    <w:rsid w:val="00462182"/>
  </w:style>
  <w:style w:type="character" w:customStyle="1" w:styleId="Picturecaption30">
    <w:name w:val="Picture caption (3)_"/>
    <w:basedOn w:val="DefaultParagraphFont"/>
    <w:locked/>
    <w:rsid w:val="00462182"/>
  </w:style>
  <w:style w:type="character" w:customStyle="1" w:styleId="Heading130">
    <w:name w:val="Heading #13_"/>
    <w:basedOn w:val="DefaultParagraphFont"/>
    <w:locked/>
    <w:rsid w:val="00462182"/>
  </w:style>
  <w:style w:type="character" w:customStyle="1" w:styleId="Heading920">
    <w:name w:val="Heading #9 (2)_"/>
    <w:basedOn w:val="DefaultParagraphFont"/>
    <w:locked/>
    <w:rsid w:val="00462182"/>
  </w:style>
  <w:style w:type="character" w:customStyle="1" w:styleId="Heading150">
    <w:name w:val="Heading #15_"/>
    <w:basedOn w:val="DefaultParagraphFont"/>
    <w:locked/>
    <w:rsid w:val="00462182"/>
  </w:style>
  <w:style w:type="character" w:customStyle="1" w:styleId="Bodytext380">
    <w:name w:val="Body text (38)_"/>
    <w:basedOn w:val="DefaultParagraphFont"/>
    <w:locked/>
    <w:rsid w:val="00462182"/>
  </w:style>
  <w:style w:type="character" w:customStyle="1" w:styleId="Heading170">
    <w:name w:val="Heading #17_"/>
    <w:basedOn w:val="DefaultParagraphFont"/>
    <w:locked/>
    <w:rsid w:val="00462182"/>
  </w:style>
  <w:style w:type="character" w:customStyle="1" w:styleId="Bodytext97Exact">
    <w:name w:val="Body text (97) Exact"/>
    <w:basedOn w:val="DefaultParagraphFont"/>
    <w:locked/>
    <w:rsid w:val="00462182"/>
  </w:style>
  <w:style w:type="character" w:customStyle="1" w:styleId="Bodytext420">
    <w:name w:val="Body text (42)_"/>
    <w:basedOn w:val="DefaultParagraphFont"/>
    <w:locked/>
    <w:rsid w:val="00462182"/>
  </w:style>
  <w:style w:type="character" w:customStyle="1" w:styleId="Picturecaption90">
    <w:name w:val="Picture caption (9)_"/>
    <w:basedOn w:val="DefaultParagraphFont"/>
    <w:locked/>
    <w:rsid w:val="00462182"/>
  </w:style>
  <w:style w:type="character" w:customStyle="1" w:styleId="Bodytext96Exact">
    <w:name w:val="Body text (96) Exact"/>
    <w:basedOn w:val="DefaultParagraphFont"/>
    <w:locked/>
    <w:rsid w:val="00462182"/>
  </w:style>
  <w:style w:type="character" w:customStyle="1" w:styleId="Heading1420">
    <w:name w:val="Heading #14 (2)_"/>
    <w:basedOn w:val="DefaultParagraphFont"/>
    <w:locked/>
    <w:rsid w:val="00462182"/>
  </w:style>
  <w:style w:type="character" w:customStyle="1" w:styleId="Picturecaption310">
    <w:name w:val="Picture caption (31)_"/>
    <w:basedOn w:val="DefaultParagraphFont"/>
    <w:locked/>
    <w:rsid w:val="00462182"/>
  </w:style>
  <w:style w:type="character" w:customStyle="1" w:styleId="Picturecaption270">
    <w:name w:val="Picture caption (27)_"/>
    <w:basedOn w:val="DefaultParagraphFont"/>
    <w:locked/>
    <w:rsid w:val="00462182"/>
  </w:style>
  <w:style w:type="character" w:customStyle="1" w:styleId="Bodytext43Exact">
    <w:name w:val="Body text (43) Exact"/>
    <w:basedOn w:val="DefaultParagraphFont"/>
    <w:locked/>
    <w:rsid w:val="00462182"/>
  </w:style>
  <w:style w:type="character" w:customStyle="1" w:styleId="Bodytext1090">
    <w:name w:val="Body text (109)_"/>
    <w:basedOn w:val="DefaultParagraphFont"/>
    <w:locked/>
    <w:rsid w:val="00462182"/>
  </w:style>
  <w:style w:type="character" w:customStyle="1" w:styleId="Bodytext1100">
    <w:name w:val="Body text (110)_"/>
    <w:basedOn w:val="DefaultParagraphFont"/>
    <w:locked/>
    <w:rsid w:val="00462182"/>
  </w:style>
  <w:style w:type="character" w:customStyle="1" w:styleId="Bodytext1110">
    <w:name w:val="Body text (111)_"/>
    <w:basedOn w:val="DefaultParagraphFont"/>
    <w:locked/>
    <w:rsid w:val="00462182"/>
  </w:style>
  <w:style w:type="character" w:customStyle="1" w:styleId="Tablecaption70">
    <w:name w:val="Table caption (7)_"/>
    <w:basedOn w:val="DefaultParagraphFont"/>
    <w:locked/>
    <w:rsid w:val="00462182"/>
  </w:style>
  <w:style w:type="character" w:customStyle="1" w:styleId="Bodytext1120">
    <w:name w:val="Body text (112)_"/>
    <w:basedOn w:val="DefaultParagraphFont"/>
    <w:locked/>
    <w:rsid w:val="00462182"/>
  </w:style>
  <w:style w:type="character" w:customStyle="1" w:styleId="Bodytext1130">
    <w:name w:val="Body text (113)_"/>
    <w:basedOn w:val="DefaultParagraphFont"/>
    <w:locked/>
    <w:rsid w:val="00462182"/>
  </w:style>
  <w:style w:type="character" w:customStyle="1" w:styleId="Tableofcontents100">
    <w:name w:val="Table of contents (10)_"/>
    <w:basedOn w:val="DefaultParagraphFont"/>
    <w:locked/>
    <w:rsid w:val="00462182"/>
  </w:style>
  <w:style w:type="character" w:customStyle="1" w:styleId="Tableofcontents120">
    <w:name w:val="Table of contents (12)_"/>
    <w:basedOn w:val="DefaultParagraphFont"/>
    <w:locked/>
    <w:rsid w:val="00462182"/>
  </w:style>
  <w:style w:type="character" w:customStyle="1" w:styleId="Tableofcontents140">
    <w:name w:val="Table of contents (14)_"/>
    <w:basedOn w:val="DefaultParagraphFont"/>
    <w:locked/>
    <w:rsid w:val="00462182"/>
  </w:style>
  <w:style w:type="character" w:customStyle="1" w:styleId="Heading1620">
    <w:name w:val="Heading #16 (2)_"/>
    <w:basedOn w:val="DefaultParagraphFont"/>
    <w:locked/>
    <w:rsid w:val="00462182"/>
  </w:style>
  <w:style w:type="character" w:customStyle="1" w:styleId="StyleStyle4LatinTimesNewRomanAsianSimSunChar">
    <w:name w:val="Style Style4 + (Latin) Times New Roman (Asian) SimSun Char"/>
    <w:locked/>
    <w:rsid w:val="00462182"/>
  </w:style>
  <w:style w:type="character" w:customStyle="1" w:styleId="StyleUnderlineCharLatinTimesNewRomanAsianSimSunChar">
    <w:name w:val="Style Underline Char + (Latin) Times New Roman (Asian) SimSun Char"/>
    <w:locked/>
    <w:rsid w:val="00462182"/>
  </w:style>
  <w:style w:type="character" w:customStyle="1" w:styleId="StyleUnderlineCharLatinTimesNewRomanAsianSimSunBoldChar">
    <w:name w:val="Style Underline Char + (Latin) Times New Roman (Asian) SimSun Bold Char"/>
    <w:locked/>
    <w:rsid w:val="00462182"/>
  </w:style>
  <w:style w:type="character" w:customStyle="1" w:styleId="StyleStyle1BoldChar">
    <w:name w:val="Style Style1 + Bold Char"/>
    <w:locked/>
    <w:rsid w:val="00462182"/>
  </w:style>
  <w:style w:type="character" w:customStyle="1" w:styleId="StyleBoldandUnderlineChar11ptChar">
    <w:name w:val="Style Bold and Underline Char + 11 pt Char"/>
    <w:locked/>
    <w:rsid w:val="00462182"/>
  </w:style>
  <w:style w:type="character" w:customStyle="1" w:styleId="StyleStyleStyle4LatinTimesNewRomanAsianSimSunBoldChar">
    <w:name w:val="Style Style Style4 + (Latin) Times New Roman (Asian) SimSun Bold + Char"/>
    <w:locked/>
    <w:rsid w:val="00462182"/>
  </w:style>
  <w:style w:type="character" w:customStyle="1" w:styleId="StyleStyle4BoldChar">
    <w:name w:val="Style Style4 + Bold Char"/>
    <w:locked/>
    <w:rsid w:val="00462182"/>
  </w:style>
  <w:style w:type="character" w:customStyle="1" w:styleId="StyleStyle411ptBorderSinglesolidlineAuto05ptLChar">
    <w:name w:val="Style Style4 + 11 pt Border: : (Single solid line Auto  0.5 pt L... Char"/>
    <w:locked/>
    <w:rsid w:val="00462182"/>
  </w:style>
  <w:style w:type="character" w:customStyle="1" w:styleId="StyleStyle49ptBoldBorderSinglesolidlineAuto05Char">
    <w:name w:val="Style Style4 + 9 pt Bold Border: : (Single solid line Auto  0.5... Char"/>
    <w:locked/>
    <w:rsid w:val="00462182"/>
  </w:style>
  <w:style w:type="character" w:customStyle="1" w:styleId="StyleStyle49ptBorderSinglesolidlineAuto05ptLiChar">
    <w:name w:val="Style Style4 + 9 pt Border: : (Single solid line Auto  0.5 pt Li... Char"/>
    <w:locked/>
    <w:rsid w:val="00462182"/>
  </w:style>
  <w:style w:type="character" w:customStyle="1" w:styleId="UnderlineCharCharCharCharCharChar">
    <w:name w:val="Underline Char Char Char Char Char Char"/>
    <w:locked/>
    <w:rsid w:val="00462182"/>
  </w:style>
  <w:style w:type="character" w:customStyle="1" w:styleId="TextsmallChar">
    <w:name w:val="Textsmall Char"/>
    <w:locked/>
    <w:rsid w:val="00462182"/>
  </w:style>
  <w:style w:type="character" w:customStyle="1" w:styleId="BlockHeaderHiddenChar">
    <w:name w:val="Block Header Hidden Char"/>
    <w:basedOn w:val="DefaultParagraphFont"/>
    <w:locked/>
    <w:rsid w:val="00462182"/>
  </w:style>
  <w:style w:type="character" w:customStyle="1" w:styleId="F7-SmallFont">
    <w:name w:val="F7 - Small Font"/>
    <w:rsid w:val="00462182"/>
  </w:style>
  <w:style w:type="character" w:customStyle="1" w:styleId="StyleLatinGaramond9ptUnderline">
    <w:name w:val="Style (Latin) Garamond 9 pt Underline"/>
    <w:rsid w:val="00462182"/>
  </w:style>
  <w:style w:type="character" w:customStyle="1" w:styleId="tkrname">
    <w:name w:val="tkrname"/>
    <w:basedOn w:val="DefaultParagraphFont"/>
    <w:rsid w:val="00462182"/>
  </w:style>
  <w:style w:type="character" w:customStyle="1" w:styleId="tkrchange">
    <w:name w:val="tkrchange"/>
    <w:basedOn w:val="DefaultParagraphFont"/>
    <w:rsid w:val="00462182"/>
  </w:style>
  <w:style w:type="character" w:customStyle="1" w:styleId="l9">
    <w:name w:val="l9"/>
    <w:basedOn w:val="DefaultParagraphFont"/>
    <w:rsid w:val="00462182"/>
  </w:style>
  <w:style w:type="character" w:customStyle="1" w:styleId="l8">
    <w:name w:val="l8"/>
    <w:basedOn w:val="DefaultParagraphFont"/>
    <w:rsid w:val="00462182"/>
  </w:style>
  <w:style w:type="character" w:customStyle="1" w:styleId="l6">
    <w:name w:val="l6"/>
    <w:basedOn w:val="DefaultParagraphFont"/>
    <w:rsid w:val="00462182"/>
  </w:style>
  <w:style w:type="character" w:customStyle="1" w:styleId="l7">
    <w:name w:val="l7"/>
    <w:basedOn w:val="DefaultParagraphFont"/>
    <w:rsid w:val="00462182"/>
  </w:style>
  <w:style w:type="character" w:customStyle="1" w:styleId="ellipsistext">
    <w:name w:val="ellipsis_text"/>
    <w:basedOn w:val="DefaultParagraphFont"/>
    <w:rsid w:val="00462182"/>
  </w:style>
  <w:style w:type="character" w:customStyle="1" w:styleId="referencediv">
    <w:name w:val="referencediv"/>
    <w:basedOn w:val="DefaultParagraphFont"/>
    <w:rsid w:val="00462182"/>
  </w:style>
  <w:style w:type="character" w:customStyle="1" w:styleId="A3">
    <w:name w:val="A3"/>
    <w:rsid w:val="00462182"/>
  </w:style>
  <w:style w:type="character" w:customStyle="1" w:styleId="cite0">
    <w:name w:val="cite0"/>
    <w:rsid w:val="00462182"/>
  </w:style>
  <w:style w:type="character" w:customStyle="1" w:styleId="hilite1">
    <w:name w:val="hilite1"/>
    <w:rsid w:val="00462182"/>
  </w:style>
  <w:style w:type="character" w:customStyle="1" w:styleId="Style8pt1">
    <w:name w:val="Style 8 pt1"/>
    <w:basedOn w:val="DefaultParagraphFont"/>
    <w:rsid w:val="00462182"/>
  </w:style>
  <w:style w:type="character" w:customStyle="1" w:styleId="qlabel">
    <w:name w:val="q_label"/>
    <w:rsid w:val="00462182"/>
  </w:style>
  <w:style w:type="character" w:customStyle="1" w:styleId="alabel">
    <w:name w:val="a_label"/>
    <w:rsid w:val="00462182"/>
  </w:style>
  <w:style w:type="character" w:customStyle="1" w:styleId="StyleStyle4CharTimesNewRoman11pt">
    <w:name w:val="Style Style4 Char + Times New Roman 11 pt"/>
    <w:rsid w:val="00462182"/>
  </w:style>
  <w:style w:type="character" w:customStyle="1" w:styleId="Aunderline">
    <w:name w:val="Aunderline"/>
    <w:qFormat/>
    <w:rsid w:val="00462182"/>
  </w:style>
  <w:style w:type="character" w:customStyle="1" w:styleId="desc">
    <w:name w:val="desc"/>
    <w:basedOn w:val="DefaultParagraphFont"/>
    <w:rsid w:val="00462182"/>
  </w:style>
  <w:style w:type="character" w:customStyle="1" w:styleId="titleauthoretc">
    <w:name w:val="titleauthoretc"/>
    <w:rsid w:val="00462182"/>
  </w:style>
  <w:style w:type="character" w:customStyle="1" w:styleId="in-top">
    <w:name w:val="in-top"/>
    <w:rsid w:val="00462182"/>
  </w:style>
  <w:style w:type="character" w:customStyle="1" w:styleId="nukeled">
    <w:name w:val="nukeled"/>
    <w:rsid w:val="00462182"/>
  </w:style>
  <w:style w:type="character" w:customStyle="1" w:styleId="contextlyrelated">
    <w:name w:val="contextly_related"/>
    <w:rsid w:val="00462182"/>
  </w:style>
  <w:style w:type="character" w:customStyle="1" w:styleId="in-right">
    <w:name w:val="in-right"/>
    <w:rsid w:val="00462182"/>
  </w:style>
  <w:style w:type="character" w:customStyle="1" w:styleId="adtext">
    <w:name w:val="ad_text"/>
    <w:rsid w:val="00462182"/>
  </w:style>
  <w:style w:type="character" w:customStyle="1" w:styleId="linkrow">
    <w:name w:val="link_row"/>
    <w:rsid w:val="00462182"/>
  </w:style>
  <w:style w:type="character" w:customStyle="1" w:styleId="revision-date">
    <w:name w:val="revision-date"/>
    <w:rsid w:val="00462182"/>
  </w:style>
  <w:style w:type="character" w:customStyle="1" w:styleId="facebook-share">
    <w:name w:val="facebook-share"/>
    <w:rsid w:val="00462182"/>
  </w:style>
  <w:style w:type="character" w:customStyle="1" w:styleId="facebook-share-label">
    <w:name w:val="facebook-share-label"/>
    <w:rsid w:val="00462182"/>
  </w:style>
  <w:style w:type="character" w:customStyle="1" w:styleId="cap">
    <w:name w:val="cap"/>
    <w:rsid w:val="00462182"/>
  </w:style>
  <w:style w:type="character" w:customStyle="1" w:styleId="share">
    <w:name w:val="share"/>
    <w:rsid w:val="00462182"/>
  </w:style>
  <w:style w:type="character" w:customStyle="1" w:styleId="ata11y">
    <w:name w:val="at_a11y"/>
    <w:rsid w:val="00462182"/>
  </w:style>
  <w:style w:type="character" w:customStyle="1" w:styleId="tpk">
    <w:name w:val="tpk"/>
    <w:rsid w:val="00462182"/>
  </w:style>
  <w:style w:type="character" w:customStyle="1" w:styleId="A24">
    <w:name w:val="A24"/>
    <w:uiPriority w:val="99"/>
    <w:rsid w:val="00462182"/>
  </w:style>
  <w:style w:type="character" w:customStyle="1" w:styleId="A25">
    <w:name w:val="A25"/>
    <w:uiPriority w:val="99"/>
    <w:rsid w:val="00462182"/>
  </w:style>
  <w:style w:type="character" w:customStyle="1" w:styleId="Headerorfooter">
    <w:name w:val="Header or footer_"/>
    <w:basedOn w:val="DefaultParagraphFont"/>
    <w:rsid w:val="00462182"/>
  </w:style>
  <w:style w:type="character" w:customStyle="1" w:styleId="Bodytext22">
    <w:name w:val="Body text (2)_"/>
    <w:basedOn w:val="DefaultParagraphFont"/>
    <w:rsid w:val="00462182"/>
  </w:style>
  <w:style w:type="character" w:customStyle="1" w:styleId="Headerorfooter0">
    <w:name w:val="Header or footer"/>
    <w:basedOn w:val="Bodytext10"/>
    <w:rsid w:val="00462182"/>
    <w:rPr>
      <w:shd w:val="clear" w:color="auto" w:fill="FFFFFF"/>
    </w:rPr>
  </w:style>
  <w:style w:type="character" w:customStyle="1" w:styleId="Bodytext30">
    <w:name w:val="Body text (3)_"/>
    <w:basedOn w:val="DefaultParagraphFont"/>
    <w:rsid w:val="00462182"/>
  </w:style>
  <w:style w:type="character" w:customStyle="1" w:styleId="Bodytext31Exact">
    <w:name w:val="Body text (31) Exact"/>
    <w:basedOn w:val="DefaultParagraphFont"/>
    <w:rsid w:val="00462182"/>
  </w:style>
  <w:style w:type="character" w:customStyle="1" w:styleId="Bodytext46">
    <w:name w:val="Body text (46)_"/>
    <w:basedOn w:val="DefaultParagraphFont"/>
    <w:rsid w:val="00462182"/>
  </w:style>
  <w:style w:type="character" w:customStyle="1" w:styleId="Bodytext51">
    <w:name w:val="Body text (51)_"/>
    <w:basedOn w:val="DefaultParagraphFont"/>
    <w:rsid w:val="00462182"/>
  </w:style>
  <w:style w:type="character" w:customStyle="1" w:styleId="Bodytext34">
    <w:name w:val="Body text (34)_"/>
    <w:basedOn w:val="DefaultParagraphFont"/>
    <w:rsid w:val="00462182"/>
  </w:style>
  <w:style w:type="character" w:customStyle="1" w:styleId="Bodytext3Spacing0ptExact">
    <w:name w:val="Body text (3) + Spacing 0 pt Exact"/>
    <w:rsid w:val="00462182"/>
  </w:style>
  <w:style w:type="character" w:customStyle="1" w:styleId="Bodytext82">
    <w:name w:val="Body text (82)_"/>
    <w:basedOn w:val="DefaultParagraphFont"/>
    <w:rsid w:val="00462182"/>
  </w:style>
  <w:style w:type="character" w:customStyle="1" w:styleId="PicturecaptionSpacing0ptExact">
    <w:name w:val="Picture caption + Spacing 0 pt Exact"/>
    <w:basedOn w:val="DefaultParagraphFont"/>
    <w:rsid w:val="00462182"/>
  </w:style>
  <w:style w:type="character" w:customStyle="1" w:styleId="Tableofcontents13">
    <w:name w:val="Table of contents (13)_"/>
    <w:basedOn w:val="DefaultParagraphFont"/>
    <w:rsid w:val="00462182"/>
  </w:style>
  <w:style w:type="character" w:customStyle="1" w:styleId="Bodytext114">
    <w:name w:val="Body text (114)_"/>
    <w:basedOn w:val="DefaultParagraphFont"/>
    <w:rsid w:val="00462182"/>
  </w:style>
  <w:style w:type="character" w:customStyle="1" w:styleId="Bodytext115">
    <w:name w:val="Body text (115)_"/>
    <w:basedOn w:val="DefaultParagraphFont"/>
    <w:rsid w:val="00462182"/>
  </w:style>
  <w:style w:type="character" w:customStyle="1" w:styleId="BodyText40">
    <w:name w:val="Body Text4"/>
    <w:basedOn w:val="DefaultParagraphFont"/>
    <w:rsid w:val="00462182"/>
  </w:style>
  <w:style w:type="character" w:customStyle="1" w:styleId="Bodytext820">
    <w:name w:val="Body text (82)"/>
    <w:rsid w:val="00462182"/>
  </w:style>
  <w:style w:type="character" w:customStyle="1" w:styleId="Bodytext100">
    <w:name w:val="Body text (10)"/>
    <w:basedOn w:val="PicturecaptionSpacing0ptExact"/>
    <w:rsid w:val="00462182"/>
  </w:style>
  <w:style w:type="character" w:customStyle="1" w:styleId="Bodytext82Spacing0ptExact">
    <w:name w:val="Body text (82) + Spacing 0 pt Exact"/>
    <w:basedOn w:val="Bodytext820"/>
    <w:rsid w:val="00462182"/>
  </w:style>
  <w:style w:type="character" w:customStyle="1" w:styleId="Bodytext131Exact">
    <w:name w:val="Body text (131) Exact"/>
    <w:basedOn w:val="DefaultParagraphFont"/>
    <w:rsid w:val="00462182"/>
  </w:style>
  <w:style w:type="character" w:customStyle="1" w:styleId="Picturecaption2Spacing0ptExact">
    <w:name w:val="Picture caption (2) + Spacing 0 pt Exact"/>
    <w:basedOn w:val="DefaultParagraphFont"/>
    <w:rsid w:val="00462182"/>
  </w:style>
  <w:style w:type="character" w:customStyle="1" w:styleId="Bodytext114Exact">
    <w:name w:val="Body text (114) Exact"/>
    <w:basedOn w:val="Bodytext131Exact"/>
    <w:rsid w:val="00462182"/>
  </w:style>
  <w:style w:type="character" w:customStyle="1" w:styleId="Bodytext340">
    <w:name w:val="Body text (34)"/>
    <w:basedOn w:val="BodyText40"/>
    <w:rsid w:val="00462182"/>
  </w:style>
  <w:style w:type="character" w:customStyle="1" w:styleId="Bodytext1409pt">
    <w:name w:val="Body text (140) + 9 pt"/>
    <w:aliases w:val="Not Italic,Table of contents (12) + FrankRuehl,11 pt"/>
    <w:basedOn w:val="DefaultParagraphFont"/>
    <w:rsid w:val="00462182"/>
  </w:style>
  <w:style w:type="character" w:customStyle="1" w:styleId="Bodytext510">
    <w:name w:val="Body text (51)"/>
    <w:basedOn w:val="Bodytext115"/>
    <w:rsid w:val="00462182"/>
  </w:style>
  <w:style w:type="character" w:customStyle="1" w:styleId="Bodytext1140">
    <w:name w:val="Body text (114)"/>
    <w:basedOn w:val="Bodytext131Exact"/>
    <w:rsid w:val="00462182"/>
  </w:style>
  <w:style w:type="character" w:customStyle="1" w:styleId="Tableofcontents130">
    <w:name w:val="Table of contents (13)"/>
    <w:basedOn w:val="Bodytext82Spacing0ptExact"/>
    <w:rsid w:val="00462182"/>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462182"/>
  </w:style>
  <w:style w:type="character" w:customStyle="1" w:styleId="Bodytext460">
    <w:name w:val="Body text (46)"/>
    <w:basedOn w:val="Bodytext114"/>
    <w:rsid w:val="00462182"/>
  </w:style>
  <w:style w:type="character" w:customStyle="1" w:styleId="Bodytext46NotBold">
    <w:name w:val="Body text (46) + Not Bold"/>
    <w:basedOn w:val="Bodytext114"/>
    <w:rsid w:val="00462182"/>
  </w:style>
  <w:style w:type="character" w:customStyle="1" w:styleId="Bodytext46SegoeUI">
    <w:name w:val="Body text (46) + Segoe UI"/>
    <w:basedOn w:val="Bodytext114"/>
    <w:rsid w:val="00462182"/>
  </w:style>
  <w:style w:type="character" w:customStyle="1" w:styleId="Bodytext115Spacing0ptExact">
    <w:name w:val="Body text (115) + Spacing 0 pt Exact"/>
    <w:basedOn w:val="Picturecaption2Spacing0ptExact"/>
    <w:rsid w:val="00462182"/>
  </w:style>
  <w:style w:type="character" w:customStyle="1" w:styleId="Picturecaption42SmallCaps">
    <w:name w:val="Picture caption (42) + Small Caps"/>
    <w:basedOn w:val="DefaultParagraphFont"/>
    <w:rsid w:val="00462182"/>
  </w:style>
  <w:style w:type="character" w:customStyle="1" w:styleId="Bodytext155Exact">
    <w:name w:val="Body text (155) Exact"/>
    <w:basedOn w:val="DefaultParagraphFont"/>
    <w:rsid w:val="00462182"/>
  </w:style>
  <w:style w:type="character" w:customStyle="1" w:styleId="Bodytext157">
    <w:name w:val="Body text (157)_"/>
    <w:basedOn w:val="DefaultParagraphFont"/>
    <w:rsid w:val="00462182"/>
  </w:style>
  <w:style w:type="character" w:customStyle="1" w:styleId="Heading2213pt">
    <w:name w:val="Heading #22 + 13 pt"/>
    <w:basedOn w:val="DefaultParagraphFont"/>
    <w:rsid w:val="00462182"/>
  </w:style>
  <w:style w:type="character" w:customStyle="1" w:styleId="Heading22125pt">
    <w:name w:val="Heading #22 + 12.5 pt"/>
    <w:basedOn w:val="DefaultParagraphFont"/>
    <w:rsid w:val="00462182"/>
  </w:style>
  <w:style w:type="character" w:customStyle="1" w:styleId="Bodytext300">
    <w:name w:val="Body text (30)_"/>
    <w:basedOn w:val="DefaultParagraphFont"/>
    <w:rsid w:val="00462182"/>
  </w:style>
  <w:style w:type="character" w:customStyle="1" w:styleId="Bodytext39">
    <w:name w:val="Body text (39)_"/>
    <w:basedOn w:val="DefaultParagraphFont"/>
    <w:rsid w:val="00462182"/>
  </w:style>
  <w:style w:type="character" w:customStyle="1" w:styleId="Bodytext159Exact">
    <w:name w:val="Body text (159) Exact"/>
    <w:basedOn w:val="DefaultParagraphFont"/>
    <w:rsid w:val="00462182"/>
  </w:style>
  <w:style w:type="character" w:customStyle="1" w:styleId="Bodytext60Spacing0pt">
    <w:name w:val="Body text (60) + Spacing 0 pt"/>
    <w:basedOn w:val="DefaultParagraphFont"/>
    <w:rsid w:val="00462182"/>
  </w:style>
  <w:style w:type="character" w:customStyle="1" w:styleId="Bodytext3Spacing-1pt">
    <w:name w:val="Body text (3) + Spacing -1 pt"/>
    <w:basedOn w:val="Bodytext3Spacing0ptExact"/>
    <w:rsid w:val="00462182"/>
  </w:style>
  <w:style w:type="character" w:customStyle="1" w:styleId="Bodytext3TimesNewRoman">
    <w:name w:val="Body text (3) + Times New Roman"/>
    <w:aliases w:val="11.5 pt"/>
    <w:basedOn w:val="Bodytext3Spacing0ptExact"/>
    <w:rsid w:val="00462182"/>
  </w:style>
  <w:style w:type="character" w:customStyle="1" w:styleId="BodytextExact">
    <w:name w:val="Body text Exact"/>
    <w:basedOn w:val="DefaultParagraphFont"/>
    <w:rsid w:val="00462182"/>
  </w:style>
  <w:style w:type="character" w:customStyle="1" w:styleId="Heading13Italic">
    <w:name w:val="Heading #13 + Italic"/>
    <w:basedOn w:val="DefaultParagraphFont"/>
    <w:rsid w:val="00462182"/>
  </w:style>
  <w:style w:type="character" w:customStyle="1" w:styleId="Heading92Spacing2pt">
    <w:name w:val="Heading #9 (2) + Spacing 2 pt"/>
    <w:basedOn w:val="DefaultParagraphFont"/>
    <w:rsid w:val="00462182"/>
  </w:style>
  <w:style w:type="character" w:customStyle="1" w:styleId="Bodytext38Spacing0pt">
    <w:name w:val="Body text (38) + Spacing 0 pt"/>
    <w:basedOn w:val="DefaultParagraphFont"/>
    <w:rsid w:val="00462182"/>
  </w:style>
  <w:style w:type="character" w:customStyle="1" w:styleId="Bodytext42Spacing-1pt">
    <w:name w:val="Body text (42) + Spacing -1 pt"/>
    <w:basedOn w:val="DefaultParagraphFont"/>
    <w:rsid w:val="00462182"/>
  </w:style>
  <w:style w:type="character" w:customStyle="1" w:styleId="Bodytext35">
    <w:name w:val="Body text (35)_"/>
    <w:basedOn w:val="DefaultParagraphFont"/>
    <w:rsid w:val="00462182"/>
  </w:style>
  <w:style w:type="character" w:customStyle="1" w:styleId="Picturecaption19">
    <w:name w:val="Picture caption (19)_"/>
    <w:basedOn w:val="DefaultParagraphFont"/>
    <w:rsid w:val="00462182"/>
  </w:style>
  <w:style w:type="character" w:customStyle="1" w:styleId="Picturecaption9Exact">
    <w:name w:val="Picture caption (9) Exact"/>
    <w:basedOn w:val="DefaultParagraphFont"/>
    <w:rsid w:val="00462182"/>
  </w:style>
  <w:style w:type="character" w:customStyle="1" w:styleId="Bodytext87">
    <w:name w:val="Body text (87)_"/>
    <w:basedOn w:val="DefaultParagraphFont"/>
    <w:rsid w:val="00462182"/>
  </w:style>
  <w:style w:type="character" w:customStyle="1" w:styleId="Bodytext6">
    <w:name w:val="Body text (6)_"/>
    <w:basedOn w:val="DefaultParagraphFont"/>
    <w:rsid w:val="00462182"/>
  </w:style>
  <w:style w:type="character" w:customStyle="1" w:styleId="Heading142SmallCaps">
    <w:name w:val="Heading #14 (2) + Small Caps"/>
    <w:basedOn w:val="DefaultParagraphFont"/>
    <w:rsid w:val="00462182"/>
  </w:style>
  <w:style w:type="character" w:customStyle="1" w:styleId="Picturecaption27Spacing0pt">
    <w:name w:val="Picture caption (27) + Spacing 0 pt"/>
    <w:basedOn w:val="DefaultParagraphFont"/>
    <w:rsid w:val="00462182"/>
  </w:style>
  <w:style w:type="character" w:customStyle="1" w:styleId="Bodytext43Spacing0ptExact">
    <w:name w:val="Body text (43) + Spacing 0 pt Exact"/>
    <w:basedOn w:val="DefaultParagraphFont"/>
    <w:rsid w:val="00462182"/>
  </w:style>
  <w:style w:type="character" w:customStyle="1" w:styleId="Bodytext870">
    <w:name w:val="Body text (87)"/>
    <w:basedOn w:val="DefaultParagraphFont"/>
    <w:rsid w:val="00462182"/>
  </w:style>
  <w:style w:type="character" w:customStyle="1" w:styleId="BodytextSegoeUI">
    <w:name w:val="Body text + Segoe UI"/>
    <w:aliases w:val="21.5 pt"/>
    <w:basedOn w:val="DefaultParagraphFont"/>
    <w:rsid w:val="00462182"/>
  </w:style>
  <w:style w:type="character" w:customStyle="1" w:styleId="Bodytext68">
    <w:name w:val="Body text (68)_"/>
    <w:basedOn w:val="DefaultParagraphFont"/>
    <w:rsid w:val="00462182"/>
  </w:style>
  <w:style w:type="character" w:customStyle="1" w:styleId="Bodytext112SmallCaps">
    <w:name w:val="Body text (112) + Small Caps"/>
    <w:basedOn w:val="DefaultParagraphFont"/>
    <w:rsid w:val="00462182"/>
  </w:style>
  <w:style w:type="character" w:customStyle="1" w:styleId="Tableofcontents11">
    <w:name w:val="Table of contents (11)_"/>
    <w:basedOn w:val="DefaultParagraphFont"/>
    <w:rsid w:val="00462182"/>
  </w:style>
  <w:style w:type="character" w:customStyle="1" w:styleId="Tableofcontents15">
    <w:name w:val="Table of contents (15)_"/>
    <w:basedOn w:val="DefaultParagraphFont"/>
    <w:rsid w:val="00462182"/>
  </w:style>
  <w:style w:type="character" w:customStyle="1" w:styleId="Heading162SmallCaps">
    <w:name w:val="Heading #16 (2) + Small Caps"/>
    <w:basedOn w:val="DefaultParagraphFont"/>
    <w:rsid w:val="00462182"/>
  </w:style>
  <w:style w:type="character" w:customStyle="1" w:styleId="ft6">
    <w:name w:val="ft6"/>
    <w:basedOn w:val="DefaultParagraphFont"/>
    <w:rsid w:val="00462182"/>
  </w:style>
  <w:style w:type="character" w:customStyle="1" w:styleId="amp">
    <w:name w:val="amp"/>
    <w:basedOn w:val="DefaultParagraphFont"/>
    <w:rsid w:val="00462182"/>
  </w:style>
  <w:style w:type="character" w:customStyle="1" w:styleId="article-quote-right">
    <w:name w:val="article-quote-right"/>
    <w:basedOn w:val="DefaultParagraphFont"/>
    <w:rsid w:val="00462182"/>
  </w:style>
  <w:style w:type="character" w:customStyle="1" w:styleId="StyleBox12ptBold">
    <w:name w:val="Style Box + 12 pt Bold"/>
    <w:basedOn w:val="DefaultParagraphFont"/>
    <w:rsid w:val="00462182"/>
  </w:style>
  <w:style w:type="character" w:customStyle="1" w:styleId="StyleBox12pt">
    <w:name w:val="Style Box + 12 pt"/>
    <w:basedOn w:val="DefaultParagraphFont"/>
    <w:rsid w:val="00462182"/>
  </w:style>
  <w:style w:type="character" w:customStyle="1" w:styleId="BoldandUnderlineCharCharCharChar">
    <w:name w:val="Bold and Underline Char Char Char Char"/>
    <w:rsid w:val="00462182"/>
  </w:style>
  <w:style w:type="character" w:customStyle="1" w:styleId="BoldandUnderlineCharChar">
    <w:name w:val="Bold and Underline Char Char"/>
    <w:rsid w:val="00462182"/>
  </w:style>
  <w:style w:type="character" w:customStyle="1" w:styleId="commentstext">
    <w:name w:val="commentstext"/>
    <w:rsid w:val="00462182"/>
  </w:style>
  <w:style w:type="character" w:customStyle="1" w:styleId="dd">
    <w:name w:val="dd"/>
    <w:rsid w:val="00462182"/>
  </w:style>
  <w:style w:type="character" w:customStyle="1" w:styleId="underLight">
    <w:name w:val="underLight"/>
    <w:uiPriority w:val="1"/>
    <w:qFormat/>
    <w:rsid w:val="00462182"/>
  </w:style>
  <w:style w:type="character" w:customStyle="1" w:styleId="author-rss">
    <w:name w:val="author-rss"/>
    <w:rsid w:val="00462182"/>
  </w:style>
  <w:style w:type="character" w:customStyle="1" w:styleId="at">
    <w:name w:val="at"/>
    <w:basedOn w:val="DefaultParagraphFont"/>
    <w:rsid w:val="00462182"/>
  </w:style>
  <w:style w:type="character" w:customStyle="1" w:styleId="source">
    <w:name w:val="source"/>
    <w:rsid w:val="00462182"/>
  </w:style>
  <w:style w:type="character" w:customStyle="1" w:styleId="bioline">
    <w:name w:val="bioline"/>
    <w:rsid w:val="00462182"/>
  </w:style>
  <w:style w:type="character" w:customStyle="1" w:styleId="wikicreatelink">
    <w:name w:val="wikicreatelink"/>
    <w:basedOn w:val="DefaultParagraphFont"/>
    <w:rsid w:val="00462182"/>
  </w:style>
  <w:style w:type="character" w:customStyle="1" w:styleId="facebook-share-count">
    <w:name w:val="facebook-share-count"/>
    <w:basedOn w:val="DefaultParagraphFont"/>
    <w:rsid w:val="00462182"/>
  </w:style>
  <w:style w:type="character" w:customStyle="1" w:styleId="tickerwrap">
    <w:name w:val="ticker_wrap"/>
    <w:basedOn w:val="DefaultParagraphFont"/>
    <w:rsid w:val="00462182"/>
  </w:style>
  <w:style w:type="character" w:customStyle="1" w:styleId="smallcaps0">
    <w:name w:val="small_caps"/>
    <w:basedOn w:val="DefaultParagraphFont"/>
    <w:rsid w:val="00462182"/>
  </w:style>
  <w:style w:type="character" w:customStyle="1" w:styleId="bodycopy">
    <w:name w:val="bodycopy"/>
    <w:basedOn w:val="DefaultParagraphFont"/>
    <w:rsid w:val="00462182"/>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462182"/>
  </w:style>
  <w:style w:type="character" w:customStyle="1" w:styleId="StyleGaramondText1">
    <w:name w:val="Style Garamond Text 1"/>
    <w:basedOn w:val="DefaultParagraphFont"/>
    <w:rsid w:val="00462182"/>
  </w:style>
  <w:style w:type="character" w:customStyle="1" w:styleId="StyleGaramondText1Underline">
    <w:name w:val="Style Garamond Text 1 Underline"/>
    <w:basedOn w:val="DefaultParagraphFont"/>
    <w:rsid w:val="00462182"/>
  </w:style>
  <w:style w:type="character" w:customStyle="1" w:styleId="StyleBoldUnderlineBorderSinglesolidlineAuto05pt">
    <w:name w:val="Style Bold Underline Border: : (Single solid line Auto  0.5 pt ..."/>
    <w:basedOn w:val="DefaultParagraphFont"/>
    <w:rsid w:val="00462182"/>
  </w:style>
  <w:style w:type="character" w:customStyle="1" w:styleId="StyleStyleBoldUnderlineUnderlineIntenseEmphasisIntenseEmpha">
    <w:name w:val="Style Style Bold UnderlineUnderlineIntense EmphasisIntense Empha..."/>
    <w:basedOn w:val="DefaultParagraphFont"/>
    <w:rsid w:val="00462182"/>
  </w:style>
  <w:style w:type="character" w:customStyle="1" w:styleId="Style7ptBold">
    <w:name w:val="Style 7 pt Bold"/>
    <w:basedOn w:val="DefaultParagraphFont"/>
    <w:rsid w:val="00462182"/>
  </w:style>
  <w:style w:type="character" w:customStyle="1" w:styleId="cardunderlineChar">
    <w:name w:val="card underline Char"/>
    <w:locked/>
    <w:rsid w:val="00462182"/>
  </w:style>
  <w:style w:type="character" w:customStyle="1" w:styleId="StyleHeading4UnderlinedsmalltextGaramondChar">
    <w:name w:val="Style Heading 4Underlinedsmall text + Garamond Char"/>
    <w:locked/>
    <w:rsid w:val="00462182"/>
  </w:style>
  <w:style w:type="character" w:customStyle="1" w:styleId="Style2Char0">
    <w:name w:val="Style 2 Char"/>
    <w:locked/>
    <w:rsid w:val="00462182"/>
  </w:style>
  <w:style w:type="character" w:customStyle="1" w:styleId="GAUnderlineChar">
    <w:name w:val="GA Underline Char"/>
    <w:locked/>
    <w:rsid w:val="00462182"/>
  </w:style>
  <w:style w:type="character" w:customStyle="1" w:styleId="textsmallChar0">
    <w:name w:val="textsmall Char"/>
    <w:locked/>
    <w:rsid w:val="00462182"/>
  </w:style>
  <w:style w:type="character" w:customStyle="1" w:styleId="cardtextChar3">
    <w:name w:val="cardtext Char"/>
    <w:locked/>
    <w:rsid w:val="00462182"/>
  </w:style>
  <w:style w:type="character" w:customStyle="1" w:styleId="StyleHeading2TagHEADING2TagCite11ptChar">
    <w:name w:val="Style Heading 2TagHEADING 2Tag&amp;Cite + 11 pt Char"/>
    <w:locked/>
    <w:rsid w:val="00462182"/>
  </w:style>
  <w:style w:type="character" w:customStyle="1" w:styleId="CiteCorrectedChar">
    <w:name w:val="Cite Corrected Char"/>
    <w:locked/>
    <w:rsid w:val="00462182"/>
  </w:style>
  <w:style w:type="character" w:customStyle="1" w:styleId="ReallySamllTextChar">
    <w:name w:val="ReallySamllText Char"/>
    <w:locked/>
    <w:rsid w:val="00462182"/>
  </w:style>
  <w:style w:type="character" w:customStyle="1" w:styleId="NormalUnderlineChar1">
    <w:name w:val="Normal Underline Char1"/>
    <w:locked/>
    <w:rsid w:val="00462182"/>
  </w:style>
  <w:style w:type="character" w:customStyle="1" w:styleId="ImportantTextChar">
    <w:name w:val="Important Text Char"/>
    <w:locked/>
    <w:rsid w:val="00462182"/>
  </w:style>
  <w:style w:type="character" w:customStyle="1" w:styleId="StyleBodyText11ptBlackUnderlineChar">
    <w:name w:val="Style Body Text + 11 pt Black Underline Char"/>
    <w:locked/>
    <w:rsid w:val="00462182"/>
  </w:style>
  <w:style w:type="character" w:customStyle="1" w:styleId="StyleBodyText11ptBoldBlackChar">
    <w:name w:val="Style Body Text + 11 pt Bold Black Char"/>
    <w:locked/>
    <w:rsid w:val="00462182"/>
  </w:style>
  <w:style w:type="character" w:customStyle="1" w:styleId="StyletinyBoldChar">
    <w:name w:val="Style tiny + Bold Char"/>
    <w:locked/>
    <w:rsid w:val="00462182"/>
  </w:style>
  <w:style w:type="character" w:customStyle="1" w:styleId="Heading5SizeDownChar">
    <w:name w:val="Heading 5 Size Down Char"/>
    <w:locked/>
    <w:rsid w:val="00462182"/>
  </w:style>
  <w:style w:type="character" w:customStyle="1" w:styleId="Normal2BoldChar">
    <w:name w:val="Normal2 + Bold Char"/>
    <w:locked/>
    <w:rsid w:val="00462182"/>
  </w:style>
  <w:style w:type="character" w:customStyle="1" w:styleId="ListContentsChar">
    <w:name w:val="List Contents Char"/>
    <w:locked/>
    <w:rsid w:val="00462182"/>
  </w:style>
  <w:style w:type="character" w:customStyle="1" w:styleId="StyleListContents11ptCustomColorRGB353132UnderlineChar">
    <w:name w:val="Style List Contents + 11 pt Custom Color(RGB(353132)) Underline Char"/>
    <w:locked/>
    <w:rsid w:val="00462182"/>
  </w:style>
  <w:style w:type="character" w:customStyle="1" w:styleId="StyleCards12ptThickunderlineChar2">
    <w:name w:val="Style Cards + 12 pt Thick underline Char2"/>
    <w:locked/>
    <w:rsid w:val="00462182"/>
  </w:style>
  <w:style w:type="character" w:customStyle="1" w:styleId="UnimportantCharChar">
    <w:name w:val="Unimportant Char Char"/>
    <w:locked/>
    <w:rsid w:val="00462182"/>
  </w:style>
  <w:style w:type="character" w:customStyle="1" w:styleId="UnunderlinedChar">
    <w:name w:val="Ununderlined Char"/>
    <w:locked/>
    <w:rsid w:val="00462182"/>
  </w:style>
  <w:style w:type="character" w:customStyle="1" w:styleId="textunderlineChar0">
    <w:name w:val="text underline Char"/>
    <w:locked/>
    <w:rsid w:val="00462182"/>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462182"/>
  </w:style>
  <w:style w:type="character" w:customStyle="1" w:styleId="Cardnon-underlinedChar">
    <w:name w:val="Card non-underlined Char"/>
    <w:locked/>
    <w:rsid w:val="00462182"/>
  </w:style>
  <w:style w:type="character" w:customStyle="1" w:styleId="Card-UnderlineChar">
    <w:name w:val="Card-Underline Char"/>
    <w:locked/>
    <w:rsid w:val="00462182"/>
  </w:style>
  <w:style w:type="character" w:customStyle="1" w:styleId="CircleChar">
    <w:name w:val="Circle Char"/>
    <w:locked/>
    <w:rsid w:val="00462182"/>
  </w:style>
  <w:style w:type="character" w:customStyle="1" w:styleId="citeunreadChar">
    <w:name w:val="cite unread Char"/>
    <w:locked/>
    <w:rsid w:val="00462182"/>
  </w:style>
  <w:style w:type="character" w:customStyle="1" w:styleId="readCharChar">
    <w:name w:val="read Char Char"/>
    <w:locked/>
    <w:rsid w:val="00462182"/>
  </w:style>
  <w:style w:type="character" w:customStyle="1" w:styleId="StyleStyle16ptChar">
    <w:name w:val="Style Style1 + 6 pt Char"/>
    <w:locked/>
    <w:rsid w:val="00462182"/>
  </w:style>
  <w:style w:type="character" w:customStyle="1" w:styleId="tagChar2">
    <w:name w:val="tag Char2"/>
    <w:qFormat/>
    <w:rsid w:val="00462182"/>
  </w:style>
  <w:style w:type="character" w:customStyle="1" w:styleId="cardchar00">
    <w:name w:val="cardchar0"/>
    <w:basedOn w:val="DefaultParagraphFont"/>
    <w:rsid w:val="00462182"/>
  </w:style>
  <w:style w:type="character" w:customStyle="1" w:styleId="UnderlineNon-bold">
    <w:name w:val="Underline Non - bold"/>
    <w:rsid w:val="00462182"/>
  </w:style>
  <w:style w:type="character" w:customStyle="1" w:styleId="UnderlineBold0">
    <w:name w:val="Underline Bold"/>
    <w:uiPriority w:val="6"/>
    <w:qFormat/>
    <w:rsid w:val="00462182"/>
  </w:style>
  <w:style w:type="character" w:customStyle="1" w:styleId="Heading5Char2">
    <w:name w:val="Heading 5 Char2"/>
    <w:rsid w:val="00462182"/>
  </w:style>
  <w:style w:type="character" w:customStyle="1" w:styleId="underlinechar5">
    <w:name w:val="underlinechar"/>
    <w:rsid w:val="00462182"/>
  </w:style>
  <w:style w:type="character" w:customStyle="1" w:styleId="authordate2">
    <w:name w:val="authordate"/>
    <w:rsid w:val="00462182"/>
  </w:style>
  <w:style w:type="character" w:customStyle="1" w:styleId="underline4">
    <w:name w:val="%underline"/>
    <w:qFormat/>
    <w:rsid w:val="00462182"/>
  </w:style>
  <w:style w:type="character" w:customStyle="1" w:styleId="AUNDERLINE0">
    <w:name w:val="AUNDERLINE"/>
    <w:qFormat/>
    <w:rsid w:val="00462182"/>
  </w:style>
  <w:style w:type="character" w:customStyle="1" w:styleId="slug-doi">
    <w:name w:val="slug-doi"/>
    <w:basedOn w:val="DefaultParagraphFont"/>
    <w:rsid w:val="00462182"/>
  </w:style>
  <w:style w:type="character" w:customStyle="1" w:styleId="af">
    <w:name w:val="af"/>
    <w:basedOn w:val="DefaultParagraphFont"/>
    <w:rsid w:val="00462182"/>
  </w:style>
  <w:style w:type="character" w:customStyle="1" w:styleId="ab">
    <w:name w:val="ab"/>
    <w:basedOn w:val="DefaultParagraphFont"/>
    <w:rsid w:val="00462182"/>
  </w:style>
  <w:style w:type="character" w:customStyle="1" w:styleId="em">
    <w:name w:val="em"/>
    <w:basedOn w:val="DefaultParagraphFont"/>
    <w:rsid w:val="00462182"/>
  </w:style>
  <w:style w:type="character" w:customStyle="1" w:styleId="au">
    <w:name w:val="au"/>
    <w:basedOn w:val="DefaultParagraphFont"/>
    <w:rsid w:val="00462182"/>
  </w:style>
  <w:style w:type="character" w:customStyle="1" w:styleId="ti">
    <w:name w:val="ti"/>
    <w:basedOn w:val="DefaultParagraphFont"/>
    <w:rsid w:val="00462182"/>
  </w:style>
  <w:style w:type="character" w:customStyle="1" w:styleId="subheadblue">
    <w:name w:val="subhead_blue"/>
    <w:basedOn w:val="DefaultParagraphFont"/>
    <w:rsid w:val="00462182"/>
  </w:style>
  <w:style w:type="character" w:customStyle="1" w:styleId="affiliation">
    <w:name w:val="affiliation"/>
    <w:basedOn w:val="DefaultParagraphFont"/>
    <w:rsid w:val="00462182"/>
  </w:style>
  <w:style w:type="character" w:customStyle="1" w:styleId="slug-doi-wrapper">
    <w:name w:val="slug-doi-wrapper"/>
    <w:basedOn w:val="DefaultParagraphFont"/>
    <w:rsid w:val="00462182"/>
  </w:style>
  <w:style w:type="character" w:customStyle="1" w:styleId="slug-metadata-noteahead-of-print">
    <w:name w:val="slug-metadata-note ahead-of-print"/>
    <w:basedOn w:val="DefaultParagraphFont"/>
    <w:rsid w:val="00462182"/>
  </w:style>
  <w:style w:type="character" w:customStyle="1" w:styleId="slug-ahead-of-print-date">
    <w:name w:val="slug-ahead-of-print-date"/>
    <w:basedOn w:val="DefaultParagraphFont"/>
    <w:rsid w:val="00462182"/>
  </w:style>
  <w:style w:type="character" w:customStyle="1" w:styleId="medium-bold">
    <w:name w:val="medium-bold"/>
    <w:basedOn w:val="DefaultParagraphFont"/>
    <w:rsid w:val="00462182"/>
  </w:style>
  <w:style w:type="character" w:customStyle="1" w:styleId="updated-short-citation">
    <w:name w:val="updated-short-citation"/>
    <w:basedOn w:val="DefaultParagraphFont"/>
    <w:rsid w:val="00462182"/>
  </w:style>
  <w:style w:type="character" w:customStyle="1" w:styleId="TagCharChar1">
    <w:name w:val="Tag Char Char1"/>
    <w:rsid w:val="00462182"/>
  </w:style>
  <w:style w:type="character" w:customStyle="1" w:styleId="berief">
    <w:name w:val="berief"/>
    <w:rsid w:val="00462182"/>
  </w:style>
  <w:style w:type="character" w:customStyle="1" w:styleId="Brief-Smalltext">
    <w:name w:val="Brief - Small text"/>
    <w:rsid w:val="00462182"/>
  </w:style>
  <w:style w:type="character" w:customStyle="1" w:styleId="F8-UnderlineBold">
    <w:name w:val="F8 - Underline/Bold"/>
    <w:rsid w:val="00462182"/>
  </w:style>
  <w:style w:type="character" w:customStyle="1" w:styleId="Brief-Bold">
    <w:name w:val="Brief - Bold"/>
    <w:rsid w:val="00462182"/>
  </w:style>
  <w:style w:type="character" w:customStyle="1" w:styleId="Card-Underline0">
    <w:name w:val="Card - Underline"/>
    <w:rsid w:val="00462182"/>
  </w:style>
  <w:style w:type="character" w:customStyle="1" w:styleId="beriefunderline">
    <w:name w:val="berief = underline"/>
    <w:rsid w:val="00462182"/>
  </w:style>
  <w:style w:type="character" w:customStyle="1" w:styleId="BoldText10pt">
    <w:name w:val="Bold Text 10 pt"/>
    <w:rsid w:val="00462182"/>
  </w:style>
  <w:style w:type="character" w:customStyle="1" w:styleId="eoeaheader">
    <w:name w:val="eoea_header"/>
    <w:basedOn w:val="DefaultParagraphFont"/>
    <w:rsid w:val="00462182"/>
  </w:style>
  <w:style w:type="character" w:customStyle="1" w:styleId="SC4208902">
    <w:name w:val="SC.4.208902"/>
    <w:rsid w:val="00462182"/>
  </w:style>
  <w:style w:type="character" w:customStyle="1" w:styleId="SC4208915">
    <w:name w:val="SC.4.208915"/>
    <w:rsid w:val="00462182"/>
  </w:style>
  <w:style w:type="character" w:customStyle="1" w:styleId="SC273764">
    <w:name w:val="SC.2.73764"/>
    <w:rsid w:val="00462182"/>
  </w:style>
  <w:style w:type="character" w:customStyle="1" w:styleId="SC273779">
    <w:name w:val="SC.2.73779"/>
    <w:rsid w:val="00462182"/>
  </w:style>
  <w:style w:type="character" w:customStyle="1" w:styleId="SC273763">
    <w:name w:val="SC.2.73763"/>
    <w:rsid w:val="00462182"/>
  </w:style>
  <w:style w:type="character" w:customStyle="1" w:styleId="SC4208910">
    <w:name w:val="SC.4.208910"/>
    <w:rsid w:val="00462182"/>
  </w:style>
  <w:style w:type="character" w:customStyle="1" w:styleId="SC4208911">
    <w:name w:val="SC.4.208911"/>
    <w:rsid w:val="00462182"/>
  </w:style>
  <w:style w:type="character" w:customStyle="1" w:styleId="articlesubtitle">
    <w:name w:val="article_sub_title"/>
    <w:basedOn w:val="DefaultParagraphFont"/>
    <w:rsid w:val="00462182"/>
  </w:style>
  <w:style w:type="character" w:customStyle="1" w:styleId="newsdate2">
    <w:name w:val="news_date2"/>
    <w:basedOn w:val="DefaultParagraphFont"/>
    <w:rsid w:val="00462182"/>
  </w:style>
  <w:style w:type="character" w:customStyle="1" w:styleId="readarticleheader">
    <w:name w:val="readarticleheader"/>
    <w:basedOn w:val="DefaultParagraphFont"/>
    <w:rsid w:val="00462182"/>
  </w:style>
  <w:style w:type="character" w:customStyle="1" w:styleId="char">
    <w:name w:val="char"/>
    <w:basedOn w:val="DefaultParagraphFont"/>
    <w:rsid w:val="00462182"/>
  </w:style>
  <w:style w:type="character" w:customStyle="1" w:styleId="hdr">
    <w:name w:val="hdr"/>
    <w:basedOn w:val="DefaultParagraphFont"/>
    <w:rsid w:val="00462182"/>
  </w:style>
  <w:style w:type="character" w:customStyle="1" w:styleId="bolding1">
    <w:name w:val="bolding1"/>
    <w:rsid w:val="00462182"/>
  </w:style>
  <w:style w:type="character" w:customStyle="1" w:styleId="bookoptions1">
    <w:name w:val="book_options1"/>
    <w:rsid w:val="00462182"/>
  </w:style>
  <w:style w:type="character" w:customStyle="1" w:styleId="descriptionblock">
    <w:name w:val="description block"/>
    <w:basedOn w:val="DefaultParagraphFont"/>
    <w:rsid w:val="00462182"/>
  </w:style>
  <w:style w:type="character" w:customStyle="1" w:styleId="detailsboxblock">
    <w:name w:val="detailsbox block"/>
    <w:basedOn w:val="DefaultParagraphFont"/>
    <w:rsid w:val="00462182"/>
  </w:style>
  <w:style w:type="character" w:customStyle="1" w:styleId="CardTextUnderlinedChar">
    <w:name w:val="Card Text Underlined Char"/>
    <w:rsid w:val="00462182"/>
  </w:style>
  <w:style w:type="character" w:customStyle="1" w:styleId="cardtextsmallChar">
    <w:name w:val="card text small Char"/>
    <w:rsid w:val="00462182"/>
  </w:style>
  <w:style w:type="character" w:customStyle="1" w:styleId="countrytitle1">
    <w:name w:val="countrytitle1"/>
    <w:rsid w:val="00462182"/>
  </w:style>
  <w:style w:type="character" w:customStyle="1" w:styleId="storyheader1">
    <w:name w:val="storyheader1"/>
    <w:rsid w:val="00462182"/>
  </w:style>
  <w:style w:type="character" w:customStyle="1" w:styleId="cardunderlinedChar1">
    <w:name w:val="card underlined Char"/>
    <w:rsid w:val="00462182"/>
  </w:style>
  <w:style w:type="character" w:customStyle="1" w:styleId="article1">
    <w:name w:val="article1"/>
    <w:rsid w:val="00462182"/>
  </w:style>
  <w:style w:type="character" w:customStyle="1" w:styleId="story-posted-date1">
    <w:name w:val="story-posted-date1"/>
    <w:rsid w:val="00462182"/>
  </w:style>
  <w:style w:type="character" w:customStyle="1" w:styleId="Heading2CharCharCharCharCharCharCharCharCharCharCharCharCharChar">
    <w:name w:val="Heading 2 Char Char Char Char Char Char Char Char Char Char Char Char Char Char"/>
    <w:rsid w:val="00462182"/>
  </w:style>
  <w:style w:type="character" w:customStyle="1" w:styleId="citation10">
    <w:name w:val="citation1"/>
    <w:rsid w:val="00462182"/>
  </w:style>
  <w:style w:type="character" w:customStyle="1" w:styleId="hithighlite">
    <w:name w:val="hithighlite"/>
    <w:basedOn w:val="DefaultParagraphFont"/>
    <w:rsid w:val="00462182"/>
  </w:style>
  <w:style w:type="character" w:customStyle="1" w:styleId="articlecontent">
    <w:name w:val="articlecontent"/>
    <w:basedOn w:val="DefaultParagraphFont"/>
    <w:rsid w:val="00462182"/>
  </w:style>
  <w:style w:type="character" w:customStyle="1" w:styleId="fource1">
    <w:name w:val="fource1"/>
    <w:rsid w:val="00462182"/>
  </w:style>
  <w:style w:type="character" w:customStyle="1" w:styleId="ds">
    <w:name w:val="ds"/>
    <w:basedOn w:val="DefaultParagraphFont"/>
    <w:rsid w:val="00462182"/>
  </w:style>
  <w:style w:type="character" w:customStyle="1" w:styleId="MicroTextChar1">
    <w:name w:val="MicroText Char1"/>
    <w:rsid w:val="00462182"/>
  </w:style>
  <w:style w:type="character" w:customStyle="1" w:styleId="DefaultPara">
    <w:name w:val="Default Para"/>
    <w:rsid w:val="00462182"/>
  </w:style>
  <w:style w:type="character" w:customStyle="1" w:styleId="SYSHYPERTEXT">
    <w:name w:val="SYS_HYPERTEXT"/>
    <w:rsid w:val="00462182"/>
  </w:style>
  <w:style w:type="character" w:customStyle="1" w:styleId="BlockHeading1Char">
    <w:name w:val="Block Heading 1 Char"/>
    <w:rsid w:val="00462182"/>
  </w:style>
  <w:style w:type="character" w:customStyle="1" w:styleId="StyleTagTimesNewRomanChar">
    <w:name w:val="Style Tag + Times New Roman Char"/>
    <w:rsid w:val="00462182"/>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462182"/>
  </w:style>
  <w:style w:type="character" w:customStyle="1" w:styleId="StyleArialNarrow12ptBold">
    <w:name w:val="Style Arial Narrow 12 pt Bold"/>
    <w:rsid w:val="00462182"/>
  </w:style>
  <w:style w:type="character" w:customStyle="1" w:styleId="UnderlinedCharChar1">
    <w:name w:val="Underlined Char Char1"/>
    <w:rsid w:val="00462182"/>
  </w:style>
  <w:style w:type="character" w:customStyle="1" w:styleId="Heading2CharChar2">
    <w:name w:val="Heading 2 Char Char2"/>
    <w:rsid w:val="00462182"/>
  </w:style>
  <w:style w:type="character" w:customStyle="1" w:styleId="doctitle">
    <w:name w:val="doctitle"/>
    <w:rsid w:val="00462182"/>
  </w:style>
  <w:style w:type="character" w:customStyle="1" w:styleId="cardtext-underlined0">
    <w:name w:val="card text- underlined"/>
    <w:rsid w:val="00462182"/>
  </w:style>
  <w:style w:type="character" w:customStyle="1" w:styleId="Style8ptChar">
    <w:name w:val="Style 8 pt Char"/>
    <w:rsid w:val="00462182"/>
  </w:style>
  <w:style w:type="character" w:customStyle="1" w:styleId="message-item">
    <w:name w:val="message-item"/>
    <w:rsid w:val="00462182"/>
  </w:style>
  <w:style w:type="character" w:customStyle="1" w:styleId="A00">
    <w:name w:val="A0"/>
    <w:rsid w:val="00462182"/>
  </w:style>
  <w:style w:type="character" w:customStyle="1" w:styleId="datestamp">
    <w:name w:val="datestamp"/>
    <w:rsid w:val="00462182"/>
  </w:style>
  <w:style w:type="character" w:customStyle="1" w:styleId="i">
    <w:name w:val="i"/>
    <w:rsid w:val="00462182"/>
  </w:style>
  <w:style w:type="character" w:customStyle="1" w:styleId="name">
    <w:name w:val="name"/>
    <w:rsid w:val="00462182"/>
  </w:style>
  <w:style w:type="character" w:customStyle="1" w:styleId="forenames">
    <w:name w:val="forenames"/>
    <w:rsid w:val="00462182"/>
  </w:style>
  <w:style w:type="character" w:customStyle="1" w:styleId="surname">
    <w:name w:val="surname"/>
    <w:rsid w:val="00462182"/>
  </w:style>
  <w:style w:type="character" w:customStyle="1" w:styleId="sifr-alternate">
    <w:name w:val="sifr-alternate"/>
    <w:rsid w:val="00462182"/>
  </w:style>
  <w:style w:type="character" w:customStyle="1" w:styleId="medium-font">
    <w:name w:val="medium-font"/>
    <w:rsid w:val="00462182"/>
  </w:style>
  <w:style w:type="character" w:customStyle="1" w:styleId="title-link-wrapper">
    <w:name w:val="title-link-wrapper"/>
    <w:rsid w:val="00462182"/>
  </w:style>
  <w:style w:type="character" w:customStyle="1" w:styleId="A7">
    <w:name w:val="A7"/>
    <w:rsid w:val="00462182"/>
  </w:style>
  <w:style w:type="character" w:customStyle="1" w:styleId="refpreview">
    <w:name w:val="refpreview"/>
    <w:rsid w:val="00462182"/>
  </w:style>
  <w:style w:type="character" w:customStyle="1" w:styleId="loose1">
    <w:name w:val="loose1"/>
    <w:rsid w:val="00462182"/>
  </w:style>
  <w:style w:type="character" w:customStyle="1" w:styleId="email">
    <w:name w:val="email"/>
    <w:rsid w:val="00462182"/>
  </w:style>
  <w:style w:type="character" w:customStyle="1" w:styleId="gsa">
    <w:name w:val="gs_a"/>
    <w:rsid w:val="00462182"/>
  </w:style>
  <w:style w:type="character" w:customStyle="1" w:styleId="mainarttitle">
    <w:name w:val="mainarttitle"/>
    <w:rsid w:val="00462182"/>
  </w:style>
  <w:style w:type="character" w:customStyle="1" w:styleId="mainartauthor">
    <w:name w:val="mainartauthor"/>
    <w:rsid w:val="00462182"/>
  </w:style>
  <w:style w:type="character" w:customStyle="1" w:styleId="mainartdate">
    <w:name w:val="mainartdate"/>
    <w:rsid w:val="00462182"/>
  </w:style>
  <w:style w:type="character" w:customStyle="1" w:styleId="gsggs">
    <w:name w:val="gs_ggs"/>
    <w:rsid w:val="00462182"/>
  </w:style>
  <w:style w:type="character" w:customStyle="1" w:styleId="ahead">
    <w:name w:val="a_head"/>
    <w:rsid w:val="00462182"/>
  </w:style>
  <w:style w:type="character" w:customStyle="1" w:styleId="footnote1">
    <w:name w:val="footnote"/>
    <w:rsid w:val="00462182"/>
  </w:style>
  <w:style w:type="character" w:customStyle="1" w:styleId="docbody">
    <w:name w:val="docbody"/>
    <w:rsid w:val="00462182"/>
  </w:style>
  <w:style w:type="character" w:customStyle="1" w:styleId="superscript">
    <w:name w:val="superscript"/>
    <w:rsid w:val="00462182"/>
  </w:style>
  <w:style w:type="character" w:customStyle="1" w:styleId="bwxsm">
    <w:name w:val="b w xsm"/>
    <w:rsid w:val="00462182"/>
  </w:style>
  <w:style w:type="character" w:customStyle="1" w:styleId="fstd">
    <w:name w:val="f std"/>
    <w:rsid w:val="00462182"/>
  </w:style>
  <w:style w:type="character" w:customStyle="1" w:styleId="gl">
    <w:name w:val="gl"/>
    <w:rsid w:val="00462182"/>
  </w:style>
  <w:style w:type="character" w:customStyle="1" w:styleId="bio1">
    <w:name w:val="bio1"/>
    <w:rsid w:val="00462182"/>
  </w:style>
  <w:style w:type="character" w:customStyle="1" w:styleId="BoldChar">
    <w:name w:val="Bold Char"/>
    <w:rsid w:val="00462182"/>
  </w:style>
  <w:style w:type="character" w:customStyle="1" w:styleId="cardCharCharCharCharCharChar">
    <w:name w:val="card Char Char Char Char Char Char"/>
    <w:rsid w:val="00462182"/>
  </w:style>
  <w:style w:type="character" w:customStyle="1" w:styleId="Style24ptBoldUnderlineCenteredCharChar">
    <w:name w:val="Style 24 pt Bold Underline Centered Char Char"/>
    <w:rsid w:val="00462182"/>
  </w:style>
  <w:style w:type="character" w:customStyle="1" w:styleId="TagCiteCharChar0">
    <w:name w:val="Tag / Cite Char Char"/>
    <w:rsid w:val="00462182"/>
  </w:style>
  <w:style w:type="character" w:customStyle="1" w:styleId="drop">
    <w:name w:val="drop"/>
    <w:basedOn w:val="DefaultParagraphFont"/>
    <w:rsid w:val="00462182"/>
  </w:style>
  <w:style w:type="character" w:customStyle="1" w:styleId="CardTextChar10">
    <w:name w:val="Card Text Char1"/>
    <w:rsid w:val="00462182"/>
  </w:style>
  <w:style w:type="character" w:customStyle="1" w:styleId="CardTextUnderlinedCharChar">
    <w:name w:val="Card Text Underlined Char Char"/>
    <w:rsid w:val="00462182"/>
  </w:style>
  <w:style w:type="character" w:customStyle="1" w:styleId="CardTagCharCharChar">
    <w:name w:val="Card Tag Char Char Char"/>
    <w:rsid w:val="00462182"/>
  </w:style>
  <w:style w:type="character" w:customStyle="1" w:styleId="mainbody">
    <w:name w:val="mainbody"/>
    <w:basedOn w:val="DefaultParagraphFont"/>
    <w:rsid w:val="00462182"/>
  </w:style>
  <w:style w:type="character" w:customStyle="1" w:styleId="UnderlineStyleChar2">
    <w:name w:val="Underline Style Char2"/>
    <w:rsid w:val="00462182"/>
  </w:style>
  <w:style w:type="character" w:customStyle="1" w:styleId="t13">
    <w:name w:val="t13"/>
    <w:basedOn w:val="DefaultParagraphFont"/>
    <w:rsid w:val="00462182"/>
  </w:style>
  <w:style w:type="character" w:customStyle="1" w:styleId="SmallFont7pt">
    <w:name w:val="Small Font (7 pt)"/>
    <w:qFormat/>
    <w:rsid w:val="00462182"/>
  </w:style>
  <w:style w:type="character" w:customStyle="1" w:styleId="timestamp">
    <w:name w:val="timestamp"/>
    <w:basedOn w:val="DefaultParagraphFont"/>
    <w:rsid w:val="00462182"/>
  </w:style>
  <w:style w:type="character" w:customStyle="1" w:styleId="CharChar17">
    <w:name w:val="Char Char17"/>
    <w:locked/>
    <w:rsid w:val="00462182"/>
  </w:style>
  <w:style w:type="character" w:customStyle="1" w:styleId="ilspan">
    <w:name w:val="il_span"/>
    <w:basedOn w:val="DefaultParagraphFont"/>
    <w:rsid w:val="00462182"/>
  </w:style>
  <w:style w:type="character" w:customStyle="1" w:styleId="leftidx1">
    <w:name w:val="leftidx1"/>
    <w:rsid w:val="00462182"/>
  </w:style>
  <w:style w:type="character" w:customStyle="1" w:styleId="blue1">
    <w:name w:val="blue1"/>
    <w:rsid w:val="00462182"/>
  </w:style>
  <w:style w:type="character" w:customStyle="1" w:styleId="author-link1">
    <w:name w:val="author-link1"/>
    <w:rsid w:val="00462182"/>
  </w:style>
  <w:style w:type="character" w:customStyle="1" w:styleId="black1">
    <w:name w:val="black1"/>
    <w:rsid w:val="00462182"/>
  </w:style>
  <w:style w:type="character" w:customStyle="1" w:styleId="StyleunderlinedCharBold">
    <w:name w:val="Style underlined Char + Bold"/>
    <w:rsid w:val="00462182"/>
  </w:style>
  <w:style w:type="character" w:customStyle="1" w:styleId="CardUnderline0">
    <w:name w:val="Card Underline"/>
    <w:rsid w:val="00462182"/>
  </w:style>
  <w:style w:type="character" w:customStyle="1" w:styleId="lingoregion">
    <w:name w:val="lingo_region"/>
    <w:basedOn w:val="DefaultParagraphFont"/>
    <w:rsid w:val="00462182"/>
  </w:style>
  <w:style w:type="character" w:customStyle="1" w:styleId="cite1">
    <w:name w:val="%cite"/>
    <w:rsid w:val="00462182"/>
  </w:style>
  <w:style w:type="character" w:customStyle="1" w:styleId="Emphasis21">
    <w:name w:val="%Emphasis2"/>
    <w:rsid w:val="00462182"/>
  </w:style>
  <w:style w:type="character" w:customStyle="1" w:styleId="bodycontentlink">
    <w:name w:val="bodycontentlink"/>
    <w:basedOn w:val="DefaultParagraphFont"/>
    <w:rsid w:val="00462182"/>
  </w:style>
  <w:style w:type="character" w:customStyle="1" w:styleId="AAAcite">
    <w:name w:val="AAAcite"/>
    <w:rsid w:val="00462182"/>
  </w:style>
  <w:style w:type="character" w:customStyle="1" w:styleId="tmplheaderlink">
    <w:name w:val="tmplheaderlink"/>
    <w:rsid w:val="00462182"/>
  </w:style>
  <w:style w:type="character" w:customStyle="1" w:styleId="SubtleEmphasis1">
    <w:name w:val="Subtle Emphasis1"/>
    <w:uiPriority w:val="19"/>
    <w:qFormat/>
    <w:rsid w:val="00462182"/>
  </w:style>
  <w:style w:type="character" w:customStyle="1" w:styleId="FontStyle505">
    <w:name w:val="Font Style505"/>
    <w:basedOn w:val="DefaultParagraphFont"/>
    <w:uiPriority w:val="99"/>
    <w:rsid w:val="00462182"/>
    <w:rPr>
      <w:rFonts w:ascii="Times New Roman" w:hAnsi="Times New Roman" w:cs="Times New Roman" w:hint="default"/>
      <w:sz w:val="18"/>
      <w:szCs w:val="18"/>
    </w:rPr>
  </w:style>
  <w:style w:type="character" w:customStyle="1" w:styleId="StyleStyleUnderlineUnderlineStyleBoldUnderlineIntenseEmphas">
    <w:name w:val="Style Style UnderlineUnderlineStyle Bold UnderlineIntense Emphas..."/>
    <w:basedOn w:val="DefaultParagraphFont"/>
    <w:rsid w:val="00462182"/>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462182"/>
    <w:rPr>
      <w:b w:val="0"/>
      <w:bCs w:val="0"/>
      <w:sz w:val="24"/>
      <w:u w:val="single"/>
      <w:bdr w:val="none" w:sz="0" w:space="0" w:color="auto" w:frame="1"/>
    </w:rPr>
  </w:style>
  <w:style w:type="character" w:customStyle="1" w:styleId="Bodytext116">
    <w:name w:val="Body text (11)"/>
    <w:rsid w:val="00462182"/>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0">
    <w:name w:val="Body text (12)"/>
    <w:rsid w:val="00462182"/>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462182"/>
  </w:style>
  <w:style w:type="character" w:customStyle="1" w:styleId="StyleStyleBoldUnderlineUnderlineapple-style-span6ptBoldK">
    <w:name w:val="Style Style Bold UnderlineUnderlineapple-style-span + 6 ptBoldK..."/>
    <w:basedOn w:val="DefaultParagraphFont"/>
    <w:rsid w:val="00462182"/>
    <w:rPr>
      <w:b w:val="0"/>
      <w:bCs w:val="0"/>
      <w:sz w:val="22"/>
      <w:u w:val="single"/>
      <w:bdr w:val="none" w:sz="0" w:space="0" w:color="auto" w:frame="1"/>
    </w:rPr>
  </w:style>
  <w:style w:type="character" w:customStyle="1" w:styleId="StyleUnderlineBorderSinglesolidlineAuto225ptLine">
    <w:name w:val="Style Underline Border: : (Single solid line Auto  2.25 pt Line ..."/>
    <w:basedOn w:val="DefaultParagraphFont"/>
    <w:rsid w:val="00462182"/>
    <w:rPr>
      <w:u w:val="single"/>
      <w:bdr w:val="none" w:sz="0" w:space="0" w:color="auto" w:frame="1"/>
    </w:rPr>
  </w:style>
  <w:style w:type="character" w:customStyle="1" w:styleId="ColorfulGrid-Accent1Char">
    <w:name w:val="Colorful Grid - Accent 1 Char"/>
    <w:aliases w:val="quote Char"/>
    <w:uiPriority w:val="29"/>
    <w:locked/>
    <w:rsid w:val="00462182"/>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462182"/>
    <w:rPr>
      <w:rFonts w:ascii="Verdana" w:hAnsi="Verdana" w:hint="default"/>
      <w:sz w:val="21"/>
      <w:szCs w:val="21"/>
      <w:u w:val="thick"/>
      <w:lang w:val="en-US" w:eastAsia="en-US" w:bidi="ar-SA"/>
    </w:rPr>
  </w:style>
  <w:style w:type="character" w:customStyle="1" w:styleId="role">
    <w:name w:val="role"/>
    <w:rsid w:val="00462182"/>
  </w:style>
  <w:style w:type="character" w:customStyle="1" w:styleId="pagination0">
    <w:name w:val="pagination"/>
    <w:basedOn w:val="DefaultParagraphFont"/>
    <w:rsid w:val="00462182"/>
  </w:style>
  <w:style w:type="character" w:customStyle="1" w:styleId="doi">
    <w:name w:val="doi"/>
    <w:basedOn w:val="DefaultParagraphFont"/>
    <w:rsid w:val="00462182"/>
  </w:style>
  <w:style w:type="character" w:customStyle="1" w:styleId="bodycontents">
    <w:name w:val="bodycontents"/>
    <w:basedOn w:val="DefaultParagraphFont"/>
    <w:rsid w:val="00462182"/>
  </w:style>
  <w:style w:type="character" w:customStyle="1" w:styleId="comma">
    <w:name w:val="comma"/>
    <w:basedOn w:val="DefaultParagraphFont"/>
    <w:rsid w:val="00462182"/>
  </w:style>
  <w:style w:type="character" w:customStyle="1" w:styleId="pad5right">
    <w:name w:val="pad5right"/>
    <w:basedOn w:val="DefaultParagraphFont"/>
    <w:rsid w:val="00462182"/>
  </w:style>
  <w:style w:type="character" w:customStyle="1" w:styleId="pnumber">
    <w:name w:val="pnumber"/>
    <w:rsid w:val="00462182"/>
  </w:style>
  <w:style w:type="character" w:customStyle="1" w:styleId="ital">
    <w:name w:val="ital"/>
    <w:rsid w:val="00462182"/>
  </w:style>
  <w:style w:type="character" w:customStyle="1" w:styleId="orgdiv">
    <w:name w:val="orgdiv"/>
    <w:rsid w:val="00462182"/>
  </w:style>
  <w:style w:type="character" w:customStyle="1" w:styleId="orgname">
    <w:name w:val="orgname"/>
    <w:rsid w:val="00462182"/>
  </w:style>
  <w:style w:type="character" w:customStyle="1" w:styleId="city">
    <w:name w:val="city"/>
    <w:rsid w:val="00462182"/>
  </w:style>
  <w:style w:type="character" w:customStyle="1" w:styleId="state">
    <w:name w:val="state"/>
    <w:rsid w:val="00462182"/>
  </w:style>
  <w:style w:type="character" w:customStyle="1" w:styleId="country">
    <w:name w:val="country"/>
    <w:rsid w:val="00462182"/>
  </w:style>
  <w:style w:type="character" w:customStyle="1" w:styleId="readChar">
    <w:name w:val="read Char"/>
    <w:rsid w:val="00462182"/>
    <w:rPr>
      <w:szCs w:val="22"/>
      <w:u w:val="single"/>
      <w:lang w:val="en-US" w:eastAsia="en-US" w:bidi="ar-SA"/>
    </w:rPr>
  </w:style>
  <w:style w:type="character" w:customStyle="1" w:styleId="divider">
    <w:name w:val="divider"/>
    <w:basedOn w:val="DefaultParagraphFont"/>
    <w:rsid w:val="00462182"/>
  </w:style>
  <w:style w:type="character" w:customStyle="1" w:styleId="blogdate">
    <w:name w:val="blogdate"/>
    <w:basedOn w:val="DefaultParagraphFont"/>
    <w:rsid w:val="00462182"/>
  </w:style>
  <w:style w:type="character" w:customStyle="1" w:styleId="ticker">
    <w:name w:val="ticker"/>
    <w:basedOn w:val="DefaultParagraphFont"/>
    <w:rsid w:val="00462182"/>
  </w:style>
  <w:style w:type="character" w:customStyle="1" w:styleId="posted">
    <w:name w:val="posted"/>
    <w:basedOn w:val="DefaultParagraphFont"/>
    <w:rsid w:val="00462182"/>
  </w:style>
  <w:style w:type="character" w:customStyle="1" w:styleId="time">
    <w:name w:val="time"/>
    <w:basedOn w:val="DefaultParagraphFont"/>
    <w:rsid w:val="00462182"/>
  </w:style>
  <w:style w:type="character" w:customStyle="1" w:styleId="dot">
    <w:name w:val="dot"/>
    <w:basedOn w:val="DefaultParagraphFont"/>
    <w:rsid w:val="00462182"/>
  </w:style>
  <w:style w:type="character" w:customStyle="1" w:styleId="hn-date">
    <w:name w:val="hn-date"/>
    <w:basedOn w:val="DefaultParagraphFont"/>
    <w:rsid w:val="00462182"/>
  </w:style>
  <w:style w:type="character" w:customStyle="1" w:styleId="location">
    <w:name w:val="location"/>
    <w:basedOn w:val="DefaultParagraphFont"/>
    <w:rsid w:val="00462182"/>
  </w:style>
  <w:style w:type="character" w:customStyle="1" w:styleId="dropcap-letter">
    <w:name w:val="dropcap-letter"/>
    <w:basedOn w:val="DefaultParagraphFont"/>
    <w:rsid w:val="00462182"/>
  </w:style>
  <w:style w:type="character" w:customStyle="1" w:styleId="offscreen">
    <w:name w:val="offscreen"/>
    <w:basedOn w:val="DefaultParagraphFont"/>
    <w:rsid w:val="00462182"/>
  </w:style>
  <w:style w:type="character" w:customStyle="1" w:styleId="linked-in">
    <w:name w:val="linked-in"/>
    <w:basedOn w:val="DefaultParagraphFont"/>
    <w:rsid w:val="00462182"/>
  </w:style>
  <w:style w:type="character" w:customStyle="1" w:styleId="divs">
    <w:name w:val="divs"/>
    <w:basedOn w:val="DefaultParagraphFont"/>
    <w:rsid w:val="00462182"/>
  </w:style>
  <w:style w:type="character" w:customStyle="1" w:styleId="CardUnderlineChar0">
    <w:name w:val="Card Underline Char"/>
    <w:locked/>
    <w:rsid w:val="00462182"/>
    <w:rPr>
      <w:szCs w:val="24"/>
      <w:u w:val="single"/>
    </w:rPr>
  </w:style>
  <w:style w:type="character" w:customStyle="1" w:styleId="h4">
    <w:name w:val="h4"/>
    <w:rsid w:val="00462182"/>
  </w:style>
  <w:style w:type="character" w:customStyle="1" w:styleId="Date2">
    <w:name w:val="Date2"/>
    <w:rsid w:val="00462182"/>
  </w:style>
  <w:style w:type="character" w:customStyle="1" w:styleId="entry-title">
    <w:name w:val="entry-title"/>
    <w:basedOn w:val="DefaultParagraphFont"/>
    <w:rsid w:val="00462182"/>
  </w:style>
  <w:style w:type="character" w:customStyle="1" w:styleId="postheader">
    <w:name w:val="postheader"/>
    <w:basedOn w:val="DefaultParagraphFont"/>
    <w:rsid w:val="00462182"/>
  </w:style>
  <w:style w:type="character" w:customStyle="1" w:styleId="StyleLatinBaskervilleUnderline">
    <w:name w:val="Style (Latin) Baskerville Underline"/>
    <w:rsid w:val="00462182"/>
    <w:rPr>
      <w:rFonts w:ascii="Baskerville" w:hAnsi="Baskerville" w:hint="default"/>
      <w:sz w:val="26"/>
      <w:u w:val="single"/>
    </w:rPr>
  </w:style>
  <w:style w:type="character" w:customStyle="1" w:styleId="StyleStyleUnderline411pt">
    <w:name w:val="Style Style Underline4 + 11 pt"/>
    <w:basedOn w:val="DefaultParagraphFont"/>
    <w:rsid w:val="00462182"/>
    <w:rPr>
      <w:sz w:val="20"/>
      <w:u w:val="single"/>
    </w:rPr>
  </w:style>
  <w:style w:type="character" w:customStyle="1" w:styleId="StyleStyleUnderline411ptBold">
    <w:name w:val="Style Style Underline4 + 11 pt Bold"/>
    <w:basedOn w:val="DefaultParagraphFont"/>
    <w:rsid w:val="00462182"/>
    <w:rPr>
      <w:b/>
      <w:bCs/>
      <w:sz w:val="20"/>
      <w:u w:val="single"/>
    </w:rPr>
  </w:style>
  <w:style w:type="character" w:customStyle="1" w:styleId="StyleStyleUnderline311pt">
    <w:name w:val="Style Style Underline3 + 11 pt"/>
    <w:basedOn w:val="DefaultParagraphFont"/>
    <w:rsid w:val="00462182"/>
    <w:rPr>
      <w:sz w:val="20"/>
      <w:u w:val="single"/>
    </w:rPr>
  </w:style>
  <w:style w:type="character" w:customStyle="1" w:styleId="StyleStyleUnderline311ptBold">
    <w:name w:val="Style Style Underline3 + 11 pt Bold"/>
    <w:basedOn w:val="DefaultParagraphFont"/>
    <w:rsid w:val="00462182"/>
    <w:rPr>
      <w:b/>
      <w:bCs/>
      <w:sz w:val="20"/>
      <w:u w:val="single"/>
    </w:rPr>
  </w:style>
  <w:style w:type="character" w:customStyle="1" w:styleId="dropcap1">
    <w:name w:val="dropcap1"/>
    <w:rsid w:val="00462182"/>
  </w:style>
  <w:style w:type="character" w:customStyle="1" w:styleId="HighlightedUnderlineEmphasis">
    <w:name w:val="Highlighted Underline Emphasis"/>
    <w:rsid w:val="00462182"/>
    <w:rPr>
      <w:rFonts w:ascii="Garamond" w:hAnsi="Garamond" w:cs="Times New Roman" w:hint="default"/>
      <w:b/>
      <w:bCs w:val="0"/>
      <w:sz w:val="20"/>
      <w:u w:val="single"/>
      <w:bdr w:val="single" w:sz="8" w:space="0" w:color="auto" w:frame="1"/>
      <w:shd w:val="clear" w:color="auto" w:fill="FFFF00"/>
    </w:rPr>
  </w:style>
  <w:style w:type="character" w:customStyle="1" w:styleId="StyleStyleBoldUnderlineUnderlineIntenseEmphasis1apple-style-">
    <w:name w:val="Style Style Bold UnderlineUnderlineIntense Emphasis1apple-style-..."/>
    <w:basedOn w:val="DefaultParagraphFont"/>
    <w:rsid w:val="00462182"/>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462182"/>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462182"/>
    <w:rPr>
      <w:rFonts w:ascii="Georgia" w:hAnsi="Georgia" w:hint="default"/>
      <w:u w:val="single"/>
    </w:rPr>
  </w:style>
  <w:style w:type="character" w:customStyle="1" w:styleId="StyleGeorgia12ptThickunderline">
    <w:name w:val="Style Georgia 12 pt Thick underline"/>
    <w:basedOn w:val="DefaultParagraphFont"/>
    <w:rsid w:val="00462182"/>
    <w:rPr>
      <w:rFonts w:ascii="Georgia" w:hAnsi="Georgia" w:hint="default"/>
      <w:sz w:val="24"/>
      <w:u w:val="single"/>
    </w:rPr>
  </w:style>
  <w:style w:type="character" w:customStyle="1" w:styleId="StyleStyleBoldUnderlineUnderlineIntenseEmphasis1apple-style-1">
    <w:name w:val="Style Style Bold UnderlineUnderlineIntense Emphasis1apple-style-...1"/>
    <w:basedOn w:val="DefaultParagraphFont"/>
    <w:rsid w:val="00462182"/>
    <w:rPr>
      <w:b w:val="0"/>
      <w:bCs w:val="0"/>
      <w:strike w:val="0"/>
      <w:dstrike w:val="0"/>
      <w:sz w:val="14"/>
      <w:u w:val="none"/>
      <w:effect w:val="none"/>
    </w:rPr>
  </w:style>
  <w:style w:type="character" w:customStyle="1" w:styleId="StyleStyleBoldUnderlineIntenseEmphasis1UnderlineIntenseEmph">
    <w:name w:val="Style Style Bold UnderlineIntense Emphasis1UnderlineIntense Emph..."/>
    <w:basedOn w:val="DefaultParagraphFont"/>
    <w:rsid w:val="00462182"/>
    <w:rPr>
      <w:b w:val="0"/>
      <w:bCs w:val="0"/>
      <w:sz w:val="22"/>
      <w:u w:val="single"/>
      <w:bdr w:val="none" w:sz="0" w:space="0" w:color="auto" w:frame="1"/>
    </w:rPr>
  </w:style>
  <w:style w:type="character" w:customStyle="1" w:styleId="maintitle">
    <w:name w:val="maintitle"/>
    <w:basedOn w:val="DefaultParagraphFont"/>
    <w:rsid w:val="00462182"/>
  </w:style>
  <w:style w:type="character" w:customStyle="1" w:styleId="cit-title">
    <w:name w:val="cit-title"/>
    <w:basedOn w:val="DefaultParagraphFont"/>
    <w:rsid w:val="00462182"/>
  </w:style>
  <w:style w:type="character" w:customStyle="1" w:styleId="volume">
    <w:name w:val="volume"/>
    <w:basedOn w:val="DefaultParagraphFont"/>
    <w:rsid w:val="00462182"/>
  </w:style>
  <w:style w:type="character" w:customStyle="1" w:styleId="z3988">
    <w:name w:val="z3988"/>
    <w:basedOn w:val="DefaultParagraphFont"/>
    <w:rsid w:val="00462182"/>
  </w:style>
  <w:style w:type="character" w:customStyle="1" w:styleId="freeaccess">
    <w:name w:val="freeaccess"/>
    <w:basedOn w:val="DefaultParagraphFont"/>
    <w:rsid w:val="00462182"/>
  </w:style>
  <w:style w:type="character" w:customStyle="1" w:styleId="person-name">
    <w:name w:val="person-name"/>
    <w:basedOn w:val="DefaultParagraphFont"/>
    <w:rsid w:val="00462182"/>
  </w:style>
  <w:style w:type="character" w:customStyle="1" w:styleId="articoloinside">
    <w:name w:val="articolo_inside"/>
    <w:rsid w:val="00462182"/>
  </w:style>
  <w:style w:type="character" w:customStyle="1" w:styleId="job">
    <w:name w:val="job"/>
    <w:basedOn w:val="DefaultParagraphFont"/>
    <w:rsid w:val="00462182"/>
  </w:style>
  <w:style w:type="character" w:customStyle="1" w:styleId="company">
    <w:name w:val="company"/>
    <w:basedOn w:val="DefaultParagraphFont"/>
    <w:rsid w:val="00462182"/>
  </w:style>
  <w:style w:type="character" w:customStyle="1" w:styleId="publisher">
    <w:name w:val="publisher"/>
    <w:basedOn w:val="DefaultParagraphFont"/>
    <w:rsid w:val="00462182"/>
  </w:style>
  <w:style w:type="character" w:customStyle="1" w:styleId="pubyear">
    <w:name w:val="pubyear"/>
    <w:basedOn w:val="DefaultParagraphFont"/>
    <w:rsid w:val="00462182"/>
  </w:style>
  <w:style w:type="character" w:customStyle="1" w:styleId="pubcity">
    <w:name w:val="pubcity"/>
    <w:basedOn w:val="DefaultParagraphFont"/>
    <w:rsid w:val="00462182"/>
  </w:style>
  <w:style w:type="character" w:customStyle="1" w:styleId="ecdate">
    <w:name w:val="ec_date"/>
    <w:basedOn w:val="DefaultParagraphFont"/>
    <w:rsid w:val="00462182"/>
    <w:rPr>
      <w:rFonts w:ascii="Verdana" w:hAnsi="Verdana" w:hint="default"/>
      <w:sz w:val="20"/>
      <w:szCs w:val="20"/>
      <w:shd w:val="clear" w:color="auto" w:fill="FFFFFF"/>
    </w:rPr>
  </w:style>
  <w:style w:type="character" w:customStyle="1" w:styleId="articletext0">
    <w:name w:val="article_text"/>
    <w:basedOn w:val="DefaultParagraphFont"/>
    <w:rsid w:val="00462182"/>
  </w:style>
  <w:style w:type="character" w:customStyle="1" w:styleId="hittermhilite">
    <w:name w:val="hittermhilite"/>
    <w:basedOn w:val="DefaultParagraphFont"/>
    <w:rsid w:val="00462182"/>
  </w:style>
  <w:style w:type="character" w:customStyle="1" w:styleId="articleheadline">
    <w:name w:val="articleheadline"/>
    <w:basedOn w:val="DefaultParagraphFont"/>
    <w:rsid w:val="00462182"/>
  </w:style>
  <w:style w:type="character" w:customStyle="1" w:styleId="u-byline">
    <w:name w:val="u-byline"/>
    <w:basedOn w:val="DefaultParagraphFont"/>
    <w:rsid w:val="00462182"/>
  </w:style>
  <w:style w:type="character" w:customStyle="1" w:styleId="articlebya">
    <w:name w:val="articleby_a"/>
    <w:basedOn w:val="DefaultParagraphFont"/>
    <w:rsid w:val="00462182"/>
  </w:style>
  <w:style w:type="character" w:customStyle="1" w:styleId="popupwinby">
    <w:name w:val="popupwinby"/>
    <w:basedOn w:val="DefaultParagraphFont"/>
    <w:rsid w:val="00462182"/>
  </w:style>
  <w:style w:type="character" w:customStyle="1" w:styleId="storyheader">
    <w:name w:val="storyheader"/>
    <w:basedOn w:val="DefaultParagraphFont"/>
    <w:rsid w:val="00462182"/>
  </w:style>
  <w:style w:type="character" w:customStyle="1" w:styleId="marron">
    <w:name w:val="marron"/>
    <w:basedOn w:val="DefaultParagraphFont"/>
    <w:rsid w:val="00462182"/>
  </w:style>
  <w:style w:type="character" w:customStyle="1" w:styleId="StyleNormalWeb10ptChar">
    <w:name w:val="Style Normal (Web) + 10 pt Char"/>
    <w:basedOn w:val="DefaultParagraphFont"/>
    <w:rsid w:val="00462182"/>
    <w:rPr>
      <w:szCs w:val="24"/>
      <w:lang w:val="en-US" w:eastAsia="en-US" w:bidi="ar-SA"/>
    </w:rPr>
  </w:style>
  <w:style w:type="character" w:customStyle="1" w:styleId="Style3CharChar">
    <w:name w:val="Style3 Char Char"/>
    <w:basedOn w:val="DefaultParagraphFont"/>
    <w:rsid w:val="00462182"/>
    <w:rPr>
      <w:rFonts w:ascii="Arial Narrow" w:hAnsi="Arial Narrow" w:hint="default"/>
      <w:b/>
      <w:bCs w:val="0"/>
      <w:sz w:val="22"/>
      <w:szCs w:val="24"/>
      <w:lang w:val="en-US" w:eastAsia="en-US" w:bidi="ar-SA"/>
    </w:rPr>
  </w:style>
  <w:style w:type="character" w:customStyle="1" w:styleId="NormalChar0">
    <w:name w:val="Normal Char"/>
    <w:basedOn w:val="DefaultParagraphFont"/>
    <w:rsid w:val="00462182"/>
    <w:rPr>
      <w:lang w:eastAsia="en-US"/>
    </w:rPr>
  </w:style>
  <w:style w:type="character" w:customStyle="1" w:styleId="BoldUnderlineChar4">
    <w:name w:val="Bold + Underline Char"/>
    <w:basedOn w:val="DefaultParagraphFont"/>
    <w:rsid w:val="00462182"/>
    <w:rPr>
      <w:rFonts w:ascii="Georgia" w:eastAsiaTheme="majorEastAsia" w:hAnsi="Georgia" w:cs="Arial" w:hint="default"/>
      <w:b/>
      <w:bCs w:val="0"/>
      <w:caps/>
      <w:sz w:val="28"/>
      <w:szCs w:val="36"/>
      <w:u w:val="single"/>
      <w:lang w:val="en-US" w:eastAsia="en-US" w:bidi="ar-SA"/>
    </w:rPr>
  </w:style>
  <w:style w:type="character" w:customStyle="1" w:styleId="citationiacgale">
    <w:name w:val="citation iac gale"/>
    <w:basedOn w:val="DefaultParagraphFont"/>
    <w:rsid w:val="00462182"/>
  </w:style>
  <w:style w:type="character" w:customStyle="1" w:styleId="CharacterStyle7">
    <w:name w:val="Character Style 7"/>
    <w:rsid w:val="00462182"/>
    <w:rPr>
      <w:rFonts w:ascii="Arial Narrow" w:hAnsi="Arial Narrow" w:cs="Arial Narrow" w:hint="default"/>
      <w:sz w:val="20"/>
      <w:szCs w:val="20"/>
      <w:u w:val="single"/>
    </w:rPr>
  </w:style>
  <w:style w:type="character" w:customStyle="1" w:styleId="StyleStyle4Char">
    <w:name w:val="Style Style4 + Char"/>
    <w:basedOn w:val="DefaultParagraphFont"/>
    <w:rsid w:val="00462182"/>
    <w:rPr>
      <w:rFonts w:ascii="Arial" w:hAnsi="Arial" w:cs="Arial" w:hint="default"/>
      <w:b/>
      <w:bCs w:val="0"/>
      <w:noProof w:val="0"/>
      <w:sz w:val="22"/>
      <w:szCs w:val="24"/>
      <w:u w:val="single"/>
      <w:lang w:val="en-US" w:eastAsia="en-US" w:bidi="ar-SA"/>
    </w:rPr>
  </w:style>
  <w:style w:type="character" w:customStyle="1" w:styleId="StyleStyle4BlackChar">
    <w:name w:val="Style Style4 + Black Char"/>
    <w:basedOn w:val="DefaultParagraphFont"/>
    <w:rsid w:val="00462182"/>
    <w:rPr>
      <w:rFonts w:ascii="Arial" w:hAnsi="Arial" w:cs="Arial" w:hint="default"/>
      <w:b/>
      <w:bCs w:val="0"/>
      <w:noProof w:val="0"/>
      <w:color w:val="000000"/>
      <w:sz w:val="22"/>
      <w:szCs w:val="24"/>
      <w:u w:val="single"/>
      <w:lang w:val="en-US" w:eastAsia="en-US" w:bidi="ar-SA"/>
    </w:rPr>
  </w:style>
  <w:style w:type="character" w:customStyle="1" w:styleId="BoxX2">
    <w:name w:val="BoxX2"/>
    <w:qFormat/>
    <w:rsid w:val="00462182"/>
    <w:rPr>
      <w:rFonts w:ascii="Times New Roman" w:hAnsi="Times New Roman" w:cs="Times New Roman" w:hint="default"/>
      <w:b/>
      <w:bCs w:val="0"/>
      <w:sz w:val="22"/>
      <w:u w:val="single"/>
      <w:bdr w:val="single" w:sz="4" w:space="0" w:color="auto" w:frame="1"/>
    </w:rPr>
  </w:style>
  <w:style w:type="character" w:customStyle="1" w:styleId="SmallerReal">
    <w:name w:val="SmallerReal"/>
    <w:basedOn w:val="DefaultParagraphFont"/>
    <w:uiPriority w:val="1"/>
    <w:qFormat/>
    <w:rsid w:val="00462182"/>
    <w:rPr>
      <w:rFonts w:ascii="Garamond" w:hAnsi="Garamond" w:hint="default"/>
      <w:sz w:val="16"/>
    </w:rPr>
  </w:style>
  <w:style w:type="character" w:customStyle="1" w:styleId="UnderlineCard0">
    <w:name w:val="Underline Card"/>
    <w:uiPriority w:val="6"/>
    <w:qFormat/>
    <w:rsid w:val="00462182"/>
    <w:rPr>
      <w:rFonts w:ascii="Arial" w:hAnsi="Arial" w:cs="Arial" w:hint="default"/>
      <w:b w:val="0"/>
      <w:bCs/>
      <w:sz w:val="20"/>
      <w:u w:val="single"/>
    </w:rPr>
  </w:style>
  <w:style w:type="character" w:customStyle="1" w:styleId="underlining0">
    <w:name w:val="underlining"/>
    <w:rsid w:val="00462182"/>
  </w:style>
  <w:style w:type="character" w:customStyle="1" w:styleId="btitle">
    <w:name w:val="btitle"/>
    <w:rsid w:val="00462182"/>
  </w:style>
  <w:style w:type="character" w:customStyle="1" w:styleId="green">
    <w:name w:val="green"/>
    <w:rsid w:val="00462182"/>
  </w:style>
  <w:style w:type="character" w:customStyle="1" w:styleId="BodyText32">
    <w:name w:val="Body Text3"/>
    <w:rsid w:val="00462182"/>
  </w:style>
  <w:style w:type="character" w:customStyle="1" w:styleId="BodytextBold">
    <w:name w:val="Body text + Bold"/>
    <w:rsid w:val="00462182"/>
  </w:style>
  <w:style w:type="character" w:customStyle="1" w:styleId="Bodytext6pt">
    <w:name w:val="Body text + 6 pt"/>
    <w:rsid w:val="00462182"/>
  </w:style>
  <w:style w:type="character" w:customStyle="1" w:styleId="BodytextItalic1">
    <w:name w:val="Body text + Italic1"/>
    <w:aliases w:val="Spacing 0 pt1"/>
    <w:uiPriority w:val="99"/>
    <w:rsid w:val="00462182"/>
    <w:rPr>
      <w:rFonts w:ascii="Sylfaen" w:hAnsi="Sylfaen" w:cs="Sylfaen" w:hint="default"/>
      <w:i/>
      <w:iCs/>
      <w:strike w:val="0"/>
      <w:dstrike w:val="0"/>
      <w:sz w:val="19"/>
      <w:szCs w:val="19"/>
      <w:u w:val="none"/>
      <w:effect w:val="none"/>
      <w:shd w:val="clear" w:color="auto" w:fill="FFFFFF"/>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462182"/>
    <w:rPr>
      <w:rFonts w:ascii="Georgia" w:hAnsi="Georgia" w:cs="Calibri" w:hint="default"/>
    </w:rPr>
  </w:style>
  <w:style w:type="character" w:customStyle="1" w:styleId="created">
    <w:name w:val="created"/>
    <w:basedOn w:val="DefaultParagraphFont"/>
    <w:rsid w:val="00462182"/>
  </w:style>
  <w:style w:type="character" w:customStyle="1" w:styleId="StyleAsianMSMinchoBold">
    <w:name w:val="Style (Asian) MS Mincho Bold"/>
    <w:rsid w:val="00462182"/>
    <w:rPr>
      <w:rFonts w:ascii="Times New Roman" w:eastAsia="MS Mincho" w:hAnsi="Times New Roman" w:cs="Times New Roman" w:hint="default"/>
      <w:b/>
      <w:bCs/>
      <w:u w:val="thick"/>
    </w:rPr>
  </w:style>
  <w:style w:type="character" w:customStyle="1" w:styleId="StyleAsianMSMincho">
    <w:name w:val="Style (Asian) MS Mincho"/>
    <w:rsid w:val="00462182"/>
    <w:rPr>
      <w:rFonts w:ascii="Times New Roman" w:eastAsia="MS Mincho" w:hAnsi="Times New Roman" w:cs="Times New Roman" w:hint="default"/>
      <w:u w:val="thick"/>
    </w:rPr>
  </w:style>
  <w:style w:type="character" w:customStyle="1" w:styleId="crosslinkpopup">
    <w:name w:val="crosslinkpopup"/>
    <w:rsid w:val="00462182"/>
  </w:style>
  <w:style w:type="character" w:customStyle="1" w:styleId="CardCharChar1">
    <w:name w:val="Card Char Char1"/>
    <w:rsid w:val="00462182"/>
    <w:rPr>
      <w:b/>
      <w:bCs/>
      <w:sz w:val="28"/>
      <w:szCs w:val="28"/>
    </w:rPr>
  </w:style>
  <w:style w:type="character" w:customStyle="1" w:styleId="CharacterStyle3">
    <w:name w:val="Character Style 3"/>
    <w:rsid w:val="00462182"/>
    <w:rPr>
      <w:sz w:val="18"/>
      <w:szCs w:val="18"/>
    </w:rPr>
  </w:style>
  <w:style w:type="character" w:customStyle="1" w:styleId="UnderlineBoldChar">
    <w:name w:val="Underline Bold Char"/>
    <w:locked/>
    <w:rsid w:val="00462182"/>
    <w:rPr>
      <w:rFonts w:ascii="Times New Roman" w:eastAsia="Times New Roman" w:hAnsi="Times New Roman" w:cs="Calibri" w:hint="default"/>
      <w:b/>
      <w:bCs w:val="0"/>
      <w:sz w:val="24"/>
      <w:szCs w:val="20"/>
      <w:u w:val="single"/>
    </w:rPr>
  </w:style>
  <w:style w:type="character" w:customStyle="1" w:styleId="underlineCharChar0">
    <w:name w:val="underline Char Char"/>
    <w:rsid w:val="00462182"/>
    <w:rPr>
      <w:rFonts w:ascii="Arial Narrow" w:eastAsia="Times New Roman" w:hAnsi="Arial Narrow" w:cs="Calibri" w:hint="default"/>
      <w:sz w:val="24"/>
      <w:u w:val="single"/>
    </w:rPr>
  </w:style>
  <w:style w:type="character" w:customStyle="1" w:styleId="newsstorytitle">
    <w:name w:val="news_story_title"/>
    <w:rsid w:val="00462182"/>
  </w:style>
  <w:style w:type="character" w:customStyle="1" w:styleId="yqlink">
    <w:name w:val="yqlink"/>
    <w:rsid w:val="00462182"/>
  </w:style>
  <w:style w:type="character" w:customStyle="1" w:styleId="clbody">
    <w:name w:val="clbody"/>
    <w:rsid w:val="00462182"/>
  </w:style>
  <w:style w:type="character" w:customStyle="1" w:styleId="Boxing">
    <w:name w:val="Boxing"/>
    <w:rsid w:val="00462182"/>
    <w:rPr>
      <w:rFonts w:ascii="Arial Narrow" w:hAnsi="Arial Narrow" w:hint="default"/>
      <w:strike w:val="0"/>
      <w:dstrike w:val="0"/>
      <w:sz w:val="20"/>
      <w:u w:val="none"/>
      <w:effect w:val="none"/>
      <w:bdr w:val="single" w:sz="2" w:space="0" w:color="auto" w:frame="1"/>
      <w:vertAlign w:val="baseline"/>
    </w:rPr>
  </w:style>
  <w:style w:type="character" w:customStyle="1" w:styleId="norm">
    <w:name w:val="norm"/>
    <w:rsid w:val="00462182"/>
  </w:style>
  <w:style w:type="character" w:customStyle="1" w:styleId="boldandunderlinecharcharcharcharcharcharcharcharcharcharcharcharcharcharcharchar0">
    <w:name w:val="boldandunderlinecharcharcharcharcharcharcharcharcharcharcharcharcharcharcharchar"/>
    <w:rsid w:val="00462182"/>
  </w:style>
  <w:style w:type="character" w:customStyle="1" w:styleId="underlinecharcharcharcharcharcharcharcharcharcharcharcharcharchar0">
    <w:name w:val="underlinecharcharcharcharcharcharcharcharcharcharcharcharcharchar"/>
    <w:rsid w:val="00462182"/>
  </w:style>
  <w:style w:type="character" w:customStyle="1" w:styleId="CharCharCharCharCharChar1Char">
    <w:name w:val="Char Char Char Char Char Char1 Char"/>
    <w:rsid w:val="00462182"/>
    <w:rPr>
      <w:rFonts w:ascii="Times New Roman" w:eastAsia="Times New Roman" w:hAnsi="Times New Roman" w:cs="Times New Roman" w:hint="default"/>
      <w:b/>
      <w:bCs w:val="0"/>
      <w:sz w:val="24"/>
      <w:szCs w:val="24"/>
    </w:rPr>
  </w:style>
  <w:style w:type="character" w:customStyle="1" w:styleId="Taggin-New">
    <w:name w:val="Taggin - New"/>
    <w:rsid w:val="00462182"/>
    <w:rPr>
      <w:rFonts w:ascii="Arial Narrow" w:hAnsi="Arial Narrow" w:hint="default"/>
      <w:b/>
      <w:bCs w:val="0"/>
      <w:sz w:val="22"/>
    </w:rPr>
  </w:style>
  <w:style w:type="character" w:customStyle="1" w:styleId="emphasis22">
    <w:name w:val="emphasis2"/>
    <w:rsid w:val="00462182"/>
  </w:style>
  <w:style w:type="character" w:customStyle="1" w:styleId="citechar1">
    <w:name w:val="citechar"/>
    <w:rsid w:val="00462182"/>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462182"/>
    <w:rPr>
      <w:sz w:val="24"/>
      <w:szCs w:val="24"/>
      <w:lang w:val="en-US" w:eastAsia="en-US" w:bidi="ar-SA"/>
    </w:rPr>
  </w:style>
  <w:style w:type="character" w:customStyle="1" w:styleId="NewTag">
    <w:name w:val="NewTag"/>
    <w:uiPriority w:val="1"/>
    <w:qFormat/>
    <w:rsid w:val="00462182"/>
    <w:rPr>
      <w:rFonts w:ascii="Georgia" w:hAnsi="Georgia" w:hint="default"/>
      <w:b/>
      <w:bCs w:val="0"/>
      <w:sz w:val="24"/>
    </w:rPr>
  </w:style>
  <w:style w:type="character" w:customStyle="1" w:styleId="searchtools-record-title">
    <w:name w:val="searchtools-record-title"/>
    <w:basedOn w:val="DefaultParagraphFont"/>
    <w:rsid w:val="00462182"/>
  </w:style>
  <w:style w:type="character" w:customStyle="1" w:styleId="HighlightedUnderline0">
    <w:name w:val="Highlighted Underline"/>
    <w:basedOn w:val="DefaultParagraphFont"/>
    <w:uiPriority w:val="1"/>
    <w:qFormat/>
    <w:rsid w:val="00462182"/>
    <w:rPr>
      <w:rFonts w:ascii="Arial Narrow" w:hAnsi="Arial Narrow" w:hint="default"/>
      <w:b w:val="0"/>
      <w:bCs w:val="0"/>
      <w:sz w:val="22"/>
      <w:u w:val="single"/>
      <w:bdr w:val="none" w:sz="0" w:space="0" w:color="auto" w:frame="1"/>
      <w:shd w:val="clear" w:color="auto" w:fill="C76361"/>
    </w:rPr>
  </w:style>
  <w:style w:type="character" w:customStyle="1" w:styleId="rightside">
    <w:name w:val="rightside"/>
    <w:rsid w:val="00462182"/>
  </w:style>
  <w:style w:type="character" w:customStyle="1" w:styleId="flourish">
    <w:name w:val="flourish"/>
    <w:rsid w:val="00462182"/>
  </w:style>
  <w:style w:type="character" w:customStyle="1" w:styleId="style150">
    <w:name w:val="style150"/>
    <w:rsid w:val="00462182"/>
  </w:style>
  <w:style w:type="character" w:customStyle="1" w:styleId="head">
    <w:name w:val="head"/>
    <w:rsid w:val="00462182"/>
  </w:style>
  <w:style w:type="character" w:customStyle="1" w:styleId="first-letter">
    <w:name w:val="first-letter"/>
    <w:rsid w:val="00462182"/>
  </w:style>
  <w:style w:type="character" w:customStyle="1" w:styleId="focusparagraph">
    <w:name w:val="focusparagraph"/>
    <w:rsid w:val="00462182"/>
  </w:style>
  <w:style w:type="character" w:customStyle="1" w:styleId="StyleUnderlineCharChar111pt">
    <w:name w:val="Style Underline Char Char1 + 11 pt"/>
    <w:rsid w:val="00462182"/>
    <w:rPr>
      <w:rFonts w:ascii="Times New Roman" w:hAnsi="Times New Roman" w:cs="Times New Roman" w:hint="default"/>
      <w:sz w:val="20"/>
      <w:u w:val="single"/>
      <w:lang w:val="en-US" w:eastAsia="en-US" w:bidi="ar-SA"/>
    </w:rPr>
  </w:style>
  <w:style w:type="character" w:customStyle="1" w:styleId="CharChar31">
    <w:name w:val="Char Char31"/>
    <w:rsid w:val="00462182"/>
    <w:rPr>
      <w:rFonts w:ascii="Arial" w:hAnsi="Arial" w:cs="Arial" w:hint="default"/>
      <w:b/>
      <w:bCs/>
      <w:szCs w:val="32"/>
      <w:lang w:val="en-US" w:eastAsia="en-US" w:bidi="ar-SA"/>
    </w:rPr>
  </w:style>
  <w:style w:type="character" w:customStyle="1" w:styleId="citationgenerated">
    <w:name w:val="citation generated"/>
    <w:rsid w:val="00462182"/>
  </w:style>
  <w:style w:type="character" w:customStyle="1" w:styleId="commentstext0">
    <w:name w:val="comments_text"/>
    <w:uiPriority w:val="99"/>
    <w:rsid w:val="00462182"/>
    <w:rPr>
      <w:rFonts w:ascii="Times New Roman" w:hAnsi="Times New Roman" w:cs="Times New Roman" w:hint="default"/>
    </w:rPr>
  </w:style>
  <w:style w:type="character" w:customStyle="1" w:styleId="FontStyle29">
    <w:name w:val="Font Style29"/>
    <w:uiPriority w:val="99"/>
    <w:rsid w:val="00462182"/>
    <w:rPr>
      <w:rFonts w:ascii="Arial" w:hAnsi="Arial" w:cs="Arial" w:hint="default"/>
      <w:sz w:val="14"/>
      <w:szCs w:val="14"/>
    </w:rPr>
  </w:style>
  <w:style w:type="character" w:customStyle="1" w:styleId="A8">
    <w:name w:val="A8"/>
    <w:rsid w:val="00462182"/>
    <w:rPr>
      <w:color w:val="000000"/>
      <w:sz w:val="12"/>
      <w:szCs w:val="12"/>
    </w:rPr>
  </w:style>
  <w:style w:type="character" w:customStyle="1" w:styleId="apturelink">
    <w:name w:val="apturelink"/>
    <w:rsid w:val="00462182"/>
  </w:style>
  <w:style w:type="character" w:customStyle="1" w:styleId="apturelinkicon">
    <w:name w:val="apturelinkicon"/>
    <w:rsid w:val="00462182"/>
  </w:style>
  <w:style w:type="character" w:customStyle="1" w:styleId="titletxt">
    <w:name w:val="titletxt"/>
    <w:rsid w:val="00462182"/>
  </w:style>
  <w:style w:type="character" w:customStyle="1" w:styleId="colbcopy">
    <w:name w:val="colbcopy"/>
    <w:rsid w:val="00462182"/>
  </w:style>
  <w:style w:type="character" w:customStyle="1" w:styleId="hcard">
    <w:name w:val="hcard"/>
    <w:rsid w:val="00462182"/>
  </w:style>
  <w:style w:type="character" w:customStyle="1" w:styleId="Qualified">
    <w:name w:val="Qualified"/>
    <w:rsid w:val="00462182"/>
    <w:rPr>
      <w:rFonts w:asciiTheme="majorHAnsi" w:hAnsiTheme="majorHAnsi" w:cs="Calibri" w:hint="default"/>
      <w:b/>
      <w:bCs/>
      <w:sz w:val="16"/>
    </w:rPr>
  </w:style>
  <w:style w:type="character" w:customStyle="1" w:styleId="Underline-Highlighted-WFU">
    <w:name w:val="Underline-Highlighted-WFU"/>
    <w:basedOn w:val="DefaultParagraphFont"/>
    <w:uiPriority w:val="1"/>
    <w:qFormat/>
    <w:rsid w:val="00462182"/>
    <w:rPr>
      <w:rFonts w:ascii="Cambria" w:hAnsi="Cambria" w:hint="default"/>
      <w:sz w:val="22"/>
      <w:u w:val="single"/>
      <w:bdr w:val="none" w:sz="0" w:space="0" w:color="auto" w:frame="1"/>
      <w:shd w:val="clear" w:color="auto" w:fill="BEFF7D"/>
    </w:rPr>
  </w:style>
  <w:style w:type="character" w:customStyle="1" w:styleId="Cite-WFU">
    <w:name w:val="Cite-WFU"/>
    <w:basedOn w:val="Underline-Highlighted-WFU"/>
    <w:uiPriority w:val="1"/>
    <w:qFormat/>
    <w:rsid w:val="00462182"/>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BlockTitleChar0">
    <w:name w:val="%Block Title Char"/>
    <w:rsid w:val="00462182"/>
    <w:rPr>
      <w:rFonts w:ascii="Arial" w:eastAsia="Times New Roman" w:hAnsi="Arial" w:cs="Arial" w:hint="default"/>
      <w:b/>
      <w:bCs/>
      <w:kern w:val="32"/>
      <w:sz w:val="28"/>
      <w:szCs w:val="32"/>
    </w:rPr>
  </w:style>
  <w:style w:type="character" w:customStyle="1" w:styleId="columntexthead">
    <w:name w:val="columntexthead"/>
    <w:rsid w:val="00462182"/>
  </w:style>
  <w:style w:type="character" w:customStyle="1" w:styleId="instruction">
    <w:name w:val="instruction"/>
    <w:rsid w:val="00462182"/>
  </w:style>
  <w:style w:type="character" w:customStyle="1" w:styleId="listpipe">
    <w:name w:val="listpipe"/>
    <w:rsid w:val="00462182"/>
  </w:style>
  <w:style w:type="character" w:customStyle="1" w:styleId="imagelink">
    <w:name w:val="imagelink"/>
    <w:rsid w:val="00462182"/>
  </w:style>
  <w:style w:type="character" w:customStyle="1" w:styleId="leadin">
    <w:name w:val="leadin"/>
    <w:rsid w:val="00462182"/>
  </w:style>
  <w:style w:type="character" w:customStyle="1" w:styleId="A4">
    <w:name w:val="A4"/>
    <w:rsid w:val="00462182"/>
    <w:rPr>
      <w:rFonts w:ascii="Baskerville" w:hAnsi="Baskerville" w:cs="Baskerville" w:hint="default"/>
      <w:b/>
      <w:bCs/>
      <w:color w:val="000000"/>
      <w:sz w:val="22"/>
      <w:szCs w:val="22"/>
    </w:rPr>
  </w:style>
  <w:style w:type="character" w:customStyle="1" w:styleId="noticiabyline">
    <w:name w:val="noticia_byline"/>
    <w:rsid w:val="00462182"/>
  </w:style>
  <w:style w:type="character" w:customStyle="1" w:styleId="sep">
    <w:name w:val="sep"/>
    <w:rsid w:val="00462182"/>
  </w:style>
  <w:style w:type="character" w:customStyle="1" w:styleId="rightnowyahoo">
    <w:name w:val="right_now_yahoo"/>
    <w:rsid w:val="00462182"/>
  </w:style>
  <w:style w:type="character" w:customStyle="1" w:styleId="submittedmeta">
    <w:name w:val="submitted meta"/>
    <w:rsid w:val="00462182"/>
  </w:style>
  <w:style w:type="character" w:customStyle="1" w:styleId="A10">
    <w:name w:val="A10"/>
    <w:rsid w:val="00462182"/>
    <w:rPr>
      <w:color w:val="000000"/>
      <w:sz w:val="12"/>
      <w:szCs w:val="12"/>
    </w:rPr>
  </w:style>
  <w:style w:type="character" w:customStyle="1" w:styleId="AAAunderline">
    <w:name w:val="AAAunderline"/>
    <w:qFormat/>
    <w:rsid w:val="00462182"/>
    <w:rPr>
      <w:b/>
      <w:bCs w:val="0"/>
      <w:u w:val="single"/>
    </w:rPr>
  </w:style>
  <w:style w:type="character" w:customStyle="1" w:styleId="IndexHeaderChar">
    <w:name w:val="Index Header Char"/>
    <w:rsid w:val="00462182"/>
    <w:rPr>
      <w:rFonts w:ascii="Times New Roman" w:eastAsia="Times New Roman" w:hAnsi="Times New Roman" w:cs="Times New Roman" w:hint="default"/>
      <w:b/>
      <w:bCs/>
      <w:sz w:val="36"/>
    </w:rPr>
  </w:style>
  <w:style w:type="character" w:customStyle="1" w:styleId="StyleHeading310ptChar">
    <w:name w:val="Style Heading 3 + 10 pt Char"/>
    <w:rsid w:val="00462182"/>
    <w:rPr>
      <w:rFonts w:ascii="Times New Roman" w:eastAsia="Times New Roman" w:hAnsi="Times New Roman" w:cs="Arial" w:hint="default"/>
      <w:b/>
      <w:bCs/>
      <w:sz w:val="26"/>
      <w:szCs w:val="26"/>
    </w:rPr>
  </w:style>
  <w:style w:type="character" w:customStyle="1" w:styleId="BoldUnderlineChar10">
    <w:name w:val="BoldUnderline Char1"/>
    <w:rsid w:val="00462182"/>
    <w:rPr>
      <w:b/>
      <w:bCs w:val="0"/>
      <w:sz w:val="22"/>
      <w:szCs w:val="24"/>
      <w:u w:val="single"/>
      <w:lang w:val="en-US" w:eastAsia="en-US" w:bidi="ar-SA"/>
    </w:rPr>
  </w:style>
  <w:style w:type="character" w:customStyle="1" w:styleId="iagsheaderlarge">
    <w:name w:val="iags_header_large"/>
    <w:rsid w:val="00462182"/>
  </w:style>
  <w:style w:type="character" w:customStyle="1" w:styleId="style12char0">
    <w:name w:val="style12char"/>
    <w:rsid w:val="00462182"/>
  </w:style>
  <w:style w:type="character" w:customStyle="1" w:styleId="charchar2">
    <w:name w:val="charchar2"/>
    <w:rsid w:val="00462182"/>
  </w:style>
  <w:style w:type="character" w:customStyle="1" w:styleId="style11char0">
    <w:name w:val="style11char"/>
    <w:rsid w:val="00462182"/>
  </w:style>
  <w:style w:type="character" w:customStyle="1" w:styleId="boldunderlineCharChar0">
    <w:name w:val="boldunderline Char Char"/>
    <w:rsid w:val="00462182"/>
    <w:rPr>
      <w:b/>
      <w:bCs w:val="0"/>
      <w:sz w:val="22"/>
      <w:szCs w:val="24"/>
      <w:u w:val="single"/>
      <w:lang w:val="en-US" w:eastAsia="en-US" w:bidi="ar-SA"/>
    </w:rPr>
  </w:style>
  <w:style w:type="character" w:customStyle="1" w:styleId="eudoraheader">
    <w:name w:val="eudoraheader"/>
    <w:rsid w:val="00462182"/>
  </w:style>
  <w:style w:type="character" w:customStyle="1" w:styleId="emailstyle26">
    <w:name w:val="emailstyle26"/>
    <w:rsid w:val="00462182"/>
  </w:style>
  <w:style w:type="character" w:customStyle="1" w:styleId="newstitle1">
    <w:name w:val="newstitle1"/>
    <w:rsid w:val="00462182"/>
  </w:style>
  <w:style w:type="character" w:customStyle="1" w:styleId="dateline">
    <w:name w:val="dateline"/>
    <w:rsid w:val="00462182"/>
  </w:style>
  <w:style w:type="character" w:customStyle="1" w:styleId="sendtofriend">
    <w:name w:val="sendtofriend"/>
    <w:rsid w:val="00462182"/>
  </w:style>
  <w:style w:type="character" w:customStyle="1" w:styleId="pagetype">
    <w:name w:val="pagetype"/>
    <w:rsid w:val="00462182"/>
  </w:style>
  <w:style w:type="character" w:customStyle="1" w:styleId="byl">
    <w:name w:val="byl"/>
    <w:rsid w:val="00462182"/>
  </w:style>
  <w:style w:type="character" w:customStyle="1" w:styleId="byd">
    <w:name w:val="byd"/>
    <w:rsid w:val="00462182"/>
  </w:style>
  <w:style w:type="character" w:customStyle="1" w:styleId="underliningchar0">
    <w:name w:val="underliningchar"/>
    <w:rsid w:val="00462182"/>
  </w:style>
  <w:style w:type="character" w:customStyle="1" w:styleId="adtext124">
    <w:name w:val="adtext124"/>
    <w:rsid w:val="00462182"/>
    <w:rPr>
      <w:vanish/>
      <w:webHidden w:val="0"/>
      <w:color w:val="999999"/>
      <w:sz w:val="12"/>
      <w:szCs w:val="12"/>
      <w:specVanish/>
    </w:rPr>
  </w:style>
  <w:style w:type="character" w:customStyle="1" w:styleId="CardsFont8ptChar">
    <w:name w:val="Cards + Font: 8 pt Char"/>
    <w:rsid w:val="00462182"/>
    <w:rPr>
      <w:sz w:val="16"/>
    </w:rPr>
  </w:style>
  <w:style w:type="character" w:customStyle="1" w:styleId="TagLineCharChar">
    <w:name w:val="Tag Line Char Char"/>
    <w:rsid w:val="00462182"/>
    <w:rPr>
      <w:rFonts w:ascii="Arial" w:hAnsi="Arial" w:cs="Arial" w:hint="default"/>
      <w:b/>
      <w:bCs/>
      <w:iCs/>
      <w:sz w:val="24"/>
      <w:szCs w:val="28"/>
      <w:lang w:val="en-US" w:eastAsia="en-US" w:bidi="ar-SA"/>
    </w:rPr>
  </w:style>
  <w:style w:type="character" w:customStyle="1" w:styleId="articlecommentcount">
    <w:name w:val="article_comment_count"/>
    <w:rsid w:val="00462182"/>
  </w:style>
  <w:style w:type="character" w:customStyle="1" w:styleId="articlerecommendcount">
    <w:name w:val="article_recommend_count"/>
    <w:rsid w:val="00462182"/>
  </w:style>
  <w:style w:type="character" w:customStyle="1" w:styleId="normaltext1">
    <w:name w:val="normal_text"/>
    <w:rsid w:val="00462182"/>
  </w:style>
  <w:style w:type="character" w:customStyle="1" w:styleId="story-byline">
    <w:name w:val="story-byline"/>
    <w:rsid w:val="00462182"/>
  </w:style>
  <w:style w:type="character" w:customStyle="1" w:styleId="story-titleline">
    <w:name w:val="story-titleline"/>
    <w:rsid w:val="00462182"/>
  </w:style>
  <w:style w:type="character" w:customStyle="1" w:styleId="UnderlineCardChar1">
    <w:name w:val="Underline Card Char"/>
    <w:rsid w:val="00462182"/>
    <w:rPr>
      <w:sz w:val="22"/>
      <w:szCs w:val="24"/>
      <w:u w:val="single"/>
      <w:lang w:val="en-US" w:eastAsia="en-US" w:bidi="ar-SA"/>
    </w:rPr>
  </w:style>
  <w:style w:type="character" w:customStyle="1" w:styleId="SourcesCharChar1">
    <w:name w:val="Sources Char Char1"/>
    <w:rsid w:val="00462182"/>
    <w:rPr>
      <w:rFonts w:ascii="Arial" w:hAnsi="Arial" w:cs="Arial" w:hint="default"/>
      <w:b/>
      <w:bCs/>
      <w:iCs/>
      <w:sz w:val="24"/>
      <w:szCs w:val="28"/>
      <w:lang w:val="en-US" w:eastAsia="en-US" w:bidi="ar-SA"/>
    </w:rPr>
  </w:style>
  <w:style w:type="character" w:customStyle="1" w:styleId="UnderlinesCharChar">
    <w:name w:val="Underlines Char Char"/>
    <w:rsid w:val="00462182"/>
    <w:rPr>
      <w:rFonts w:ascii="Arial" w:hAnsi="Arial" w:cs="Arial" w:hint="default"/>
      <w:b/>
      <w:bCs/>
      <w:sz w:val="22"/>
      <w:szCs w:val="26"/>
      <w:u w:val="single"/>
      <w:lang w:val="en-US" w:eastAsia="en-US" w:bidi="ar-SA"/>
    </w:rPr>
  </w:style>
  <w:style w:type="character" w:customStyle="1" w:styleId="infoChar">
    <w:name w:val="info Char"/>
    <w:locked/>
    <w:rsid w:val="00462182"/>
    <w:rPr>
      <w:rFonts w:ascii="Times New Roman" w:eastAsia="Times New Roman" w:hAnsi="Times New Roman" w:cs="Calibri" w:hint="default"/>
      <w:sz w:val="16"/>
      <w:szCs w:val="20"/>
    </w:rPr>
  </w:style>
  <w:style w:type="character" w:customStyle="1" w:styleId="createby">
    <w:name w:val="createby"/>
    <w:rsid w:val="00462182"/>
  </w:style>
  <w:style w:type="character" w:customStyle="1" w:styleId="quote-right">
    <w:name w:val="quote-right"/>
    <w:rsid w:val="00462182"/>
  </w:style>
  <w:style w:type="character" w:customStyle="1" w:styleId="smallcase">
    <w:name w:val="smallcase"/>
    <w:rsid w:val="00462182"/>
  </w:style>
  <w:style w:type="character" w:customStyle="1" w:styleId="ft0">
    <w:name w:val="ft0"/>
    <w:rsid w:val="00462182"/>
  </w:style>
  <w:style w:type="character" w:customStyle="1" w:styleId="ft2">
    <w:name w:val="ft2"/>
    <w:rsid w:val="00462182"/>
  </w:style>
  <w:style w:type="character" w:customStyle="1" w:styleId="ft1">
    <w:name w:val="ft1"/>
    <w:rsid w:val="00462182"/>
  </w:style>
  <w:style w:type="character" w:customStyle="1" w:styleId="ft3">
    <w:name w:val="ft3"/>
    <w:rsid w:val="00462182"/>
  </w:style>
  <w:style w:type="character" w:customStyle="1" w:styleId="StyleTimesNewRoman12ptBold1">
    <w:name w:val="Style Times New Roman 12 pt Bold1"/>
    <w:rsid w:val="00462182"/>
    <w:rPr>
      <w:b/>
      <w:bCs/>
      <w:sz w:val="24"/>
    </w:rPr>
  </w:style>
  <w:style w:type="character" w:customStyle="1" w:styleId="CircledChar2">
    <w:name w:val="Circled Char2"/>
    <w:rsid w:val="00462182"/>
    <w:rPr>
      <w:rFonts w:ascii="MS Mincho" w:eastAsia="MS Mincho" w:hAnsi="MS Mincho" w:hint="eastAsia"/>
      <w:b/>
      <w:bCs w:val="0"/>
      <w:szCs w:val="24"/>
      <w:u w:val="single"/>
      <w:lang w:val="en-US" w:eastAsia="ja-JP" w:bidi="ar-SA"/>
    </w:rPr>
  </w:style>
  <w:style w:type="character" w:customStyle="1" w:styleId="SmallTextChar2">
    <w:name w:val="Small Text Char2"/>
    <w:rsid w:val="00462182"/>
    <w:rPr>
      <w:rFonts w:ascii="MS Mincho" w:eastAsia="MS Mincho" w:hAnsi="MS Mincho" w:hint="eastAsia"/>
      <w:sz w:val="15"/>
      <w:szCs w:val="24"/>
      <w:lang w:val="en-US" w:eastAsia="ja-JP" w:bidi="ar-SA"/>
    </w:rPr>
  </w:style>
  <w:style w:type="character" w:customStyle="1" w:styleId="BoldandUnderlineCharCharCharCharChar1">
    <w:name w:val="Bold and Underline Char Char Char Char Char1"/>
    <w:rsid w:val="00462182"/>
    <w:rPr>
      <w:b/>
      <w:bCs w:val="0"/>
      <w:szCs w:val="24"/>
      <w:u w:val="single"/>
      <w:lang w:val="en-US" w:eastAsia="en-US" w:bidi="ar-SA"/>
    </w:rPr>
  </w:style>
  <w:style w:type="character" w:customStyle="1" w:styleId="SmallCardChar">
    <w:name w:val="Small Card Char"/>
    <w:rsid w:val="00462182"/>
    <w:rPr>
      <w:rFonts w:ascii="Palatino Linotype" w:eastAsia="Times New Roman" w:hAnsi="Palatino Linotype" w:hint="default"/>
      <w:sz w:val="12"/>
      <w:szCs w:val="24"/>
    </w:rPr>
  </w:style>
  <w:style w:type="character" w:customStyle="1" w:styleId="StyleBoldUnderline10ptBold">
    <w:name w:val="Style Bold Underline + 10 pt Bold"/>
    <w:rsid w:val="00462182"/>
    <w:rPr>
      <w:b/>
      <w:bCs/>
      <w:sz w:val="20"/>
      <w:u w:val="thick"/>
    </w:rPr>
  </w:style>
  <w:style w:type="character" w:customStyle="1" w:styleId="separator">
    <w:name w:val="separator"/>
    <w:rsid w:val="00462182"/>
  </w:style>
  <w:style w:type="character" w:customStyle="1" w:styleId="smalllink">
    <w:name w:val="smalllink"/>
    <w:rsid w:val="00462182"/>
  </w:style>
  <w:style w:type="character" w:customStyle="1" w:styleId="bighead1">
    <w:name w:val="bighead1"/>
    <w:rsid w:val="00462182"/>
    <w:rPr>
      <w:rFonts w:ascii="Verdana" w:hAnsi="Verdana" w:hint="default"/>
      <w:b/>
      <w:bCs/>
      <w:sz w:val="27"/>
      <w:szCs w:val="27"/>
    </w:rPr>
  </w:style>
  <w:style w:type="character" w:customStyle="1" w:styleId="Underline-WFU">
    <w:name w:val="Underline-WFU"/>
    <w:uiPriority w:val="1"/>
    <w:qFormat/>
    <w:rsid w:val="00462182"/>
    <w:rPr>
      <w:rFonts w:ascii="Cambria" w:hAnsi="Cambria" w:hint="default"/>
      <w:sz w:val="21"/>
      <w:u w:val="single"/>
    </w:rPr>
  </w:style>
  <w:style w:type="character" w:customStyle="1" w:styleId="b">
    <w:name w:val="b"/>
    <w:rsid w:val="00462182"/>
  </w:style>
  <w:style w:type="character" w:customStyle="1" w:styleId="left-date1">
    <w:name w:val="left-date1"/>
    <w:rsid w:val="00462182"/>
    <w:rPr>
      <w:rFonts w:ascii="Verdana" w:hAnsi="Verdana" w:hint="default"/>
      <w:color w:val="666666"/>
      <w:sz w:val="14"/>
      <w:szCs w:val="14"/>
    </w:rPr>
  </w:style>
  <w:style w:type="character" w:customStyle="1" w:styleId="org">
    <w:name w:val="org"/>
    <w:basedOn w:val="DefaultParagraphFont"/>
    <w:rsid w:val="00462182"/>
  </w:style>
  <w:style w:type="character" w:customStyle="1" w:styleId="list-comma">
    <w:name w:val="list-comma"/>
    <w:basedOn w:val="DefaultParagraphFont"/>
    <w:rsid w:val="00462182"/>
  </w:style>
  <w:style w:type="character" w:customStyle="1" w:styleId="livefyre-commentcount">
    <w:name w:val="livefyre-commentcount"/>
    <w:basedOn w:val="DefaultParagraphFont"/>
    <w:rsid w:val="00462182"/>
  </w:style>
  <w:style w:type="character" w:customStyle="1" w:styleId="rednegchange">
    <w:name w:val="red_neg_change"/>
    <w:basedOn w:val="DefaultParagraphFont"/>
    <w:rsid w:val="00462182"/>
  </w:style>
  <w:style w:type="character" w:customStyle="1" w:styleId="wsodqchgshow">
    <w:name w:val="wsodq_chgshow"/>
    <w:basedOn w:val="DefaultParagraphFont"/>
    <w:rsid w:val="00462182"/>
  </w:style>
  <w:style w:type="character" w:customStyle="1" w:styleId="greenposchange">
    <w:name w:val="green_pos_change"/>
    <w:basedOn w:val="DefaultParagraphFont"/>
    <w:rsid w:val="00462182"/>
  </w:style>
  <w:style w:type="character" w:customStyle="1" w:styleId="image-credit">
    <w:name w:val="image-credit"/>
    <w:basedOn w:val="DefaultParagraphFont"/>
    <w:rsid w:val="00462182"/>
  </w:style>
  <w:style w:type="character" w:customStyle="1" w:styleId="BoldandUnderlineChar6">
    <w:name w:val="Bold and Underline Char6"/>
    <w:basedOn w:val="DefaultParagraphFont"/>
    <w:rsid w:val="00462182"/>
    <w:rPr>
      <w:b/>
      <w:bCs w:val="0"/>
      <w:szCs w:val="24"/>
      <w:u w:val="single"/>
      <w:lang w:val="en-US" w:eastAsia="en-US" w:bidi="ar-SA"/>
    </w:rPr>
  </w:style>
  <w:style w:type="character" w:customStyle="1" w:styleId="caption40">
    <w:name w:val="caption4"/>
    <w:basedOn w:val="DefaultParagraphFont"/>
    <w:rsid w:val="00462182"/>
  </w:style>
  <w:style w:type="character" w:customStyle="1" w:styleId="honorific-prefix">
    <w:name w:val="honorific-prefix"/>
    <w:basedOn w:val="DefaultParagraphFont"/>
    <w:rsid w:val="00462182"/>
  </w:style>
  <w:style w:type="character" w:customStyle="1" w:styleId="given-name">
    <w:name w:val="given-name"/>
    <w:basedOn w:val="DefaultParagraphFont"/>
    <w:rsid w:val="00462182"/>
  </w:style>
  <w:style w:type="character" w:customStyle="1" w:styleId="family-name">
    <w:name w:val="family-name"/>
    <w:basedOn w:val="DefaultParagraphFont"/>
    <w:rsid w:val="00462182"/>
  </w:style>
  <w:style w:type="character" w:customStyle="1" w:styleId="chead">
    <w:name w:val="chead"/>
    <w:basedOn w:val="DefaultParagraphFont"/>
    <w:rsid w:val="00462182"/>
  </w:style>
  <w:style w:type="character" w:customStyle="1" w:styleId="obgcapsstart">
    <w:name w:val="obg_caps_start"/>
    <w:basedOn w:val="DefaultParagraphFont"/>
    <w:rsid w:val="00462182"/>
  </w:style>
  <w:style w:type="character" w:customStyle="1" w:styleId="underlinedCharChar0">
    <w:name w:val="underlined Char Char"/>
    <w:basedOn w:val="DefaultParagraphFont"/>
    <w:rsid w:val="00462182"/>
    <w:rPr>
      <w:rFonts w:ascii="Times New Roman" w:eastAsia="Times New Roman" w:hAnsi="Times New Roman" w:cs="Times New Roman" w:hint="default"/>
      <w:sz w:val="20"/>
      <w:szCs w:val="20"/>
      <w:u w:val="single"/>
    </w:rPr>
  </w:style>
  <w:style w:type="character" w:customStyle="1" w:styleId="subheader">
    <w:name w:val="subheader"/>
    <w:basedOn w:val="DefaultParagraphFont"/>
    <w:rsid w:val="00462182"/>
  </w:style>
  <w:style w:type="character" w:customStyle="1" w:styleId="text2">
    <w:name w:val="text2"/>
    <w:basedOn w:val="DefaultParagraphFont"/>
    <w:rsid w:val="00462182"/>
  </w:style>
  <w:style w:type="character" w:customStyle="1" w:styleId="pmtermsel">
    <w:name w:val="pmtermsel"/>
    <w:basedOn w:val="DefaultParagraphFont"/>
    <w:rsid w:val="00462182"/>
  </w:style>
  <w:style w:type="character" w:customStyle="1" w:styleId="StyleUnderlineChar2CharChar11pt">
    <w:name w:val="Style Underline Char2 Char Char + 11 pt"/>
    <w:basedOn w:val="Style11pt"/>
    <w:rsid w:val="00462182"/>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462182"/>
    <w:rPr>
      <w:b/>
      <w:bCs/>
      <w:sz w:val="20"/>
      <w:u w:val="single"/>
    </w:rPr>
  </w:style>
  <w:style w:type="character" w:customStyle="1" w:styleId="Styleunderline11pt">
    <w:name w:val="Style underline + 11 pt"/>
    <w:basedOn w:val="underline"/>
    <w:rsid w:val="00462182"/>
    <w:rPr>
      <w:u w:val="single"/>
      <w:lang w:val="en-US" w:eastAsia="en-US" w:bidi="ar-SA"/>
    </w:rPr>
  </w:style>
  <w:style w:type="character" w:customStyle="1" w:styleId="Styleunderline11ptBold">
    <w:name w:val="Style underline + 11 pt Bold"/>
    <w:basedOn w:val="underline"/>
    <w:rsid w:val="00462182"/>
    <w:rPr>
      <w:u w:val="single"/>
      <w:lang w:val="en-US" w:eastAsia="en-US" w:bidi="ar-SA"/>
    </w:rPr>
  </w:style>
  <w:style w:type="character" w:customStyle="1" w:styleId="articlehead2">
    <w:name w:val="articlehead2"/>
    <w:basedOn w:val="DefaultParagraphFont"/>
    <w:rsid w:val="00462182"/>
  </w:style>
  <w:style w:type="character" w:customStyle="1" w:styleId="pronset">
    <w:name w:val="pronset"/>
    <w:basedOn w:val="DefaultParagraphFont"/>
    <w:rsid w:val="00462182"/>
  </w:style>
  <w:style w:type="character" w:customStyle="1" w:styleId="showipapr">
    <w:name w:val="show_ipapr"/>
    <w:basedOn w:val="DefaultParagraphFont"/>
    <w:rsid w:val="00462182"/>
  </w:style>
  <w:style w:type="character" w:customStyle="1" w:styleId="prondelim">
    <w:name w:val="prondelim"/>
    <w:basedOn w:val="DefaultParagraphFont"/>
    <w:rsid w:val="00462182"/>
  </w:style>
  <w:style w:type="character" w:customStyle="1" w:styleId="pron">
    <w:name w:val="pron"/>
    <w:basedOn w:val="DefaultParagraphFont"/>
    <w:rsid w:val="00462182"/>
  </w:style>
  <w:style w:type="character" w:customStyle="1" w:styleId="prontoggle">
    <w:name w:val="pron_toggle"/>
    <w:basedOn w:val="DefaultParagraphFont"/>
    <w:rsid w:val="00462182"/>
  </w:style>
  <w:style w:type="character" w:customStyle="1" w:styleId="showspellpr">
    <w:name w:val="show_spellpr"/>
    <w:basedOn w:val="DefaultParagraphFont"/>
    <w:rsid w:val="00462182"/>
  </w:style>
  <w:style w:type="character" w:customStyle="1" w:styleId="boldface">
    <w:name w:val="boldface"/>
    <w:basedOn w:val="DefaultParagraphFont"/>
    <w:rsid w:val="00462182"/>
  </w:style>
  <w:style w:type="character" w:customStyle="1" w:styleId="pg">
    <w:name w:val="pg"/>
    <w:basedOn w:val="DefaultParagraphFont"/>
    <w:rsid w:val="00462182"/>
  </w:style>
  <w:style w:type="character" w:customStyle="1" w:styleId="secondary-bf">
    <w:name w:val="secondary-bf"/>
    <w:basedOn w:val="DefaultParagraphFont"/>
    <w:rsid w:val="00462182"/>
  </w:style>
  <w:style w:type="character" w:customStyle="1" w:styleId="dnindex">
    <w:name w:val="dnindex"/>
    <w:basedOn w:val="DefaultParagraphFont"/>
    <w:rsid w:val="00462182"/>
  </w:style>
  <w:style w:type="character" w:customStyle="1" w:styleId="ital-inline">
    <w:name w:val="ital-inline"/>
    <w:basedOn w:val="DefaultParagraphFont"/>
    <w:rsid w:val="00462182"/>
  </w:style>
  <w:style w:type="character" w:customStyle="1" w:styleId="Styleterm111ptUnderline">
    <w:name w:val="Style term1 + 11 pt Underline"/>
    <w:basedOn w:val="term1"/>
    <w:rsid w:val="00462182"/>
    <w:rPr>
      <w:b/>
      <w:bCs/>
      <w:sz w:val="20"/>
      <w:u w:val="single"/>
    </w:rPr>
  </w:style>
  <w:style w:type="character" w:customStyle="1" w:styleId="ct-with-fmlt">
    <w:name w:val="ct-with-fmlt"/>
    <w:basedOn w:val="DefaultParagraphFont"/>
    <w:rsid w:val="00462182"/>
  </w:style>
  <w:style w:type="character" w:customStyle="1" w:styleId="althead">
    <w:name w:val="althead"/>
    <w:basedOn w:val="DefaultParagraphFont"/>
    <w:rsid w:val="00462182"/>
  </w:style>
  <w:style w:type="character" w:customStyle="1" w:styleId="arbd1">
    <w:name w:val="arbd1"/>
    <w:basedOn w:val="DefaultParagraphFont"/>
    <w:rsid w:val="00462182"/>
  </w:style>
  <w:style w:type="character" w:customStyle="1" w:styleId="unx">
    <w:name w:val="unx"/>
    <w:basedOn w:val="DefaultParagraphFont"/>
    <w:rsid w:val="00462182"/>
  </w:style>
  <w:style w:type="character" w:customStyle="1" w:styleId="lrdctph">
    <w:name w:val="lr_dct_ph"/>
    <w:basedOn w:val="DefaultParagraphFont"/>
    <w:rsid w:val="00462182"/>
  </w:style>
  <w:style w:type="character" w:customStyle="1" w:styleId="tagciteChar4">
    <w:name w:val="tag/cite Char"/>
    <w:basedOn w:val="DefaultParagraphFont"/>
    <w:rsid w:val="00462182"/>
    <w:rPr>
      <w:b/>
      <w:bCs w:val="0"/>
      <w:sz w:val="24"/>
      <w:lang w:val="en-US" w:eastAsia="en-US" w:bidi="ar-SA"/>
    </w:rPr>
  </w:style>
  <w:style w:type="character" w:customStyle="1" w:styleId="style3Char0">
    <w:name w:val="style 3 Char"/>
    <w:rsid w:val="00462182"/>
    <w:rPr>
      <w:sz w:val="18"/>
      <w:szCs w:val="24"/>
      <w:lang w:val="en-US" w:eastAsia="en-US" w:bidi="ar-SA"/>
    </w:rPr>
  </w:style>
  <w:style w:type="character" w:customStyle="1" w:styleId="StyleBold1">
    <w:name w:val="Style Bold1"/>
    <w:rsid w:val="00462182"/>
    <w:rPr>
      <w:rFonts w:ascii="Georgia" w:hAnsi="Georgia" w:hint="default"/>
      <w:b/>
      <w:bCs/>
      <w:sz w:val="22"/>
    </w:rPr>
  </w:style>
  <w:style w:type="character" w:customStyle="1" w:styleId="BlockHeadingsChar1">
    <w:name w:val="Block Headings Char1"/>
    <w:rsid w:val="00462182"/>
    <w:rPr>
      <w:b/>
      <w:bCs w:val="0"/>
      <w:caps/>
    </w:rPr>
  </w:style>
  <w:style w:type="character" w:customStyle="1" w:styleId="FontStyle170">
    <w:name w:val="Font Style170"/>
    <w:uiPriority w:val="99"/>
    <w:rsid w:val="00462182"/>
    <w:rPr>
      <w:rFonts w:ascii="Bookman Old Style" w:hAnsi="Bookman Old Style" w:cs="Bookman Old Style" w:hint="default"/>
      <w:sz w:val="16"/>
      <w:szCs w:val="16"/>
    </w:rPr>
  </w:style>
  <w:style w:type="character" w:customStyle="1" w:styleId="label">
    <w:name w:val="label"/>
    <w:rsid w:val="00462182"/>
  </w:style>
  <w:style w:type="character" w:customStyle="1" w:styleId="Styleunderline12pt">
    <w:name w:val="Style underline + 12 pt"/>
    <w:rsid w:val="00462182"/>
    <w:rPr>
      <w:rFonts w:ascii="Times New Roman" w:hAnsi="Times New Roman" w:cs="Times New Roman" w:hint="default"/>
      <w:bCs/>
      <w:sz w:val="20"/>
      <w:u w:val="single"/>
    </w:rPr>
  </w:style>
  <w:style w:type="character" w:customStyle="1" w:styleId="StyleUnderlineChar19pt">
    <w:name w:val="Style Underline Char1 + 9 pt"/>
    <w:basedOn w:val="UnderlineChar1"/>
    <w:rsid w:val="00462182"/>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462182"/>
    <w:rPr>
      <w:rFonts w:ascii="Times New Roman" w:hAnsi="Times New Roman" w:cs="Times New Roman" w:hint="default"/>
      <w:b/>
      <w:bCs/>
      <w:sz w:val="20"/>
      <w:szCs w:val="24"/>
      <w:u w:val="single"/>
      <w:lang w:val="en-US" w:eastAsia="en-US" w:bidi="ar-SA"/>
    </w:rPr>
  </w:style>
  <w:style w:type="character" w:customStyle="1" w:styleId="StyleUnderlineCharChar9ptBold1">
    <w:name w:val="Style Underline Char Char + 9 pt Bold1"/>
    <w:rsid w:val="00462182"/>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462182"/>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462182"/>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462182"/>
    <w:rPr>
      <w:rFonts w:ascii="Times New Roman" w:hAnsi="Times New Roman" w:cs="Times New Roman" w:hint="default"/>
      <w:sz w:val="20"/>
      <w:u w:val="single"/>
      <w:lang w:val="en-US" w:eastAsia="en-US" w:bidi="ar-SA"/>
    </w:rPr>
  </w:style>
  <w:style w:type="character" w:customStyle="1" w:styleId="Style9ptUnderline1">
    <w:name w:val="Style 9 pt Underline1"/>
    <w:rsid w:val="00462182"/>
    <w:rPr>
      <w:sz w:val="20"/>
      <w:u w:val="single"/>
    </w:rPr>
  </w:style>
  <w:style w:type="character" w:customStyle="1" w:styleId="StyleUnderlineChar19pt2">
    <w:name w:val="Style Underline Char1 + 9 pt2"/>
    <w:basedOn w:val="UnderlineChar1"/>
    <w:rsid w:val="00462182"/>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462182"/>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462182"/>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462182"/>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462182"/>
  </w:style>
  <w:style w:type="character" w:customStyle="1" w:styleId="Style9ptBoldUnderline1">
    <w:name w:val="Style 9 pt Bold Underline1"/>
    <w:rsid w:val="00462182"/>
    <w:rPr>
      <w:b/>
      <w:bCs/>
      <w:sz w:val="20"/>
      <w:u w:val="single"/>
    </w:rPr>
  </w:style>
  <w:style w:type="character" w:customStyle="1" w:styleId="tagCharCharCharChar">
    <w:name w:val="tag Char Char Char Char"/>
    <w:rsid w:val="00462182"/>
    <w:rPr>
      <w:rFonts w:ascii="Georgia" w:eastAsia="Calibri" w:hAnsi="Georgia" w:cs="Calibri" w:hint="default"/>
      <w:b/>
      <w:bCs w:val="0"/>
      <w:sz w:val="24"/>
    </w:rPr>
  </w:style>
  <w:style w:type="character" w:customStyle="1" w:styleId="3">
    <w:name w:val="3"/>
    <w:rsid w:val="00462182"/>
    <w:rPr>
      <w:rFonts w:ascii="Arial" w:hAnsi="Arial" w:cs="Arial" w:hint="default"/>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462182"/>
    <w:rPr>
      <w:rFonts w:ascii="Arial" w:hAnsi="Arial" w:cs="Arial" w:hint="default"/>
      <w:b/>
      <w:bCs/>
      <w:iCs/>
      <w:szCs w:val="28"/>
      <w:lang w:val="en-US" w:eastAsia="en-US" w:bidi="ar-SA"/>
    </w:rPr>
  </w:style>
  <w:style w:type="character" w:customStyle="1" w:styleId="featuretitle">
    <w:name w:val="feature_title"/>
    <w:basedOn w:val="DefaultParagraphFont"/>
    <w:rsid w:val="00462182"/>
  </w:style>
  <w:style w:type="character" w:customStyle="1" w:styleId="6">
    <w:name w:val="6"/>
    <w:rsid w:val="00462182"/>
    <w:rPr>
      <w:rFonts w:ascii="Arial" w:hAnsi="Arial" w:cs="Arial" w:hint="default"/>
      <w:bCs/>
      <w:sz w:val="20"/>
      <w:u w:val="single"/>
      <w:lang w:val="en-US" w:eastAsia="en-US" w:bidi="ar-SA"/>
    </w:rPr>
  </w:style>
  <w:style w:type="character" w:customStyle="1" w:styleId="7">
    <w:name w:val="7"/>
    <w:rsid w:val="00462182"/>
    <w:rPr>
      <w:rFonts w:ascii="Arial" w:hAnsi="Arial" w:cs="Arial" w:hint="default"/>
      <w:bCs/>
      <w:sz w:val="20"/>
      <w:u w:val="single"/>
      <w:lang w:val="en-US" w:eastAsia="en-US" w:bidi="ar-SA"/>
    </w:rPr>
  </w:style>
  <w:style w:type="character" w:customStyle="1" w:styleId="StyleUnderlineChar19pt4">
    <w:name w:val="Style Underline Char1 + 9 pt4"/>
    <w:basedOn w:val="UnderlineChar1"/>
    <w:rsid w:val="00462182"/>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462182"/>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462182"/>
    <w:rPr>
      <w:sz w:val="20"/>
      <w:u w:val="single"/>
    </w:rPr>
  </w:style>
  <w:style w:type="character" w:customStyle="1" w:styleId="Styleunderline9pt0">
    <w:name w:val="Style underline + 9 pt"/>
    <w:basedOn w:val="underline"/>
    <w:rsid w:val="00462182"/>
    <w:rPr>
      <w:u w:val="single"/>
      <w:lang w:val="en-US" w:eastAsia="en-US" w:bidi="ar-SA"/>
    </w:rPr>
  </w:style>
  <w:style w:type="character" w:customStyle="1" w:styleId="Style9ptUnderline4">
    <w:name w:val="Style 9 pt Underline4"/>
    <w:rsid w:val="00462182"/>
    <w:rPr>
      <w:sz w:val="20"/>
      <w:u w:val="single"/>
    </w:rPr>
  </w:style>
  <w:style w:type="character" w:customStyle="1" w:styleId="55">
    <w:name w:val="55"/>
    <w:rsid w:val="00462182"/>
    <w:rPr>
      <w:rFonts w:ascii="Arial" w:hAnsi="Arial" w:cs="Arial" w:hint="default"/>
      <w:bCs/>
      <w:sz w:val="20"/>
      <w:u w:val="single"/>
      <w:lang w:val="en-US" w:eastAsia="en-US" w:bidi="ar-SA"/>
    </w:rPr>
  </w:style>
  <w:style w:type="character" w:customStyle="1" w:styleId="Styleunderline9pt10">
    <w:name w:val="Style underline + 9 pt1"/>
    <w:basedOn w:val="underline"/>
    <w:rsid w:val="00462182"/>
    <w:rPr>
      <w:u w:val="single"/>
      <w:lang w:val="en-US" w:eastAsia="en-US" w:bidi="ar-SA"/>
    </w:rPr>
  </w:style>
  <w:style w:type="character" w:customStyle="1" w:styleId="Styleunderline9ptBold">
    <w:name w:val="Style underline + 9 pt Bold"/>
    <w:rsid w:val="00462182"/>
    <w:rPr>
      <w:b/>
      <w:bCs/>
      <w:sz w:val="20"/>
      <w:u w:val="single"/>
    </w:rPr>
  </w:style>
  <w:style w:type="character" w:customStyle="1" w:styleId="StyleUnderliningChar9ptBold">
    <w:name w:val="Style Underlining Char + 9 pt Bold"/>
    <w:rsid w:val="00462182"/>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462182"/>
    <w:rPr>
      <w:rFonts w:ascii="Times New Roman" w:hAnsi="Times New Roman" w:cs="Times New Roman" w:hint="default"/>
      <w:sz w:val="20"/>
      <w:szCs w:val="24"/>
      <w:u w:val="single"/>
      <w:lang w:val="en-US" w:eastAsia="en-US" w:bidi="ar-SA"/>
    </w:rPr>
  </w:style>
  <w:style w:type="character" w:customStyle="1" w:styleId="34">
    <w:name w:val="34"/>
    <w:rsid w:val="00462182"/>
    <w:rPr>
      <w:rFonts w:ascii="Times New Roman" w:hAnsi="Times New Roman" w:cs="Arial" w:hint="default"/>
      <w:bCs/>
      <w:sz w:val="20"/>
      <w:u w:val="single"/>
      <w:lang w:val="en-US" w:eastAsia="en-US" w:bidi="ar-SA"/>
    </w:rPr>
  </w:style>
  <w:style w:type="character" w:customStyle="1" w:styleId="45">
    <w:name w:val="45"/>
    <w:rsid w:val="00462182"/>
    <w:rPr>
      <w:rFonts w:ascii="Times New Roman" w:hAnsi="Times New Roman" w:cs="Arial" w:hint="default"/>
      <w:b/>
      <w:bCs/>
      <w:sz w:val="20"/>
      <w:u w:val="single"/>
      <w:lang w:val="en-US" w:eastAsia="en-US" w:bidi="ar-SA"/>
    </w:rPr>
  </w:style>
  <w:style w:type="character" w:customStyle="1" w:styleId="Style9ptUnderline5">
    <w:name w:val="Style 9 pt Underline5"/>
    <w:rsid w:val="00462182"/>
    <w:rPr>
      <w:rFonts w:ascii="Times New Roman" w:hAnsi="Times New Roman" w:cs="Times New Roman" w:hint="default"/>
      <w:sz w:val="20"/>
      <w:u w:val="single"/>
    </w:rPr>
  </w:style>
  <w:style w:type="character" w:customStyle="1" w:styleId="Style9ptBoldUnderline2">
    <w:name w:val="Style 9 pt Bold Underline2"/>
    <w:rsid w:val="00462182"/>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462182"/>
    <w:rPr>
      <w:rFonts w:ascii="Times New Roman" w:hAnsi="Times New Roman" w:cs="Times New Roman" w:hint="default"/>
      <w:b/>
      <w:bCs/>
      <w:i/>
      <w:iCs/>
      <w:sz w:val="20"/>
      <w:u w:val="single"/>
      <w:bdr w:val="single" w:sz="4" w:space="0" w:color="auto" w:frame="1"/>
    </w:rPr>
  </w:style>
  <w:style w:type="character" w:customStyle="1" w:styleId="23">
    <w:name w:val="23"/>
    <w:rsid w:val="00462182"/>
    <w:rPr>
      <w:rFonts w:ascii="Times New Roman" w:hAnsi="Times New Roman" w:cs="Arial" w:hint="default"/>
      <w:bCs/>
      <w:sz w:val="20"/>
      <w:u w:val="single"/>
      <w:lang w:val="en-US" w:eastAsia="en-US" w:bidi="ar-SA"/>
    </w:rPr>
  </w:style>
  <w:style w:type="character" w:customStyle="1" w:styleId="33">
    <w:name w:val="33"/>
    <w:rsid w:val="00462182"/>
    <w:rPr>
      <w:rFonts w:ascii="Times New Roman" w:hAnsi="Times New Roman" w:cs="Arial" w:hint="default"/>
      <w:b/>
      <w:bCs/>
      <w:sz w:val="20"/>
      <w:u w:val="single"/>
      <w:lang w:val="en-US" w:eastAsia="en-US" w:bidi="ar-SA"/>
    </w:rPr>
  </w:style>
  <w:style w:type="character" w:customStyle="1" w:styleId="27">
    <w:name w:val="27"/>
    <w:rsid w:val="00462182"/>
    <w:rPr>
      <w:rFonts w:ascii="Arial" w:hAnsi="Arial" w:cs="Arial" w:hint="default"/>
      <w:bCs/>
      <w:sz w:val="20"/>
      <w:u w:val="single"/>
      <w:lang w:val="en-US" w:eastAsia="en-US" w:bidi="ar-SA"/>
    </w:rPr>
  </w:style>
  <w:style w:type="character" w:customStyle="1" w:styleId="StyleArialNarrow9pt">
    <w:name w:val="Style Arial Narrow 9 pt"/>
    <w:rsid w:val="00462182"/>
    <w:rPr>
      <w:rFonts w:ascii="Times New Roman" w:hAnsi="Times New Roman" w:cs="Times New Roman" w:hint="default"/>
      <w:sz w:val="20"/>
    </w:rPr>
  </w:style>
  <w:style w:type="character" w:customStyle="1" w:styleId="StyleUnderlineCharChar9pt2">
    <w:name w:val="Style Underline Char Char + 9 pt2"/>
    <w:basedOn w:val="DefaultParagraphFont"/>
    <w:rsid w:val="00462182"/>
    <w:rPr>
      <w:rFonts w:ascii="Times New Roman" w:eastAsia="Times New Roman" w:hAnsi="Times New Roman" w:cs="Times New Roman" w:hint="default"/>
      <w:sz w:val="20"/>
      <w:szCs w:val="24"/>
      <w:u w:val="single"/>
      <w:lang w:val="en-US" w:eastAsia="en-US" w:bidi="ar-SA"/>
    </w:rPr>
  </w:style>
  <w:style w:type="character" w:customStyle="1" w:styleId="StyleUnderlineCharChar9ptBold2">
    <w:name w:val="Style Underline Char Char + 9 pt Bold2"/>
    <w:rsid w:val="00462182"/>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462182"/>
    <w:rPr>
      <w:b/>
      <w:bCs/>
      <w:sz w:val="20"/>
      <w:u w:val="single"/>
      <w:bdr w:val="single" w:sz="4" w:space="0" w:color="auto" w:frame="1"/>
    </w:rPr>
  </w:style>
  <w:style w:type="character" w:customStyle="1" w:styleId="Style9ptUnderline7">
    <w:name w:val="Style 9 pt Underline7"/>
    <w:rsid w:val="00462182"/>
    <w:rPr>
      <w:sz w:val="20"/>
      <w:u w:val="single"/>
    </w:rPr>
  </w:style>
  <w:style w:type="character" w:customStyle="1" w:styleId="Style9ptBoldUnderline3">
    <w:name w:val="Style 9 pt Bold Underline3"/>
    <w:rsid w:val="00462182"/>
    <w:rPr>
      <w:b/>
      <w:bCs/>
      <w:sz w:val="20"/>
      <w:u w:val="single"/>
    </w:rPr>
  </w:style>
  <w:style w:type="character" w:customStyle="1" w:styleId="Style9ptUnderline8">
    <w:name w:val="Style 9 pt Underline8"/>
    <w:rsid w:val="00462182"/>
    <w:rPr>
      <w:sz w:val="20"/>
      <w:u w:val="single"/>
    </w:rPr>
  </w:style>
  <w:style w:type="character" w:customStyle="1" w:styleId="66">
    <w:name w:val="66"/>
    <w:rsid w:val="00462182"/>
    <w:rPr>
      <w:rFonts w:ascii="Arial" w:hAnsi="Arial" w:cs="Arial" w:hint="default"/>
      <w:bCs/>
      <w:sz w:val="20"/>
      <w:u w:val="single"/>
      <w:lang w:val="en-US" w:eastAsia="en-US" w:bidi="ar-SA"/>
    </w:rPr>
  </w:style>
  <w:style w:type="character" w:customStyle="1" w:styleId="Style9ptUnderline9">
    <w:name w:val="Style 9 pt Underline9"/>
    <w:rsid w:val="00462182"/>
    <w:rPr>
      <w:sz w:val="20"/>
      <w:u w:val="single"/>
    </w:rPr>
  </w:style>
  <w:style w:type="character" w:customStyle="1" w:styleId="Style9ptBoldUnderline4">
    <w:name w:val="Style 9 pt Bold Underline4"/>
    <w:rsid w:val="00462182"/>
    <w:rPr>
      <w:b/>
      <w:bCs/>
      <w:sz w:val="20"/>
      <w:u w:val="single"/>
    </w:rPr>
  </w:style>
  <w:style w:type="character" w:customStyle="1" w:styleId="titleblue14">
    <w:name w:val="titleblue14"/>
    <w:basedOn w:val="DefaultParagraphFont"/>
    <w:rsid w:val="00462182"/>
  </w:style>
  <w:style w:type="character" w:customStyle="1" w:styleId="Style11ptUnderline3">
    <w:name w:val="Style 11 pt Underline3"/>
    <w:rsid w:val="00462182"/>
    <w:rPr>
      <w:sz w:val="20"/>
      <w:u w:val="single"/>
    </w:rPr>
  </w:style>
  <w:style w:type="character" w:customStyle="1" w:styleId="StyleUnderlineCharChar9pt3">
    <w:name w:val="Style Underline Char Char + 9 pt3"/>
    <w:basedOn w:val="DefaultParagraphFont"/>
    <w:rsid w:val="00462182"/>
    <w:rPr>
      <w:rFonts w:ascii="Times New Roman" w:eastAsia="Times New Roman" w:hAnsi="Times New Roman" w:cs="Times New Roman" w:hint="default"/>
      <w:sz w:val="20"/>
      <w:szCs w:val="24"/>
      <w:u w:val="single"/>
      <w:lang w:val="en-US" w:eastAsia="en-US" w:bidi="ar-SA"/>
    </w:rPr>
  </w:style>
  <w:style w:type="character" w:customStyle="1" w:styleId="Style9ptUnderline10">
    <w:name w:val="Style 9 pt Underline10"/>
    <w:rsid w:val="00462182"/>
    <w:rPr>
      <w:sz w:val="20"/>
      <w:u w:val="single"/>
    </w:rPr>
  </w:style>
  <w:style w:type="character" w:customStyle="1" w:styleId="Style9ptUnderline11">
    <w:name w:val="Style 9 pt Underline11"/>
    <w:rsid w:val="00462182"/>
    <w:rPr>
      <w:sz w:val="20"/>
      <w:u w:val="single"/>
    </w:rPr>
  </w:style>
  <w:style w:type="character" w:customStyle="1" w:styleId="Style9ptBoldUnderline5">
    <w:name w:val="Style 9 pt Bold Underline5"/>
    <w:rsid w:val="00462182"/>
    <w:rPr>
      <w:b/>
      <w:bCs/>
      <w:sz w:val="20"/>
      <w:u w:val="single"/>
    </w:rPr>
  </w:style>
  <w:style w:type="character" w:customStyle="1" w:styleId="UnderlineChar2CharChar">
    <w:name w:val="Underline Char2 Char Char"/>
    <w:rsid w:val="00462182"/>
    <w:rPr>
      <w:szCs w:val="24"/>
      <w:u w:val="single"/>
      <w:lang w:val="en-US" w:eastAsia="en-US" w:bidi="ar-SA"/>
    </w:rPr>
  </w:style>
  <w:style w:type="character" w:customStyle="1" w:styleId="snapnoshots">
    <w:name w:val="snap_noshots"/>
    <w:basedOn w:val="DefaultParagraphFont"/>
    <w:rsid w:val="00462182"/>
  </w:style>
  <w:style w:type="character" w:customStyle="1" w:styleId="cnbcsbhdcomp">
    <w:name w:val="cnbc_sbhd_comp"/>
    <w:rsid w:val="00462182"/>
  </w:style>
  <w:style w:type="character" w:customStyle="1" w:styleId="blox-headline">
    <w:name w:val="blox-headline"/>
    <w:rsid w:val="00462182"/>
  </w:style>
  <w:style w:type="character" w:customStyle="1" w:styleId="Heading2CharCharCharCharCharChar1CharChar">
    <w:name w:val="Heading 2 Char Char Char Char Char Char1 Char Char"/>
    <w:basedOn w:val="DefaultParagraphFont"/>
    <w:uiPriority w:val="99"/>
    <w:rsid w:val="00462182"/>
    <w:rPr>
      <w:rFonts w:ascii="Arial" w:hAnsi="Arial" w:cs="Arial" w:hint="default"/>
      <w:b/>
      <w:bCs/>
      <w:iCs/>
      <w:sz w:val="28"/>
      <w:lang w:val="en-US" w:eastAsia="en-US"/>
    </w:rPr>
  </w:style>
  <w:style w:type="character" w:customStyle="1" w:styleId="postsubtitle">
    <w:name w:val="post_subtitle"/>
    <w:basedOn w:val="DefaultParagraphFont"/>
    <w:rsid w:val="00462182"/>
  </w:style>
  <w:style w:type="character" w:customStyle="1" w:styleId="NoterefInText">
    <w:name w:val="_NoterefInText"/>
    <w:uiPriority w:val="99"/>
    <w:rsid w:val="00462182"/>
    <w:rPr>
      <w:rFonts w:ascii="New Baskerville" w:hAnsi="New Baskerville" w:cs="New Baskerville" w:hint="default"/>
      <w:color w:val="000000"/>
    </w:rPr>
  </w:style>
  <w:style w:type="character" w:customStyle="1" w:styleId="postauthor">
    <w:name w:val="postauthor"/>
    <w:basedOn w:val="DefaultParagraphFont"/>
    <w:rsid w:val="00462182"/>
  </w:style>
  <w:style w:type="character" w:customStyle="1" w:styleId="span">
    <w:name w:val="span"/>
    <w:basedOn w:val="DefaultParagraphFont"/>
    <w:rsid w:val="00462182"/>
  </w:style>
  <w:style w:type="character" w:customStyle="1" w:styleId="thirdparty-logo">
    <w:name w:val="thirdparty-logo"/>
    <w:basedOn w:val="DefaultParagraphFont"/>
    <w:rsid w:val="00462182"/>
  </w:style>
  <w:style w:type="character" w:customStyle="1" w:styleId="vcard">
    <w:name w:val="vcard"/>
    <w:basedOn w:val="DefaultParagraphFont"/>
    <w:rsid w:val="00462182"/>
  </w:style>
  <w:style w:type="character" w:customStyle="1" w:styleId="print-footnote">
    <w:name w:val="print-footnote"/>
    <w:basedOn w:val="DefaultParagraphFont"/>
    <w:rsid w:val="00462182"/>
  </w:style>
  <w:style w:type="character" w:customStyle="1" w:styleId="datestring">
    <w:name w:val="datestring"/>
    <w:basedOn w:val="DefaultParagraphFont"/>
    <w:rsid w:val="00462182"/>
  </w:style>
  <w:style w:type="character" w:customStyle="1" w:styleId="gptad">
    <w:name w:val="gptad"/>
    <w:basedOn w:val="DefaultParagraphFont"/>
    <w:rsid w:val="00462182"/>
  </w:style>
  <w:style w:type="character" w:customStyle="1" w:styleId="creditline">
    <w:name w:val="creditline"/>
    <w:basedOn w:val="DefaultParagraphFont"/>
    <w:rsid w:val="00462182"/>
  </w:style>
  <w:style w:type="character" w:customStyle="1" w:styleId="grd">
    <w:name w:val="grd"/>
    <w:basedOn w:val="DefaultParagraphFont"/>
    <w:rsid w:val="00462182"/>
  </w:style>
  <w:style w:type="character" w:customStyle="1" w:styleId="changed">
    <w:name w:val="changed"/>
    <w:basedOn w:val="DefaultParagraphFont"/>
    <w:rsid w:val="00462182"/>
  </w:style>
  <w:style w:type="character" w:customStyle="1" w:styleId="article-author-name">
    <w:name w:val="article-author-name"/>
    <w:basedOn w:val="DefaultParagraphFont"/>
    <w:rsid w:val="00462182"/>
  </w:style>
  <w:style w:type="character" w:customStyle="1" w:styleId="bioexcerpt">
    <w:name w:val="bio_excerpt"/>
    <w:basedOn w:val="DefaultParagraphFont"/>
    <w:rsid w:val="00462182"/>
  </w:style>
  <w:style w:type="character" w:customStyle="1" w:styleId="commentcount">
    <w:name w:val="comment_count"/>
    <w:basedOn w:val="DefaultParagraphFont"/>
    <w:rsid w:val="00462182"/>
  </w:style>
  <w:style w:type="character" w:customStyle="1" w:styleId="searchtermshighlighted">
    <w:name w:val="searchtermshighlighted"/>
    <w:basedOn w:val="DefaultParagraphFont"/>
    <w:rsid w:val="00462182"/>
  </w:style>
  <w:style w:type="character" w:customStyle="1" w:styleId="contributornametrigger">
    <w:name w:val="contributornametrigger"/>
    <w:basedOn w:val="DefaultParagraphFont"/>
    <w:rsid w:val="00462182"/>
  </w:style>
  <w:style w:type="character" w:customStyle="1" w:styleId="bylinepipe">
    <w:name w:val="bylinepipe"/>
    <w:basedOn w:val="DefaultParagraphFont"/>
    <w:rsid w:val="00462182"/>
  </w:style>
  <w:style w:type="character" w:customStyle="1" w:styleId="lucenesearchresulturlb">
    <w:name w:val="lucene_search_result_url_b"/>
    <w:basedOn w:val="DefaultParagraphFont"/>
    <w:rsid w:val="00462182"/>
  </w:style>
  <w:style w:type="character" w:customStyle="1" w:styleId="faculty-title">
    <w:name w:val="faculty-title"/>
    <w:basedOn w:val="DefaultParagraphFont"/>
    <w:rsid w:val="00462182"/>
  </w:style>
  <w:style w:type="character" w:customStyle="1" w:styleId="issue">
    <w:name w:val="issue"/>
    <w:basedOn w:val="DefaultParagraphFont"/>
    <w:rsid w:val="00462182"/>
  </w:style>
  <w:style w:type="character" w:customStyle="1" w:styleId="pages">
    <w:name w:val="pages"/>
    <w:basedOn w:val="DefaultParagraphFont"/>
    <w:rsid w:val="00462182"/>
  </w:style>
  <w:style w:type="character" w:customStyle="1" w:styleId="person">
    <w:name w:val="person"/>
    <w:basedOn w:val="DefaultParagraphFont"/>
    <w:rsid w:val="00462182"/>
  </w:style>
  <w:style w:type="character" w:customStyle="1" w:styleId="corresponding">
    <w:name w:val="corresponding"/>
    <w:basedOn w:val="DefaultParagraphFont"/>
    <w:rsid w:val="00462182"/>
  </w:style>
  <w:style w:type="character" w:customStyle="1" w:styleId="post-time">
    <w:name w:val="post-time"/>
    <w:basedOn w:val="DefaultParagraphFont"/>
    <w:rsid w:val="00462182"/>
  </w:style>
  <w:style w:type="character" w:customStyle="1" w:styleId="post-category">
    <w:name w:val="post-category"/>
    <w:basedOn w:val="DefaultParagraphFont"/>
    <w:rsid w:val="00462182"/>
  </w:style>
  <w:style w:type="character" w:customStyle="1" w:styleId="posted-and-updated">
    <w:name w:val="posted-and-updated"/>
    <w:basedOn w:val="DefaultParagraphFont"/>
    <w:rsid w:val="00462182"/>
  </w:style>
  <w:style w:type="character" w:customStyle="1" w:styleId="entry-author">
    <w:name w:val="entry-author"/>
    <w:basedOn w:val="DefaultParagraphFont"/>
    <w:rsid w:val="00462182"/>
  </w:style>
  <w:style w:type="character" w:customStyle="1" w:styleId="entry-author-name">
    <w:name w:val="entry-author-name"/>
    <w:basedOn w:val="DefaultParagraphFont"/>
    <w:rsid w:val="00462182"/>
  </w:style>
  <w:style w:type="character" w:customStyle="1" w:styleId="contrib-degrees">
    <w:name w:val="contrib-degrees"/>
    <w:basedOn w:val="DefaultParagraphFont"/>
    <w:rsid w:val="00462182"/>
  </w:style>
  <w:style w:type="character" w:customStyle="1" w:styleId="contrib-on-behalf-of">
    <w:name w:val="contrib-on-behalf-of"/>
    <w:basedOn w:val="DefaultParagraphFont"/>
    <w:rsid w:val="00462182"/>
  </w:style>
  <w:style w:type="character" w:customStyle="1" w:styleId="pubtime">
    <w:name w:val="pubtime"/>
    <w:basedOn w:val="DefaultParagraphFont"/>
    <w:rsid w:val="00462182"/>
  </w:style>
  <w:style w:type="character" w:customStyle="1" w:styleId="fbcommentscount">
    <w:name w:val="fb_comments_count"/>
    <w:basedOn w:val="DefaultParagraphFont"/>
    <w:rsid w:val="00462182"/>
  </w:style>
  <w:style w:type="character" w:customStyle="1" w:styleId="stsharethiscustom">
    <w:name w:val="st_sharethis_custom"/>
    <w:basedOn w:val="DefaultParagraphFont"/>
    <w:rsid w:val="00462182"/>
  </w:style>
  <w:style w:type="character" w:customStyle="1" w:styleId="post-date">
    <w:name w:val="post-date"/>
    <w:basedOn w:val="DefaultParagraphFont"/>
    <w:rsid w:val="00462182"/>
  </w:style>
  <w:style w:type="character" w:customStyle="1" w:styleId="articleauthor0">
    <w:name w:val="article_author"/>
    <w:basedOn w:val="DefaultParagraphFont"/>
    <w:rsid w:val="00462182"/>
  </w:style>
  <w:style w:type="character" w:customStyle="1" w:styleId="articleissue">
    <w:name w:val="article_issue"/>
    <w:basedOn w:val="DefaultParagraphFont"/>
    <w:rsid w:val="00462182"/>
  </w:style>
  <w:style w:type="character" w:customStyle="1" w:styleId="a-size-large">
    <w:name w:val="a-size-large"/>
    <w:basedOn w:val="DefaultParagraphFont"/>
    <w:rsid w:val="00462182"/>
  </w:style>
  <w:style w:type="character" w:customStyle="1" w:styleId="a-size-medium">
    <w:name w:val="a-size-medium"/>
    <w:basedOn w:val="DefaultParagraphFont"/>
    <w:rsid w:val="00462182"/>
  </w:style>
  <w:style w:type="character" w:customStyle="1" w:styleId="contribution">
    <w:name w:val="contribution"/>
    <w:basedOn w:val="DefaultParagraphFont"/>
    <w:rsid w:val="00462182"/>
  </w:style>
  <w:style w:type="character" w:customStyle="1" w:styleId="a-color-secondary">
    <w:name w:val="a-color-secondary"/>
    <w:basedOn w:val="DefaultParagraphFont"/>
    <w:rsid w:val="00462182"/>
  </w:style>
  <w:style w:type="character" w:customStyle="1" w:styleId="ui-author">
    <w:name w:val="ui-author"/>
    <w:basedOn w:val="DefaultParagraphFont"/>
    <w:rsid w:val="00462182"/>
  </w:style>
  <w:style w:type="character" w:customStyle="1" w:styleId="ui-staffline">
    <w:name w:val="ui-staffline"/>
    <w:basedOn w:val="DefaultParagraphFont"/>
    <w:rsid w:val="00462182"/>
  </w:style>
  <w:style w:type="character" w:customStyle="1" w:styleId="value">
    <w:name w:val="value"/>
    <w:basedOn w:val="DefaultParagraphFont"/>
    <w:rsid w:val="00462182"/>
  </w:style>
  <w:style w:type="character" w:customStyle="1" w:styleId="specialissuelabel">
    <w:name w:val="specialissuelabel"/>
    <w:basedOn w:val="DefaultParagraphFont"/>
    <w:rsid w:val="00462182"/>
  </w:style>
  <w:style w:type="character" w:customStyle="1" w:styleId="wp-smiley">
    <w:name w:val="wp-smiley"/>
    <w:basedOn w:val="DefaultParagraphFont"/>
    <w:rsid w:val="00462182"/>
  </w:style>
  <w:style w:type="character" w:customStyle="1" w:styleId="artjournal">
    <w:name w:val="art_journal"/>
    <w:basedOn w:val="DefaultParagraphFont"/>
    <w:rsid w:val="00462182"/>
  </w:style>
  <w:style w:type="character" w:customStyle="1" w:styleId="artdatevolumeissuepart">
    <w:name w:val="art_datevolumeissuepart"/>
    <w:basedOn w:val="DefaultParagraphFont"/>
    <w:rsid w:val="00462182"/>
  </w:style>
  <w:style w:type="character" w:customStyle="1" w:styleId="artpages">
    <w:name w:val="art_pages"/>
    <w:basedOn w:val="DefaultParagraphFont"/>
    <w:rsid w:val="00462182"/>
  </w:style>
  <w:style w:type="character" w:customStyle="1" w:styleId="singlehighlightclass">
    <w:name w:val="single_highlight_class"/>
    <w:basedOn w:val="DefaultParagraphFont"/>
    <w:rsid w:val="00462182"/>
  </w:style>
  <w:style w:type="character" w:customStyle="1" w:styleId="degree">
    <w:name w:val="degree"/>
    <w:basedOn w:val="DefaultParagraphFont"/>
    <w:rsid w:val="00462182"/>
  </w:style>
  <w:style w:type="character" w:customStyle="1" w:styleId="major">
    <w:name w:val="major"/>
    <w:basedOn w:val="DefaultParagraphFont"/>
    <w:rsid w:val="00462182"/>
  </w:style>
  <w:style w:type="character" w:customStyle="1" w:styleId="views">
    <w:name w:val="views"/>
    <w:basedOn w:val="DefaultParagraphFont"/>
    <w:rsid w:val="00462182"/>
  </w:style>
  <w:style w:type="character" w:customStyle="1" w:styleId="stmainservices">
    <w:name w:val="stmainservices"/>
    <w:basedOn w:val="DefaultParagraphFont"/>
    <w:rsid w:val="00462182"/>
  </w:style>
  <w:style w:type="character" w:customStyle="1" w:styleId="stbubblehcount">
    <w:name w:val="stbubble_hcount"/>
    <w:basedOn w:val="DefaultParagraphFont"/>
    <w:rsid w:val="00462182"/>
  </w:style>
  <w:style w:type="character" w:customStyle="1" w:styleId="article-author">
    <w:name w:val="article-author"/>
    <w:basedOn w:val="DefaultParagraphFont"/>
    <w:rsid w:val="00462182"/>
  </w:style>
  <w:style w:type="character" w:customStyle="1" w:styleId="tolocaltime">
    <w:name w:val="tolocaltime"/>
    <w:basedOn w:val="DefaultParagraphFont"/>
    <w:rsid w:val="00462182"/>
  </w:style>
  <w:style w:type="character" w:customStyle="1" w:styleId="pb-byline">
    <w:name w:val="pb-byline"/>
    <w:basedOn w:val="DefaultParagraphFont"/>
    <w:rsid w:val="00462182"/>
  </w:style>
  <w:style w:type="character" w:customStyle="1" w:styleId="pb-timestamp">
    <w:name w:val="pb-timestamp"/>
    <w:basedOn w:val="DefaultParagraphFont"/>
    <w:rsid w:val="00462182"/>
  </w:style>
  <w:style w:type="character" w:customStyle="1" w:styleId="posted-on">
    <w:name w:val="posted-on"/>
    <w:basedOn w:val="DefaultParagraphFont"/>
    <w:rsid w:val="00462182"/>
  </w:style>
  <w:style w:type="character" w:customStyle="1" w:styleId="even">
    <w:name w:val="even"/>
    <w:basedOn w:val="DefaultParagraphFont"/>
    <w:rsid w:val="00462182"/>
  </w:style>
  <w:style w:type="character" w:customStyle="1" w:styleId="foreground">
    <w:name w:val="foreground"/>
    <w:basedOn w:val="DefaultParagraphFont"/>
    <w:rsid w:val="00462182"/>
  </w:style>
  <w:style w:type="character" w:customStyle="1" w:styleId="cat-date-line4">
    <w:name w:val="cat-date-line4"/>
    <w:basedOn w:val="DefaultParagraphFont"/>
    <w:rsid w:val="00462182"/>
  </w:style>
  <w:style w:type="character" w:customStyle="1" w:styleId="articledate">
    <w:name w:val="articledate"/>
    <w:basedOn w:val="DefaultParagraphFont"/>
    <w:rsid w:val="00462182"/>
  </w:style>
  <w:style w:type="character" w:customStyle="1" w:styleId="post-byline">
    <w:name w:val="post-byline"/>
    <w:basedOn w:val="DefaultParagraphFont"/>
    <w:rsid w:val="00462182"/>
  </w:style>
  <w:style w:type="character" w:customStyle="1" w:styleId="upper">
    <w:name w:val="upper"/>
    <w:basedOn w:val="DefaultParagraphFont"/>
    <w:rsid w:val="00462182"/>
  </w:style>
  <w:style w:type="character" w:customStyle="1" w:styleId="metadate">
    <w:name w:val="meta_date"/>
    <w:basedOn w:val="DefaultParagraphFont"/>
    <w:rsid w:val="00462182"/>
  </w:style>
  <w:style w:type="character" w:customStyle="1" w:styleId="fa">
    <w:name w:val="fa"/>
    <w:basedOn w:val="DefaultParagraphFont"/>
    <w:rsid w:val="00462182"/>
  </w:style>
  <w:style w:type="character" w:customStyle="1" w:styleId="longname">
    <w:name w:val="longname"/>
    <w:basedOn w:val="DefaultParagraphFont"/>
    <w:rsid w:val="00462182"/>
  </w:style>
  <w:style w:type="character" w:customStyle="1" w:styleId="echocontainer">
    <w:name w:val="echo_container"/>
    <w:basedOn w:val="DefaultParagraphFont"/>
    <w:rsid w:val="00462182"/>
  </w:style>
  <w:style w:type="character" w:customStyle="1" w:styleId="comment-display">
    <w:name w:val="comment-display"/>
    <w:basedOn w:val="DefaultParagraphFont"/>
    <w:rsid w:val="00462182"/>
  </w:style>
  <w:style w:type="character" w:customStyle="1" w:styleId="echo-counter">
    <w:name w:val="echo-counter"/>
    <w:basedOn w:val="DefaultParagraphFont"/>
    <w:rsid w:val="00462182"/>
  </w:style>
  <w:style w:type="character" w:customStyle="1" w:styleId="discussion-policy">
    <w:name w:val="discussion-policy"/>
    <w:basedOn w:val="DefaultParagraphFont"/>
    <w:rsid w:val="00462182"/>
  </w:style>
  <w:style w:type="character" w:customStyle="1" w:styleId="echo-apps-conversations-streamcaption">
    <w:name w:val="echo-apps-conversations-streamcaption"/>
    <w:basedOn w:val="DefaultParagraphFont"/>
    <w:rsid w:val="00462182"/>
  </w:style>
  <w:style w:type="character" w:customStyle="1" w:styleId="echo-streamserver-controls-stream-item-text">
    <w:name w:val="echo-streamserver-controls-stream-item-text"/>
    <w:basedOn w:val="DefaultParagraphFont"/>
    <w:rsid w:val="00462182"/>
  </w:style>
  <w:style w:type="character" w:customStyle="1" w:styleId="echo-streamserver-controls-facepile-more">
    <w:name w:val="echo-streamserver-controls-facepile-more"/>
    <w:basedOn w:val="DefaultParagraphFont"/>
    <w:rsid w:val="00462182"/>
  </w:style>
  <w:style w:type="character" w:customStyle="1" w:styleId="echo-primaryfont">
    <w:name w:val="echo-primaryfont"/>
    <w:basedOn w:val="DefaultParagraphFont"/>
    <w:rsid w:val="00462182"/>
  </w:style>
  <w:style w:type="character" w:customStyle="1" w:styleId="section">
    <w:name w:val="section"/>
    <w:basedOn w:val="DefaultParagraphFont"/>
    <w:rsid w:val="00462182"/>
  </w:style>
  <w:style w:type="character" w:customStyle="1" w:styleId="wpsr-txt-headline">
    <w:name w:val="wpsr-txt-headline"/>
    <w:basedOn w:val="DefaultParagraphFont"/>
    <w:rsid w:val="00462182"/>
  </w:style>
  <w:style w:type="character" w:customStyle="1" w:styleId="asset-metabar-author">
    <w:name w:val="asset-metabar-author"/>
    <w:basedOn w:val="DefaultParagraphFont"/>
    <w:rsid w:val="00462182"/>
  </w:style>
  <w:style w:type="character" w:customStyle="1" w:styleId="asset-metabar-time">
    <w:name w:val="asset-metabar-time"/>
    <w:basedOn w:val="DefaultParagraphFont"/>
    <w:rsid w:val="00462182"/>
  </w:style>
  <w:style w:type="character" w:customStyle="1" w:styleId="eza-dateline">
    <w:name w:val="eza-dateline"/>
    <w:basedOn w:val="DefaultParagraphFont"/>
    <w:rsid w:val="00462182"/>
  </w:style>
  <w:style w:type="character" w:customStyle="1" w:styleId="eza-authors">
    <w:name w:val="eza-authors"/>
    <w:basedOn w:val="DefaultParagraphFont"/>
    <w:rsid w:val="00462182"/>
  </w:style>
  <w:style w:type="character" w:customStyle="1" w:styleId="csmstaff">
    <w:name w:val="csm_staff"/>
    <w:basedOn w:val="DefaultParagraphFont"/>
    <w:rsid w:val="00462182"/>
  </w:style>
  <w:style w:type="character" w:customStyle="1" w:styleId="article-timestamp">
    <w:name w:val="article-timestamp"/>
    <w:basedOn w:val="DefaultParagraphFont"/>
    <w:rsid w:val="00462182"/>
  </w:style>
  <w:style w:type="character" w:customStyle="1" w:styleId="byline-text">
    <w:name w:val="byline-text"/>
    <w:basedOn w:val="DefaultParagraphFont"/>
    <w:rsid w:val="00462182"/>
  </w:style>
  <w:style w:type="character" w:customStyle="1" w:styleId="itemauthor">
    <w:name w:val="itemauthor"/>
    <w:basedOn w:val="DefaultParagraphFont"/>
    <w:rsid w:val="00462182"/>
  </w:style>
  <w:style w:type="character" w:customStyle="1" w:styleId="itemdatecreated">
    <w:name w:val="itemdatecreated"/>
    <w:basedOn w:val="DefaultParagraphFont"/>
    <w:rsid w:val="00462182"/>
  </w:style>
  <w:style w:type="character" w:customStyle="1" w:styleId="slug-metadata-note">
    <w:name w:val="slug-metadata-note"/>
    <w:basedOn w:val="DefaultParagraphFont"/>
    <w:rsid w:val="00462182"/>
  </w:style>
  <w:style w:type="character" w:customStyle="1" w:styleId="drop-capped">
    <w:name w:val="drop-capped"/>
    <w:basedOn w:val="DefaultParagraphFont"/>
    <w:rsid w:val="00462182"/>
  </w:style>
  <w:style w:type="character" w:customStyle="1" w:styleId="thetitle">
    <w:name w:val="the_title"/>
    <w:basedOn w:val="DefaultParagraphFont"/>
    <w:rsid w:val="00462182"/>
  </w:style>
  <w:style w:type="character" w:customStyle="1" w:styleId="view-count">
    <w:name w:val="view-count"/>
    <w:basedOn w:val="DefaultParagraphFont"/>
    <w:rsid w:val="00462182"/>
  </w:style>
  <w:style w:type="character" w:customStyle="1" w:styleId="rupee">
    <w:name w:val="rupee"/>
    <w:basedOn w:val="DefaultParagraphFont"/>
    <w:rsid w:val="00462182"/>
  </w:style>
  <w:style w:type="character" w:customStyle="1" w:styleId="grey1">
    <w:name w:val="grey1"/>
    <w:basedOn w:val="DefaultParagraphFont"/>
    <w:rsid w:val="00462182"/>
  </w:style>
  <w:style w:type="character" w:customStyle="1" w:styleId="bureau">
    <w:name w:val="bureau"/>
    <w:basedOn w:val="DefaultParagraphFont"/>
    <w:rsid w:val="00462182"/>
  </w:style>
  <w:style w:type="character" w:customStyle="1" w:styleId="reporttitle">
    <w:name w:val="report_title"/>
    <w:basedOn w:val="DefaultParagraphFont"/>
    <w:rsid w:val="00462182"/>
  </w:style>
  <w:style w:type="character" w:customStyle="1" w:styleId="documenttype-longreleases">
    <w:name w:val="document_type_-_long_releases"/>
    <w:basedOn w:val="DefaultParagraphFont"/>
    <w:rsid w:val="00462182"/>
  </w:style>
  <w:style w:type="character" w:customStyle="1" w:styleId="alt-date">
    <w:name w:val="alt-date"/>
    <w:basedOn w:val="DefaultParagraphFont"/>
    <w:rsid w:val="00462182"/>
  </w:style>
  <w:style w:type="character" w:customStyle="1" w:styleId="entry-byline">
    <w:name w:val="entry-byline"/>
    <w:basedOn w:val="DefaultParagraphFont"/>
    <w:rsid w:val="00462182"/>
  </w:style>
  <w:style w:type="character" w:customStyle="1" w:styleId="taglinecontrib">
    <w:name w:val="tagline_contrib"/>
    <w:basedOn w:val="DefaultParagraphFont"/>
    <w:rsid w:val="00462182"/>
  </w:style>
  <w:style w:type="character" w:customStyle="1" w:styleId="articledate0">
    <w:name w:val="article_date"/>
    <w:basedOn w:val="DefaultParagraphFont"/>
    <w:rsid w:val="00462182"/>
  </w:style>
  <w:style w:type="character" w:customStyle="1" w:styleId="createdate">
    <w:name w:val="createdate"/>
    <w:basedOn w:val="DefaultParagraphFont"/>
    <w:rsid w:val="00462182"/>
  </w:style>
  <w:style w:type="character" w:customStyle="1" w:styleId="text-label">
    <w:name w:val="text-label"/>
    <w:basedOn w:val="DefaultParagraphFont"/>
    <w:rsid w:val="00462182"/>
  </w:style>
  <w:style w:type="character" w:customStyle="1" w:styleId="metad">
    <w:name w:val="metad"/>
    <w:rsid w:val="00462182"/>
  </w:style>
  <w:style w:type="character" w:customStyle="1" w:styleId="justify1">
    <w:name w:val="justify1"/>
    <w:rsid w:val="00462182"/>
  </w:style>
  <w:style w:type="character" w:customStyle="1" w:styleId="MediumGrid11">
    <w:name w:val="Medium Grid 11"/>
    <w:uiPriority w:val="99"/>
    <w:rsid w:val="00462182"/>
    <w:rPr>
      <w:color w:val="808080"/>
    </w:rPr>
  </w:style>
  <w:style w:type="character" w:customStyle="1" w:styleId="apple-tab-span">
    <w:name w:val="apple-tab-span"/>
    <w:basedOn w:val="DefaultParagraphFont"/>
    <w:rsid w:val="00462182"/>
  </w:style>
  <w:style w:type="character" w:customStyle="1" w:styleId="s2">
    <w:name w:val="s2"/>
    <w:basedOn w:val="DefaultParagraphFont"/>
    <w:rsid w:val="00462182"/>
  </w:style>
  <w:style w:type="character" w:customStyle="1" w:styleId="s1">
    <w:name w:val="s1"/>
    <w:basedOn w:val="DefaultParagraphFont"/>
    <w:rsid w:val="00462182"/>
  </w:style>
  <w:style w:type="character" w:customStyle="1" w:styleId="action-menu-toggled-item">
    <w:name w:val="action-menu-toggled-item"/>
    <w:basedOn w:val="DefaultParagraphFont"/>
    <w:rsid w:val="00462182"/>
    <w:rPr>
      <w:rFonts w:ascii="Times New Roman" w:hAnsi="Times New Roman" w:cs="Times New Roman" w:hint="default"/>
    </w:rPr>
  </w:style>
  <w:style w:type="character" w:customStyle="1" w:styleId="1Tag">
    <w:name w:val="1) Tag"/>
    <w:rsid w:val="00462182"/>
    <w:rPr>
      <w:rFonts w:ascii="Times New Roman Bold" w:eastAsia="ヒラギノ角ゴ Pro W3" w:hAnsi="Times New Roman Bold" w:hint="default"/>
      <w:b w:val="0"/>
      <w:bCs w:val="0"/>
      <w:i w:val="0"/>
      <w:iCs w:val="0"/>
      <w:caps w:val="0"/>
      <w:smallCaps w:val="0"/>
      <w:strike w:val="0"/>
      <w:dstrike w:val="0"/>
      <w:color w:val="000000"/>
      <w:spacing w:val="0"/>
      <w:position w:val="0"/>
      <w:sz w:val="20"/>
      <w:u w:val="none"/>
      <w:effect w:val="none"/>
      <w:vertAlign w:val="baseline"/>
      <w:lang w:val="en-US"/>
    </w:rPr>
  </w:style>
  <w:style w:type="character" w:customStyle="1" w:styleId="2Cite">
    <w:name w:val="2) Cite"/>
    <w:autoRedefine/>
    <w:rsid w:val="00462182"/>
    <w:rPr>
      <w:rFonts w:ascii="Times New Roman Bold" w:eastAsia="ヒラギノ角ゴ Pro W3" w:hAnsi="Times New Roman Bold" w:hint="default"/>
      <w:b w:val="0"/>
      <w:bCs w:val="0"/>
      <w:i w:val="0"/>
      <w:iCs w:val="0"/>
      <w:caps w:val="0"/>
      <w:smallCaps w:val="0"/>
      <w:color w:val="000000"/>
      <w:spacing w:val="0"/>
      <w:position w:val="0"/>
      <w:sz w:val="20"/>
      <w:u w:val="single"/>
      <w:vertAlign w:val="baseline"/>
      <w:lang w:val="en-US"/>
    </w:rPr>
  </w:style>
  <w:style w:type="character" w:customStyle="1" w:styleId="5CardText7">
    <w:name w:val="5) Card Text 7"/>
    <w:rsid w:val="00462182"/>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8CiteMini">
    <w:name w:val="8) Cite Mini"/>
    <w:autoRedefine/>
    <w:rsid w:val="00462182"/>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6CardText6">
    <w:name w:val="6) Card Text 6"/>
    <w:autoRedefine/>
    <w:rsid w:val="00462182"/>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2"/>
      <w:u w:val="none"/>
      <w:effect w:val="none"/>
      <w:vertAlign w:val="baseline"/>
      <w:lang w:val="en-US"/>
    </w:rPr>
  </w:style>
  <w:style w:type="character" w:customStyle="1" w:styleId="BoxBoldUnderline">
    <w:name w:val="Box Bold Underline"/>
    <w:rsid w:val="00462182"/>
    <w:rPr>
      <w:rFonts w:ascii="Times New Roman" w:hAnsi="Times New Roman" w:cs="Times New Roman" w:hint="default"/>
      <w:b/>
      <w:bCs/>
      <w:sz w:val="20"/>
      <w:u w:val="single"/>
      <w:bdr w:val="single" w:sz="4" w:space="0" w:color="auto" w:frame="1"/>
    </w:rPr>
  </w:style>
  <w:style w:type="character" w:customStyle="1" w:styleId="Styleunderline11ptBoldBorderSinglesolidlineAuto">
    <w:name w:val="Style underline + 11 pt Bold Border: : (Single solid line Auto ..."/>
    <w:rsid w:val="00462182"/>
    <w:rPr>
      <w:b/>
      <w:bCs/>
      <w:sz w:val="20"/>
      <w:u w:val="single"/>
      <w:bdr w:val="single" w:sz="4" w:space="0" w:color="auto" w:frame="1"/>
    </w:rPr>
  </w:style>
  <w:style w:type="character" w:customStyle="1" w:styleId="postby">
    <w:name w:val="post_by"/>
    <w:rsid w:val="00462182"/>
  </w:style>
  <w:style w:type="character" w:customStyle="1" w:styleId="postdate">
    <w:name w:val="post_date"/>
    <w:rsid w:val="00462182"/>
  </w:style>
  <w:style w:type="character" w:customStyle="1" w:styleId="moretop">
    <w:name w:val="more_top"/>
    <w:rsid w:val="00462182"/>
  </w:style>
  <w:style w:type="character" w:customStyle="1" w:styleId="Boxing-New">
    <w:name w:val="Boxing - New"/>
    <w:basedOn w:val="DefaultParagraphFont"/>
    <w:rsid w:val="00462182"/>
    <w:rPr>
      <w:rFonts w:ascii="Arial Narrow" w:hAnsi="Arial Narrow" w:hint="default"/>
      <w:strike w:val="0"/>
      <w:dstrike w:val="0"/>
      <w:sz w:val="16"/>
      <w:u w:val="none"/>
      <w:effect w:val="none"/>
      <w:bdr w:val="single" w:sz="4" w:space="0" w:color="auto" w:frame="1"/>
    </w:rPr>
  </w:style>
  <w:style w:type="character" w:customStyle="1" w:styleId="StyleDebateUnderline10pt">
    <w:name w:val="Style Debate Underline + 10 pt"/>
    <w:basedOn w:val="DefaultParagraphFont"/>
    <w:rsid w:val="00462182"/>
    <w:rPr>
      <w:rFonts w:ascii="Times New Roman" w:hAnsi="Times New Roman" w:cs="Times New Roman" w:hint="default"/>
      <w:sz w:val="20"/>
      <w:szCs w:val="20"/>
      <w:u w:val="single"/>
    </w:rPr>
  </w:style>
  <w:style w:type="character" w:customStyle="1" w:styleId="allocatoragentsleft">
    <w:name w:val="al_locatoragentsleft"/>
    <w:basedOn w:val="DefaultParagraphFont"/>
    <w:rsid w:val="00462182"/>
  </w:style>
  <w:style w:type="character" w:customStyle="1" w:styleId="Style12ptBoldUnderline1">
    <w:name w:val="Style 12 pt Bold Underline1"/>
    <w:rsid w:val="00462182"/>
    <w:rPr>
      <w:b/>
      <w:bCs/>
      <w:sz w:val="24"/>
      <w:u w:val="single"/>
    </w:rPr>
  </w:style>
  <w:style w:type="character" w:customStyle="1" w:styleId="aunderline1">
    <w:name w:val="aunderline"/>
    <w:qFormat/>
    <w:rsid w:val="00462182"/>
    <w:rPr>
      <w:rFonts w:ascii="Times New Roman" w:hAnsi="Times New Roman" w:cs="Times New Roman" w:hint="default"/>
      <w:sz w:val="20"/>
      <w:szCs w:val="24"/>
      <w:u w:val="thick"/>
    </w:rPr>
  </w:style>
  <w:style w:type="character" w:customStyle="1" w:styleId="StyleStyle4CharTimesNewRoman11ptBold">
    <w:name w:val="Style Style4 Char + Times New Roman 11 pt Bold"/>
    <w:rsid w:val="00462182"/>
    <w:rPr>
      <w:rFonts w:ascii="Times New Roman" w:hAnsi="Times New Roman" w:cs="Times New Roman" w:hint="default"/>
      <w:b/>
      <w:bCs/>
      <w:sz w:val="20"/>
      <w:szCs w:val="24"/>
      <w:u w:val="single"/>
      <w:lang w:val="en-US" w:eastAsia="en-US" w:bidi="ar-SA"/>
    </w:rPr>
  </w:style>
  <w:style w:type="character" w:customStyle="1" w:styleId="senselabelstart">
    <w:name w:val="sense_label start"/>
    <w:basedOn w:val="DefaultParagraphFont"/>
    <w:rsid w:val="00462182"/>
  </w:style>
  <w:style w:type="character" w:customStyle="1" w:styleId="sensecontent">
    <w:name w:val="sense_content"/>
    <w:basedOn w:val="DefaultParagraphFont"/>
    <w:rsid w:val="00462182"/>
  </w:style>
  <w:style w:type="character" w:customStyle="1" w:styleId="vi">
    <w:name w:val="vi"/>
    <w:basedOn w:val="DefaultParagraphFont"/>
    <w:rsid w:val="00462182"/>
  </w:style>
  <w:style w:type="character" w:customStyle="1" w:styleId="pagetitle0">
    <w:name w:val="pagetitle"/>
    <w:basedOn w:val="DefaultParagraphFont"/>
    <w:rsid w:val="00462182"/>
  </w:style>
  <w:style w:type="character" w:customStyle="1" w:styleId="Heading2Char1CharCharCharCharCharC">
    <w:name w:val="Heading 2 Char1 Char Char Char Char Char C"/>
    <w:rsid w:val="00462182"/>
    <w:rPr>
      <w:rFonts w:ascii="Arial" w:hAnsi="Arial" w:cs="Arial" w:hint="default"/>
      <w:b/>
      <w:bCs/>
      <w:iCs/>
      <w:sz w:val="24"/>
      <w:szCs w:val="28"/>
      <w:lang w:val="en-US" w:eastAsia="en-US" w:bidi="ar-SA"/>
    </w:rPr>
  </w:style>
  <w:style w:type="character" w:customStyle="1" w:styleId="StyleUnderlineCharTimesBold">
    <w:name w:val="Style Underline Char + Times Bold"/>
    <w:rsid w:val="00462182"/>
    <w:rPr>
      <w:rFonts w:ascii="Times" w:hAnsi="Times" w:hint="default"/>
      <w:b w:val="0"/>
      <w:bCs/>
      <w:sz w:val="20"/>
      <w:u w:val="single"/>
    </w:rPr>
  </w:style>
  <w:style w:type="character" w:customStyle="1" w:styleId="blubigktbiz">
    <w:name w:val="blubigktbiz"/>
    <w:rsid w:val="00462182"/>
  </w:style>
  <w:style w:type="character" w:customStyle="1" w:styleId="Style4CharChar">
    <w:name w:val="Style4 Char Char"/>
    <w:rsid w:val="00462182"/>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462182"/>
    <w:rPr>
      <w:rFonts w:ascii="Arial" w:hAnsi="Arial" w:cs="Arial" w:hint="default"/>
      <w:b/>
      <w:bCs/>
      <w:i/>
      <w:iCs/>
      <w:sz w:val="24"/>
    </w:rPr>
  </w:style>
  <w:style w:type="character" w:customStyle="1" w:styleId="super">
    <w:name w:val="super"/>
    <w:rsid w:val="00462182"/>
  </w:style>
  <w:style w:type="character" w:customStyle="1" w:styleId="text30">
    <w:name w:val="text30"/>
    <w:rsid w:val="00462182"/>
  </w:style>
  <w:style w:type="character" w:customStyle="1" w:styleId="uppercase">
    <w:name w:val="uppercase"/>
    <w:rsid w:val="00462182"/>
  </w:style>
  <w:style w:type="character" w:customStyle="1" w:styleId="mainbody1">
    <w:name w:val="mainbody1"/>
    <w:rsid w:val="00462182"/>
    <w:rPr>
      <w:rFonts w:ascii="Verdana" w:hAnsi="Verdana" w:hint="default"/>
      <w:color w:val="000000"/>
      <w:sz w:val="22"/>
      <w:szCs w:val="22"/>
    </w:rPr>
  </w:style>
  <w:style w:type="character" w:customStyle="1" w:styleId="StyleStyle11ptBoldUnderlineBorderSinglesolidlineAuto">
    <w:name w:val="Style Style 11 pt Bold Underline Border: : (Single solid line Auto ..."/>
    <w:basedOn w:val="DefaultParagraphFont"/>
    <w:rsid w:val="00462182"/>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462182"/>
    <w:rPr>
      <w:rFonts w:ascii="Arial" w:hAnsi="Arial" w:cs="Arial" w:hint="default"/>
      <w:bCs/>
      <w:szCs w:val="26"/>
      <w:u w:val="single"/>
      <w:lang w:val="en-US" w:eastAsia="en-US" w:bidi="ar-SA"/>
    </w:rPr>
  </w:style>
  <w:style w:type="character" w:customStyle="1" w:styleId="StyleUnderlinePatternClearYellow">
    <w:name w:val="Style Underline Pattern: Clear (Yellow)"/>
    <w:basedOn w:val="DefaultParagraphFont"/>
    <w:rsid w:val="00462182"/>
    <w:rPr>
      <w:u w:val="single"/>
      <w:shd w:val="clear" w:color="auto" w:fill="00FF00"/>
    </w:rPr>
  </w:style>
  <w:style w:type="character" w:customStyle="1" w:styleId="StyleBoldUnderline1">
    <w:name w:val="Style Bold Underline1"/>
    <w:basedOn w:val="DefaultParagraphFont"/>
    <w:rsid w:val="00462182"/>
    <w:rPr>
      <w:b w:val="0"/>
      <w:bCs/>
      <w:u w:val="single"/>
    </w:rPr>
  </w:style>
  <w:style w:type="character" w:customStyle="1" w:styleId="formatp">
    <w:name w:val="formatp"/>
    <w:rsid w:val="00462182"/>
  </w:style>
  <w:style w:type="character" w:customStyle="1" w:styleId="yshortcutscs4-ndcor">
    <w:name w:val="yshortcuts cs4-ndcor"/>
    <w:rsid w:val="00462182"/>
  </w:style>
  <w:style w:type="character" w:customStyle="1" w:styleId="price">
    <w:name w:val="price"/>
    <w:rsid w:val="00462182"/>
  </w:style>
  <w:style w:type="character" w:customStyle="1" w:styleId="price-change">
    <w:name w:val="price-change"/>
    <w:rsid w:val="00462182"/>
  </w:style>
  <w:style w:type="character" w:customStyle="1" w:styleId="percent-change">
    <w:name w:val="percent-change"/>
    <w:rsid w:val="00462182"/>
  </w:style>
  <w:style w:type="character" w:customStyle="1" w:styleId="bibfont">
    <w:name w:val="bibfont"/>
    <w:rsid w:val="00462182"/>
    <w:rPr>
      <w:rFonts w:ascii="Times New Roman" w:hAnsi="Times New Roman" w:cs="Times New Roman" w:hint="default"/>
    </w:rPr>
  </w:style>
  <w:style w:type="character" w:customStyle="1" w:styleId="boldciteChar1">
    <w:name w:val="bold cite Char1"/>
    <w:rsid w:val="00462182"/>
    <w:rPr>
      <w:rFonts w:ascii="Arial" w:hAnsi="Arial" w:cs="Arial" w:hint="default"/>
      <w:b/>
      <w:bCs w:val="0"/>
      <w:color w:val="000000"/>
      <w:sz w:val="28"/>
      <w:szCs w:val="24"/>
      <w:u w:val="thick" w:color="000000"/>
      <w:lang w:val="en-US" w:eastAsia="en-US" w:bidi="ar-SA"/>
    </w:rPr>
  </w:style>
  <w:style w:type="character" w:customStyle="1" w:styleId="sectiontitle">
    <w:name w:val="sectiontitle"/>
    <w:basedOn w:val="DefaultParagraphFont"/>
    <w:rsid w:val="00462182"/>
  </w:style>
  <w:style w:type="character" w:customStyle="1" w:styleId="leveluptitle">
    <w:name w:val="leveluptitle"/>
    <w:basedOn w:val="DefaultParagraphFont"/>
    <w:rsid w:val="00462182"/>
  </w:style>
  <w:style w:type="character" w:customStyle="1" w:styleId="Hyperlink3">
    <w:name w:val="Hyperlink.3"/>
    <w:basedOn w:val="DefaultParagraphFont"/>
    <w:rsid w:val="00462182"/>
    <w:rPr>
      <w:sz w:val="18"/>
      <w:szCs w:val="18"/>
    </w:rPr>
  </w:style>
  <w:style w:type="character" w:customStyle="1" w:styleId="Hyperlink40">
    <w:name w:val="Hyperlink.4"/>
    <w:basedOn w:val="DefaultParagraphFont"/>
    <w:rsid w:val="00462182"/>
    <w:rPr>
      <w:sz w:val="18"/>
      <w:szCs w:val="18"/>
    </w:rPr>
  </w:style>
  <w:style w:type="character" w:customStyle="1" w:styleId="SmallCharChar">
    <w:name w:val="Small Char Char"/>
    <w:basedOn w:val="DefaultParagraphFont"/>
    <w:rsid w:val="00462182"/>
    <w:rPr>
      <w:sz w:val="17"/>
      <w:szCs w:val="24"/>
      <w:lang w:val="en-US" w:eastAsia="en-US" w:bidi="ar-SA"/>
    </w:rPr>
  </w:style>
  <w:style w:type="character" w:customStyle="1" w:styleId="Intemphasis">
    <w:name w:val="Intemphasis"/>
    <w:uiPriority w:val="1"/>
    <w:qFormat/>
    <w:rsid w:val="00462182"/>
    <w:rPr>
      <w:rFonts w:ascii="Cambria" w:hAnsi="Cambria" w:hint="default"/>
      <w:b/>
      <w:bCs w:val="0"/>
      <w:sz w:val="20"/>
      <w:u w:val="single"/>
      <w:bdr w:val="single" w:sz="4" w:space="0" w:color="auto" w:frame="1"/>
      <w:shd w:val="pct25" w:color="auto" w:fill="auto"/>
    </w:rPr>
  </w:style>
  <w:style w:type="character" w:customStyle="1" w:styleId="Style9pt">
    <w:name w:val="Style 9 pt"/>
    <w:basedOn w:val="DefaultParagraphFont"/>
    <w:rsid w:val="00462182"/>
    <w:rPr>
      <w:rFonts w:ascii="Times New Roman" w:hAnsi="Times New Roman" w:cs="Times New Roman" w:hint="default"/>
      <w:sz w:val="20"/>
    </w:rPr>
  </w:style>
  <w:style w:type="character" w:customStyle="1" w:styleId="StyleunderlineArialNarrow9ptBold">
    <w:name w:val="Style underline + Arial Narrow 9 pt Bold"/>
    <w:basedOn w:val="underline"/>
    <w:rsid w:val="00462182"/>
    <w:rPr>
      <w:u w:val="single"/>
      <w:lang w:val="en-US" w:eastAsia="en-US" w:bidi="ar-SA"/>
    </w:rPr>
  </w:style>
  <w:style w:type="character" w:customStyle="1" w:styleId="StyleBoldandUnderlineCharCharCharChar9pt">
    <w:name w:val="Style Bold and Underline Char Char Char Char + 9 pt"/>
    <w:basedOn w:val="DefaultParagraphFont"/>
    <w:rsid w:val="00462182"/>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462182"/>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462182"/>
    <w:rPr>
      <w:rFonts w:ascii="Times New Roman" w:hAnsi="Times New Roman" w:cs="Times New Roman" w:hint="default"/>
      <w:noProof w:val="0"/>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462182"/>
    <w:rPr>
      <w:rFonts w:ascii="Times New Roman" w:hAnsi="Times New Roman" w:cs="Times New Roman" w:hint="default"/>
      <w:sz w:val="20"/>
      <w:u w:val="single"/>
      <w:bdr w:val="single" w:sz="4" w:space="0" w:color="auto" w:frame="1"/>
      <w:lang w:val="en-US" w:eastAsia="en-US" w:bidi="ar-SA"/>
    </w:rPr>
  </w:style>
  <w:style w:type="character" w:customStyle="1" w:styleId="CharChar111">
    <w:name w:val="Char Char111"/>
    <w:basedOn w:val="DefaultParagraphFont"/>
    <w:rsid w:val="00462182"/>
    <w:rPr>
      <w:rFonts w:ascii="Arial" w:hAnsi="Arial" w:cs="Arial" w:hint="default"/>
      <w:bCs/>
      <w:szCs w:val="26"/>
      <w:u w:val="single"/>
      <w:lang w:val="en-US" w:eastAsia="en-US" w:bidi="ar-SA"/>
    </w:rPr>
  </w:style>
  <w:style w:type="character" w:customStyle="1" w:styleId="AUnterdline">
    <w:name w:val="AUnterdline"/>
    <w:qFormat/>
    <w:rsid w:val="00462182"/>
    <w:rPr>
      <w:rFonts w:ascii="Times New Roman" w:hAnsi="Times New Roman" w:cs="Times New Roman" w:hint="default"/>
      <w:sz w:val="20"/>
      <w:u w:val="single"/>
    </w:rPr>
  </w:style>
  <w:style w:type="character" w:customStyle="1" w:styleId="DontRead">
    <w:name w:val="Don't Read"/>
    <w:qFormat/>
    <w:rsid w:val="00462182"/>
    <w:rPr>
      <w:rFonts w:ascii="Times New Roman" w:hAnsi="Times New Roman" w:cs="Times New Roman" w:hint="default"/>
      <w:sz w:val="16"/>
    </w:rPr>
  </w:style>
  <w:style w:type="character" w:customStyle="1" w:styleId="CharChar113">
    <w:name w:val="Char Char113"/>
    <w:basedOn w:val="DefaultParagraphFont"/>
    <w:rsid w:val="00462182"/>
    <w:rPr>
      <w:rFonts w:ascii="Arial" w:hAnsi="Arial" w:cs="Arial" w:hint="default"/>
      <w:bCs/>
      <w:szCs w:val="26"/>
      <w:u w:val="single"/>
      <w:lang w:val="en-US" w:eastAsia="en-US" w:bidi="ar-SA"/>
    </w:rPr>
  </w:style>
  <w:style w:type="character" w:customStyle="1" w:styleId="StyleunderlineBold0">
    <w:name w:val="Style underline + Bold"/>
    <w:basedOn w:val="underline"/>
    <w:rsid w:val="00462182"/>
    <w:rPr>
      <w:u w:val="single"/>
      <w:lang w:val="en-US" w:eastAsia="en-US" w:bidi="ar-SA"/>
    </w:rPr>
  </w:style>
  <w:style w:type="character" w:customStyle="1" w:styleId="StyleunderlineCharNotBold">
    <w:name w:val="Style underline Char + Not Bold"/>
    <w:basedOn w:val="underlineChar0"/>
    <w:rsid w:val="00462182"/>
    <w:rPr>
      <w:rFonts w:ascii="Times New Roman" w:eastAsia="Times New Roman" w:hAnsi="Times New Roman" w:cs="Arial" w:hint="default"/>
      <w:b/>
      <w:bCs w:val="0"/>
      <w:sz w:val="20"/>
      <w:szCs w:val="24"/>
      <w:u w:val="single"/>
      <w:lang w:val="en-US" w:eastAsia="en-US" w:bidi="ar-SA"/>
    </w:rPr>
  </w:style>
  <w:style w:type="character" w:customStyle="1" w:styleId="UnderlineChar5Char">
    <w:name w:val="Underline Char5 Char"/>
    <w:basedOn w:val="DefaultParagraphFont"/>
    <w:rsid w:val="00462182"/>
    <w:rPr>
      <w:szCs w:val="24"/>
      <w:u w:val="single"/>
      <w:lang w:val="en-US" w:eastAsia="en-US" w:bidi="ar-SA"/>
    </w:rPr>
  </w:style>
  <w:style w:type="character" w:customStyle="1" w:styleId="base">
    <w:name w:val="base"/>
    <w:basedOn w:val="DefaultParagraphFont"/>
    <w:rsid w:val="00462182"/>
  </w:style>
  <w:style w:type="character" w:customStyle="1" w:styleId="part-of-speech">
    <w:name w:val="part-of-speech"/>
    <w:basedOn w:val="DefaultParagraphFont"/>
    <w:rsid w:val="00462182"/>
  </w:style>
  <w:style w:type="character" w:customStyle="1" w:styleId="FontStyle177">
    <w:name w:val="Font Style177"/>
    <w:basedOn w:val="DefaultParagraphFont"/>
    <w:uiPriority w:val="99"/>
    <w:rsid w:val="00462182"/>
    <w:rPr>
      <w:rFonts w:ascii="Times New Roman" w:hAnsi="Times New Roman" w:cs="Times New Roman" w:hint="default"/>
      <w:sz w:val="20"/>
      <w:szCs w:val="20"/>
    </w:rPr>
  </w:style>
  <w:style w:type="character" w:customStyle="1" w:styleId="FontStyle173">
    <w:name w:val="Font Style173"/>
    <w:basedOn w:val="DefaultParagraphFont"/>
    <w:uiPriority w:val="99"/>
    <w:rsid w:val="00462182"/>
    <w:rPr>
      <w:rFonts w:ascii="Times New Roman" w:hAnsi="Times New Roman" w:cs="Times New Roman" w:hint="default"/>
      <w:sz w:val="14"/>
      <w:szCs w:val="14"/>
    </w:rPr>
  </w:style>
  <w:style w:type="character" w:customStyle="1" w:styleId="FontStyle151">
    <w:name w:val="Font Style151"/>
    <w:basedOn w:val="DefaultParagraphFont"/>
    <w:uiPriority w:val="99"/>
    <w:rsid w:val="00462182"/>
    <w:rPr>
      <w:rFonts w:ascii="Arial Narrow" w:hAnsi="Arial Narrow" w:cs="Arial Narrow" w:hint="default"/>
      <w:b/>
      <w:bCs/>
      <w:sz w:val="12"/>
      <w:szCs w:val="12"/>
    </w:rPr>
  </w:style>
  <w:style w:type="character" w:customStyle="1" w:styleId="FontStyle156">
    <w:name w:val="Font Style156"/>
    <w:basedOn w:val="DefaultParagraphFont"/>
    <w:uiPriority w:val="99"/>
    <w:rsid w:val="00462182"/>
    <w:rPr>
      <w:rFonts w:ascii="Arial Narrow" w:hAnsi="Arial Narrow" w:cs="Arial Narrow" w:hint="default"/>
      <w:sz w:val="8"/>
      <w:szCs w:val="8"/>
    </w:rPr>
  </w:style>
  <w:style w:type="character" w:customStyle="1" w:styleId="FontStyle160">
    <w:name w:val="Font Style160"/>
    <w:basedOn w:val="DefaultParagraphFont"/>
    <w:uiPriority w:val="99"/>
    <w:rsid w:val="00462182"/>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462182"/>
    <w:rPr>
      <w:rFonts w:ascii="Times New Roman" w:hAnsi="Times New Roman" w:cs="Times New Roman" w:hint="default"/>
      <w:sz w:val="18"/>
      <w:szCs w:val="18"/>
    </w:rPr>
  </w:style>
  <w:style w:type="character" w:customStyle="1" w:styleId="FontStyle168">
    <w:name w:val="Font Style168"/>
    <w:basedOn w:val="DefaultParagraphFont"/>
    <w:uiPriority w:val="99"/>
    <w:rsid w:val="00462182"/>
    <w:rPr>
      <w:rFonts w:ascii="Times New Roman" w:hAnsi="Times New Roman" w:cs="Times New Roman" w:hint="default"/>
      <w:sz w:val="12"/>
      <w:szCs w:val="12"/>
    </w:rPr>
  </w:style>
  <w:style w:type="character" w:customStyle="1" w:styleId="FontStyle176">
    <w:name w:val="Font Style176"/>
    <w:basedOn w:val="DefaultParagraphFont"/>
    <w:uiPriority w:val="99"/>
    <w:rsid w:val="00462182"/>
    <w:rPr>
      <w:rFonts w:ascii="Times New Roman" w:hAnsi="Times New Roman" w:cs="Times New Roman" w:hint="default"/>
      <w:sz w:val="16"/>
      <w:szCs w:val="16"/>
    </w:rPr>
  </w:style>
  <w:style w:type="character" w:customStyle="1" w:styleId="globalcontentbody">
    <w:name w:val="globalcontentbody"/>
    <w:basedOn w:val="DefaultParagraphFont"/>
    <w:rsid w:val="00462182"/>
  </w:style>
  <w:style w:type="character" w:customStyle="1" w:styleId="authorbio">
    <w:name w:val="authorbio"/>
    <w:basedOn w:val="DefaultParagraphFont"/>
    <w:rsid w:val="00462182"/>
  </w:style>
  <w:style w:type="character" w:customStyle="1" w:styleId="StyleBoldandUnderlineCharChar11pt">
    <w:name w:val="Style Bold and Underline Char Char + 11 pt"/>
    <w:basedOn w:val="DefaultParagraphFont"/>
    <w:rsid w:val="00462182"/>
    <w:rPr>
      <w:b/>
      <w:bCs/>
      <w:noProof w:val="0"/>
      <w:sz w:val="20"/>
      <w:u w:val="single"/>
      <w:lang w:val="en-US" w:eastAsia="en-US" w:bidi="ar-SA"/>
    </w:rPr>
  </w:style>
  <w:style w:type="character" w:customStyle="1" w:styleId="Hyperlink23">
    <w:name w:val="Hyperlink23"/>
    <w:basedOn w:val="DefaultParagraphFont"/>
    <w:rsid w:val="00462182"/>
    <w:rPr>
      <w:color w:val="3300CC"/>
      <w:u w:val="single"/>
    </w:rPr>
  </w:style>
  <w:style w:type="character" w:customStyle="1" w:styleId="CharChar114">
    <w:name w:val="Char Char114"/>
    <w:basedOn w:val="DefaultParagraphFont"/>
    <w:rsid w:val="00462182"/>
    <w:rPr>
      <w:rFonts w:ascii="Arial" w:hAnsi="Arial" w:cs="Arial" w:hint="default"/>
      <w:bCs/>
      <w:szCs w:val="26"/>
      <w:u w:val="single"/>
      <w:lang w:val="en-US" w:eastAsia="en-US" w:bidi="ar-SA"/>
    </w:rPr>
  </w:style>
  <w:style w:type="character" w:customStyle="1" w:styleId="CharChar112">
    <w:name w:val="Char Char112"/>
    <w:basedOn w:val="DefaultParagraphFont"/>
    <w:rsid w:val="00462182"/>
    <w:rPr>
      <w:rFonts w:ascii="Arial" w:hAnsi="Arial" w:cs="Arial" w:hint="default"/>
      <w:bCs/>
      <w:szCs w:val="26"/>
      <w:u w:val="single"/>
      <w:lang w:val="en-US" w:eastAsia="en-US" w:bidi="ar-SA"/>
    </w:rPr>
  </w:style>
  <w:style w:type="character" w:customStyle="1" w:styleId="zoomme">
    <w:name w:val="zoomme"/>
    <w:basedOn w:val="DefaultParagraphFont"/>
    <w:rsid w:val="00462182"/>
  </w:style>
  <w:style w:type="character" w:customStyle="1" w:styleId="classauthor">
    <w:name w:val="class=&quot;author&quot;"/>
    <w:basedOn w:val="DefaultParagraphFont"/>
    <w:rsid w:val="00462182"/>
  </w:style>
  <w:style w:type="character" w:customStyle="1" w:styleId="officialstitle-">
    <w:name w:val="official_s_title-"/>
    <w:basedOn w:val="DefaultParagraphFont"/>
    <w:rsid w:val="00462182"/>
  </w:style>
  <w:style w:type="character" w:customStyle="1" w:styleId="officialsbureau">
    <w:name w:val="official_s_bureau"/>
    <w:basedOn w:val="DefaultParagraphFont"/>
    <w:rsid w:val="00462182"/>
  </w:style>
  <w:style w:type="character" w:customStyle="1" w:styleId="gray">
    <w:name w:val="gray"/>
    <w:basedOn w:val="DefaultParagraphFont"/>
    <w:rsid w:val="00462182"/>
  </w:style>
  <w:style w:type="character" w:customStyle="1" w:styleId="Styleunderline11ptBorderSinglesolidlineAuto05p">
    <w:name w:val="Style underline + 11 pt Border: : (Single solid line Auto  0.5 p..."/>
    <w:rsid w:val="00462182"/>
    <w:rPr>
      <w:sz w:val="20"/>
      <w:u w:val="single"/>
      <w:bdr w:val="single" w:sz="4" w:space="0" w:color="auto" w:frame="1"/>
    </w:rPr>
  </w:style>
  <w:style w:type="character" w:customStyle="1" w:styleId="newscontent">
    <w:name w:val="newscontent"/>
    <w:rsid w:val="00462182"/>
  </w:style>
  <w:style w:type="character" w:customStyle="1" w:styleId="FontStyle172">
    <w:name w:val="Font Style172"/>
    <w:basedOn w:val="DefaultParagraphFont"/>
    <w:uiPriority w:val="99"/>
    <w:rsid w:val="00462182"/>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462182"/>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462182"/>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462182"/>
    <w:rPr>
      <w:rFonts w:ascii="Times New Roman" w:hAnsi="Times New Roman" w:cs="Times New Roman" w:hint="default"/>
      <w:sz w:val="10"/>
      <w:szCs w:val="10"/>
    </w:rPr>
  </w:style>
  <w:style w:type="character" w:customStyle="1" w:styleId="FontStyle174">
    <w:name w:val="Font Style174"/>
    <w:basedOn w:val="DefaultParagraphFont"/>
    <w:uiPriority w:val="99"/>
    <w:rsid w:val="00462182"/>
    <w:rPr>
      <w:rFonts w:ascii="Arial Narrow" w:hAnsi="Arial Narrow" w:cs="Arial Narrow" w:hint="default"/>
      <w:b/>
      <w:bCs/>
      <w:sz w:val="18"/>
      <w:szCs w:val="18"/>
    </w:rPr>
  </w:style>
  <w:style w:type="character" w:customStyle="1" w:styleId="FontStyle169">
    <w:name w:val="Font Style169"/>
    <w:basedOn w:val="DefaultParagraphFont"/>
    <w:uiPriority w:val="99"/>
    <w:rsid w:val="00462182"/>
    <w:rPr>
      <w:rFonts w:ascii="Times New Roman" w:hAnsi="Times New Roman" w:cs="Times New Roman" w:hint="default"/>
      <w:sz w:val="12"/>
      <w:szCs w:val="12"/>
    </w:rPr>
  </w:style>
  <w:style w:type="character" w:customStyle="1" w:styleId="FontStyle139">
    <w:name w:val="Font Style139"/>
    <w:basedOn w:val="DefaultParagraphFont"/>
    <w:uiPriority w:val="99"/>
    <w:rsid w:val="00462182"/>
    <w:rPr>
      <w:rFonts w:ascii="Times New Roman" w:hAnsi="Times New Roman" w:cs="Times New Roman" w:hint="default"/>
      <w:b/>
      <w:bCs/>
      <w:sz w:val="18"/>
      <w:szCs w:val="18"/>
    </w:rPr>
  </w:style>
  <w:style w:type="character" w:customStyle="1" w:styleId="aa">
    <w:name w:val="••••"/>
    <w:rsid w:val="00462182"/>
    <w:rPr>
      <w:color w:val="000000"/>
    </w:rPr>
  </w:style>
  <w:style w:type="character" w:customStyle="1" w:styleId="UL-Bold">
    <w:name w:val="UL-Bold"/>
    <w:basedOn w:val="DefaultParagraphFont"/>
    <w:rsid w:val="00462182"/>
    <w:rPr>
      <w:u w:val="thick"/>
    </w:rPr>
  </w:style>
  <w:style w:type="character" w:customStyle="1" w:styleId="UL-None">
    <w:name w:val="UL-None"/>
    <w:basedOn w:val="DefaultParagraphFont"/>
    <w:rsid w:val="00462182"/>
    <w:rPr>
      <w:strike w:val="0"/>
      <w:dstrike w:val="0"/>
      <w:u w:val="none"/>
      <w:effect w:val="none"/>
    </w:rPr>
  </w:style>
  <w:style w:type="character" w:customStyle="1" w:styleId="styletimesnewroman12ptbold0">
    <w:name w:val="styletimesnewroman12ptbold"/>
    <w:basedOn w:val="DefaultParagraphFont"/>
    <w:rsid w:val="00462182"/>
  </w:style>
  <w:style w:type="character" w:customStyle="1" w:styleId="FontStyle19">
    <w:name w:val="Font Style19"/>
    <w:basedOn w:val="DefaultParagraphFont"/>
    <w:uiPriority w:val="99"/>
    <w:rsid w:val="00462182"/>
    <w:rPr>
      <w:rFonts w:ascii="Times New Roman" w:hAnsi="Times New Roman" w:cs="Times New Roman" w:hint="default"/>
      <w:sz w:val="18"/>
      <w:szCs w:val="18"/>
    </w:rPr>
  </w:style>
  <w:style w:type="character" w:customStyle="1" w:styleId="UnderlineBox">
    <w:name w:val="Underline + Box"/>
    <w:uiPriority w:val="1"/>
    <w:qFormat/>
    <w:rsid w:val="00462182"/>
    <w:rPr>
      <w:rFonts w:ascii="Georgia" w:hAnsi="Georgia" w:hint="default"/>
      <w:b w:val="0"/>
      <w:bCs w:val="0"/>
      <w:sz w:val="22"/>
      <w:u w:val="single"/>
      <w:bdr w:val="single" w:sz="4" w:space="0" w:color="auto" w:frame="1"/>
    </w:rPr>
  </w:style>
  <w:style w:type="character" w:customStyle="1" w:styleId="10ptnotbold">
    <w:name w:val="10ptnotbold"/>
    <w:basedOn w:val="DefaultParagraphFont"/>
    <w:rsid w:val="00462182"/>
    <w:rPr>
      <w:sz w:val="20"/>
    </w:rPr>
  </w:style>
  <w:style w:type="character" w:customStyle="1" w:styleId="kn">
    <w:name w:val="kn"/>
    <w:basedOn w:val="DefaultParagraphFont"/>
    <w:rsid w:val="00462182"/>
  </w:style>
  <w:style w:type="character" w:customStyle="1" w:styleId="twelptblackblack1">
    <w:name w:val="twelptblackblack1"/>
    <w:basedOn w:val="DefaultParagraphFont"/>
    <w:rsid w:val="00462182"/>
    <w:rPr>
      <w:rFonts w:ascii="Verdana" w:hAnsi="Verdana" w:hint="default"/>
      <w:color w:val="000000"/>
      <w:sz w:val="16"/>
      <w:szCs w:val="16"/>
    </w:rPr>
  </w:style>
  <w:style w:type="character" w:customStyle="1" w:styleId="TagCharCharCharChar0">
    <w:name w:val="Tag Char Char Char Char"/>
    <w:basedOn w:val="DefaultParagraphFont"/>
    <w:rsid w:val="00462182"/>
    <w:rPr>
      <w:rFonts w:ascii="Times New Roman" w:eastAsia="Times New Roman" w:hAnsi="Times New Roman" w:cs="Times New Roman" w:hint="default"/>
      <w:b/>
      <w:bCs w:val="0"/>
      <w:sz w:val="24"/>
      <w:szCs w:val="20"/>
    </w:rPr>
  </w:style>
  <w:style w:type="character" w:customStyle="1" w:styleId="CharacterStyle14">
    <w:name w:val="Character Style 14"/>
    <w:rsid w:val="00462182"/>
    <w:rPr>
      <w:sz w:val="30"/>
      <w:szCs w:val="30"/>
    </w:rPr>
  </w:style>
  <w:style w:type="character" w:customStyle="1" w:styleId="CharacterStyle13">
    <w:name w:val="Character Style 13"/>
    <w:rsid w:val="00462182"/>
    <w:rPr>
      <w:i/>
      <w:iCs/>
      <w:sz w:val="17"/>
      <w:szCs w:val="17"/>
    </w:rPr>
  </w:style>
  <w:style w:type="character" w:customStyle="1" w:styleId="CardsNotUnderlined">
    <w:name w:val="Cards Not Underlined"/>
    <w:rsid w:val="00462182"/>
    <w:rPr>
      <w:rFonts w:ascii="Times New Roman" w:hAnsi="Times New Roman" w:cs="Times New Roman" w:hint="default"/>
      <w:sz w:val="16"/>
    </w:rPr>
  </w:style>
  <w:style w:type="character" w:customStyle="1" w:styleId="a13">
    <w:name w:val="a1"/>
    <w:rsid w:val="00462182"/>
    <w:rPr>
      <w:color w:val="008000"/>
    </w:rPr>
  </w:style>
  <w:style w:type="character" w:customStyle="1" w:styleId="mandelbrotrefrag">
    <w:name w:val="mandelbrot_refrag"/>
    <w:rsid w:val="00462182"/>
  </w:style>
  <w:style w:type="character" w:customStyle="1" w:styleId="imgcreditcaption">
    <w:name w:val="imgcreditcaption"/>
    <w:rsid w:val="00462182"/>
  </w:style>
  <w:style w:type="character" w:customStyle="1" w:styleId="current-article">
    <w:name w:val="current-article"/>
    <w:rsid w:val="00462182"/>
  </w:style>
  <w:style w:type="character" w:customStyle="1" w:styleId="hps">
    <w:name w:val="hps"/>
    <w:rsid w:val="00462182"/>
  </w:style>
  <w:style w:type="character" w:customStyle="1" w:styleId="source-org">
    <w:name w:val="source-org"/>
    <w:rsid w:val="00462182"/>
  </w:style>
  <w:style w:type="character" w:customStyle="1" w:styleId="Caption11">
    <w:name w:val="Caption11"/>
    <w:rsid w:val="00462182"/>
  </w:style>
  <w:style w:type="character" w:customStyle="1" w:styleId="mainheading">
    <w:name w:val="mainheading"/>
    <w:rsid w:val="00462182"/>
  </w:style>
  <w:style w:type="character" w:customStyle="1" w:styleId="StyleStyleunderlineBold11pt">
    <w:name w:val="Style Style underline + Bold + 11 pt"/>
    <w:rsid w:val="00462182"/>
    <w:rPr>
      <w:bCs/>
      <w:sz w:val="20"/>
      <w:u w:val="single"/>
    </w:rPr>
  </w:style>
  <w:style w:type="character" w:customStyle="1" w:styleId="StyleunderlineAsianTimesNewRomanBold">
    <w:name w:val="Style underline + (Asian) Times New Roman Bold"/>
    <w:rsid w:val="00462182"/>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462182"/>
    <w:rPr>
      <w:b/>
      <w:bCs/>
      <w:sz w:val="20"/>
      <w:u w:val="single"/>
      <w:bdr w:val="single" w:sz="4" w:space="0" w:color="auto" w:frame="1"/>
    </w:rPr>
  </w:style>
  <w:style w:type="character" w:customStyle="1" w:styleId="Style11ptBoldUnderlineBorderSinglesolidlineAuto1">
    <w:name w:val="Style 11 pt Bold Underline Border: : (Single solid line Auto  ...1"/>
    <w:rsid w:val="00462182"/>
    <w:rPr>
      <w:b/>
      <w:bCs/>
      <w:sz w:val="20"/>
      <w:u w:val="single"/>
      <w:bdr w:val="single" w:sz="4" w:space="0" w:color="auto" w:frame="1"/>
    </w:rPr>
  </w:style>
  <w:style w:type="character" w:customStyle="1" w:styleId="metaorigin">
    <w:name w:val="meta_origin"/>
    <w:rsid w:val="00462182"/>
  </w:style>
  <w:style w:type="character" w:customStyle="1" w:styleId="eminfo">
    <w:name w:val="eminfo"/>
    <w:rsid w:val="00462182"/>
  </w:style>
  <w:style w:type="character" w:customStyle="1" w:styleId="emhighlight">
    <w:name w:val="emhighlight"/>
    <w:rsid w:val="00462182"/>
  </w:style>
  <w:style w:type="character" w:customStyle="1" w:styleId="last">
    <w:name w:val="last"/>
    <w:rsid w:val="00462182"/>
  </w:style>
  <w:style w:type="character" w:customStyle="1" w:styleId="institution">
    <w:name w:val="institution"/>
    <w:rsid w:val="00462182"/>
  </w:style>
  <w:style w:type="character" w:customStyle="1" w:styleId="NormalCard">
    <w:name w:val="Normal Card"/>
    <w:uiPriority w:val="1"/>
    <w:qFormat/>
    <w:rsid w:val="00462182"/>
    <w:rPr>
      <w:rFonts w:ascii="Times New Roman" w:hAnsi="Times New Roman" w:cs="Times New Roman" w:hint="default"/>
      <w:sz w:val="24"/>
    </w:rPr>
  </w:style>
  <w:style w:type="character" w:customStyle="1" w:styleId="timebox">
    <w:name w:val="timebox"/>
    <w:rsid w:val="00462182"/>
  </w:style>
  <w:style w:type="character" w:customStyle="1" w:styleId="Heading2Subtext">
    <w:name w:val="Heading 2 Subtext"/>
    <w:rsid w:val="00462182"/>
    <w:rPr>
      <w:rFonts w:ascii="Times New Roman" w:hAnsi="Times New Roman" w:cs="Times New Roman" w:hint="default"/>
      <w:sz w:val="16"/>
    </w:rPr>
  </w:style>
  <w:style w:type="character" w:customStyle="1" w:styleId="caps-label">
    <w:name w:val="caps-label"/>
    <w:rsid w:val="00462182"/>
  </w:style>
  <w:style w:type="character" w:customStyle="1" w:styleId="cardshighlight0">
    <w:name w:val="cardshighlight"/>
    <w:rsid w:val="00462182"/>
  </w:style>
  <w:style w:type="character" w:customStyle="1" w:styleId="cardsfont12pt1">
    <w:name w:val="cardsfont12pt"/>
    <w:rsid w:val="00462182"/>
  </w:style>
  <w:style w:type="character" w:customStyle="1" w:styleId="kicker">
    <w:name w:val="kicker"/>
    <w:rsid w:val="00462182"/>
  </w:style>
  <w:style w:type="character" w:customStyle="1" w:styleId="backcontent">
    <w:name w:val="backcontent"/>
    <w:rsid w:val="00462182"/>
  </w:style>
  <w:style w:type="character" w:customStyle="1" w:styleId="daystmp">
    <w:name w:val="daystmp"/>
    <w:rsid w:val="00462182"/>
  </w:style>
  <w:style w:type="character" w:customStyle="1" w:styleId="cardsfont12ptchar">
    <w:name w:val="cardsfont12ptchar"/>
    <w:rsid w:val="00462182"/>
  </w:style>
  <w:style w:type="character" w:customStyle="1" w:styleId="gal">
    <w:name w:val="gal"/>
    <w:rsid w:val="00462182"/>
  </w:style>
  <w:style w:type="character" w:customStyle="1" w:styleId="imagedateline">
    <w:name w:val="image_dateline"/>
    <w:rsid w:val="00462182"/>
  </w:style>
  <w:style w:type="character" w:customStyle="1" w:styleId="authordatecharchar">
    <w:name w:val="authordatecharchar"/>
    <w:rsid w:val="00462182"/>
  </w:style>
  <w:style w:type="character" w:customStyle="1" w:styleId="style1char0">
    <w:name w:val="style1char"/>
    <w:rsid w:val="00462182"/>
  </w:style>
  <w:style w:type="character" w:customStyle="1" w:styleId="tagcharchar0">
    <w:name w:val="tagcharchar"/>
    <w:rsid w:val="00462182"/>
  </w:style>
  <w:style w:type="character" w:customStyle="1" w:styleId="underlinedcharchar2">
    <w:name w:val="underlinedcharchar"/>
    <w:rsid w:val="00462182"/>
  </w:style>
  <w:style w:type="character" w:customStyle="1" w:styleId="BoxedChar">
    <w:name w:val="Boxed Char"/>
    <w:rsid w:val="00462182"/>
    <w:rPr>
      <w:rFonts w:ascii="Arial Narrow" w:hAnsi="Arial Narrow" w:hint="default"/>
      <w:b/>
      <w:bCs w:val="0"/>
      <w:sz w:val="18"/>
      <w:bdr w:val="single" w:sz="6" w:space="0" w:color="auto" w:frame="1"/>
    </w:rPr>
  </w:style>
  <w:style w:type="character" w:customStyle="1" w:styleId="cardCharCharChar1">
    <w:name w:val="card Char Char Char1"/>
    <w:rsid w:val="00462182"/>
    <w:rPr>
      <w:lang w:val="en-US" w:eastAsia="en-US" w:bidi="ar-SA"/>
    </w:rPr>
  </w:style>
  <w:style w:type="character" w:customStyle="1" w:styleId="Style11ptThickunderline">
    <w:name w:val="Style 11 pt Thick underline"/>
    <w:rsid w:val="00462182"/>
    <w:rPr>
      <w:sz w:val="20"/>
      <w:u w:val="thick"/>
    </w:rPr>
  </w:style>
  <w:style w:type="character" w:customStyle="1" w:styleId="Style11ptBoldThickunderline">
    <w:name w:val="Style 11 pt Bold Thick underline"/>
    <w:rsid w:val="00462182"/>
    <w:rPr>
      <w:b/>
      <w:bCs/>
      <w:sz w:val="20"/>
      <w:u w:val="thick"/>
    </w:rPr>
  </w:style>
  <w:style w:type="character" w:customStyle="1" w:styleId="authors1">
    <w:name w:val="authors1"/>
    <w:rsid w:val="00462182"/>
    <w:rPr>
      <w:rFonts w:ascii="Verdana" w:hAnsi="Verdana" w:hint="default"/>
      <w:b/>
      <w:bCs/>
      <w:color w:val="006699"/>
      <w:sz w:val="20"/>
      <w:szCs w:val="20"/>
    </w:rPr>
  </w:style>
  <w:style w:type="character" w:customStyle="1" w:styleId="headlinesectionlarge">
    <w:name w:val="headline_section_large"/>
    <w:rsid w:val="00462182"/>
  </w:style>
  <w:style w:type="character" w:customStyle="1" w:styleId="Styleunderline11ptBlack">
    <w:name w:val="Style underline + 11 pt Black"/>
    <w:rsid w:val="00462182"/>
    <w:rPr>
      <w:color w:val="000000"/>
      <w:sz w:val="20"/>
      <w:u w:val="single"/>
    </w:rPr>
  </w:style>
  <w:style w:type="character" w:customStyle="1" w:styleId="Styleunderline11ptBoldBlack">
    <w:name w:val="Style underline + 11 pt Bold Black"/>
    <w:rsid w:val="00462182"/>
    <w:rPr>
      <w:b/>
      <w:bCs/>
      <w:color w:val="000000"/>
      <w:sz w:val="20"/>
      <w:u w:val="single"/>
    </w:rPr>
  </w:style>
  <w:style w:type="character" w:customStyle="1" w:styleId="Style11ptBoldBlackUnderline">
    <w:name w:val="Style 11 pt Bold Black Underline"/>
    <w:rsid w:val="00462182"/>
    <w:rPr>
      <w:b/>
      <w:bCs/>
      <w:color w:val="000000"/>
      <w:sz w:val="20"/>
      <w:u w:val="single"/>
    </w:rPr>
  </w:style>
  <w:style w:type="character" w:customStyle="1" w:styleId="Style11ptBoldBlackUnderlineBorderSinglesolidline">
    <w:name w:val="Style 11 pt Bold Black Underline Border: : (Single solid line ..."/>
    <w:rsid w:val="00462182"/>
    <w:rPr>
      <w:b/>
      <w:bCs/>
      <w:color w:val="000000"/>
      <w:sz w:val="20"/>
      <w:u w:val="single"/>
      <w:bdr w:val="single" w:sz="4" w:space="0" w:color="auto" w:frame="1"/>
    </w:rPr>
  </w:style>
  <w:style w:type="character" w:customStyle="1" w:styleId="StyleLatinMeridien-Italic11ptItalicUnderline">
    <w:name w:val="Style (Latin) Meridien-Italic 11 pt Italic Underline"/>
    <w:rsid w:val="00462182"/>
    <w:rPr>
      <w:rFonts w:ascii="Meridien-Italic" w:hAnsi="Meridien-Italic" w:hint="default"/>
      <w:i/>
      <w:iCs/>
      <w:sz w:val="20"/>
      <w:u w:val="single"/>
    </w:rPr>
  </w:style>
  <w:style w:type="character" w:customStyle="1" w:styleId="underlinestylechar0">
    <w:name w:val="underlinestylechar"/>
    <w:rsid w:val="00462182"/>
  </w:style>
  <w:style w:type="character" w:customStyle="1" w:styleId="StyleCards12ptThickunderlineChar1">
    <w:name w:val="Style Cards + 12 pt Thick underline Char1"/>
    <w:rsid w:val="00462182"/>
    <w:rPr>
      <w:sz w:val="24"/>
      <w:szCs w:val="24"/>
      <w:u w:val="thick"/>
    </w:rPr>
  </w:style>
  <w:style w:type="character" w:customStyle="1" w:styleId="BodyTextIndentChar2">
    <w:name w:val="Body Text Indent Char2"/>
    <w:basedOn w:val="DefaultParagraphFont"/>
    <w:uiPriority w:val="99"/>
    <w:semiHidden/>
    <w:rsid w:val="00462182"/>
    <w:rPr>
      <w:rFonts w:ascii="Georgia" w:hAnsi="Georgia" w:hint="default"/>
      <w:sz w:val="22"/>
      <w:szCs w:val="22"/>
    </w:rPr>
  </w:style>
  <w:style w:type="character" w:customStyle="1" w:styleId="BodyText2Char2">
    <w:name w:val="Body Text 2 Char2"/>
    <w:basedOn w:val="DefaultParagraphFont"/>
    <w:uiPriority w:val="99"/>
    <w:semiHidden/>
    <w:rsid w:val="00462182"/>
    <w:rPr>
      <w:rFonts w:ascii="Georgia" w:hAnsi="Georgia" w:hint="default"/>
      <w:sz w:val="22"/>
      <w:szCs w:val="22"/>
    </w:rPr>
  </w:style>
  <w:style w:type="character" w:customStyle="1" w:styleId="BodyText3Char2">
    <w:name w:val="Body Text 3 Char2"/>
    <w:basedOn w:val="DefaultParagraphFont"/>
    <w:uiPriority w:val="99"/>
    <w:semiHidden/>
    <w:rsid w:val="00462182"/>
    <w:rPr>
      <w:rFonts w:ascii="Georgia" w:hAnsi="Georgia" w:hint="default"/>
      <w:sz w:val="16"/>
      <w:szCs w:val="16"/>
    </w:rPr>
  </w:style>
  <w:style w:type="character" w:customStyle="1" w:styleId="BodyTextIndent2Char2">
    <w:name w:val="Body Text Indent 2 Char2"/>
    <w:basedOn w:val="DefaultParagraphFont"/>
    <w:uiPriority w:val="99"/>
    <w:semiHidden/>
    <w:rsid w:val="00462182"/>
    <w:rPr>
      <w:rFonts w:ascii="Georgia" w:hAnsi="Georgia" w:hint="default"/>
      <w:sz w:val="22"/>
      <w:szCs w:val="22"/>
    </w:rPr>
  </w:style>
  <w:style w:type="character" w:customStyle="1" w:styleId="BodyTextIndent3Char2">
    <w:name w:val="Body Text Indent 3 Char2"/>
    <w:basedOn w:val="DefaultParagraphFont"/>
    <w:uiPriority w:val="99"/>
    <w:semiHidden/>
    <w:rsid w:val="00462182"/>
    <w:rPr>
      <w:rFonts w:ascii="Georgia" w:hAnsi="Georgia" w:hint="default"/>
      <w:sz w:val="16"/>
      <w:szCs w:val="16"/>
    </w:rPr>
  </w:style>
  <w:style w:type="character" w:customStyle="1" w:styleId="z-BottomofFormChar2">
    <w:name w:val="z-Bottom of Form Char2"/>
    <w:basedOn w:val="DefaultParagraphFont"/>
    <w:uiPriority w:val="99"/>
    <w:semiHidden/>
    <w:rsid w:val="00462182"/>
    <w:rPr>
      <w:rFonts w:ascii="Arial" w:hAnsi="Arial" w:cs="Arial" w:hint="default"/>
      <w:vanish/>
      <w:webHidden w:val="0"/>
      <w:sz w:val="16"/>
      <w:szCs w:val="16"/>
      <w:specVanish w:val="0"/>
    </w:rPr>
  </w:style>
  <w:style w:type="character" w:customStyle="1" w:styleId="m5686307894942199640gmail-style13ptbold">
    <w:name w:val="m_5686307894942199640gmail-style13ptbold"/>
    <w:basedOn w:val="DefaultParagraphFont"/>
    <w:rsid w:val="00462182"/>
  </w:style>
  <w:style w:type="character" w:customStyle="1" w:styleId="m5686307894942199640gmail-styleunderline">
    <w:name w:val="m_5686307894942199640gmail-styleunderline"/>
    <w:basedOn w:val="DefaultParagraphFont"/>
    <w:rsid w:val="00462182"/>
  </w:style>
  <w:style w:type="character" w:customStyle="1" w:styleId="UnderlineCharCharChar">
    <w:name w:val="Underline Char Char Char"/>
    <w:rsid w:val="00462182"/>
    <w:rPr>
      <w:noProof w:val="0"/>
      <w:u w:val="single"/>
      <w:lang w:val="en-US" w:eastAsia="en-US" w:bidi="ar-SA"/>
    </w:rPr>
  </w:style>
  <w:style w:type="character" w:customStyle="1" w:styleId="messagecontent">
    <w:name w:val="message_content"/>
    <w:rsid w:val="00462182"/>
  </w:style>
  <w:style w:type="character" w:customStyle="1" w:styleId="TagChar1">
    <w:name w:val="Tag Char1"/>
    <w:aliases w:val="Char Char Char Char,Char Char Char Char Char Char Char Char Char1,Char Char Char Char Char Char Char Char Char Char,Char Char Char Char Char Char Char Char1, Char Char Char Char, Char Char Char Char Char Char Char Char Char1"/>
    <w:basedOn w:val="DefaultParagraphFont"/>
    <w:rsid w:val="00462182"/>
    <w:rPr>
      <w:rFonts w:ascii="Arial" w:hAnsi="Arial" w:cs="Arial" w:hint="default"/>
      <w:b/>
      <w:bCs/>
      <w:iCs/>
      <w:sz w:val="24"/>
      <w:szCs w:val="28"/>
      <w:lang w:val="en-US" w:eastAsia="en-US" w:bidi="ar-SA"/>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462182"/>
    <w:rPr>
      <w:rFonts w:ascii="Times New Roman" w:eastAsia="SimSun" w:hAnsi="Times New Roman" w:cs="Times New Roman" w:hint="default"/>
      <w:sz w:val="24"/>
      <w:szCs w:val="24"/>
      <w:lang w:eastAsia="zh-CN"/>
    </w:rPr>
  </w:style>
  <w:style w:type="character" w:customStyle="1" w:styleId="m4385445901877740177gmail-styleunderline">
    <w:name w:val="m_4385445901877740177gmail-styleunderline"/>
    <w:basedOn w:val="DefaultParagraphFont"/>
    <w:rsid w:val="00462182"/>
  </w:style>
  <w:style w:type="character" w:customStyle="1" w:styleId="CitationChar">
    <w:name w:val="Citation Char"/>
    <w:rsid w:val="00462182"/>
    <w:rPr>
      <w:bCs/>
      <w:u w:val="single"/>
    </w:rPr>
  </w:style>
  <w:style w:type="character" w:customStyle="1" w:styleId="FontStyle72">
    <w:name w:val="Font Style72"/>
    <w:rsid w:val="00462182"/>
    <w:rPr>
      <w:rFonts w:ascii="Times New Roman" w:hAnsi="Times New Roman" w:cs="Times New Roman" w:hint="default"/>
      <w:sz w:val="16"/>
      <w:szCs w:val="16"/>
    </w:rPr>
  </w:style>
  <w:style w:type="character" w:customStyle="1" w:styleId="FontStyle73">
    <w:name w:val="Font Style73"/>
    <w:uiPriority w:val="99"/>
    <w:rsid w:val="00462182"/>
    <w:rPr>
      <w:rFonts w:ascii="Times New Roman" w:hAnsi="Times New Roman" w:cs="Times New Roman" w:hint="default"/>
      <w:i/>
      <w:iCs/>
      <w:sz w:val="16"/>
      <w:szCs w:val="16"/>
    </w:rPr>
  </w:style>
  <w:style w:type="character" w:customStyle="1" w:styleId="UnderlinestyleChar20">
    <w:name w:val="Underline style Char2"/>
    <w:rsid w:val="00462182"/>
    <w:rPr>
      <w:sz w:val="22"/>
      <w:szCs w:val="24"/>
      <w:u w:val="single"/>
      <w:lang w:val="en-US" w:eastAsia="en-US" w:bidi="ar-SA"/>
    </w:rPr>
  </w:style>
  <w:style w:type="character" w:customStyle="1" w:styleId="FontStyle49">
    <w:name w:val="Font Style49"/>
    <w:uiPriority w:val="99"/>
    <w:rsid w:val="00462182"/>
    <w:rPr>
      <w:rFonts w:ascii="Times New Roman" w:hAnsi="Times New Roman" w:cs="Times New Roman" w:hint="default"/>
      <w:sz w:val="20"/>
      <w:szCs w:val="20"/>
    </w:rPr>
  </w:style>
  <w:style w:type="character" w:customStyle="1" w:styleId="FontStyle50">
    <w:name w:val="Font Style50"/>
    <w:uiPriority w:val="99"/>
    <w:rsid w:val="00462182"/>
    <w:rPr>
      <w:rFonts w:ascii="Times New Roman" w:hAnsi="Times New Roman" w:cs="Times New Roman" w:hint="default"/>
      <w:b/>
      <w:bCs/>
      <w:sz w:val="20"/>
      <w:szCs w:val="20"/>
    </w:rPr>
  </w:style>
  <w:style w:type="paragraph" w:styleId="ListBullet">
    <w:name w:val="List Bullet"/>
    <w:basedOn w:val="Normal"/>
    <w:link w:val="ListBulletChar"/>
    <w:unhideWhenUsed/>
    <w:rsid w:val="00462182"/>
    <w:pPr>
      <w:tabs>
        <w:tab w:val="num" w:pos="360"/>
      </w:tabs>
      <w:spacing w:after="0" w:line="240" w:lineRule="auto"/>
      <w:ind w:left="360" w:hanging="360"/>
      <w:contextualSpacing/>
    </w:pPr>
    <w:rPr>
      <w:sz w:val="16"/>
    </w:rPr>
  </w:style>
  <w:style w:type="character" w:customStyle="1" w:styleId="UnderlineChar2CharCharChar">
    <w:name w:val="Underline Char2 Char Char Char"/>
    <w:locked/>
    <w:rsid w:val="00462182"/>
    <w:rPr>
      <w:rFonts w:ascii="MS Mincho" w:eastAsia="MS Mincho" w:hAnsi="MS Mincho" w:hint="eastAsia"/>
      <w:szCs w:val="20"/>
      <w:u w:val="single"/>
    </w:rPr>
  </w:style>
  <w:style w:type="character" w:customStyle="1" w:styleId="Citation-AuthorDateChar">
    <w:name w:val="Citation - Author/Date Char"/>
    <w:locked/>
    <w:rsid w:val="00462182"/>
    <w:rPr>
      <w:rFonts w:ascii="Times New Roman" w:eastAsia="Times New Roman" w:hAnsi="Times New Roman" w:cs="Times New Roman" w:hint="default"/>
      <w:b/>
      <w:bCs w:val="0"/>
      <w:smallCaps/>
      <w:sz w:val="24"/>
      <w:szCs w:val="24"/>
      <w:u w:val="single"/>
    </w:rPr>
  </w:style>
  <w:style w:type="character" w:customStyle="1" w:styleId="DebateUnderlineBoldCharChar">
    <w:name w:val="Debate Underline Bold Char Char"/>
    <w:locked/>
    <w:rsid w:val="00462182"/>
    <w:rPr>
      <w:rFonts w:ascii="Times New Roman" w:eastAsia="Times New Roman" w:hAnsi="Times New Roman" w:cs="Times New Roman" w:hint="default"/>
      <w:b/>
      <w:bCs w:val="0"/>
      <w:szCs w:val="24"/>
      <w:u w:val="thick"/>
    </w:rPr>
  </w:style>
  <w:style w:type="character" w:customStyle="1" w:styleId="TagsCharCharCharChar">
    <w:name w:val="Tags Char Char Char Char"/>
    <w:locked/>
    <w:rsid w:val="00462182"/>
    <w:rPr>
      <w:rFonts w:ascii="Times New Roman" w:eastAsia="Times New Roman" w:hAnsi="Times New Roman" w:cs="Times New Roman" w:hint="default"/>
      <w:b/>
      <w:bCs w:val="0"/>
      <w:sz w:val="24"/>
      <w:szCs w:val="24"/>
    </w:rPr>
  </w:style>
  <w:style w:type="character" w:customStyle="1" w:styleId="UnderlineCharChar4">
    <w:name w:val="Underline Char Char4"/>
    <w:rsid w:val="00462182"/>
    <w:rPr>
      <w:szCs w:val="24"/>
      <w:u w:val="single"/>
      <w:lang w:val="en-US" w:eastAsia="en-US" w:bidi="ar-SA"/>
    </w:rPr>
  </w:style>
  <w:style w:type="character" w:customStyle="1" w:styleId="BoldUnderlineCharChar3">
    <w:name w:val="BoldUnderline Char Char3"/>
    <w:rsid w:val="00462182"/>
    <w:rPr>
      <w:b/>
      <w:bCs w:val="0"/>
      <w:szCs w:val="24"/>
      <w:u w:val="single"/>
      <w:lang w:val="en-US" w:eastAsia="en-US" w:bidi="ar-SA"/>
    </w:rPr>
  </w:style>
  <w:style w:type="character" w:customStyle="1" w:styleId="UnderlineCharChar3">
    <w:name w:val="Underline Char Char3"/>
    <w:rsid w:val="00462182"/>
    <w:rPr>
      <w:szCs w:val="24"/>
      <w:u w:val="single"/>
      <w:lang w:val="en-US" w:eastAsia="en-US" w:bidi="ar-SA"/>
    </w:rPr>
  </w:style>
  <w:style w:type="character" w:customStyle="1" w:styleId="BoldUnderlineCharChar2">
    <w:name w:val="BoldUnderline Char Char2"/>
    <w:rsid w:val="00462182"/>
    <w:rPr>
      <w:b/>
      <w:bCs w:val="0"/>
      <w:szCs w:val="24"/>
      <w:u w:val="single"/>
      <w:lang w:val="en-US" w:eastAsia="en-US" w:bidi="ar-SA"/>
    </w:rPr>
  </w:style>
  <w:style w:type="character" w:customStyle="1" w:styleId="volume-issue">
    <w:name w:val="volume-issue"/>
    <w:rsid w:val="00462182"/>
    <w:rPr>
      <w:rFonts w:ascii="Times New Roman" w:hAnsi="Times New Roman" w:cs="Times New Roman" w:hint="default"/>
    </w:rPr>
  </w:style>
  <w:style w:type="character" w:customStyle="1" w:styleId="boldness1">
    <w:name w:val="boldness1"/>
    <w:rsid w:val="00462182"/>
  </w:style>
  <w:style w:type="character" w:customStyle="1" w:styleId="story-author">
    <w:name w:val="story-author"/>
    <w:basedOn w:val="DefaultParagraphFont"/>
    <w:rsid w:val="00462182"/>
  </w:style>
  <w:style w:type="character" w:customStyle="1" w:styleId="Heading3CharCharCharChar">
    <w:name w:val="Heading 3 Char Char Char Char"/>
    <w:basedOn w:val="DefaultParagraphFont"/>
    <w:rsid w:val="00462182"/>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462182"/>
    <w:rPr>
      <w:rFonts w:ascii="Arial" w:hAnsi="Arial" w:cs="Times New Roman"/>
      <w:b w:val="0"/>
      <w:bCs/>
      <w:i w:val="0"/>
      <w:iCs w:val="0"/>
      <w:sz w:val="24"/>
      <w:u w:val="single"/>
      <w:bdr w:val="single" w:sz="18" w:space="0" w:color="auto" w:frame="1"/>
    </w:rPr>
  </w:style>
  <w:style w:type="character" w:customStyle="1" w:styleId="navy13bd">
    <w:name w:val="navy13bd"/>
    <w:basedOn w:val="DefaultParagraphFont"/>
    <w:rsid w:val="00462182"/>
  </w:style>
  <w:style w:type="character" w:customStyle="1" w:styleId="StyleStyle4CharTimesNewRoman11ptItalic">
    <w:name w:val="Style Style4 Char + Times New Roman 11 pt Italic"/>
    <w:basedOn w:val="DefaultParagraphFont"/>
    <w:rsid w:val="00462182"/>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462182"/>
  </w:style>
  <w:style w:type="character" w:customStyle="1" w:styleId="ac">
    <w:name w:val="_"/>
    <w:basedOn w:val="DefaultParagraphFont"/>
    <w:rsid w:val="00462182"/>
  </w:style>
  <w:style w:type="character" w:customStyle="1" w:styleId="Heading3CharCharCharChar1">
    <w:name w:val="Heading 3 Char Char Char Char1"/>
    <w:rsid w:val="00462182"/>
    <w:rPr>
      <w:rFonts w:ascii="Arial" w:hAnsi="Arial" w:cs="Arial" w:hint="default"/>
      <w:bCs/>
      <w:szCs w:val="26"/>
      <w:u w:val="single"/>
      <w:lang w:val="en-US" w:eastAsia="en-US" w:bidi="ar-SA"/>
    </w:rPr>
  </w:style>
  <w:style w:type="character" w:customStyle="1" w:styleId="comment-body">
    <w:name w:val="comment-body"/>
    <w:rsid w:val="00462182"/>
  </w:style>
  <w:style w:type="character" w:customStyle="1" w:styleId="UnderlineCharCharChar1">
    <w:name w:val="Underline Char Char Char1"/>
    <w:rsid w:val="00462182"/>
    <w:rPr>
      <w:u w:val="single"/>
      <w:lang w:val="en-US" w:eastAsia="en-US" w:bidi="ar-SA"/>
    </w:rPr>
  </w:style>
  <w:style w:type="character" w:customStyle="1" w:styleId="reality">
    <w:name w:val="reality"/>
    <w:rsid w:val="00462182"/>
  </w:style>
  <w:style w:type="character" w:customStyle="1" w:styleId="UnderlineChar1Char">
    <w:name w:val="Underline Char1 Char"/>
    <w:rsid w:val="00462182"/>
    <w:rPr>
      <w:rFonts w:ascii="Calibri" w:eastAsia="MS Mincho" w:hAnsi="Calibri" w:cs="Calibri" w:hint="default"/>
      <w:szCs w:val="20"/>
      <w:u w:val="single"/>
    </w:rPr>
  </w:style>
  <w:style w:type="character" w:customStyle="1" w:styleId="StyleBoldandUnderlineCharChar29pt">
    <w:name w:val="Style Bold and Underline Char Char2 + 9 pt"/>
    <w:rsid w:val="00462182"/>
    <w:rPr>
      <w:rFonts w:ascii="Times New Roman" w:hAnsi="Times New Roman" w:cs="Times New Roman" w:hint="default"/>
      <w:b/>
      <w:bCs/>
      <w:noProof w:val="0"/>
      <w:sz w:val="20"/>
      <w:u w:val="single"/>
    </w:rPr>
  </w:style>
  <w:style w:type="character" w:customStyle="1" w:styleId="StyleUnderlineCharChar19pt">
    <w:name w:val="Style Underline Char Char1 + 9 pt"/>
    <w:rsid w:val="00462182"/>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462182"/>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462182"/>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462182"/>
    <w:rPr>
      <w:rFonts w:ascii="Times New Roman" w:hAnsi="Times New Roman" w:cs="Times New Roman" w:hint="default"/>
      <w:sz w:val="20"/>
      <w:u w:val="dottedHeavy"/>
    </w:rPr>
  </w:style>
  <w:style w:type="character" w:customStyle="1" w:styleId="article-record-publication-volume-issue">
    <w:name w:val="article-record-publication-volume-issue"/>
    <w:rsid w:val="00462182"/>
  </w:style>
  <w:style w:type="character" w:customStyle="1" w:styleId="resultbodyblack">
    <w:name w:val="resultbodyblack"/>
    <w:rsid w:val="00462182"/>
    <w:rPr>
      <w:rFonts w:ascii="Times New Roman" w:hAnsi="Times New Roman" w:cs="Times New Roman" w:hint="default"/>
    </w:rPr>
  </w:style>
  <w:style w:type="character" w:customStyle="1" w:styleId="quotechar0">
    <w:name w:val="quotechar"/>
    <w:rsid w:val="00462182"/>
  </w:style>
  <w:style w:type="character" w:customStyle="1" w:styleId="3TagCite">
    <w:name w:val="3 Tag/Cite"/>
    <w:rsid w:val="00462182"/>
    <w:rPr>
      <w:rFonts w:ascii="Times New Roman" w:hAnsi="Times New Roman" w:cs="Times New Roman" w:hint="default"/>
      <w:b/>
      <w:bCs w:val="0"/>
    </w:rPr>
  </w:style>
  <w:style w:type="character" w:customStyle="1" w:styleId="4Qualifications">
    <w:name w:val="4 Qualifications"/>
    <w:rsid w:val="00462182"/>
    <w:rPr>
      <w:rFonts w:ascii="Times New Roman" w:hAnsi="Times New Roman" w:cs="Times New Roman" w:hint="default"/>
      <w:sz w:val="19"/>
    </w:rPr>
  </w:style>
  <w:style w:type="character" w:customStyle="1" w:styleId="6Underlined">
    <w:name w:val="6 Underlined"/>
    <w:rsid w:val="00462182"/>
    <w:rPr>
      <w:rFonts w:ascii="Times New Roman" w:hAnsi="Times New Roman" w:cs="Times New Roman" w:hint="default"/>
      <w:b/>
      <w:bCs w:val="0"/>
      <w:sz w:val="21"/>
      <w:u w:val="single"/>
    </w:rPr>
  </w:style>
  <w:style w:type="character" w:customStyle="1" w:styleId="nohighlighting">
    <w:name w:val="no highlighting"/>
    <w:rsid w:val="00462182"/>
    <w:rPr>
      <w:rFonts w:ascii="Times New Roman" w:hAnsi="Times New Roman" w:cs="Times New Roman" w:hint="default"/>
      <w:color w:val="auto"/>
      <w:sz w:val="20"/>
      <w:u w:val="thick"/>
      <w:bdr w:val="none" w:sz="0" w:space="0" w:color="auto" w:frame="1"/>
    </w:rPr>
  </w:style>
  <w:style w:type="character" w:customStyle="1" w:styleId="CharChar61">
    <w:name w:val="Char Char61"/>
    <w:rsid w:val="00462182"/>
    <w:rPr>
      <w:rFonts w:ascii="Arial" w:hAnsi="Arial" w:cs="Arial" w:hint="default"/>
      <w:bCs/>
      <w:sz w:val="16"/>
      <w:szCs w:val="26"/>
      <w:lang w:val="en-US" w:eastAsia="en-US" w:bidi="ar-SA"/>
    </w:rPr>
  </w:style>
  <w:style w:type="character" w:customStyle="1" w:styleId="styledate">
    <w:name w:val="styledate"/>
    <w:rsid w:val="00462182"/>
  </w:style>
  <w:style w:type="character" w:customStyle="1" w:styleId="StyleUnderlineChar9ptChar">
    <w:name w:val="Style Underline Char + 9 pt Char"/>
    <w:rsid w:val="00462182"/>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462182"/>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462182"/>
    <w:rPr>
      <w:b/>
      <w:bCs w:val="0"/>
      <w:szCs w:val="24"/>
      <w:u w:val="single"/>
      <w:lang w:val="en-US" w:eastAsia="en-US" w:bidi="ar-SA"/>
    </w:rPr>
  </w:style>
  <w:style w:type="character" w:customStyle="1" w:styleId="BoldandUnderlineChar1Char2">
    <w:name w:val="Bold and Underline Char1 Char2"/>
    <w:rsid w:val="00462182"/>
    <w:rPr>
      <w:b/>
      <w:bCs w:val="0"/>
      <w:szCs w:val="24"/>
      <w:u w:val="single"/>
      <w:lang w:val="en-US" w:eastAsia="en-US" w:bidi="ar-SA"/>
    </w:rPr>
  </w:style>
  <w:style w:type="character" w:customStyle="1" w:styleId="BoldandUnderlineCharChar1">
    <w:name w:val="Bold and Underline Char Char1"/>
    <w:rsid w:val="00462182"/>
    <w:rPr>
      <w:b/>
      <w:bCs w:val="0"/>
      <w:szCs w:val="24"/>
      <w:u w:val="single"/>
      <w:lang w:val="en-US" w:eastAsia="en-US" w:bidi="ar-SA"/>
    </w:rPr>
  </w:style>
  <w:style w:type="character" w:customStyle="1" w:styleId="authoraffil">
    <w:name w:val="authoraffil"/>
    <w:rsid w:val="00462182"/>
  </w:style>
  <w:style w:type="character" w:customStyle="1" w:styleId="CharChar8">
    <w:name w:val="Char Char8"/>
    <w:rsid w:val="00462182"/>
    <w:rPr>
      <w:rFonts w:ascii="Georgia" w:eastAsia="Times New Roman" w:hAnsi="Georgia" w:hint="default"/>
      <w:b/>
      <w:bCs/>
      <w:sz w:val="30"/>
      <w:szCs w:val="28"/>
      <w:u w:val="single"/>
    </w:rPr>
  </w:style>
  <w:style w:type="character" w:customStyle="1" w:styleId="StyleArial6ptBold">
    <w:name w:val="Style Arial 6 pt Bold"/>
    <w:rsid w:val="00462182"/>
    <w:rPr>
      <w:rFonts w:ascii="Arial" w:hAnsi="Arial" w:cs="Arial" w:hint="default"/>
      <w:bCs/>
      <w:sz w:val="12"/>
    </w:rPr>
  </w:style>
  <w:style w:type="character" w:customStyle="1" w:styleId="Heading2Char5">
    <w:name w:val="Heading 2 Char5"/>
    <w:rsid w:val="00462182"/>
    <w:rPr>
      <w:rFonts w:ascii="Garamond" w:hAnsi="Garamond" w:cs="Arial" w:hint="default"/>
      <w:b/>
      <w:bCs/>
      <w:iCs/>
      <w:sz w:val="24"/>
      <w:szCs w:val="28"/>
      <w:lang w:val="en-US" w:eastAsia="en-US" w:bidi="ar-SA"/>
    </w:rPr>
  </w:style>
  <w:style w:type="character" w:customStyle="1" w:styleId="boldcitationChar">
    <w:name w:val="bold citation Char"/>
    <w:rsid w:val="00462182"/>
    <w:rPr>
      <w:rFonts w:ascii="Arial" w:hAnsi="Arial" w:cs="Arial" w:hint="default"/>
      <w:b/>
      <w:bCs w:val="0"/>
      <w:sz w:val="28"/>
      <w:szCs w:val="24"/>
      <w:u w:val="thick"/>
      <w:lang w:val="en-US" w:eastAsia="en-US" w:bidi="ar-SA"/>
    </w:rPr>
  </w:style>
  <w:style w:type="character" w:customStyle="1" w:styleId="BoldunderlineChar5">
    <w:name w:val="Bold/underline Char"/>
    <w:rsid w:val="00462182"/>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462182"/>
  </w:style>
  <w:style w:type="character" w:customStyle="1" w:styleId="tagCharCharChar1">
    <w:name w:val="tag Char Char Char1"/>
    <w:rsid w:val="00462182"/>
    <w:rPr>
      <w:b/>
      <w:bCs w:val="0"/>
      <w:sz w:val="24"/>
      <w:lang w:val="en-US" w:eastAsia="en-US" w:bidi="ar-SA"/>
    </w:rPr>
  </w:style>
  <w:style w:type="character" w:customStyle="1" w:styleId="bylines">
    <w:name w:val="bylines"/>
    <w:basedOn w:val="DefaultParagraphFont"/>
    <w:rsid w:val="00462182"/>
  </w:style>
  <w:style w:type="character" w:customStyle="1" w:styleId="StyleStyleBoldUnderlineUnderlineIntenseEmphasis1apple-style-2">
    <w:name w:val="Style Style Bold UnderlineUnderlineIntense Emphasis1apple-style-...2"/>
    <w:basedOn w:val="DefaultParagraphFont"/>
    <w:rsid w:val="00462182"/>
    <w:rPr>
      <w:b w:val="0"/>
      <w:bCs/>
      <w:sz w:val="22"/>
      <w:u w:val="single"/>
    </w:rPr>
  </w:style>
  <w:style w:type="character" w:customStyle="1" w:styleId="FontStyle57">
    <w:name w:val="Font Style57"/>
    <w:rsid w:val="00462182"/>
    <w:rPr>
      <w:rFonts w:ascii="Georgia" w:hAnsi="Georgia" w:cs="Georgia" w:hint="default"/>
      <w:b/>
      <w:bCs/>
      <w:sz w:val="14"/>
      <w:szCs w:val="14"/>
    </w:rPr>
  </w:style>
  <w:style w:type="character" w:customStyle="1" w:styleId="FontStyle89">
    <w:name w:val="Font Style89"/>
    <w:rsid w:val="00462182"/>
    <w:rPr>
      <w:rFonts w:ascii="Times New Roman" w:hAnsi="Times New Roman" w:cs="Times New Roman" w:hint="default"/>
      <w:b/>
      <w:bCs/>
      <w:smallCaps/>
      <w:spacing w:val="40"/>
      <w:sz w:val="16"/>
      <w:szCs w:val="16"/>
    </w:rPr>
  </w:style>
  <w:style w:type="character" w:customStyle="1" w:styleId="hvr">
    <w:name w:val="hvr"/>
    <w:basedOn w:val="DefaultParagraphFont"/>
    <w:rsid w:val="00462182"/>
  </w:style>
  <w:style w:type="character" w:customStyle="1" w:styleId="cardChar20">
    <w:name w:val="card Char2"/>
    <w:basedOn w:val="DefaultParagraphFont"/>
    <w:uiPriority w:val="6"/>
    <w:rsid w:val="00462182"/>
    <w:rPr>
      <w:rFonts w:ascii="Times New Roman" w:hAnsi="Times New Roman" w:cs="Calibri" w:hint="default"/>
      <w:szCs w:val="20"/>
    </w:rPr>
  </w:style>
  <w:style w:type="character" w:customStyle="1" w:styleId="red">
    <w:name w:val="red"/>
    <w:basedOn w:val="DefaultParagraphFont"/>
    <w:rsid w:val="00462182"/>
  </w:style>
  <w:style w:type="character" w:customStyle="1" w:styleId="viewstorydateline">
    <w:name w:val="viewstorydateline"/>
    <w:basedOn w:val="DefaultParagraphFont"/>
    <w:rsid w:val="00462182"/>
  </w:style>
  <w:style w:type="character" w:customStyle="1" w:styleId="meta-sep">
    <w:name w:val="meta-sep"/>
    <w:basedOn w:val="DefaultParagraphFont"/>
    <w:rsid w:val="00462182"/>
  </w:style>
  <w:style w:type="character" w:customStyle="1" w:styleId="A19">
    <w:name w:val="A19"/>
    <w:uiPriority w:val="99"/>
    <w:rsid w:val="00462182"/>
    <w:rPr>
      <w:rFonts w:ascii="Georgia" w:hAnsi="Georgia" w:cs="Georgia" w:hint="default"/>
      <w:color w:val="000000"/>
      <w:sz w:val="20"/>
      <w:szCs w:val="20"/>
      <w:u w:val="single"/>
    </w:rPr>
  </w:style>
  <w:style w:type="character" w:customStyle="1" w:styleId="A130">
    <w:name w:val="A13"/>
    <w:rsid w:val="00462182"/>
    <w:rPr>
      <w:rFonts w:ascii="Georgia" w:hAnsi="Georgia" w:cs="Georgia" w:hint="default"/>
      <w:color w:val="000000"/>
      <w:sz w:val="11"/>
      <w:szCs w:val="11"/>
    </w:rPr>
  </w:style>
  <w:style w:type="character" w:customStyle="1" w:styleId="ontext">
    <w:name w:val="ontext"/>
    <w:basedOn w:val="DefaultParagraphFont"/>
    <w:rsid w:val="00462182"/>
  </w:style>
  <w:style w:type="character" w:customStyle="1" w:styleId="archive-title">
    <w:name w:val="archive-title"/>
    <w:basedOn w:val="DefaultParagraphFont"/>
    <w:rsid w:val="00462182"/>
  </w:style>
  <w:style w:type="character" w:customStyle="1" w:styleId="imgleft">
    <w:name w:val="imgleft"/>
    <w:basedOn w:val="DefaultParagraphFont"/>
    <w:rsid w:val="00462182"/>
  </w:style>
  <w:style w:type="character" w:customStyle="1" w:styleId="imgcenter">
    <w:name w:val="imgcenter"/>
    <w:basedOn w:val="DefaultParagraphFont"/>
    <w:rsid w:val="00462182"/>
  </w:style>
  <w:style w:type="character" w:customStyle="1" w:styleId="A42">
    <w:name w:val="A4+2"/>
    <w:uiPriority w:val="99"/>
    <w:rsid w:val="00462182"/>
    <w:rPr>
      <w:rFonts w:ascii="Helvetica LT Std" w:hAnsi="Helvetica LT Std" w:cs="Helvetica LT Std" w:hint="default"/>
      <w:color w:val="000000"/>
      <w:sz w:val="11"/>
      <w:szCs w:val="11"/>
    </w:rPr>
  </w:style>
  <w:style w:type="character" w:customStyle="1" w:styleId="fstitle">
    <w:name w:val="fs_title"/>
    <w:basedOn w:val="DefaultParagraphFont"/>
    <w:rsid w:val="00462182"/>
  </w:style>
  <w:style w:type="character" w:customStyle="1" w:styleId="reportbody1">
    <w:name w:val="reportbody1"/>
    <w:basedOn w:val="DefaultParagraphFont"/>
    <w:rsid w:val="00462182"/>
    <w:rPr>
      <w:rFonts w:ascii="Tahoma" w:hAnsi="Tahoma" w:cs="Tahoma" w:hint="default"/>
      <w:color w:val="000000"/>
      <w:sz w:val="14"/>
      <w:szCs w:val="14"/>
    </w:rPr>
  </w:style>
  <w:style w:type="character" w:customStyle="1" w:styleId="dateday">
    <w:name w:val="date_day"/>
    <w:basedOn w:val="DefaultParagraphFont"/>
    <w:rsid w:val="00462182"/>
  </w:style>
  <w:style w:type="character" w:customStyle="1" w:styleId="datemonth">
    <w:name w:val="date_month"/>
    <w:basedOn w:val="DefaultParagraphFont"/>
    <w:rsid w:val="00462182"/>
  </w:style>
  <w:style w:type="character" w:customStyle="1" w:styleId="dateyear">
    <w:name w:val="date_year"/>
    <w:basedOn w:val="DefaultParagraphFont"/>
    <w:rsid w:val="00462182"/>
  </w:style>
  <w:style w:type="character" w:customStyle="1" w:styleId="Heading3CharCharCharCharCharChar">
    <w:name w:val="Heading 3 Char Char Char Char Char Char"/>
    <w:basedOn w:val="DefaultParagraphFont"/>
    <w:rsid w:val="00462182"/>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462182"/>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462182"/>
    <w:rPr>
      <w:sz w:val="24"/>
      <w:szCs w:val="24"/>
      <w:lang w:val="en-US" w:eastAsia="en-US" w:bidi="ar-SA"/>
    </w:rPr>
  </w:style>
  <w:style w:type="character" w:customStyle="1" w:styleId="insideitro">
    <w:name w:val="insideitro"/>
    <w:basedOn w:val="DefaultParagraphFont"/>
    <w:rsid w:val="00462182"/>
  </w:style>
  <w:style w:type="character" w:customStyle="1" w:styleId="wcfont">
    <w:name w:val="wcfont"/>
    <w:basedOn w:val="DefaultParagraphFont"/>
    <w:rsid w:val="00462182"/>
  </w:style>
  <w:style w:type="character" w:customStyle="1" w:styleId="qftext">
    <w:name w:val="qftext"/>
    <w:basedOn w:val="DefaultParagraphFont"/>
    <w:rsid w:val="00462182"/>
  </w:style>
  <w:style w:type="character" w:customStyle="1" w:styleId="leftidx">
    <w:name w:val="leftidx"/>
    <w:basedOn w:val="DefaultParagraphFont"/>
    <w:rsid w:val="00462182"/>
  </w:style>
  <w:style w:type="character" w:customStyle="1" w:styleId="eventtitle">
    <w:name w:val="eventtitle"/>
    <w:basedOn w:val="DefaultParagraphFont"/>
    <w:rsid w:val="00462182"/>
  </w:style>
  <w:style w:type="character" w:customStyle="1" w:styleId="eventsubtitle">
    <w:name w:val="eventsubtitle"/>
    <w:basedOn w:val="DefaultParagraphFont"/>
    <w:rsid w:val="00462182"/>
  </w:style>
  <w:style w:type="character" w:customStyle="1" w:styleId="eventdate">
    <w:name w:val="eventdate"/>
    <w:basedOn w:val="DefaultParagraphFont"/>
    <w:rsid w:val="00462182"/>
  </w:style>
  <w:style w:type="character" w:customStyle="1" w:styleId="legend">
    <w:name w:val="legend"/>
    <w:basedOn w:val="DefaultParagraphFont"/>
    <w:rsid w:val="00462182"/>
  </w:style>
  <w:style w:type="character" w:customStyle="1" w:styleId="slug-elocation">
    <w:name w:val="slug-elocation"/>
    <w:basedOn w:val="DefaultParagraphFont"/>
    <w:rsid w:val="00462182"/>
  </w:style>
  <w:style w:type="character" w:customStyle="1" w:styleId="fu-autorenangabe-fu-beschreibung">
    <w:name w:val="fu-autorenangabe-fu-beschreibung"/>
    <w:rsid w:val="00462182"/>
  </w:style>
  <w:style w:type="character" w:customStyle="1" w:styleId="commentscontainer">
    <w:name w:val="comments_container"/>
    <w:basedOn w:val="DefaultParagraphFont"/>
    <w:rsid w:val="00462182"/>
  </w:style>
  <w:style w:type="character" w:customStyle="1" w:styleId="hparticlefooter">
    <w:name w:val="hparticlefooter"/>
    <w:basedOn w:val="DefaultParagraphFont"/>
    <w:rsid w:val="00462182"/>
  </w:style>
  <w:style w:type="character" w:customStyle="1" w:styleId="profile-data">
    <w:name w:val="profile-data"/>
    <w:basedOn w:val="DefaultParagraphFont"/>
    <w:rsid w:val="00462182"/>
  </w:style>
  <w:style w:type="character" w:customStyle="1" w:styleId="BlockCharCharCharCharChar">
    <w:name w:val="Block Char Char Char Char Char"/>
    <w:aliases w:val="Block Char Char Char Char Char Char Char Char,Block Char Char Char Char Char Char Char1"/>
    <w:basedOn w:val="DefaultParagraphFont"/>
    <w:rsid w:val="00462182"/>
    <w:rPr>
      <w:rFonts w:ascii="Arial" w:hAnsi="Arial" w:cs="Arial" w:hint="default"/>
      <w:b/>
      <w:bCs/>
      <w:smallCaps/>
      <w:color w:val="000000"/>
      <w:kern w:val="32"/>
      <w:position w:val="16"/>
      <w:sz w:val="40"/>
      <w:szCs w:val="32"/>
      <w:lang w:val="en-US" w:eastAsia="en-US" w:bidi="ar-SA"/>
    </w:rPr>
  </w:style>
  <w:style w:type="character" w:customStyle="1" w:styleId="ReadText">
    <w:name w:val="Read Text"/>
    <w:basedOn w:val="DefaultParagraphFont"/>
    <w:rsid w:val="00462182"/>
    <w:rPr>
      <w:rFonts w:ascii="Times New Roman" w:hAnsi="Times New Roman" w:cs="Times New Roman" w:hint="default"/>
      <w:b/>
      <w:bCs/>
      <w:sz w:val="24"/>
      <w:u w:val="single"/>
    </w:rPr>
  </w:style>
  <w:style w:type="character" w:customStyle="1" w:styleId="main">
    <w:name w:val="main"/>
    <w:basedOn w:val="DefaultParagraphFont"/>
    <w:rsid w:val="00462182"/>
  </w:style>
  <w:style w:type="character" w:customStyle="1" w:styleId="textunderlineCharChar">
    <w:name w:val="text underline Char Char"/>
    <w:basedOn w:val="DefaultParagraphFont"/>
    <w:rsid w:val="00462182"/>
    <w:rPr>
      <w:rFonts w:ascii="Garamond" w:hAnsi="Garamond" w:hint="default"/>
      <w:color w:val="000000"/>
      <w:u w:val="single"/>
    </w:rPr>
  </w:style>
  <w:style w:type="character" w:customStyle="1" w:styleId="FullCiteCharChar">
    <w:name w:val="Full Cite Char Char"/>
    <w:basedOn w:val="DefaultParagraphFont"/>
    <w:rsid w:val="00462182"/>
    <w:rPr>
      <w:rFonts w:ascii="Georgia" w:hAnsi="Georgia" w:cs="Calibri" w:hint="default"/>
      <w:color w:val="000000"/>
      <w:sz w:val="20"/>
      <w:szCs w:val="24"/>
    </w:rPr>
  </w:style>
  <w:style w:type="character" w:customStyle="1" w:styleId="submitted-wrapper">
    <w:name w:val="submitted-wrapper"/>
    <w:basedOn w:val="DefaultParagraphFont"/>
    <w:rsid w:val="00462182"/>
  </w:style>
  <w:style w:type="character" w:customStyle="1" w:styleId="the-author">
    <w:name w:val="the-author"/>
    <w:basedOn w:val="DefaultParagraphFont"/>
    <w:rsid w:val="00462182"/>
  </w:style>
  <w:style w:type="character" w:customStyle="1" w:styleId="top-publish">
    <w:name w:val="top-publish"/>
    <w:basedOn w:val="DefaultParagraphFont"/>
    <w:rsid w:val="00462182"/>
  </w:style>
  <w:style w:type="character" w:customStyle="1" w:styleId="byline-italic">
    <w:name w:val="byline-italic"/>
    <w:basedOn w:val="DefaultParagraphFont"/>
    <w:rsid w:val="00462182"/>
  </w:style>
  <w:style w:type="character" w:customStyle="1" w:styleId="CardUnderlinedCharChar0">
    <w:name w:val="Card Underlined Char Char"/>
    <w:rsid w:val="00462182"/>
    <w:rPr>
      <w:rFonts w:ascii="Arial Narrow" w:hAnsi="Arial Narrow" w:hint="default"/>
      <w:sz w:val="22"/>
      <w:szCs w:val="24"/>
      <w:u w:val="single"/>
      <w:lang w:val="en-US" w:eastAsia="en-US" w:bidi="ar-SA"/>
    </w:rPr>
  </w:style>
  <w:style w:type="character" w:customStyle="1" w:styleId="gd">
    <w:name w:val="gd"/>
    <w:basedOn w:val="DefaultParagraphFont"/>
    <w:rsid w:val="00462182"/>
  </w:style>
  <w:style w:type="character" w:customStyle="1" w:styleId="g3">
    <w:name w:val="g3"/>
    <w:basedOn w:val="DefaultParagraphFont"/>
    <w:rsid w:val="00462182"/>
  </w:style>
  <w:style w:type="character" w:customStyle="1" w:styleId="hb">
    <w:name w:val="hb"/>
    <w:basedOn w:val="DefaultParagraphFont"/>
    <w:rsid w:val="00462182"/>
  </w:style>
  <w:style w:type="character" w:customStyle="1" w:styleId="g2">
    <w:name w:val="g2"/>
    <w:basedOn w:val="DefaultParagraphFont"/>
    <w:rsid w:val="00462182"/>
  </w:style>
  <w:style w:type="character" w:customStyle="1" w:styleId="nameplatehead">
    <w:name w:val="nameplatehead"/>
    <w:basedOn w:val="DefaultParagraphFont"/>
    <w:rsid w:val="00462182"/>
  </w:style>
  <w:style w:type="character" w:customStyle="1" w:styleId="nameplatelink">
    <w:name w:val="nameplatelink"/>
    <w:basedOn w:val="DefaultParagraphFont"/>
    <w:rsid w:val="00462182"/>
  </w:style>
  <w:style w:type="character" w:customStyle="1" w:styleId="m340327140930436083gmail-styleunderline">
    <w:name w:val="m_340327140930436083gmail-styleunderline"/>
    <w:basedOn w:val="DefaultParagraphFont"/>
    <w:rsid w:val="00462182"/>
  </w:style>
  <w:style w:type="character" w:customStyle="1" w:styleId="djhat-arrow">
    <w:name w:val="djhat-arrow"/>
    <w:basedOn w:val="DefaultParagraphFont"/>
    <w:rsid w:val="00462182"/>
  </w:style>
  <w:style w:type="character" w:customStyle="1" w:styleId="mname">
    <w:name w:val="mname"/>
    <w:basedOn w:val="DefaultParagraphFont"/>
    <w:rsid w:val="00462182"/>
  </w:style>
  <w:style w:type="character" w:customStyle="1" w:styleId="mvalue">
    <w:name w:val="mvalue"/>
    <w:basedOn w:val="DefaultParagraphFont"/>
    <w:rsid w:val="00462182"/>
  </w:style>
  <w:style w:type="character" w:customStyle="1" w:styleId="mchange">
    <w:name w:val="mchange"/>
    <w:basedOn w:val="DefaultParagraphFont"/>
    <w:rsid w:val="00462182"/>
  </w:style>
  <w:style w:type="character" w:customStyle="1" w:styleId="categoryaside">
    <w:name w:val="category__aside"/>
    <w:basedOn w:val="DefaultParagraphFont"/>
    <w:rsid w:val="00462182"/>
  </w:style>
  <w:style w:type="character" w:customStyle="1" w:styleId="article-breadcrumb-wrapper">
    <w:name w:val="article-breadcrumb-wrapper"/>
    <w:basedOn w:val="DefaultParagraphFont"/>
    <w:rsid w:val="00462182"/>
  </w:style>
  <w:style w:type="character" w:customStyle="1" w:styleId="wsj-article-caption-content">
    <w:name w:val="wsj-article-caption-content"/>
    <w:basedOn w:val="DefaultParagraphFont"/>
    <w:rsid w:val="00462182"/>
  </w:style>
  <w:style w:type="character" w:customStyle="1" w:styleId="wsj-article-credit">
    <w:name w:val="wsj-article-credit"/>
    <w:basedOn w:val="DefaultParagraphFont"/>
    <w:rsid w:val="00462182"/>
  </w:style>
  <w:style w:type="character" w:customStyle="1" w:styleId="wsj-article-credit-tag">
    <w:name w:val="wsj-article-credit-tag"/>
    <w:basedOn w:val="DefaultParagraphFont"/>
    <w:rsid w:val="00462182"/>
  </w:style>
  <w:style w:type="character" w:customStyle="1" w:styleId="commentscounticon">
    <w:name w:val="comments_count_icon"/>
    <w:basedOn w:val="DefaultParagraphFont"/>
    <w:rsid w:val="00462182"/>
  </w:style>
  <w:style w:type="character" w:customStyle="1" w:styleId="comments-count-word">
    <w:name w:val="comments-count-word"/>
    <w:basedOn w:val="DefaultParagraphFont"/>
    <w:rsid w:val="00462182"/>
  </w:style>
  <w:style w:type="character" w:customStyle="1" w:styleId="company-name-type">
    <w:name w:val="company-name-type"/>
    <w:basedOn w:val="DefaultParagraphFont"/>
    <w:rsid w:val="00462182"/>
  </w:style>
  <w:style w:type="character" w:customStyle="1" w:styleId="nav-prevnext-lbl">
    <w:name w:val="nav-prevnext-lbl"/>
    <w:basedOn w:val="DefaultParagraphFont"/>
    <w:rsid w:val="00462182"/>
  </w:style>
  <w:style w:type="character" w:customStyle="1" w:styleId="nav-prevnext-hed">
    <w:name w:val="nav-prevnext-hed"/>
    <w:basedOn w:val="DefaultParagraphFont"/>
    <w:rsid w:val="00462182"/>
  </w:style>
  <w:style w:type="character" w:customStyle="1" w:styleId="readcomments">
    <w:name w:val="readcomments"/>
    <w:basedOn w:val="DefaultParagraphFont"/>
    <w:rsid w:val="00462182"/>
  </w:style>
  <w:style w:type="character" w:customStyle="1" w:styleId="selected-edition">
    <w:name w:val="selected-edition"/>
    <w:basedOn w:val="DefaultParagraphFont"/>
    <w:rsid w:val="00462182"/>
  </w:style>
  <w:style w:type="character" w:customStyle="1" w:styleId="rotate">
    <w:name w:val="rotate"/>
    <w:basedOn w:val="DefaultParagraphFont"/>
    <w:rsid w:val="00462182"/>
  </w:style>
  <w:style w:type="character" w:customStyle="1" w:styleId="m-8082899869479211226gmail-styleunderline">
    <w:name w:val="m_-8082899869479211226gmail-styleunderline"/>
    <w:basedOn w:val="DefaultParagraphFont"/>
    <w:rsid w:val="00462182"/>
  </w:style>
  <w:style w:type="character" w:customStyle="1" w:styleId="tl8wme">
    <w:name w:val="tl8wme"/>
    <w:basedOn w:val="DefaultParagraphFont"/>
    <w:rsid w:val="00462182"/>
  </w:style>
  <w:style w:type="character" w:customStyle="1" w:styleId="BriefTitleChar">
    <w:name w:val="Brief Title Char"/>
    <w:basedOn w:val="DefaultParagraphFont"/>
    <w:rsid w:val="00462182"/>
    <w:rPr>
      <w:b/>
      <w:bCs w:val="0"/>
      <w:sz w:val="24"/>
      <w:szCs w:val="24"/>
      <w:u w:val="single"/>
      <w:lang w:val="en-US" w:eastAsia="en-US" w:bidi="ar-SA"/>
    </w:rPr>
  </w:style>
  <w:style w:type="character" w:customStyle="1" w:styleId="BriefTitle2Char">
    <w:name w:val="Brief Title 2 Char"/>
    <w:basedOn w:val="BriefTitleChar"/>
    <w:rsid w:val="00462182"/>
    <w:rPr>
      <w:b/>
      <w:bCs w:val="0"/>
      <w:sz w:val="24"/>
      <w:szCs w:val="24"/>
      <w:u w:val="single"/>
      <w:lang w:val="en-US" w:eastAsia="en-US" w:bidi="ar-SA"/>
    </w:rPr>
  </w:style>
  <w:style w:type="character" w:customStyle="1" w:styleId="FontStyle477">
    <w:name w:val="Font Style477"/>
    <w:basedOn w:val="DefaultParagraphFont"/>
    <w:uiPriority w:val="99"/>
    <w:rsid w:val="00462182"/>
    <w:rPr>
      <w:rFonts w:ascii="Times New Roman" w:hAnsi="Times New Roman" w:cs="Times New Roman" w:hint="default"/>
      <w:sz w:val="18"/>
      <w:szCs w:val="18"/>
    </w:rPr>
  </w:style>
  <w:style w:type="character" w:customStyle="1" w:styleId="FontStyle514">
    <w:name w:val="Font Style514"/>
    <w:basedOn w:val="DefaultParagraphFont"/>
    <w:uiPriority w:val="99"/>
    <w:rsid w:val="00462182"/>
    <w:rPr>
      <w:rFonts w:ascii="Times New Roman" w:hAnsi="Times New Roman" w:cs="Times New Roman" w:hint="default"/>
      <w:sz w:val="14"/>
      <w:szCs w:val="14"/>
    </w:rPr>
  </w:style>
  <w:style w:type="character" w:customStyle="1" w:styleId="FontStyle500">
    <w:name w:val="Font Style500"/>
    <w:basedOn w:val="DefaultParagraphFont"/>
    <w:uiPriority w:val="99"/>
    <w:rsid w:val="00462182"/>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462182"/>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462182"/>
    <w:rPr>
      <w:rFonts w:ascii="Times New Roman" w:hAnsi="Times New Roman" w:cs="Times New Roman" w:hint="default"/>
      <w:b/>
      <w:bCs/>
      <w:sz w:val="22"/>
      <w:szCs w:val="22"/>
    </w:rPr>
  </w:style>
  <w:style w:type="character" w:customStyle="1" w:styleId="UnderlineStyleChar7">
    <w:name w:val="Underline Style Char7"/>
    <w:rsid w:val="00462182"/>
    <w:rPr>
      <w:rFonts w:ascii="Garamond" w:hAnsi="Garamond" w:hint="default"/>
      <w:sz w:val="22"/>
      <w:szCs w:val="24"/>
      <w:u w:val="single"/>
      <w:lang w:val="en-US" w:eastAsia="en-US" w:bidi="ar-SA"/>
    </w:rPr>
  </w:style>
  <w:style w:type="character" w:customStyle="1" w:styleId="s4">
    <w:name w:val="s4"/>
    <w:rsid w:val="00462182"/>
  </w:style>
  <w:style w:type="character" w:customStyle="1" w:styleId="s5">
    <w:name w:val="s5"/>
    <w:rsid w:val="00462182"/>
  </w:style>
  <w:style w:type="character" w:customStyle="1" w:styleId="rightsnotice">
    <w:name w:val="rightsnotice"/>
    <w:rsid w:val="00462182"/>
  </w:style>
  <w:style w:type="character" w:customStyle="1" w:styleId="related-current-indicator">
    <w:name w:val="related-current-indicator"/>
    <w:rsid w:val="00462182"/>
  </w:style>
  <w:style w:type="character" w:customStyle="1" w:styleId="bylclear">
    <w:name w:val="bylclear"/>
    <w:rsid w:val="00462182"/>
  </w:style>
  <w:style w:type="character" w:customStyle="1" w:styleId="essaytext">
    <w:name w:val="essaytext"/>
    <w:rsid w:val="00462182"/>
  </w:style>
  <w:style w:type="character" w:customStyle="1" w:styleId="username">
    <w:name w:val="username"/>
    <w:rsid w:val="00462182"/>
  </w:style>
  <w:style w:type="character" w:customStyle="1" w:styleId="toplinks">
    <w:name w:val="toplinks"/>
    <w:rsid w:val="00462182"/>
  </w:style>
  <w:style w:type="character" w:customStyle="1" w:styleId="titles">
    <w:name w:val="titles"/>
    <w:rsid w:val="00462182"/>
  </w:style>
  <w:style w:type="character" w:customStyle="1" w:styleId="contentauthor">
    <w:name w:val="contentauthor"/>
    <w:rsid w:val="00462182"/>
  </w:style>
  <w:style w:type="character" w:customStyle="1" w:styleId="subarticleheader">
    <w:name w:val="subarticleheader"/>
    <w:rsid w:val="00462182"/>
  </w:style>
  <w:style w:type="character" w:customStyle="1" w:styleId="copy">
    <w:name w:val="copy"/>
    <w:rsid w:val="00462182"/>
  </w:style>
  <w:style w:type="character" w:customStyle="1" w:styleId="topheadline">
    <w:name w:val="topheadline"/>
    <w:rsid w:val="00462182"/>
  </w:style>
  <w:style w:type="character" w:customStyle="1" w:styleId="Stylereduce27pt">
    <w:name w:val="Style reduce2 + 7 pt"/>
    <w:rsid w:val="00462182"/>
    <w:rPr>
      <w:rFonts w:ascii="Times New Roman" w:hAnsi="Times New Roman" w:cs="Arial" w:hint="default"/>
      <w:color w:val="000000"/>
      <w:sz w:val="14"/>
      <w:szCs w:val="22"/>
    </w:rPr>
  </w:style>
  <w:style w:type="character" w:customStyle="1" w:styleId="srtitle">
    <w:name w:val="srtitle"/>
    <w:rsid w:val="00462182"/>
  </w:style>
  <w:style w:type="character" w:customStyle="1" w:styleId="st1">
    <w:name w:val="st1"/>
    <w:rsid w:val="00462182"/>
  </w:style>
  <w:style w:type="character" w:customStyle="1" w:styleId="StyleStyleGaramond">
    <w:name w:val="Style Style Garamond +"/>
    <w:rsid w:val="00462182"/>
    <w:rPr>
      <w:rFonts w:ascii="Garamond" w:hAnsi="Garamond" w:cs="Times New Roman" w:hint="default"/>
      <w:sz w:val="20"/>
    </w:rPr>
  </w:style>
  <w:style w:type="character" w:customStyle="1" w:styleId="boldunderline3">
    <w:name w:val="boldunderline"/>
    <w:rsid w:val="00462182"/>
  </w:style>
  <w:style w:type="character" w:customStyle="1" w:styleId="Date11">
    <w:name w:val="Date11"/>
    <w:rsid w:val="00462182"/>
  </w:style>
  <w:style w:type="character" w:customStyle="1" w:styleId="artbody1">
    <w:name w:val="art_body1"/>
    <w:rsid w:val="00462182"/>
    <w:rPr>
      <w:rFonts w:ascii="Arial" w:hAnsi="Arial" w:cs="Arial" w:hint="default"/>
    </w:rPr>
  </w:style>
  <w:style w:type="character" w:customStyle="1" w:styleId="Boxout0">
    <w:name w:val="Boxout"/>
    <w:uiPriority w:val="1"/>
    <w:qFormat/>
    <w:rsid w:val="00462182"/>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462182"/>
  </w:style>
  <w:style w:type="character" w:customStyle="1" w:styleId="preloadwrap">
    <w:name w:val="preloadwrap"/>
    <w:rsid w:val="00462182"/>
  </w:style>
  <w:style w:type="character" w:customStyle="1" w:styleId="creditwrap">
    <w:name w:val="creditwrap"/>
    <w:rsid w:val="00462182"/>
  </w:style>
  <w:style w:type="character" w:customStyle="1" w:styleId="DefaultChar1">
    <w:name w:val="Default Char1"/>
    <w:rsid w:val="00462182"/>
    <w:rPr>
      <w:noProof w:val="0"/>
      <w:color w:val="000000"/>
      <w:lang w:val="en-US" w:eastAsia="en-US" w:bidi="ar-SA"/>
    </w:rPr>
  </w:style>
  <w:style w:type="character" w:customStyle="1" w:styleId="pmterms31">
    <w:name w:val="pmterms31"/>
    <w:rsid w:val="00462182"/>
    <w:rPr>
      <w:b/>
      <w:bCs/>
      <w:i w:val="0"/>
      <w:iCs w:val="0"/>
      <w:color w:val="000000"/>
    </w:rPr>
  </w:style>
  <w:style w:type="character" w:customStyle="1" w:styleId="copyrightdescription">
    <w:name w:val="copyrightdescription"/>
    <w:rsid w:val="00462182"/>
  </w:style>
  <w:style w:type="character" w:customStyle="1" w:styleId="ft01">
    <w:name w:val="ft01"/>
    <w:rsid w:val="00462182"/>
    <w:rPr>
      <w:rFonts w:ascii="Times" w:hAnsi="Times" w:cs="Times" w:hint="default"/>
      <w:color w:val="000000"/>
      <w:sz w:val="14"/>
      <w:szCs w:val="14"/>
    </w:rPr>
  </w:style>
  <w:style w:type="character" w:customStyle="1" w:styleId="ft11">
    <w:name w:val="ft11"/>
    <w:rsid w:val="00462182"/>
    <w:rPr>
      <w:rFonts w:ascii="Times" w:hAnsi="Times" w:cs="Times" w:hint="default"/>
      <w:color w:val="000000"/>
      <w:sz w:val="17"/>
      <w:szCs w:val="17"/>
    </w:rPr>
  </w:style>
  <w:style w:type="character" w:customStyle="1" w:styleId="ft21">
    <w:name w:val="ft21"/>
    <w:rsid w:val="00462182"/>
    <w:rPr>
      <w:rFonts w:ascii="Times" w:hAnsi="Times" w:cs="Times" w:hint="default"/>
      <w:color w:val="000000"/>
      <w:sz w:val="15"/>
      <w:szCs w:val="15"/>
    </w:rPr>
  </w:style>
  <w:style w:type="character" w:customStyle="1" w:styleId="ft31">
    <w:name w:val="ft31"/>
    <w:rsid w:val="00462182"/>
    <w:rPr>
      <w:rFonts w:ascii="Times" w:hAnsi="Times" w:cs="Times" w:hint="default"/>
      <w:color w:val="000000"/>
      <w:sz w:val="15"/>
      <w:szCs w:val="15"/>
    </w:rPr>
  </w:style>
  <w:style w:type="character" w:customStyle="1" w:styleId="dquo">
    <w:name w:val="dquo"/>
    <w:rsid w:val="00462182"/>
  </w:style>
  <w:style w:type="character" w:customStyle="1" w:styleId="caps2">
    <w:name w:val="caps2"/>
    <w:rsid w:val="00462182"/>
  </w:style>
  <w:style w:type="character" w:customStyle="1" w:styleId="ccs">
    <w:name w:val="c cs"/>
    <w:rsid w:val="00462182"/>
  </w:style>
  <w:style w:type="character" w:customStyle="1" w:styleId="dropshadow">
    <w:name w:val="dropshadow"/>
    <w:rsid w:val="00462182"/>
  </w:style>
  <w:style w:type="character" w:customStyle="1" w:styleId="d05ws">
    <w:name w:val="d05ws"/>
    <w:rsid w:val="00462182"/>
  </w:style>
  <w:style w:type="character" w:customStyle="1" w:styleId="rzibod">
    <w:name w:val="rzibod"/>
    <w:rsid w:val="00462182"/>
  </w:style>
  <w:style w:type="character" w:customStyle="1" w:styleId="headertext">
    <w:name w:val="headertext"/>
    <w:rsid w:val="00462182"/>
  </w:style>
  <w:style w:type="character" w:customStyle="1" w:styleId="endnote-reference">
    <w:name w:val="endnote-reference"/>
    <w:rsid w:val="00462182"/>
  </w:style>
  <w:style w:type="character" w:customStyle="1" w:styleId="officialsname">
    <w:name w:val="official_s_name"/>
    <w:rsid w:val="00462182"/>
  </w:style>
  <w:style w:type="character" w:customStyle="1" w:styleId="audience">
    <w:name w:val="audience"/>
    <w:rsid w:val="00462182"/>
  </w:style>
  <w:style w:type="character" w:customStyle="1" w:styleId="normalchar1">
    <w:name w:val="normal__char"/>
    <w:rsid w:val="00462182"/>
  </w:style>
  <w:style w:type="character" w:customStyle="1" w:styleId="hyperlink002cheading0020100200028block0020title0029char">
    <w:name w:val="hyperlink_002cheading_00201_0020_0028block_0020title_0029__char"/>
    <w:rsid w:val="00462182"/>
  </w:style>
  <w:style w:type="character" w:customStyle="1" w:styleId="underline002cstyle0020bold0020underlinechar">
    <w:name w:val="underline_002cstyle_0020bold_0020underline__char"/>
    <w:rsid w:val="00462182"/>
  </w:style>
  <w:style w:type="character" w:customStyle="1" w:styleId="copyboldblack">
    <w:name w:val="copyboldblack"/>
    <w:rsid w:val="00462182"/>
  </w:style>
  <w:style w:type="character" w:customStyle="1" w:styleId="copybold">
    <w:name w:val="copybold"/>
    <w:rsid w:val="00462182"/>
  </w:style>
  <w:style w:type="character" w:customStyle="1" w:styleId="author-date0">
    <w:name w:val="author-date"/>
    <w:rsid w:val="00462182"/>
  </w:style>
  <w:style w:type="character" w:customStyle="1" w:styleId="articlebegin">
    <w:name w:val="articlebegin"/>
    <w:rsid w:val="00462182"/>
  </w:style>
  <w:style w:type="character" w:customStyle="1" w:styleId="mediaoverlay">
    <w:name w:val="mediaoverlay"/>
    <w:rsid w:val="00462182"/>
  </w:style>
  <w:style w:type="character" w:customStyle="1" w:styleId="blogcaption">
    <w:name w:val="blog_caption"/>
    <w:rsid w:val="00462182"/>
  </w:style>
  <w:style w:type="character" w:customStyle="1" w:styleId="commnet-abuzz">
    <w:name w:val="commnet-abuzz"/>
    <w:rsid w:val="00462182"/>
  </w:style>
  <w:style w:type="character" w:customStyle="1" w:styleId="stbuttontext">
    <w:name w:val="stbuttontext"/>
    <w:rsid w:val="00462182"/>
  </w:style>
  <w:style w:type="character" w:customStyle="1" w:styleId="grey">
    <w:name w:val="grey"/>
    <w:rsid w:val="00462182"/>
  </w:style>
  <w:style w:type="character" w:customStyle="1" w:styleId="bdx">
    <w:name w:val="bdx"/>
    <w:rsid w:val="00462182"/>
  </w:style>
  <w:style w:type="character" w:customStyle="1" w:styleId="bdl">
    <w:name w:val="bdl"/>
    <w:rsid w:val="00462182"/>
  </w:style>
  <w:style w:type="character" w:customStyle="1" w:styleId="breadcrumbitemcurrent">
    <w:name w:val="breadcrumbitemcurrent"/>
    <w:rsid w:val="00462182"/>
  </w:style>
  <w:style w:type="character" w:customStyle="1" w:styleId="bbl">
    <w:name w:val="bbl"/>
    <w:rsid w:val="00462182"/>
  </w:style>
  <w:style w:type="character" w:customStyle="1" w:styleId="itxtnewhookspan">
    <w:name w:val="itxtnewhookspan"/>
    <w:rsid w:val="00462182"/>
  </w:style>
  <w:style w:type="character" w:customStyle="1" w:styleId="gstxthlt">
    <w:name w:val="gstxt_hlt"/>
    <w:rsid w:val="00462182"/>
  </w:style>
  <w:style w:type="character" w:customStyle="1" w:styleId="StyleBoldRed">
    <w:name w:val="Style Bold Red"/>
    <w:rsid w:val="00462182"/>
    <w:rPr>
      <w:b/>
      <w:bCs/>
      <w:color w:val="auto"/>
    </w:rPr>
  </w:style>
  <w:style w:type="character" w:customStyle="1" w:styleId="StyleTimesNewRoman8pt">
    <w:name w:val="Style Times New Roman 8 pt"/>
    <w:rsid w:val="00462182"/>
    <w:rPr>
      <w:rFonts w:ascii="Georgia" w:hAnsi="Georgia" w:hint="default"/>
      <w:sz w:val="16"/>
    </w:rPr>
  </w:style>
  <w:style w:type="character" w:customStyle="1" w:styleId="goldbldtext">
    <w:name w:val="goldbldtext"/>
    <w:rsid w:val="00462182"/>
  </w:style>
  <w:style w:type="character" w:customStyle="1" w:styleId="labeltext">
    <w:name w:val="labeltext"/>
    <w:rsid w:val="00462182"/>
  </w:style>
  <w:style w:type="character" w:customStyle="1" w:styleId="viewlink">
    <w:name w:val="viewlink"/>
    <w:rsid w:val="00462182"/>
  </w:style>
  <w:style w:type="character" w:customStyle="1" w:styleId="inlinkchart">
    <w:name w:val="inlink_chart"/>
    <w:rsid w:val="00462182"/>
  </w:style>
  <w:style w:type="character" w:customStyle="1" w:styleId="fbsharecountwrapper">
    <w:name w:val="fb_share_count_wrapper"/>
    <w:rsid w:val="00462182"/>
  </w:style>
  <w:style w:type="character" w:customStyle="1" w:styleId="hw">
    <w:name w:val="hw"/>
    <w:rsid w:val="00462182"/>
  </w:style>
  <w:style w:type="character" w:customStyle="1" w:styleId="linktotop">
    <w:name w:val="linktotop"/>
    <w:rsid w:val="00462182"/>
  </w:style>
  <w:style w:type="character" w:customStyle="1" w:styleId="descriptionstyle1block">
    <w:name w:val="description style1 block"/>
    <w:rsid w:val="00462182"/>
  </w:style>
  <w:style w:type="character" w:customStyle="1" w:styleId="gutter-right-1">
    <w:name w:val="gutter-right-1"/>
    <w:basedOn w:val="DefaultParagraphFont"/>
    <w:rsid w:val="00462182"/>
  </w:style>
  <w:style w:type="character" w:customStyle="1" w:styleId="Header11">
    <w:name w:val="Header11"/>
    <w:rsid w:val="00462182"/>
  </w:style>
  <w:style w:type="character" w:customStyle="1" w:styleId="posa">
    <w:name w:val="pos(a)"/>
    <w:basedOn w:val="DefaultParagraphFont"/>
    <w:rsid w:val="00462182"/>
  </w:style>
  <w:style w:type="character" w:customStyle="1" w:styleId="u-hiddeninnarrowenv">
    <w:name w:val="u-hiddeninnarrowenv"/>
    <w:basedOn w:val="DefaultParagraphFont"/>
    <w:rsid w:val="00462182"/>
  </w:style>
  <w:style w:type="character" w:customStyle="1" w:styleId="followbutton-bird">
    <w:name w:val="followbutton-bird"/>
    <w:basedOn w:val="DefaultParagraphFont"/>
    <w:rsid w:val="00462182"/>
  </w:style>
  <w:style w:type="character" w:customStyle="1" w:styleId="tweetauthor-name">
    <w:name w:val="tweetauthor-name"/>
    <w:basedOn w:val="DefaultParagraphFont"/>
    <w:rsid w:val="00462182"/>
  </w:style>
  <w:style w:type="character" w:customStyle="1" w:styleId="tweetauthor-verifiedbadge">
    <w:name w:val="tweetauthor-verifiedbadge"/>
    <w:basedOn w:val="DefaultParagraphFont"/>
    <w:rsid w:val="00462182"/>
  </w:style>
  <w:style w:type="character" w:customStyle="1" w:styleId="tweetauthor-screenname">
    <w:name w:val="tweetauthor-screenname"/>
    <w:basedOn w:val="DefaultParagraphFont"/>
    <w:rsid w:val="00462182"/>
  </w:style>
  <w:style w:type="character" w:customStyle="1" w:styleId="u-hiddenvisually">
    <w:name w:val="u-hiddenvisually"/>
    <w:basedOn w:val="DefaultParagraphFont"/>
    <w:rsid w:val="00462182"/>
  </w:style>
  <w:style w:type="character" w:customStyle="1" w:styleId="tweetaction-stat">
    <w:name w:val="tweetaction-stat"/>
    <w:basedOn w:val="DefaultParagraphFont"/>
    <w:rsid w:val="00462182"/>
  </w:style>
  <w:style w:type="character" w:customStyle="1" w:styleId="related">
    <w:name w:val="related"/>
    <w:basedOn w:val="DefaultParagraphFont"/>
    <w:rsid w:val="00462182"/>
  </w:style>
  <w:style w:type="character" w:customStyle="1" w:styleId="related-content">
    <w:name w:val="related-content"/>
    <w:basedOn w:val="DefaultParagraphFont"/>
    <w:rsid w:val="00462182"/>
  </w:style>
  <w:style w:type="character" w:customStyle="1" w:styleId="name-of-author">
    <w:name w:val="name-of-author"/>
    <w:basedOn w:val="DefaultParagraphFont"/>
    <w:rsid w:val="00462182"/>
  </w:style>
  <w:style w:type="character" w:customStyle="1" w:styleId="first-name">
    <w:name w:val="first-name"/>
    <w:basedOn w:val="DefaultParagraphFont"/>
    <w:rsid w:val="00462182"/>
  </w:style>
  <w:style w:type="character" w:customStyle="1" w:styleId="last-name">
    <w:name w:val="last-name"/>
    <w:basedOn w:val="DefaultParagraphFont"/>
    <w:rsid w:val="00462182"/>
  </w:style>
  <w:style w:type="character" w:customStyle="1" w:styleId="recirc-text">
    <w:name w:val="&quot;recirc-text”"/>
    <w:basedOn w:val="DefaultParagraphFont"/>
    <w:rsid w:val="00462182"/>
  </w:style>
  <w:style w:type="character" w:customStyle="1" w:styleId="video-icon">
    <w:name w:val="video-icon"/>
    <w:basedOn w:val="DefaultParagraphFont"/>
    <w:rsid w:val="00462182"/>
  </w:style>
  <w:style w:type="character" w:customStyle="1" w:styleId="powa-shot-play-btn-text">
    <w:name w:val="powa-shot-play-btn-text"/>
    <w:basedOn w:val="DefaultParagraphFont"/>
    <w:rsid w:val="00462182"/>
  </w:style>
  <w:style w:type="character" w:customStyle="1" w:styleId="powa-shot-click">
    <w:name w:val="powa-shot-click"/>
    <w:basedOn w:val="DefaultParagraphFont"/>
    <w:rsid w:val="00462182"/>
  </w:style>
  <w:style w:type="character" w:customStyle="1" w:styleId="wpv-blurb">
    <w:name w:val="wpv-blurb"/>
    <w:basedOn w:val="DefaultParagraphFont"/>
    <w:rsid w:val="00462182"/>
  </w:style>
  <w:style w:type="character" w:customStyle="1" w:styleId="pb-caption">
    <w:name w:val="pb-caption"/>
    <w:basedOn w:val="DefaultParagraphFont"/>
    <w:rsid w:val="00462182"/>
  </w:style>
  <w:style w:type="character" w:customStyle="1" w:styleId="m-2745674872889869693gmail-style13ptbold">
    <w:name w:val="m_-2745674872889869693gmail-style13ptbold"/>
    <w:basedOn w:val="DefaultParagraphFont"/>
    <w:rsid w:val="00462182"/>
  </w:style>
  <w:style w:type="character" w:customStyle="1" w:styleId="m-2745674872889869693gmail-styleunderline">
    <w:name w:val="m_-2745674872889869693gmail-styleunderline"/>
    <w:basedOn w:val="DefaultParagraphFont"/>
    <w:rsid w:val="00462182"/>
  </w:style>
  <w:style w:type="character" w:customStyle="1" w:styleId="HeaderChar3">
    <w:name w:val="Header Char3"/>
    <w:basedOn w:val="DefaultParagraphFont"/>
    <w:uiPriority w:val="99"/>
    <w:semiHidden/>
    <w:rsid w:val="00462182"/>
    <w:rPr>
      <w:rFonts w:ascii="Georgia" w:hAnsi="Georgia" w:hint="default"/>
    </w:rPr>
  </w:style>
  <w:style w:type="character" w:customStyle="1" w:styleId="m-8174075135221778500gmail-styleunderline">
    <w:name w:val="m_-8174075135221778500gmail-styleunderline"/>
    <w:basedOn w:val="DefaultParagraphFont"/>
    <w:rsid w:val="00462182"/>
  </w:style>
  <w:style w:type="character" w:customStyle="1" w:styleId="UnresolvedMention31">
    <w:name w:val="Unresolved Mention31"/>
    <w:basedOn w:val="DefaultParagraphFont"/>
    <w:uiPriority w:val="99"/>
    <w:semiHidden/>
    <w:rsid w:val="00462182"/>
    <w:rPr>
      <w:color w:val="808080"/>
      <w:shd w:val="clear" w:color="auto" w:fill="E6E6E6"/>
    </w:rPr>
  </w:style>
  <w:style w:type="character" w:customStyle="1" w:styleId="publication-date">
    <w:name w:val="publication-date"/>
    <w:basedOn w:val="DefaultParagraphFont"/>
    <w:rsid w:val="00462182"/>
  </w:style>
  <w:style w:type="character" w:customStyle="1" w:styleId="m4481627234786388783gmail-style13ptbold">
    <w:name w:val="m_4481627234786388783gmail-style13ptbold"/>
    <w:basedOn w:val="DefaultParagraphFont"/>
    <w:rsid w:val="00462182"/>
  </w:style>
  <w:style w:type="character" w:customStyle="1" w:styleId="m4481627234786388783gmail-styleunderline">
    <w:name w:val="m_4481627234786388783gmail-styleunderline"/>
    <w:basedOn w:val="DefaultParagraphFont"/>
    <w:rsid w:val="00462182"/>
  </w:style>
  <w:style w:type="character" w:customStyle="1" w:styleId="m4481627234786388783gmail-apple-converted-space">
    <w:name w:val="m_4481627234786388783gmail-apple-converted-space"/>
    <w:basedOn w:val="DefaultParagraphFont"/>
    <w:rsid w:val="00462182"/>
  </w:style>
  <w:style w:type="character" w:customStyle="1" w:styleId="m4481627234786388783gmail-grame">
    <w:name w:val="m_4481627234786388783gmail-grame"/>
    <w:basedOn w:val="DefaultParagraphFont"/>
    <w:rsid w:val="00462182"/>
  </w:style>
  <w:style w:type="character" w:customStyle="1" w:styleId="m4481627234786388783gmail-underline">
    <w:name w:val="m_4481627234786388783gmail-underline"/>
    <w:basedOn w:val="DefaultParagraphFont"/>
    <w:rsid w:val="00462182"/>
  </w:style>
  <w:style w:type="character" w:customStyle="1" w:styleId="m-2671184907397832551gmail-s1">
    <w:name w:val="m_-2671184907397832551gmail-s1"/>
    <w:basedOn w:val="DefaultParagraphFont"/>
    <w:rsid w:val="00462182"/>
  </w:style>
  <w:style w:type="character" w:customStyle="1" w:styleId="m535442411518568617gmail-styleunderline">
    <w:name w:val="m_535442411518568617gmail-styleunderline"/>
    <w:basedOn w:val="DefaultParagraphFont"/>
    <w:rsid w:val="00462182"/>
  </w:style>
  <w:style w:type="character" w:customStyle="1" w:styleId="m-4364835325198423527gmail-m-487226309709519571m8778339509743264076gmail-style13ptbold">
    <w:name w:val="m_-4364835325198423527gmail-m_-487226309709519571m_8778339509743264076gmail-style13ptbold"/>
    <w:basedOn w:val="DefaultParagraphFont"/>
    <w:rsid w:val="00462182"/>
  </w:style>
  <w:style w:type="character" w:customStyle="1" w:styleId="m-4364835325198423527gmail-m-487226309709519571m8778339509743264076gmail-styleunderline">
    <w:name w:val="m_-4364835325198423527gmail-m_-487226309709519571m_8778339509743264076gmail-styleunderline"/>
    <w:basedOn w:val="DefaultParagraphFont"/>
    <w:rsid w:val="00462182"/>
  </w:style>
  <w:style w:type="character" w:customStyle="1" w:styleId="m-4886631745483256254gmail-style13ptbold">
    <w:name w:val="m_-4886631745483256254gmail-style13ptbold"/>
    <w:basedOn w:val="DefaultParagraphFont"/>
    <w:rsid w:val="00462182"/>
  </w:style>
  <w:style w:type="character" w:customStyle="1" w:styleId="m8525170829296705783gmail-style13ptbold">
    <w:name w:val="m_8525170829296705783gmail-style13ptbold"/>
    <w:basedOn w:val="DefaultParagraphFont"/>
    <w:rsid w:val="00462182"/>
  </w:style>
  <w:style w:type="character" w:customStyle="1" w:styleId="m8525170829296705783gmail-styleunderline">
    <w:name w:val="m_8525170829296705783gmail-styleunderline"/>
    <w:basedOn w:val="DefaultParagraphFont"/>
    <w:rsid w:val="00462182"/>
  </w:style>
  <w:style w:type="character" w:customStyle="1" w:styleId="m113202149284569794gmail-style13ptbold">
    <w:name w:val="m_113202149284569794gmail-style13ptbold"/>
    <w:basedOn w:val="DefaultParagraphFont"/>
    <w:rsid w:val="00462182"/>
  </w:style>
  <w:style w:type="character" w:customStyle="1" w:styleId="m113202149284569794gmail-styleunderline">
    <w:name w:val="m_113202149284569794gmail-styleunderline"/>
    <w:basedOn w:val="DefaultParagraphFont"/>
    <w:rsid w:val="00462182"/>
  </w:style>
  <w:style w:type="character" w:customStyle="1" w:styleId="m-5741597242490756161gmail-field-content">
    <w:name w:val="m_-5741597242490756161gmail-field-content"/>
    <w:basedOn w:val="DefaultParagraphFont"/>
    <w:rsid w:val="00462182"/>
  </w:style>
  <w:style w:type="character" w:customStyle="1" w:styleId="UnderlineCharChar2">
    <w:name w:val="Underline Char Char"/>
    <w:basedOn w:val="DefaultParagraphFont"/>
    <w:locked/>
    <w:rsid w:val="00462182"/>
    <w:rPr>
      <w:rFonts w:ascii="Arial Narrow" w:hAnsi="Arial Narrow" w:hint="default"/>
      <w:szCs w:val="24"/>
      <w:u w:val="single"/>
    </w:rPr>
  </w:style>
  <w:style w:type="character" w:customStyle="1" w:styleId="hyperlink60">
    <w:name w:val="hyperlink6"/>
    <w:basedOn w:val="DefaultParagraphFont"/>
    <w:rsid w:val="00462182"/>
  </w:style>
  <w:style w:type="character" w:customStyle="1" w:styleId="heading2char2charchar">
    <w:name w:val="heading2char2charchar"/>
    <w:basedOn w:val="DefaultParagraphFont"/>
    <w:rsid w:val="00462182"/>
  </w:style>
  <w:style w:type="character" w:customStyle="1" w:styleId="heading2char10">
    <w:name w:val="heading2char1"/>
    <w:basedOn w:val="DefaultParagraphFont"/>
    <w:rsid w:val="00462182"/>
  </w:style>
  <w:style w:type="character" w:customStyle="1" w:styleId="CiteChar2">
    <w:name w:val="Cite Char"/>
    <w:basedOn w:val="DefaultParagraphFont"/>
    <w:rsid w:val="00462182"/>
    <w:rPr>
      <w:rFonts w:ascii="Garamond" w:hAnsi="Garamond" w:hint="default"/>
      <w:b/>
      <w:bCs w:val="0"/>
      <w:strike w:val="0"/>
      <w:dstrike w:val="0"/>
      <w:sz w:val="20"/>
      <w:szCs w:val="22"/>
      <w:u w:val="none"/>
      <w:effect w:val="none"/>
    </w:rPr>
  </w:style>
  <w:style w:type="character" w:customStyle="1" w:styleId="StyleUnderlineCharTitleCharBold">
    <w:name w:val="Style Underline CharTitle Char + Bold"/>
    <w:basedOn w:val="DefaultParagraphFont"/>
    <w:rsid w:val="00462182"/>
    <w:rPr>
      <w:rFonts w:ascii="Garamond" w:hAnsi="Garamond" w:hint="default"/>
      <w:b/>
      <w:bCs/>
      <w:color w:val="000000"/>
      <w:sz w:val="22"/>
      <w:szCs w:val="22"/>
    </w:rPr>
  </w:style>
  <w:style w:type="character" w:customStyle="1" w:styleId="bnp-articles-title1">
    <w:name w:val="bnp-articles-title1"/>
    <w:basedOn w:val="DefaultParagraphFont"/>
    <w:rsid w:val="00462182"/>
    <w:rPr>
      <w:rFonts w:ascii="Verdana" w:hAnsi="Verdana" w:hint="default"/>
      <w:b/>
      <w:bCs/>
      <w:color w:val="545454"/>
      <w:sz w:val="12"/>
      <w:szCs w:val="12"/>
    </w:rPr>
  </w:style>
  <w:style w:type="character" w:customStyle="1" w:styleId="featuretext">
    <w:name w:val="featuretext"/>
    <w:basedOn w:val="DefaultParagraphFont"/>
    <w:rsid w:val="00462182"/>
  </w:style>
  <w:style w:type="character" w:customStyle="1" w:styleId="relatedtext">
    <w:name w:val="related_text"/>
    <w:basedOn w:val="DefaultParagraphFont"/>
    <w:rsid w:val="00462182"/>
  </w:style>
  <w:style w:type="character" w:customStyle="1" w:styleId="fullpost">
    <w:name w:val="fullpost"/>
    <w:basedOn w:val="DefaultParagraphFont"/>
    <w:rsid w:val="00462182"/>
  </w:style>
  <w:style w:type="character" w:customStyle="1" w:styleId="bcktital">
    <w:name w:val="bcktital"/>
    <w:basedOn w:val="DefaultParagraphFont"/>
    <w:rsid w:val="00462182"/>
  </w:style>
  <w:style w:type="character" w:customStyle="1" w:styleId="bcktital0">
    <w:name w:val="bckt_ital"/>
    <w:basedOn w:val="DefaultParagraphFont"/>
    <w:rsid w:val="00462182"/>
  </w:style>
  <w:style w:type="character" w:customStyle="1" w:styleId="fwanimclass">
    <w:name w:val="fwanim_class"/>
    <w:basedOn w:val="DefaultParagraphFont"/>
    <w:rsid w:val="00462182"/>
  </w:style>
  <w:style w:type="character" w:customStyle="1" w:styleId="DebateUnderlineChar">
    <w:name w:val="DebateUnderline Char"/>
    <w:basedOn w:val="DebateNormalChar"/>
    <w:rsid w:val="00462182"/>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462182"/>
    <w:rPr>
      <w:rFonts w:ascii="Calibri" w:eastAsia="Calibri" w:hAnsi="Calibri" w:cs="Calibri" w:hint="default"/>
      <w:b/>
      <w:bCs w:val="0"/>
      <w:sz w:val="24"/>
      <w:szCs w:val="24"/>
      <w:lang w:val="en-US" w:eastAsia="en-US" w:bidi="ar-SA"/>
    </w:rPr>
  </w:style>
  <w:style w:type="character" w:customStyle="1" w:styleId="DebateHeaderFinalChar">
    <w:name w:val="DebateHeaderFinal Char"/>
    <w:rsid w:val="00462182"/>
    <w:rPr>
      <w:b/>
      <w:bCs/>
      <w:sz w:val="36"/>
      <w:szCs w:val="36"/>
      <w:u w:val="single"/>
      <w:lang w:val="en-US" w:eastAsia="en-US" w:bidi="ar-SA"/>
    </w:rPr>
  </w:style>
  <w:style w:type="character" w:customStyle="1" w:styleId="FooterChar2">
    <w:name w:val="Footer Char2"/>
    <w:basedOn w:val="DefaultParagraphFont"/>
    <w:rsid w:val="00462182"/>
    <w:rPr>
      <w:rFonts w:ascii="MS Mincho" w:eastAsia="MS Mincho" w:hAnsi="MS Mincho" w:hint="eastAsia"/>
      <w:sz w:val="24"/>
      <w:szCs w:val="24"/>
      <w:lang w:val="en-US" w:eastAsia="ja-JP" w:bidi="ar-SA"/>
    </w:rPr>
  </w:style>
  <w:style w:type="character" w:customStyle="1" w:styleId="BalloonTextChar2">
    <w:name w:val="Balloon Text Char2"/>
    <w:basedOn w:val="DefaultParagraphFont"/>
    <w:rsid w:val="00462182"/>
    <w:rPr>
      <w:rFonts w:ascii="Tahoma" w:eastAsia="MS Mincho" w:hAnsi="Tahoma" w:cs="Tahoma" w:hint="default"/>
      <w:sz w:val="16"/>
      <w:szCs w:val="16"/>
      <w:lang w:val="en-US" w:eastAsia="ja-JP" w:bidi="ar-SA"/>
    </w:rPr>
  </w:style>
  <w:style w:type="character" w:customStyle="1" w:styleId="StyleLinespacingDoubleChar">
    <w:name w:val="Style Line spacing:  Double Char"/>
    <w:basedOn w:val="DefaultParagraphFont"/>
    <w:rsid w:val="00462182"/>
    <w:rPr>
      <w:rFonts w:ascii="Cambria" w:hAnsi="Cambria" w:hint="default"/>
      <w:sz w:val="24"/>
      <w:lang w:val="en-US" w:eastAsia="en-US" w:bidi="ar-SA"/>
    </w:rPr>
  </w:style>
  <w:style w:type="character" w:customStyle="1" w:styleId="NormalspacingChar">
    <w:name w:val="Normal + spacing Char"/>
    <w:basedOn w:val="StyleLinespacingDoubleChar"/>
    <w:rsid w:val="00462182"/>
    <w:rPr>
      <w:rFonts w:ascii="Cambria" w:hAnsi="Cambria" w:hint="default"/>
      <w:sz w:val="24"/>
      <w:lang w:val="en-US" w:eastAsia="en-US" w:bidi="ar-SA"/>
    </w:rPr>
  </w:style>
  <w:style w:type="character" w:customStyle="1" w:styleId="textbold0">
    <w:name w:val="textbold"/>
    <w:basedOn w:val="DefaultParagraphFont"/>
    <w:rsid w:val="00462182"/>
  </w:style>
  <w:style w:type="character" w:customStyle="1" w:styleId="textitalics">
    <w:name w:val="textitalics"/>
    <w:basedOn w:val="DefaultParagraphFont"/>
    <w:rsid w:val="00462182"/>
  </w:style>
  <w:style w:type="character" w:customStyle="1" w:styleId="CharacterStyle8">
    <w:name w:val="Character Style 8"/>
    <w:rsid w:val="00462182"/>
    <w:rPr>
      <w:sz w:val="22"/>
      <w:szCs w:val="22"/>
    </w:rPr>
  </w:style>
  <w:style w:type="character" w:customStyle="1" w:styleId="CardText1CharChar">
    <w:name w:val="Card Text 1 Char Char"/>
    <w:basedOn w:val="DefaultParagraphFont"/>
    <w:rsid w:val="00462182"/>
    <w:rPr>
      <w:rFonts w:ascii="Arial Narrow" w:hAnsi="Arial Narrow" w:hint="default"/>
      <w:color w:val="000000"/>
      <w:sz w:val="22"/>
      <w:szCs w:val="22"/>
      <w:u w:val="single"/>
      <w:lang w:val="en-US" w:eastAsia="en-US" w:bidi="ar-SA"/>
    </w:rPr>
  </w:style>
  <w:style w:type="character" w:customStyle="1" w:styleId="CardText1Char1">
    <w:name w:val="Card Text 1 Char1"/>
    <w:basedOn w:val="DefaultParagraphFont"/>
    <w:rsid w:val="00462182"/>
    <w:rPr>
      <w:rFonts w:ascii="Arial Narrow" w:hAnsi="Arial Narrow" w:hint="default"/>
      <w:color w:val="000000"/>
      <w:sz w:val="22"/>
      <w:szCs w:val="22"/>
      <w:u w:val="single"/>
      <w:lang w:val="en-US" w:eastAsia="en-US" w:bidi="ar-SA"/>
    </w:rPr>
  </w:style>
  <w:style w:type="character" w:customStyle="1" w:styleId="BigCiteChar">
    <w:name w:val="Big Cite Char"/>
    <w:basedOn w:val="CitesChar"/>
    <w:rsid w:val="00462182"/>
    <w:rPr>
      <w:rFonts w:ascii="Times New Roman" w:eastAsia="Times New Roman" w:hAnsi="Times New Roman" w:cs="Times New Roman"/>
      <w:b/>
      <w:bCs/>
      <w:sz w:val="24"/>
      <w:lang w:val="en-US" w:eastAsia="en-US" w:bidi="ar-SA"/>
    </w:rPr>
  </w:style>
  <w:style w:type="character" w:customStyle="1" w:styleId="textCharChar1">
    <w:name w:val="text Char Char1"/>
    <w:basedOn w:val="DefaultParagraphFont"/>
    <w:rsid w:val="00462182"/>
    <w:rPr>
      <w:sz w:val="18"/>
      <w:szCs w:val="24"/>
      <w:lang w:val="en-US" w:eastAsia="en-US" w:bidi="ar-SA"/>
    </w:rPr>
  </w:style>
  <w:style w:type="character" w:customStyle="1" w:styleId="text1CharChar">
    <w:name w:val="text1 Char Char"/>
    <w:basedOn w:val="DefaultParagraphFont"/>
    <w:rsid w:val="00462182"/>
    <w:rPr>
      <w:lang w:val="en-US" w:eastAsia="en-US" w:bidi="ar-SA"/>
    </w:rPr>
  </w:style>
  <w:style w:type="character" w:customStyle="1" w:styleId="textCharChar">
    <w:name w:val="text Char Char"/>
    <w:basedOn w:val="DefaultParagraphFont"/>
    <w:rsid w:val="00462182"/>
    <w:rPr>
      <w:sz w:val="18"/>
      <w:szCs w:val="24"/>
      <w:lang w:val="en-US" w:eastAsia="en-US" w:bidi="ar-SA"/>
    </w:rPr>
  </w:style>
  <w:style w:type="character" w:customStyle="1" w:styleId="normalloose1">
    <w:name w:val="normalloose1"/>
    <w:basedOn w:val="DefaultParagraphFont"/>
    <w:rsid w:val="00462182"/>
    <w:rPr>
      <w:sz w:val="20"/>
      <w:szCs w:val="20"/>
    </w:rPr>
  </w:style>
  <w:style w:type="character" w:customStyle="1" w:styleId="sponsoredadtext">
    <w:name w:val="sponsoredadtext"/>
    <w:basedOn w:val="DefaultParagraphFont"/>
    <w:rsid w:val="00462182"/>
  </w:style>
  <w:style w:type="character" w:customStyle="1" w:styleId="georgia">
    <w:name w:val="georgia"/>
    <w:basedOn w:val="DefaultParagraphFont"/>
    <w:rsid w:val="00462182"/>
  </w:style>
  <w:style w:type="character" w:customStyle="1" w:styleId="isdefault">
    <w:name w:val="isdefault"/>
    <w:basedOn w:val="DefaultParagraphFont"/>
    <w:rsid w:val="00462182"/>
  </w:style>
  <w:style w:type="character" w:customStyle="1" w:styleId="arial">
    <w:name w:val="arial"/>
    <w:basedOn w:val="DefaultParagraphFont"/>
    <w:rsid w:val="00462182"/>
  </w:style>
  <w:style w:type="character" w:customStyle="1" w:styleId="pipe">
    <w:name w:val="pipe"/>
    <w:basedOn w:val="DefaultParagraphFont"/>
    <w:rsid w:val="00462182"/>
  </w:style>
  <w:style w:type="character" w:customStyle="1" w:styleId="writername">
    <w:name w:val="writername"/>
    <w:basedOn w:val="DefaultParagraphFont"/>
    <w:rsid w:val="00462182"/>
  </w:style>
  <w:style w:type="character" w:customStyle="1" w:styleId="CharChar18">
    <w:name w:val="Char Char18"/>
    <w:basedOn w:val="DefaultParagraphFont"/>
    <w:rsid w:val="00462182"/>
    <w:rPr>
      <w:sz w:val="16"/>
      <w:szCs w:val="24"/>
      <w:lang w:val="en-US" w:eastAsia="en-US" w:bidi="ar-SA"/>
    </w:rPr>
  </w:style>
  <w:style w:type="character" w:customStyle="1" w:styleId="CharChar24">
    <w:name w:val="Char Char24"/>
    <w:basedOn w:val="DefaultParagraphFont"/>
    <w:rsid w:val="00462182"/>
    <w:rPr>
      <w:b/>
      <w:bCs/>
      <w:sz w:val="28"/>
      <w:szCs w:val="28"/>
      <w:lang w:val="en-US" w:eastAsia="en-US" w:bidi="ar-SA"/>
    </w:rPr>
  </w:style>
  <w:style w:type="character" w:customStyle="1" w:styleId="ln2">
    <w:name w:val="ln2"/>
    <w:basedOn w:val="DefaultParagraphFont"/>
    <w:rsid w:val="00462182"/>
  </w:style>
  <w:style w:type="character" w:customStyle="1" w:styleId="StyleStyle1Char">
    <w:name w:val="Style Style1 + Char"/>
    <w:basedOn w:val="Style1Char"/>
    <w:rsid w:val="00462182"/>
    <w:rPr>
      <w:rFonts w:ascii="Times New Roman" w:eastAsia="SimSun" w:hAnsi="Times New Roman" w:cs="Times New Roman" w:hint="default"/>
      <w:sz w:val="20"/>
      <w:szCs w:val="20"/>
      <w:u w:val="single"/>
      <w:lang w:val="en-US" w:eastAsia="en-US" w:bidi="ar-SA"/>
    </w:rPr>
  </w:style>
  <w:style w:type="character" w:customStyle="1" w:styleId="CharChar20">
    <w:name w:val="Char Char2"/>
    <w:basedOn w:val="DefaultParagraphFont"/>
    <w:rsid w:val="00462182"/>
    <w:rPr>
      <w:rFonts w:ascii="Times New Roman" w:eastAsia="Times New Roman" w:hAnsi="Times New Roman" w:cs="Times New Roman" w:hint="default"/>
      <w:b/>
      <w:bCs/>
      <w:sz w:val="20"/>
      <w:szCs w:val="26"/>
    </w:rPr>
  </w:style>
  <w:style w:type="character" w:customStyle="1" w:styleId="editorname">
    <w:name w:val="editorname"/>
    <w:basedOn w:val="DefaultParagraphFont"/>
    <w:rsid w:val="00462182"/>
  </w:style>
  <w:style w:type="character" w:customStyle="1" w:styleId="CharChar16">
    <w:name w:val="Char Char16"/>
    <w:basedOn w:val="DefaultParagraphFont"/>
    <w:rsid w:val="00462182"/>
    <w:rPr>
      <w:rFonts w:ascii="Cambria" w:hAnsi="Cambria" w:hint="default"/>
      <w:lang w:val="en-US" w:eastAsia="en-US" w:bidi="ar-SA"/>
    </w:rPr>
  </w:style>
  <w:style w:type="character" w:customStyle="1" w:styleId="CharChar15">
    <w:name w:val="Char Char15"/>
    <w:basedOn w:val="CharChar16"/>
    <w:rsid w:val="00462182"/>
    <w:rPr>
      <w:rFonts w:ascii="Cambria" w:hAnsi="Cambria" w:hint="default"/>
      <w:b/>
      <w:bCs/>
      <w:lang w:val="en-US" w:eastAsia="en-US" w:bidi="ar-SA"/>
    </w:rPr>
  </w:style>
  <w:style w:type="character" w:customStyle="1" w:styleId="CharChar14">
    <w:name w:val="Char Char14"/>
    <w:basedOn w:val="DefaultParagraphFont"/>
    <w:rsid w:val="00462182"/>
    <w:rPr>
      <w:rFonts w:ascii="Tahoma" w:hAnsi="Tahoma" w:cs="Tahoma" w:hint="default"/>
      <w:sz w:val="16"/>
      <w:szCs w:val="16"/>
      <w:lang w:val="en-US" w:eastAsia="en-US" w:bidi="ar-SA"/>
    </w:rPr>
  </w:style>
  <w:style w:type="character" w:customStyle="1" w:styleId="CharChar13">
    <w:name w:val="Char Char13"/>
    <w:basedOn w:val="DefaultParagraphFont"/>
    <w:rsid w:val="00462182"/>
    <w:rPr>
      <w:rFonts w:ascii="Cambria" w:hAnsi="Cambria" w:hint="default"/>
      <w:lang w:val="en-US" w:eastAsia="en-US" w:bidi="ar-SA"/>
    </w:rPr>
  </w:style>
  <w:style w:type="character" w:customStyle="1" w:styleId="cardtextsmallCharChar">
    <w:name w:val="card text small Char Char"/>
    <w:basedOn w:val="DefaultParagraphFont"/>
    <w:rsid w:val="00462182"/>
    <w:rPr>
      <w:rFonts w:ascii="Arial Narrow" w:hAnsi="Arial Narrow" w:cs="Times New Roman" w:hint="default"/>
      <w:sz w:val="16"/>
    </w:rPr>
  </w:style>
  <w:style w:type="character" w:customStyle="1" w:styleId="TagChar4">
    <w:name w:val="Tag Char4"/>
    <w:basedOn w:val="DefaultParagraphFont"/>
    <w:rsid w:val="00462182"/>
    <w:rPr>
      <w:b/>
      <w:bCs w:val="0"/>
      <w:sz w:val="26"/>
      <w:szCs w:val="24"/>
      <w:lang w:val="en-US" w:eastAsia="en-US" w:bidi="ar-SA"/>
    </w:rPr>
  </w:style>
  <w:style w:type="character" w:customStyle="1" w:styleId="TaglinesChar">
    <w:name w:val="Taglines Char"/>
    <w:basedOn w:val="DefaultParagraphFont"/>
    <w:rsid w:val="00462182"/>
    <w:rPr>
      <w:rFonts w:ascii="Arial" w:hAnsi="Arial" w:cs="Arial" w:hint="default"/>
      <w:bCs/>
      <w:iCs/>
      <w:szCs w:val="22"/>
      <w:lang w:val="en-US" w:eastAsia="en-US" w:bidi="ar-SA"/>
    </w:rPr>
  </w:style>
  <w:style w:type="character" w:customStyle="1" w:styleId="WW8Num2z0">
    <w:name w:val="WW8Num2z0"/>
    <w:rsid w:val="00462182"/>
    <w:rPr>
      <w:rFonts w:ascii="Garamond" w:hAnsi="Garamond" w:hint="default"/>
    </w:rPr>
  </w:style>
  <w:style w:type="character" w:customStyle="1" w:styleId="WW8Num3z0">
    <w:name w:val="WW8Num3z0"/>
    <w:rsid w:val="00462182"/>
    <w:rPr>
      <w:rFonts w:ascii="Garamond" w:hAnsi="Garamond" w:hint="default"/>
    </w:rPr>
  </w:style>
  <w:style w:type="character" w:customStyle="1" w:styleId="WW8Num4z1">
    <w:name w:val="WW8Num4z1"/>
    <w:rsid w:val="00462182"/>
    <w:rPr>
      <w:rFonts w:ascii="Garamond" w:hAnsi="Garamond" w:hint="default"/>
    </w:rPr>
  </w:style>
  <w:style w:type="character" w:customStyle="1" w:styleId="WW8Num5z0">
    <w:name w:val="WW8Num5z0"/>
    <w:rsid w:val="00462182"/>
    <w:rPr>
      <w:rFonts w:ascii="Garamond" w:hAnsi="Garamond" w:hint="default"/>
    </w:rPr>
  </w:style>
  <w:style w:type="character" w:customStyle="1" w:styleId="WW8Num6z0">
    <w:name w:val="WW8Num6z0"/>
    <w:rsid w:val="00462182"/>
    <w:rPr>
      <w:rFonts w:ascii="Symbol" w:hAnsi="Symbol" w:hint="default"/>
    </w:rPr>
  </w:style>
  <w:style w:type="character" w:customStyle="1" w:styleId="WW8Num7z0">
    <w:name w:val="WW8Num7z0"/>
    <w:rsid w:val="00462182"/>
    <w:rPr>
      <w:rFonts w:ascii="Symbol" w:hAnsi="Symbol" w:hint="default"/>
    </w:rPr>
  </w:style>
  <w:style w:type="character" w:customStyle="1" w:styleId="WW8Num8z0">
    <w:name w:val="WW8Num8z0"/>
    <w:rsid w:val="00462182"/>
    <w:rPr>
      <w:rFonts w:ascii="Symbol" w:hAnsi="Symbol" w:hint="default"/>
    </w:rPr>
  </w:style>
  <w:style w:type="character" w:customStyle="1" w:styleId="WW8Num9z0">
    <w:name w:val="WW8Num9z0"/>
    <w:rsid w:val="00462182"/>
    <w:rPr>
      <w:rFonts w:ascii="Symbol" w:hAnsi="Symbol" w:hint="default"/>
    </w:rPr>
  </w:style>
  <w:style w:type="character" w:customStyle="1" w:styleId="WW8Num10z0">
    <w:name w:val="WW8Num10z0"/>
    <w:rsid w:val="00462182"/>
    <w:rPr>
      <w:rFonts w:ascii="Garamond" w:hAnsi="Garamond" w:hint="default"/>
    </w:rPr>
  </w:style>
  <w:style w:type="character" w:customStyle="1" w:styleId="WW8Num11z1">
    <w:name w:val="WW8Num11z1"/>
    <w:rsid w:val="00462182"/>
    <w:rPr>
      <w:rFonts w:ascii="Garamond" w:hAnsi="Garamond" w:hint="default"/>
    </w:rPr>
  </w:style>
  <w:style w:type="character" w:customStyle="1" w:styleId="Absatz-Standardschriftart">
    <w:name w:val="Absatz-Standardschriftart"/>
    <w:rsid w:val="00462182"/>
  </w:style>
  <w:style w:type="character" w:customStyle="1" w:styleId="WW-Absatz-Standardschriftart">
    <w:name w:val="WW-Absatz-Standardschriftart"/>
    <w:rsid w:val="00462182"/>
  </w:style>
  <w:style w:type="character" w:customStyle="1" w:styleId="WW-Absatz-Standardschriftart1">
    <w:name w:val="WW-Absatz-Standardschriftart1"/>
    <w:rsid w:val="00462182"/>
  </w:style>
  <w:style w:type="character" w:customStyle="1" w:styleId="EndnoteCharacters">
    <w:name w:val="Endnote Characters"/>
    <w:basedOn w:val="DefaultParagraphFont"/>
    <w:rsid w:val="00462182"/>
    <w:rPr>
      <w:position w:val="0"/>
      <w:sz w:val="24"/>
      <w:vertAlign w:val="baseline"/>
    </w:rPr>
  </w:style>
  <w:style w:type="character" w:customStyle="1" w:styleId="WW8Num1z0">
    <w:name w:val="WW8Num1z0"/>
    <w:rsid w:val="00462182"/>
    <w:rPr>
      <w:rFonts w:ascii="Symbol" w:hAnsi="Symbol" w:hint="default"/>
    </w:rPr>
  </w:style>
  <w:style w:type="character" w:customStyle="1" w:styleId="WW8Num1z2">
    <w:name w:val="WW8Num1z2"/>
    <w:rsid w:val="00462182"/>
    <w:rPr>
      <w:rFonts w:ascii="Courier New" w:hAnsi="Courier New" w:cs="Courier New" w:hint="default"/>
    </w:rPr>
  </w:style>
  <w:style w:type="character" w:customStyle="1" w:styleId="WW8Num1z3">
    <w:name w:val="WW8Num1z3"/>
    <w:rsid w:val="00462182"/>
    <w:rPr>
      <w:rFonts w:ascii="Wingdings" w:hAnsi="Wingdings" w:hint="default"/>
    </w:rPr>
  </w:style>
  <w:style w:type="character" w:customStyle="1" w:styleId="WW8Num11z0">
    <w:name w:val="WW8Num11z0"/>
    <w:rsid w:val="00462182"/>
    <w:rPr>
      <w:rFonts w:ascii="Symbol" w:hAnsi="Symbol" w:hint="default"/>
    </w:rPr>
  </w:style>
  <w:style w:type="character" w:customStyle="1" w:styleId="WW8Num83z0">
    <w:name w:val="WW8Num83z0"/>
    <w:rsid w:val="00462182"/>
    <w:rPr>
      <w:rFonts w:ascii="Symbol" w:hAnsi="Symbol" w:hint="default"/>
    </w:rPr>
  </w:style>
  <w:style w:type="character" w:customStyle="1" w:styleId="WW8Num83z1">
    <w:name w:val="WW8Num83z1"/>
    <w:rsid w:val="00462182"/>
    <w:rPr>
      <w:rFonts w:ascii="Courier New" w:hAnsi="Courier New" w:cs="Courier New" w:hint="default"/>
    </w:rPr>
  </w:style>
  <w:style w:type="character" w:customStyle="1" w:styleId="WW8Num83z2">
    <w:name w:val="WW8Num83z2"/>
    <w:rsid w:val="00462182"/>
    <w:rPr>
      <w:rFonts w:ascii="Wingdings" w:hAnsi="Wingdings" w:hint="default"/>
    </w:rPr>
  </w:style>
  <w:style w:type="character" w:customStyle="1" w:styleId="WW8Num89z0">
    <w:name w:val="WW8Num89z0"/>
    <w:rsid w:val="00462182"/>
    <w:rPr>
      <w:rFonts w:ascii="Symbol" w:hAnsi="Symbol" w:hint="default"/>
      <w:sz w:val="20"/>
    </w:rPr>
  </w:style>
  <w:style w:type="character" w:customStyle="1" w:styleId="WW8Num90z0">
    <w:name w:val="WW8Num90z0"/>
    <w:rsid w:val="00462182"/>
    <w:rPr>
      <w:rFonts w:ascii="Times New Roman" w:eastAsia="Times New Roman" w:hAnsi="Times New Roman" w:cs="Times New Roman" w:hint="default"/>
    </w:rPr>
  </w:style>
  <w:style w:type="character" w:customStyle="1" w:styleId="WW8Num92z0">
    <w:name w:val="WW8Num92z0"/>
    <w:rsid w:val="00462182"/>
    <w:rPr>
      <w:rFonts w:ascii="Symbol" w:eastAsia="Times New Roman" w:hAnsi="Symbol" w:hint="default"/>
    </w:rPr>
  </w:style>
  <w:style w:type="character" w:customStyle="1" w:styleId="WW8Num92z1">
    <w:name w:val="WW8Num92z1"/>
    <w:rsid w:val="00462182"/>
    <w:rPr>
      <w:rFonts w:ascii="Courier New" w:hAnsi="Courier New" w:cs="Courier New" w:hint="default"/>
    </w:rPr>
  </w:style>
  <w:style w:type="character" w:customStyle="1" w:styleId="WW8Num92z2">
    <w:name w:val="WW8Num92z2"/>
    <w:rsid w:val="00462182"/>
    <w:rPr>
      <w:rFonts w:ascii="Wingdings" w:hAnsi="Wingdings" w:hint="default"/>
    </w:rPr>
  </w:style>
  <w:style w:type="character" w:customStyle="1" w:styleId="WW8Num92z3">
    <w:name w:val="WW8Num92z3"/>
    <w:rsid w:val="00462182"/>
    <w:rPr>
      <w:rFonts w:ascii="Symbol" w:hAnsi="Symbol" w:hint="default"/>
    </w:rPr>
  </w:style>
  <w:style w:type="character" w:customStyle="1" w:styleId="WW8Num96z0">
    <w:name w:val="WW8Num96z0"/>
    <w:rsid w:val="00462182"/>
    <w:rPr>
      <w:rFonts w:ascii="Symbol" w:hAnsi="Symbol" w:hint="default"/>
      <w:sz w:val="20"/>
    </w:rPr>
  </w:style>
  <w:style w:type="character" w:customStyle="1" w:styleId="WW8Num96z1">
    <w:name w:val="WW8Num96z1"/>
    <w:rsid w:val="00462182"/>
    <w:rPr>
      <w:rFonts w:ascii="Courier New" w:hAnsi="Courier New" w:cs="Courier New" w:hint="default"/>
      <w:sz w:val="20"/>
    </w:rPr>
  </w:style>
  <w:style w:type="character" w:customStyle="1" w:styleId="WW8Num96z2">
    <w:name w:val="WW8Num96z2"/>
    <w:rsid w:val="00462182"/>
    <w:rPr>
      <w:rFonts w:ascii="Wingdings" w:hAnsi="Wingdings" w:hint="default"/>
      <w:sz w:val="20"/>
    </w:rPr>
  </w:style>
  <w:style w:type="character" w:customStyle="1" w:styleId="WW8Num103z0">
    <w:name w:val="WW8Num103z0"/>
    <w:rsid w:val="00462182"/>
    <w:rPr>
      <w:rFonts w:ascii="Symbol" w:hAnsi="Symbol" w:hint="default"/>
      <w:sz w:val="20"/>
    </w:rPr>
  </w:style>
  <w:style w:type="character" w:customStyle="1" w:styleId="WW8Num103z1">
    <w:name w:val="WW8Num103z1"/>
    <w:rsid w:val="00462182"/>
    <w:rPr>
      <w:rFonts w:ascii="Courier New" w:hAnsi="Courier New" w:cs="Courier New" w:hint="default"/>
      <w:sz w:val="20"/>
    </w:rPr>
  </w:style>
  <w:style w:type="character" w:customStyle="1" w:styleId="WW8Num103z2">
    <w:name w:val="WW8Num103z2"/>
    <w:rsid w:val="00462182"/>
    <w:rPr>
      <w:rFonts w:ascii="Wingdings" w:hAnsi="Wingdings" w:hint="default"/>
      <w:sz w:val="20"/>
    </w:rPr>
  </w:style>
  <w:style w:type="character" w:customStyle="1" w:styleId="WW8Num108z0">
    <w:name w:val="WW8Num108z0"/>
    <w:rsid w:val="00462182"/>
    <w:rPr>
      <w:rFonts w:ascii="Symbol" w:hAnsi="Symbol" w:hint="default"/>
      <w:sz w:val="20"/>
    </w:rPr>
  </w:style>
  <w:style w:type="character" w:customStyle="1" w:styleId="WW8Num108z1">
    <w:name w:val="WW8Num108z1"/>
    <w:rsid w:val="00462182"/>
    <w:rPr>
      <w:rFonts w:ascii="Courier New" w:hAnsi="Courier New" w:cs="Courier New" w:hint="default"/>
      <w:sz w:val="20"/>
    </w:rPr>
  </w:style>
  <w:style w:type="character" w:customStyle="1" w:styleId="WW8Num108z2">
    <w:name w:val="WW8Num108z2"/>
    <w:rsid w:val="00462182"/>
    <w:rPr>
      <w:rFonts w:ascii="Wingdings" w:hAnsi="Wingdings" w:hint="default"/>
      <w:sz w:val="20"/>
    </w:rPr>
  </w:style>
  <w:style w:type="character" w:customStyle="1" w:styleId="WW8Num109z0">
    <w:name w:val="WW8Num109z0"/>
    <w:rsid w:val="00462182"/>
    <w:rPr>
      <w:rFonts w:ascii="Symbol" w:eastAsia="Times New Roman" w:hAnsi="Symbol" w:hint="default"/>
    </w:rPr>
  </w:style>
  <w:style w:type="character" w:customStyle="1" w:styleId="WW8Num109z1">
    <w:name w:val="WW8Num109z1"/>
    <w:rsid w:val="00462182"/>
    <w:rPr>
      <w:rFonts w:ascii="Courier New" w:hAnsi="Courier New" w:cs="Courier New" w:hint="default"/>
    </w:rPr>
  </w:style>
  <w:style w:type="character" w:customStyle="1" w:styleId="WW8Num109z2">
    <w:name w:val="WW8Num109z2"/>
    <w:rsid w:val="00462182"/>
    <w:rPr>
      <w:rFonts w:ascii="Wingdings" w:hAnsi="Wingdings" w:hint="default"/>
    </w:rPr>
  </w:style>
  <w:style w:type="character" w:customStyle="1" w:styleId="WW8Num109z3">
    <w:name w:val="WW8Num109z3"/>
    <w:rsid w:val="00462182"/>
    <w:rPr>
      <w:rFonts w:ascii="Symbol" w:hAnsi="Symbol" w:hint="default"/>
    </w:rPr>
  </w:style>
  <w:style w:type="character" w:customStyle="1" w:styleId="WW8Num111z0">
    <w:name w:val="WW8Num111z0"/>
    <w:rsid w:val="00462182"/>
    <w:rPr>
      <w:rFonts w:ascii="Symbol" w:hAnsi="Symbol" w:hint="default"/>
      <w:sz w:val="20"/>
    </w:rPr>
  </w:style>
  <w:style w:type="character" w:customStyle="1" w:styleId="WW8Num111z1">
    <w:name w:val="WW8Num111z1"/>
    <w:rsid w:val="00462182"/>
    <w:rPr>
      <w:rFonts w:ascii="Courier New" w:hAnsi="Courier New" w:cs="Courier New" w:hint="default"/>
      <w:sz w:val="20"/>
    </w:rPr>
  </w:style>
  <w:style w:type="character" w:customStyle="1" w:styleId="WW8Num111z2">
    <w:name w:val="WW8Num111z2"/>
    <w:rsid w:val="00462182"/>
    <w:rPr>
      <w:rFonts w:ascii="Wingdings" w:hAnsi="Wingdings" w:hint="default"/>
      <w:sz w:val="20"/>
    </w:rPr>
  </w:style>
  <w:style w:type="character" w:customStyle="1" w:styleId="WW8Num117z0">
    <w:name w:val="WW8Num117z0"/>
    <w:rsid w:val="00462182"/>
    <w:rPr>
      <w:rFonts w:ascii="Symbol" w:eastAsia="Times New Roman" w:hAnsi="Symbol" w:hint="default"/>
    </w:rPr>
  </w:style>
  <w:style w:type="character" w:customStyle="1" w:styleId="WW8Num117z1">
    <w:name w:val="WW8Num117z1"/>
    <w:rsid w:val="00462182"/>
    <w:rPr>
      <w:rFonts w:ascii="Courier New" w:hAnsi="Courier New" w:cs="Courier New" w:hint="default"/>
    </w:rPr>
  </w:style>
  <w:style w:type="character" w:customStyle="1" w:styleId="WW8Num117z2">
    <w:name w:val="WW8Num117z2"/>
    <w:rsid w:val="00462182"/>
    <w:rPr>
      <w:rFonts w:ascii="Wingdings" w:hAnsi="Wingdings" w:hint="default"/>
    </w:rPr>
  </w:style>
  <w:style w:type="character" w:customStyle="1" w:styleId="WW8Num117z3">
    <w:name w:val="WW8Num117z3"/>
    <w:rsid w:val="00462182"/>
    <w:rPr>
      <w:rFonts w:ascii="Symbol" w:hAnsi="Symbol" w:hint="default"/>
    </w:rPr>
  </w:style>
  <w:style w:type="character" w:customStyle="1" w:styleId="WW8Num126z0">
    <w:name w:val="WW8Num126z0"/>
    <w:rsid w:val="00462182"/>
    <w:rPr>
      <w:rFonts w:ascii="Symbol" w:eastAsia="SimSun" w:hAnsi="Symbol" w:hint="default"/>
    </w:rPr>
  </w:style>
  <w:style w:type="character" w:customStyle="1" w:styleId="WW8Num126z1">
    <w:name w:val="WW8Num126z1"/>
    <w:rsid w:val="00462182"/>
    <w:rPr>
      <w:rFonts w:ascii="Courier New" w:hAnsi="Courier New" w:cs="Courier New" w:hint="default"/>
    </w:rPr>
  </w:style>
  <w:style w:type="character" w:customStyle="1" w:styleId="WW8Num126z2">
    <w:name w:val="WW8Num126z2"/>
    <w:rsid w:val="00462182"/>
    <w:rPr>
      <w:rFonts w:ascii="Wingdings" w:hAnsi="Wingdings" w:hint="default"/>
    </w:rPr>
  </w:style>
  <w:style w:type="character" w:customStyle="1" w:styleId="WW8Num126z3">
    <w:name w:val="WW8Num126z3"/>
    <w:rsid w:val="00462182"/>
    <w:rPr>
      <w:rFonts w:ascii="Symbol" w:hAnsi="Symbol" w:hint="default"/>
    </w:rPr>
  </w:style>
  <w:style w:type="character" w:customStyle="1" w:styleId="WW8Num128z0">
    <w:name w:val="WW8Num128z0"/>
    <w:rsid w:val="00462182"/>
    <w:rPr>
      <w:rFonts w:ascii="Symbol" w:eastAsia="Times New Roman" w:hAnsi="Symbol" w:hint="default"/>
    </w:rPr>
  </w:style>
  <w:style w:type="character" w:customStyle="1" w:styleId="WW8Num128z1">
    <w:name w:val="WW8Num128z1"/>
    <w:rsid w:val="00462182"/>
    <w:rPr>
      <w:rFonts w:ascii="Courier New" w:hAnsi="Courier New" w:cs="Courier New" w:hint="default"/>
    </w:rPr>
  </w:style>
  <w:style w:type="character" w:customStyle="1" w:styleId="WW8Num128z2">
    <w:name w:val="WW8Num128z2"/>
    <w:rsid w:val="00462182"/>
    <w:rPr>
      <w:rFonts w:ascii="Wingdings" w:hAnsi="Wingdings" w:hint="default"/>
    </w:rPr>
  </w:style>
  <w:style w:type="character" w:customStyle="1" w:styleId="WW8Num128z3">
    <w:name w:val="WW8Num128z3"/>
    <w:rsid w:val="00462182"/>
    <w:rPr>
      <w:rFonts w:ascii="Symbol" w:hAnsi="Symbol" w:hint="default"/>
    </w:rPr>
  </w:style>
  <w:style w:type="character" w:customStyle="1" w:styleId="WW8Num138z0">
    <w:name w:val="WW8Num138z0"/>
    <w:rsid w:val="00462182"/>
    <w:rPr>
      <w:rFonts w:ascii="Times-Italic" w:eastAsia="Times New Roman" w:hAnsi="Times-Italic" w:hint="default"/>
    </w:rPr>
  </w:style>
  <w:style w:type="character" w:customStyle="1" w:styleId="WW8Num138z1">
    <w:name w:val="WW8Num138z1"/>
    <w:rsid w:val="00462182"/>
    <w:rPr>
      <w:rFonts w:ascii="Courier New" w:hAnsi="Courier New" w:cs="Courier New" w:hint="default"/>
    </w:rPr>
  </w:style>
  <w:style w:type="character" w:customStyle="1" w:styleId="WW8Num138z2">
    <w:name w:val="WW8Num138z2"/>
    <w:rsid w:val="00462182"/>
    <w:rPr>
      <w:rFonts w:ascii="Wingdings" w:hAnsi="Wingdings" w:hint="default"/>
    </w:rPr>
  </w:style>
  <w:style w:type="character" w:customStyle="1" w:styleId="WW8Num138z3">
    <w:name w:val="WW8Num138z3"/>
    <w:rsid w:val="00462182"/>
    <w:rPr>
      <w:rFonts w:ascii="Symbol" w:hAnsi="Symbol" w:hint="default"/>
    </w:rPr>
  </w:style>
  <w:style w:type="character" w:customStyle="1" w:styleId="WW8Num143z0">
    <w:name w:val="WW8Num143z0"/>
    <w:rsid w:val="00462182"/>
    <w:rPr>
      <w:rFonts w:ascii="Times New Roman" w:eastAsia="Times New Roman" w:hAnsi="Times New Roman" w:cs="Times New Roman" w:hint="default"/>
    </w:rPr>
  </w:style>
  <w:style w:type="character" w:customStyle="1" w:styleId="WW8Num148z0">
    <w:name w:val="WW8Num148z0"/>
    <w:rsid w:val="00462182"/>
    <w:rPr>
      <w:rFonts w:ascii="Symbol" w:hAnsi="Symbol" w:hint="default"/>
      <w:sz w:val="20"/>
    </w:rPr>
  </w:style>
  <w:style w:type="character" w:customStyle="1" w:styleId="WW8Num148z1">
    <w:name w:val="WW8Num148z1"/>
    <w:rsid w:val="00462182"/>
    <w:rPr>
      <w:rFonts w:ascii="Courier New" w:hAnsi="Courier New" w:cs="Courier New" w:hint="default"/>
      <w:sz w:val="20"/>
    </w:rPr>
  </w:style>
  <w:style w:type="character" w:customStyle="1" w:styleId="WW8Num148z2">
    <w:name w:val="WW8Num148z2"/>
    <w:rsid w:val="00462182"/>
    <w:rPr>
      <w:rFonts w:ascii="Wingdings" w:hAnsi="Wingdings" w:hint="default"/>
      <w:sz w:val="20"/>
    </w:rPr>
  </w:style>
  <w:style w:type="character" w:customStyle="1" w:styleId="WW8Num151z0">
    <w:name w:val="WW8Num151z0"/>
    <w:rsid w:val="00462182"/>
    <w:rPr>
      <w:rFonts w:ascii="Times New Roman" w:eastAsia="Times New Roman" w:hAnsi="Times New Roman" w:cs="Times New Roman" w:hint="default"/>
    </w:rPr>
  </w:style>
  <w:style w:type="character" w:customStyle="1" w:styleId="WW8Num152z0">
    <w:name w:val="WW8Num152z0"/>
    <w:rsid w:val="00462182"/>
    <w:rPr>
      <w:rFonts w:ascii="Symbol" w:hAnsi="Symbol" w:hint="default"/>
      <w:sz w:val="20"/>
    </w:rPr>
  </w:style>
  <w:style w:type="character" w:customStyle="1" w:styleId="WW8Num152z1">
    <w:name w:val="WW8Num152z1"/>
    <w:rsid w:val="00462182"/>
    <w:rPr>
      <w:rFonts w:ascii="Courier New" w:hAnsi="Courier New" w:cs="Courier New" w:hint="default"/>
      <w:sz w:val="20"/>
    </w:rPr>
  </w:style>
  <w:style w:type="character" w:customStyle="1" w:styleId="WW8Num152z2">
    <w:name w:val="WW8Num152z2"/>
    <w:rsid w:val="00462182"/>
    <w:rPr>
      <w:rFonts w:ascii="Wingdings" w:hAnsi="Wingdings" w:hint="default"/>
      <w:sz w:val="20"/>
    </w:rPr>
  </w:style>
  <w:style w:type="character" w:customStyle="1" w:styleId="WW8Num153z0">
    <w:name w:val="WW8Num153z0"/>
    <w:rsid w:val="00462182"/>
    <w:rPr>
      <w:sz w:val="24"/>
    </w:rPr>
  </w:style>
  <w:style w:type="character" w:customStyle="1" w:styleId="WW8Num155z0">
    <w:name w:val="WW8Num155z0"/>
    <w:rsid w:val="00462182"/>
    <w:rPr>
      <w:rFonts w:ascii="Times New Roman" w:eastAsia="Times New Roman" w:hAnsi="Times New Roman" w:cs="Times New Roman" w:hint="default"/>
    </w:rPr>
  </w:style>
  <w:style w:type="character" w:customStyle="1" w:styleId="WW8Num157z0">
    <w:name w:val="WW8Num157z0"/>
    <w:rsid w:val="00462182"/>
    <w:rPr>
      <w:rFonts w:ascii="Symbol" w:hAnsi="Symbol" w:hint="default"/>
      <w:sz w:val="20"/>
    </w:rPr>
  </w:style>
  <w:style w:type="character" w:customStyle="1" w:styleId="WW8Num157z1">
    <w:name w:val="WW8Num157z1"/>
    <w:rsid w:val="00462182"/>
    <w:rPr>
      <w:rFonts w:ascii="Courier New" w:hAnsi="Courier New" w:cs="Courier New" w:hint="default"/>
      <w:sz w:val="20"/>
    </w:rPr>
  </w:style>
  <w:style w:type="character" w:customStyle="1" w:styleId="WW8Num157z2">
    <w:name w:val="WW8Num157z2"/>
    <w:rsid w:val="00462182"/>
    <w:rPr>
      <w:rFonts w:ascii="Wingdings" w:hAnsi="Wingdings" w:hint="default"/>
      <w:sz w:val="20"/>
    </w:rPr>
  </w:style>
  <w:style w:type="character" w:customStyle="1" w:styleId="WW8Num163z0">
    <w:name w:val="WW8Num163z0"/>
    <w:rsid w:val="00462182"/>
    <w:rPr>
      <w:rFonts w:ascii="Symbol" w:hAnsi="Symbol" w:hint="default"/>
      <w:sz w:val="20"/>
    </w:rPr>
  </w:style>
  <w:style w:type="character" w:customStyle="1" w:styleId="WW8Num163z1">
    <w:name w:val="WW8Num163z1"/>
    <w:rsid w:val="00462182"/>
    <w:rPr>
      <w:rFonts w:ascii="Courier New" w:hAnsi="Courier New" w:cs="Courier New" w:hint="default"/>
      <w:sz w:val="20"/>
    </w:rPr>
  </w:style>
  <w:style w:type="character" w:customStyle="1" w:styleId="WW8Num163z2">
    <w:name w:val="WW8Num163z2"/>
    <w:rsid w:val="00462182"/>
    <w:rPr>
      <w:rFonts w:ascii="Wingdings" w:hAnsi="Wingdings" w:hint="default"/>
      <w:sz w:val="20"/>
    </w:rPr>
  </w:style>
  <w:style w:type="character" w:customStyle="1" w:styleId="WW8Num170z0">
    <w:name w:val="WW8Num170z0"/>
    <w:rsid w:val="00462182"/>
    <w:rPr>
      <w:rFonts w:ascii="Symbol" w:eastAsia="Times New Roman" w:hAnsi="Symbol" w:hint="default"/>
    </w:rPr>
  </w:style>
  <w:style w:type="character" w:customStyle="1" w:styleId="WW8Num170z1">
    <w:name w:val="WW8Num170z1"/>
    <w:rsid w:val="00462182"/>
    <w:rPr>
      <w:rFonts w:ascii="Courier New" w:hAnsi="Courier New" w:cs="Courier New" w:hint="default"/>
    </w:rPr>
  </w:style>
  <w:style w:type="character" w:customStyle="1" w:styleId="WW8Num170z2">
    <w:name w:val="WW8Num170z2"/>
    <w:rsid w:val="00462182"/>
    <w:rPr>
      <w:rFonts w:ascii="Wingdings" w:hAnsi="Wingdings" w:hint="default"/>
    </w:rPr>
  </w:style>
  <w:style w:type="character" w:customStyle="1" w:styleId="WW8Num170z3">
    <w:name w:val="WW8Num170z3"/>
    <w:rsid w:val="00462182"/>
    <w:rPr>
      <w:rFonts w:ascii="Symbol" w:hAnsi="Symbol" w:hint="default"/>
    </w:rPr>
  </w:style>
  <w:style w:type="character" w:customStyle="1" w:styleId="WW8Num177z0">
    <w:name w:val="WW8Num177z0"/>
    <w:rsid w:val="00462182"/>
    <w:rPr>
      <w:rFonts w:ascii="Symbol" w:hAnsi="Symbol" w:hint="default"/>
      <w:sz w:val="20"/>
    </w:rPr>
  </w:style>
  <w:style w:type="character" w:customStyle="1" w:styleId="WW8Num177z1">
    <w:name w:val="WW8Num177z1"/>
    <w:rsid w:val="00462182"/>
    <w:rPr>
      <w:rFonts w:ascii="Courier New" w:hAnsi="Courier New" w:cs="Courier New" w:hint="default"/>
      <w:sz w:val="20"/>
    </w:rPr>
  </w:style>
  <w:style w:type="character" w:customStyle="1" w:styleId="WW8Num177z2">
    <w:name w:val="WW8Num177z2"/>
    <w:rsid w:val="00462182"/>
    <w:rPr>
      <w:rFonts w:ascii="Wingdings" w:hAnsi="Wingdings" w:hint="default"/>
      <w:sz w:val="20"/>
    </w:rPr>
  </w:style>
  <w:style w:type="character" w:customStyle="1" w:styleId="WW8Num181z0">
    <w:name w:val="WW8Num181z0"/>
    <w:rsid w:val="00462182"/>
    <w:rPr>
      <w:rFonts w:ascii="Symbol" w:eastAsia="Times New Roman" w:hAnsi="Symbol" w:hint="default"/>
    </w:rPr>
  </w:style>
  <w:style w:type="character" w:customStyle="1" w:styleId="WW8Num181z1">
    <w:name w:val="WW8Num181z1"/>
    <w:rsid w:val="00462182"/>
    <w:rPr>
      <w:rFonts w:ascii="Courier New" w:hAnsi="Courier New" w:cs="Courier New" w:hint="default"/>
    </w:rPr>
  </w:style>
  <w:style w:type="character" w:customStyle="1" w:styleId="WW8Num181z2">
    <w:name w:val="WW8Num181z2"/>
    <w:rsid w:val="00462182"/>
    <w:rPr>
      <w:rFonts w:ascii="Wingdings" w:hAnsi="Wingdings" w:hint="default"/>
    </w:rPr>
  </w:style>
  <w:style w:type="character" w:customStyle="1" w:styleId="WW8Num181z3">
    <w:name w:val="WW8Num181z3"/>
    <w:rsid w:val="00462182"/>
    <w:rPr>
      <w:rFonts w:ascii="Symbol" w:hAnsi="Symbol" w:hint="default"/>
    </w:rPr>
  </w:style>
  <w:style w:type="character" w:customStyle="1" w:styleId="WW8Num185z0">
    <w:name w:val="WW8Num185z0"/>
    <w:rsid w:val="00462182"/>
    <w:rPr>
      <w:rFonts w:ascii="Symbol" w:eastAsia="Times New Roman" w:hAnsi="Symbol" w:hint="default"/>
    </w:rPr>
  </w:style>
  <w:style w:type="character" w:customStyle="1" w:styleId="WW8Num185z1">
    <w:name w:val="WW8Num185z1"/>
    <w:rsid w:val="00462182"/>
    <w:rPr>
      <w:rFonts w:ascii="Courier New" w:hAnsi="Courier New" w:cs="Courier New" w:hint="default"/>
    </w:rPr>
  </w:style>
  <w:style w:type="character" w:customStyle="1" w:styleId="WW8Num185z2">
    <w:name w:val="WW8Num185z2"/>
    <w:rsid w:val="00462182"/>
    <w:rPr>
      <w:rFonts w:ascii="Wingdings" w:hAnsi="Wingdings" w:hint="default"/>
    </w:rPr>
  </w:style>
  <w:style w:type="character" w:customStyle="1" w:styleId="WW8Num185z3">
    <w:name w:val="WW8Num185z3"/>
    <w:rsid w:val="00462182"/>
    <w:rPr>
      <w:rFonts w:ascii="Symbol" w:hAnsi="Symbol" w:hint="default"/>
    </w:rPr>
  </w:style>
  <w:style w:type="character" w:customStyle="1" w:styleId="WW8Num186z0">
    <w:name w:val="WW8Num186z0"/>
    <w:rsid w:val="00462182"/>
    <w:rPr>
      <w:rFonts w:ascii="Symbol" w:hAnsi="Symbol" w:hint="default"/>
      <w:sz w:val="20"/>
    </w:rPr>
  </w:style>
  <w:style w:type="character" w:customStyle="1" w:styleId="WW8Num186z1">
    <w:name w:val="WW8Num186z1"/>
    <w:rsid w:val="00462182"/>
    <w:rPr>
      <w:rFonts w:ascii="Courier New" w:hAnsi="Courier New" w:cs="Courier New" w:hint="default"/>
      <w:sz w:val="20"/>
    </w:rPr>
  </w:style>
  <w:style w:type="character" w:customStyle="1" w:styleId="WW8Num186z2">
    <w:name w:val="WW8Num186z2"/>
    <w:rsid w:val="00462182"/>
    <w:rPr>
      <w:rFonts w:ascii="Wingdings" w:hAnsi="Wingdings" w:hint="default"/>
      <w:sz w:val="20"/>
    </w:rPr>
  </w:style>
  <w:style w:type="character" w:customStyle="1" w:styleId="WW8Num192z0">
    <w:name w:val="WW8Num192z0"/>
    <w:rsid w:val="00462182"/>
    <w:rPr>
      <w:rFonts w:ascii="Symbol" w:hAnsi="Symbol" w:hint="default"/>
    </w:rPr>
  </w:style>
  <w:style w:type="character" w:customStyle="1" w:styleId="WW8Num192z1">
    <w:name w:val="WW8Num192z1"/>
    <w:rsid w:val="00462182"/>
    <w:rPr>
      <w:rFonts w:ascii="Courier New" w:hAnsi="Courier New" w:cs="Courier New" w:hint="default"/>
    </w:rPr>
  </w:style>
  <w:style w:type="character" w:customStyle="1" w:styleId="WW8Num192z2">
    <w:name w:val="WW8Num192z2"/>
    <w:rsid w:val="00462182"/>
    <w:rPr>
      <w:rFonts w:ascii="Wingdings" w:hAnsi="Wingdings" w:hint="default"/>
    </w:rPr>
  </w:style>
  <w:style w:type="character" w:customStyle="1" w:styleId="WW8Num194z0">
    <w:name w:val="WW8Num194z0"/>
    <w:rsid w:val="00462182"/>
    <w:rPr>
      <w:rFonts w:ascii="Times-Roman" w:eastAsia="Times New Roman" w:hAnsi="Times-Roman" w:cs="Times-Roman" w:hint="cs"/>
      <w:i w:val="0"/>
      <w:iCs w:val="0"/>
    </w:rPr>
  </w:style>
  <w:style w:type="character" w:customStyle="1" w:styleId="WW8Num194z1">
    <w:name w:val="WW8Num194z1"/>
    <w:rsid w:val="00462182"/>
    <w:rPr>
      <w:rFonts w:ascii="Courier New" w:hAnsi="Courier New" w:cs="Courier New" w:hint="default"/>
    </w:rPr>
  </w:style>
  <w:style w:type="character" w:customStyle="1" w:styleId="WW8Num194z2">
    <w:name w:val="WW8Num194z2"/>
    <w:rsid w:val="00462182"/>
    <w:rPr>
      <w:rFonts w:ascii="Wingdings" w:hAnsi="Wingdings" w:hint="default"/>
    </w:rPr>
  </w:style>
  <w:style w:type="character" w:customStyle="1" w:styleId="WW8Num194z3">
    <w:name w:val="WW8Num194z3"/>
    <w:rsid w:val="00462182"/>
    <w:rPr>
      <w:rFonts w:ascii="Symbol" w:hAnsi="Symbol" w:hint="default"/>
    </w:rPr>
  </w:style>
  <w:style w:type="character" w:customStyle="1" w:styleId="WW8Num203z0">
    <w:name w:val="WW8Num203z0"/>
    <w:rsid w:val="00462182"/>
    <w:rPr>
      <w:rFonts w:ascii="Wingdings" w:eastAsia="Times New Roman" w:hAnsi="Wingdings" w:hint="default"/>
    </w:rPr>
  </w:style>
  <w:style w:type="character" w:customStyle="1" w:styleId="WW8Num203z1">
    <w:name w:val="WW8Num203z1"/>
    <w:rsid w:val="00462182"/>
    <w:rPr>
      <w:rFonts w:ascii="Courier New" w:hAnsi="Courier New" w:cs="Courier New" w:hint="default"/>
    </w:rPr>
  </w:style>
  <w:style w:type="character" w:customStyle="1" w:styleId="WW8Num203z2">
    <w:name w:val="WW8Num203z2"/>
    <w:rsid w:val="00462182"/>
    <w:rPr>
      <w:rFonts w:ascii="Wingdings" w:hAnsi="Wingdings" w:hint="default"/>
    </w:rPr>
  </w:style>
  <w:style w:type="character" w:customStyle="1" w:styleId="WW8Num203z3">
    <w:name w:val="WW8Num203z3"/>
    <w:rsid w:val="00462182"/>
    <w:rPr>
      <w:rFonts w:ascii="Symbol" w:hAnsi="Symbol" w:hint="default"/>
    </w:rPr>
  </w:style>
  <w:style w:type="character" w:customStyle="1" w:styleId="WW8Num204z1">
    <w:name w:val="WW8Num204z1"/>
    <w:rsid w:val="00462182"/>
    <w:rPr>
      <w:b/>
      <w:bCs w:val="0"/>
    </w:rPr>
  </w:style>
  <w:style w:type="character" w:customStyle="1" w:styleId="WW8Num206z0">
    <w:name w:val="WW8Num206z0"/>
    <w:rsid w:val="00462182"/>
    <w:rPr>
      <w:rFonts w:ascii="Symbol" w:eastAsia="Times New Roman" w:hAnsi="Symbol" w:hint="default"/>
    </w:rPr>
  </w:style>
  <w:style w:type="character" w:customStyle="1" w:styleId="WW8Num206z1">
    <w:name w:val="WW8Num206z1"/>
    <w:rsid w:val="00462182"/>
    <w:rPr>
      <w:rFonts w:ascii="Courier New" w:hAnsi="Courier New" w:cs="Courier New" w:hint="default"/>
    </w:rPr>
  </w:style>
  <w:style w:type="character" w:customStyle="1" w:styleId="WW8Num206z2">
    <w:name w:val="WW8Num206z2"/>
    <w:rsid w:val="00462182"/>
    <w:rPr>
      <w:rFonts w:ascii="Wingdings" w:hAnsi="Wingdings" w:hint="default"/>
    </w:rPr>
  </w:style>
  <w:style w:type="character" w:customStyle="1" w:styleId="WW8Num206z3">
    <w:name w:val="WW8Num206z3"/>
    <w:rsid w:val="00462182"/>
    <w:rPr>
      <w:rFonts w:ascii="Symbol" w:hAnsi="Symbol" w:hint="default"/>
    </w:rPr>
  </w:style>
  <w:style w:type="character" w:customStyle="1" w:styleId="WW8Num207z0">
    <w:name w:val="WW8Num207z0"/>
    <w:rsid w:val="00462182"/>
    <w:rPr>
      <w:rFonts w:ascii="Symbol" w:hAnsi="Symbol" w:hint="default"/>
      <w:sz w:val="20"/>
    </w:rPr>
  </w:style>
  <w:style w:type="character" w:customStyle="1" w:styleId="WW8Num213z0">
    <w:name w:val="WW8Num213z0"/>
    <w:rsid w:val="00462182"/>
    <w:rPr>
      <w:rFonts w:ascii="Symbol" w:hAnsi="Symbol" w:hint="default"/>
      <w:sz w:val="20"/>
    </w:rPr>
  </w:style>
  <w:style w:type="character" w:customStyle="1" w:styleId="WW8Num214z0">
    <w:name w:val="WW8Num214z0"/>
    <w:rsid w:val="00462182"/>
    <w:rPr>
      <w:rFonts w:ascii="Symbol" w:hAnsi="Symbol" w:hint="default"/>
    </w:rPr>
  </w:style>
  <w:style w:type="character" w:customStyle="1" w:styleId="WW8Num214z1">
    <w:name w:val="WW8Num214z1"/>
    <w:rsid w:val="00462182"/>
    <w:rPr>
      <w:rFonts w:ascii="Courier New" w:hAnsi="Courier New" w:cs="Courier New" w:hint="default"/>
    </w:rPr>
  </w:style>
  <w:style w:type="character" w:customStyle="1" w:styleId="WW8Num220z0">
    <w:name w:val="WW8Num220z0"/>
    <w:rsid w:val="00462182"/>
    <w:rPr>
      <w:u w:val="single"/>
    </w:rPr>
  </w:style>
  <w:style w:type="character" w:customStyle="1" w:styleId="WW8Num228z0">
    <w:name w:val="WW8Num228z0"/>
    <w:rsid w:val="00462182"/>
    <w:rPr>
      <w:rFonts w:ascii="Symbol" w:hAnsi="Symbol" w:hint="default"/>
      <w:sz w:val="20"/>
    </w:rPr>
  </w:style>
  <w:style w:type="character" w:customStyle="1" w:styleId="WW8Num228z1">
    <w:name w:val="WW8Num228z1"/>
    <w:rsid w:val="00462182"/>
    <w:rPr>
      <w:rFonts w:ascii="Courier New" w:hAnsi="Courier New" w:cs="Courier New" w:hint="default"/>
      <w:sz w:val="20"/>
    </w:rPr>
  </w:style>
  <w:style w:type="character" w:customStyle="1" w:styleId="WW8Num228z2">
    <w:name w:val="WW8Num228z2"/>
    <w:rsid w:val="00462182"/>
    <w:rPr>
      <w:rFonts w:ascii="Wingdings" w:hAnsi="Wingdings" w:hint="default"/>
      <w:sz w:val="20"/>
    </w:rPr>
  </w:style>
  <w:style w:type="character" w:customStyle="1" w:styleId="WW8Num236z0">
    <w:name w:val="WW8Num236z0"/>
    <w:rsid w:val="00462182"/>
    <w:rPr>
      <w:rFonts w:ascii="Symbol" w:eastAsia="Times New Roman" w:hAnsi="Symbol" w:hint="default"/>
    </w:rPr>
  </w:style>
  <w:style w:type="character" w:customStyle="1" w:styleId="WW8Num236z1">
    <w:name w:val="WW8Num236z1"/>
    <w:rsid w:val="00462182"/>
    <w:rPr>
      <w:rFonts w:ascii="Courier New" w:hAnsi="Courier New" w:cs="Courier New" w:hint="default"/>
    </w:rPr>
  </w:style>
  <w:style w:type="character" w:customStyle="1" w:styleId="WW8Num236z2">
    <w:name w:val="WW8Num236z2"/>
    <w:rsid w:val="00462182"/>
    <w:rPr>
      <w:rFonts w:ascii="Wingdings" w:hAnsi="Wingdings" w:hint="default"/>
    </w:rPr>
  </w:style>
  <w:style w:type="character" w:customStyle="1" w:styleId="WW8Num236z3">
    <w:name w:val="WW8Num236z3"/>
    <w:rsid w:val="00462182"/>
    <w:rPr>
      <w:rFonts w:ascii="Symbol" w:hAnsi="Symbol" w:hint="default"/>
    </w:rPr>
  </w:style>
  <w:style w:type="character" w:customStyle="1" w:styleId="WW8Num239z0">
    <w:name w:val="WW8Num239z0"/>
    <w:rsid w:val="00462182"/>
    <w:rPr>
      <w:rFonts w:ascii="Times New Roman" w:eastAsia="Times New Roman" w:hAnsi="Times New Roman" w:cs="Times New Roman" w:hint="default"/>
    </w:rPr>
  </w:style>
  <w:style w:type="character" w:customStyle="1" w:styleId="WW8Num239z1">
    <w:name w:val="WW8Num239z1"/>
    <w:rsid w:val="00462182"/>
    <w:rPr>
      <w:rFonts w:ascii="Courier New" w:hAnsi="Courier New" w:cs="Courier New" w:hint="default"/>
    </w:rPr>
  </w:style>
  <w:style w:type="character" w:customStyle="1" w:styleId="WW8Num239z2">
    <w:name w:val="WW8Num239z2"/>
    <w:rsid w:val="00462182"/>
    <w:rPr>
      <w:rFonts w:ascii="Wingdings" w:hAnsi="Wingdings" w:hint="default"/>
    </w:rPr>
  </w:style>
  <w:style w:type="character" w:customStyle="1" w:styleId="WW8Num239z3">
    <w:name w:val="WW8Num239z3"/>
    <w:rsid w:val="00462182"/>
    <w:rPr>
      <w:rFonts w:ascii="Symbol" w:hAnsi="Symbol" w:hint="default"/>
    </w:rPr>
  </w:style>
  <w:style w:type="character" w:customStyle="1" w:styleId="NumberingSymbols">
    <w:name w:val="Numbering Symbols"/>
    <w:rsid w:val="00462182"/>
    <w:rPr>
      <w:rFonts w:ascii="Garamond" w:hAnsi="Garamond" w:hint="default"/>
    </w:rPr>
  </w:style>
  <w:style w:type="character" w:customStyle="1" w:styleId="Bullets">
    <w:name w:val="Bullets"/>
    <w:rsid w:val="00462182"/>
    <w:rPr>
      <w:rFonts w:ascii="StarSymbol" w:eastAsia="StarSymbol" w:hAnsi="StarSymbol" w:cs="StarSymbol" w:hint="default"/>
      <w:sz w:val="18"/>
      <w:szCs w:val="18"/>
    </w:rPr>
  </w:style>
  <w:style w:type="character" w:customStyle="1" w:styleId="lqqtgroup">
    <w:name w:val="lqqtgroup"/>
    <w:basedOn w:val="DefaultParagraphFont"/>
    <w:rsid w:val="00462182"/>
  </w:style>
  <w:style w:type="character" w:customStyle="1" w:styleId="quotedtooltip">
    <w:name w:val="quotedtooltip"/>
    <w:basedOn w:val="DefaultParagraphFont"/>
    <w:rsid w:val="00462182"/>
  </w:style>
  <w:style w:type="character" w:customStyle="1" w:styleId="quotedtooltipbox">
    <w:name w:val="quotedtooltipbox"/>
    <w:basedOn w:val="DefaultParagraphFont"/>
    <w:rsid w:val="00462182"/>
  </w:style>
  <w:style w:type="character" w:customStyle="1" w:styleId="mwlivequotes">
    <w:name w:val="mwlivequotes"/>
    <w:basedOn w:val="DefaultParagraphFont"/>
    <w:rsid w:val="00462182"/>
  </w:style>
  <w:style w:type="character" w:customStyle="1" w:styleId="lastlabel">
    <w:name w:val="lastlabel"/>
    <w:basedOn w:val="DefaultParagraphFont"/>
    <w:rsid w:val="00462182"/>
  </w:style>
  <w:style w:type="character" w:customStyle="1" w:styleId="lb07">
    <w:name w:val="lb07"/>
    <w:basedOn w:val="DefaultParagraphFont"/>
    <w:rsid w:val="00462182"/>
  </w:style>
  <w:style w:type="character" w:customStyle="1" w:styleId="qted">
    <w:name w:val="qted"/>
    <w:basedOn w:val="DefaultParagraphFont"/>
    <w:rsid w:val="00462182"/>
  </w:style>
  <w:style w:type="character" w:customStyle="1" w:styleId="t14">
    <w:name w:val="t14"/>
    <w:basedOn w:val="DefaultParagraphFont"/>
    <w:rsid w:val="00462182"/>
  </w:style>
  <w:style w:type="character" w:customStyle="1" w:styleId="nfakpe">
    <w:name w:val="nfakpe"/>
    <w:basedOn w:val="DefaultParagraphFont"/>
    <w:rsid w:val="00462182"/>
  </w:style>
  <w:style w:type="character" w:customStyle="1" w:styleId="DebateBlockCharChar">
    <w:name w:val="Debate Block Char Char"/>
    <w:basedOn w:val="DefaultParagraphFont"/>
    <w:rsid w:val="00462182"/>
    <w:rPr>
      <w:rFonts w:ascii="Arial" w:hAnsi="Arial" w:cs="Arial" w:hint="default"/>
      <w:b/>
      <w:bCs/>
      <w:kern w:val="32"/>
      <w:sz w:val="36"/>
      <w:szCs w:val="32"/>
      <w:u w:val="single"/>
    </w:rPr>
  </w:style>
  <w:style w:type="character" w:customStyle="1" w:styleId="citsource">
    <w:name w:val="citsource"/>
    <w:basedOn w:val="DefaultParagraphFont"/>
    <w:rsid w:val="00462182"/>
  </w:style>
  <w:style w:type="character" w:customStyle="1" w:styleId="sc">
    <w:name w:val="sc"/>
    <w:basedOn w:val="DefaultParagraphFont"/>
    <w:rsid w:val="00462182"/>
  </w:style>
  <w:style w:type="character" w:customStyle="1" w:styleId="atime">
    <w:name w:val="atime"/>
    <w:basedOn w:val="DefaultParagraphFont"/>
    <w:rsid w:val="00462182"/>
  </w:style>
  <w:style w:type="character" w:customStyle="1" w:styleId="unreadChar">
    <w:name w:val="unread Char"/>
    <w:basedOn w:val="DefaultParagraphFont"/>
    <w:rsid w:val="00462182"/>
    <w:rPr>
      <w:szCs w:val="24"/>
      <w:lang w:val="en-US" w:eastAsia="en-US" w:bidi="ar-SA"/>
    </w:rPr>
  </w:style>
  <w:style w:type="character" w:customStyle="1" w:styleId="Internetlink1">
    <w:name w:val="Internet link1"/>
    <w:rsid w:val="00462182"/>
    <w:rPr>
      <w:color w:val="000080"/>
      <w:u w:val="single"/>
    </w:rPr>
  </w:style>
  <w:style w:type="character" w:customStyle="1" w:styleId="underliningChar3">
    <w:name w:val="underlining Char"/>
    <w:basedOn w:val="DefaultParagraphFont"/>
    <w:rsid w:val="00462182"/>
    <w:rPr>
      <w:b/>
      <w:bCs w:val="0"/>
      <w:szCs w:val="24"/>
      <w:u w:val="single"/>
      <w:lang w:val="en-US" w:eastAsia="en-US" w:bidi="ar-SA"/>
    </w:rPr>
  </w:style>
  <w:style w:type="character" w:customStyle="1" w:styleId="notreadChar">
    <w:name w:val="not read Char"/>
    <w:basedOn w:val="DefaultParagraphFont"/>
    <w:rsid w:val="00462182"/>
    <w:rPr>
      <w:sz w:val="18"/>
      <w:szCs w:val="24"/>
      <w:lang w:val="en-US" w:eastAsia="en-US" w:bidi="ar-SA"/>
    </w:rPr>
  </w:style>
  <w:style w:type="character" w:customStyle="1" w:styleId="journalname">
    <w:name w:val="journalname"/>
    <w:basedOn w:val="DefaultParagraphFont"/>
    <w:rsid w:val="00462182"/>
  </w:style>
  <w:style w:type="character" w:customStyle="1" w:styleId="insideheadline">
    <w:name w:val="insideheadline"/>
    <w:basedOn w:val="DefaultParagraphFont"/>
    <w:rsid w:val="00462182"/>
  </w:style>
  <w:style w:type="character" w:customStyle="1" w:styleId="mwlivequotesupdelayed">
    <w:name w:val="mwlivequotes up delayed"/>
    <w:basedOn w:val="DefaultParagraphFont"/>
    <w:rsid w:val="00462182"/>
  </w:style>
  <w:style w:type="character" w:customStyle="1" w:styleId="mwlivequotesdowndelayed">
    <w:name w:val="mwlivequotes down delayed"/>
    <w:basedOn w:val="DefaultParagraphFont"/>
    <w:rsid w:val="00462182"/>
  </w:style>
  <w:style w:type="character" w:customStyle="1" w:styleId="shirttail">
    <w:name w:val="shirttail"/>
    <w:basedOn w:val="DefaultParagraphFont"/>
    <w:rsid w:val="00462182"/>
  </w:style>
  <w:style w:type="character" w:customStyle="1" w:styleId="definition">
    <w:name w:val="definition"/>
    <w:basedOn w:val="DefaultParagraphFont"/>
    <w:rsid w:val="00462182"/>
  </w:style>
  <w:style w:type="character" w:customStyle="1" w:styleId="CardTextCharCharChar">
    <w:name w:val="Card Text Char Char Char"/>
    <w:basedOn w:val="DefaultParagraphFont"/>
    <w:rsid w:val="00462182"/>
    <w:rPr>
      <w:rFonts w:ascii="Arial Narrow" w:hAnsi="Arial Narrow" w:hint="default"/>
      <w:sz w:val="16"/>
      <w:szCs w:val="22"/>
      <w:lang w:val="en-US" w:eastAsia="en-US" w:bidi="ar-SA"/>
    </w:rPr>
  </w:style>
  <w:style w:type="character" w:customStyle="1" w:styleId="UnderlinedCardTextCharChar">
    <w:name w:val="Underlined Card Text Char Char"/>
    <w:basedOn w:val="DefaultParagraphFont"/>
    <w:rsid w:val="00462182"/>
    <w:rPr>
      <w:rFonts w:ascii="Arial Narrow" w:hAnsi="Arial Narrow" w:hint="default"/>
      <w:sz w:val="18"/>
      <w:u w:val="single"/>
    </w:rPr>
  </w:style>
  <w:style w:type="character" w:customStyle="1" w:styleId="UnderlineStyleCharCharChar">
    <w:name w:val="Underline Style Char Char Char"/>
    <w:basedOn w:val="DefaultParagraphFont"/>
    <w:rsid w:val="00462182"/>
    <w:rPr>
      <w:rFonts w:ascii="Arial" w:hAnsi="Arial" w:cs="Arial" w:hint="default"/>
      <w:b/>
      <w:bCs/>
      <w:kern w:val="32"/>
      <w:sz w:val="24"/>
      <w:szCs w:val="24"/>
      <w:u w:val="single"/>
      <w:lang w:val="en-US" w:eastAsia="en-US" w:bidi="ar-SA"/>
    </w:rPr>
  </w:style>
  <w:style w:type="character" w:customStyle="1" w:styleId="UnderlinedCardTextCharCharChar">
    <w:name w:val="Underlined Card Text Char Char Char"/>
    <w:basedOn w:val="DefaultParagraphFont"/>
    <w:rsid w:val="00462182"/>
    <w:rPr>
      <w:rFonts w:ascii="Arial Narrow" w:hAnsi="Arial Narrow" w:hint="default"/>
      <w:sz w:val="18"/>
      <w:szCs w:val="24"/>
      <w:u w:val="single"/>
      <w:lang w:val="en-US" w:eastAsia="en-US" w:bidi="ar-SA"/>
    </w:rPr>
  </w:style>
  <w:style w:type="character" w:customStyle="1" w:styleId="articlesheader1">
    <w:name w:val="articles_header1"/>
    <w:basedOn w:val="DefaultParagraphFont"/>
    <w:rsid w:val="00462182"/>
    <w:rPr>
      <w:rFonts w:ascii="Arial" w:hAnsi="Arial" w:cs="Arial" w:hint="default"/>
      <w:b/>
      <w:bCs/>
      <w:color w:val="990000"/>
      <w:sz w:val="26"/>
      <w:szCs w:val="26"/>
    </w:rPr>
  </w:style>
  <w:style w:type="character" w:customStyle="1" w:styleId="bodytitle1">
    <w:name w:val="bodytitle1"/>
    <w:basedOn w:val="DefaultParagraphFont"/>
    <w:rsid w:val="00462182"/>
    <w:rPr>
      <w:rFonts w:ascii="Arial" w:hAnsi="Arial" w:cs="Arial" w:hint="default"/>
      <w:b/>
      <w:bCs/>
      <w:smallCaps w:val="0"/>
      <w:color w:val="000000"/>
      <w:sz w:val="28"/>
      <w:szCs w:val="28"/>
    </w:rPr>
  </w:style>
  <w:style w:type="character" w:customStyle="1" w:styleId="captionpaddingstyle1141">
    <w:name w:val="captionpadding style1141"/>
    <w:basedOn w:val="DefaultParagraphFont"/>
    <w:rsid w:val="00462182"/>
  </w:style>
  <w:style w:type="character" w:customStyle="1" w:styleId="style114style118">
    <w:name w:val="style114 style118"/>
    <w:basedOn w:val="DefaultParagraphFont"/>
    <w:rsid w:val="00462182"/>
  </w:style>
  <w:style w:type="character" w:customStyle="1" w:styleId="hint">
    <w:name w:val="hint"/>
    <w:basedOn w:val="DefaultParagraphFont"/>
    <w:rsid w:val="00462182"/>
  </w:style>
  <w:style w:type="character" w:customStyle="1" w:styleId="flw">
    <w:name w:val="flw"/>
    <w:basedOn w:val="DefaultParagraphFont"/>
    <w:rsid w:val="00462182"/>
  </w:style>
  <w:style w:type="character" w:customStyle="1" w:styleId="illustration">
    <w:name w:val="illustration"/>
    <w:basedOn w:val="DefaultParagraphFont"/>
    <w:rsid w:val="00462182"/>
  </w:style>
  <w:style w:type="character" w:customStyle="1" w:styleId="StyleArialNarrowBoldThickunderline">
    <w:name w:val="Style Arial Narrow Bold Thick underline"/>
    <w:basedOn w:val="DefaultParagraphFont"/>
    <w:rsid w:val="00462182"/>
    <w:rPr>
      <w:rFonts w:ascii="Arial Narrow" w:hAnsi="Arial Narrow" w:hint="default"/>
      <w:b/>
      <w:bCs/>
      <w:u w:val="thick"/>
    </w:rPr>
  </w:style>
  <w:style w:type="character" w:customStyle="1" w:styleId="subtitlesarticles1">
    <w:name w:val="subtitles_articles1"/>
    <w:basedOn w:val="DefaultParagraphFont"/>
    <w:rsid w:val="00462182"/>
    <w:rPr>
      <w:rFonts w:ascii="Verdana" w:hAnsi="Verdana" w:cs="Times New Roman" w:hint="default"/>
      <w:b/>
      <w:bCs/>
      <w:color w:val="000000"/>
      <w:sz w:val="20"/>
      <w:szCs w:val="20"/>
    </w:rPr>
  </w:style>
  <w:style w:type="character" w:customStyle="1" w:styleId="fulstoryreporter">
    <w:name w:val="ful_storyreporter"/>
    <w:basedOn w:val="DefaultParagraphFont"/>
    <w:rsid w:val="00462182"/>
  </w:style>
  <w:style w:type="character" w:customStyle="1" w:styleId="editsection">
    <w:name w:val="editsection"/>
    <w:basedOn w:val="DefaultParagraphFont"/>
    <w:rsid w:val="00462182"/>
  </w:style>
  <w:style w:type="character" w:customStyle="1" w:styleId="StyleArial12ptBlack">
    <w:name w:val="Style Arial 12 pt Black"/>
    <w:basedOn w:val="DefaultParagraphFont"/>
    <w:rsid w:val="00462182"/>
    <w:rPr>
      <w:rFonts w:ascii="Garamond" w:hAnsi="Garamond" w:hint="default"/>
      <w:color w:val="000000"/>
      <w:sz w:val="20"/>
      <w:u w:val="single"/>
    </w:rPr>
  </w:style>
  <w:style w:type="character" w:customStyle="1" w:styleId="StyleArialBlack">
    <w:name w:val="Style Arial Black"/>
    <w:basedOn w:val="DefaultParagraphFont"/>
    <w:rsid w:val="00462182"/>
    <w:rPr>
      <w:rFonts w:ascii="Garamond" w:hAnsi="Garamond" w:hint="default"/>
      <w:color w:val="000000"/>
      <w:sz w:val="14"/>
    </w:rPr>
  </w:style>
  <w:style w:type="character" w:customStyle="1" w:styleId="Style11ptBorderSinglesolidlineAuto05ptLinewidth">
    <w:name w:val="Style 11 pt Border: : (Single solid line Auto  0.5 pt Line width)"/>
    <w:rsid w:val="00462182"/>
    <w:rPr>
      <w:sz w:val="20"/>
      <w:bdr w:val="single" w:sz="4" w:space="0" w:color="auto" w:frame="1"/>
    </w:rPr>
  </w:style>
  <w:style w:type="character" w:customStyle="1" w:styleId="StyleUnderlineChar6CharCharCharCharCharCharCharChar11">
    <w:name w:val="Style Underline Char6 Char Char Char Char Char Char Char Char + 11 ..."/>
    <w:rsid w:val="00462182"/>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462182"/>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462182"/>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462182"/>
    <w:rPr>
      <w:sz w:val="20"/>
      <w:szCs w:val="24"/>
      <w:u w:val="single"/>
      <w:bdr w:val="single" w:sz="4" w:space="0" w:color="auto" w:frame="1"/>
      <w:lang w:val="en-US" w:eastAsia="en-US" w:bidi="ar-SA"/>
    </w:rPr>
  </w:style>
  <w:style w:type="character" w:customStyle="1" w:styleId="StyleLatinGaramondUnderline">
    <w:name w:val="Style (Latin) Garamond Underline"/>
    <w:rsid w:val="00462182"/>
    <w:rPr>
      <w:rFonts w:ascii="Times New Roman" w:hAnsi="Times New Roman" w:cs="Times New Roman" w:hint="default"/>
      <w:sz w:val="20"/>
      <w:u w:val="single"/>
    </w:rPr>
  </w:style>
  <w:style w:type="character" w:customStyle="1" w:styleId="StyleLatinGaramond">
    <w:name w:val="Style (Latin) Garamond"/>
    <w:rsid w:val="00462182"/>
    <w:rPr>
      <w:rFonts w:ascii="Times New Roman" w:hAnsi="Times New Roman" w:cs="Times New Roman" w:hint="default"/>
      <w:sz w:val="20"/>
    </w:rPr>
  </w:style>
  <w:style w:type="character" w:customStyle="1" w:styleId="CardChar21">
    <w:name w:val="Card Char2"/>
    <w:basedOn w:val="DefaultParagraphFont"/>
    <w:rsid w:val="00462182"/>
    <w:rPr>
      <w:rFonts w:ascii="Times New Roman" w:eastAsia="Times New Roman" w:hAnsi="Times New Roman" w:cs="Times New Roman" w:hint="default"/>
      <w:bCs/>
      <w:color w:val="000000"/>
      <w:sz w:val="20"/>
      <w:szCs w:val="20"/>
    </w:rPr>
  </w:style>
  <w:style w:type="character" w:customStyle="1" w:styleId="A17">
    <w:name w:val="A17"/>
    <w:rsid w:val="00462182"/>
    <w:rPr>
      <w:rFonts w:ascii="Baskerville" w:hAnsi="Baskerville" w:cs="Baskerville" w:hint="default"/>
      <w:color w:val="000000"/>
      <w:sz w:val="12"/>
      <w:szCs w:val="12"/>
    </w:rPr>
  </w:style>
  <w:style w:type="character" w:customStyle="1" w:styleId="A14">
    <w:name w:val="A14"/>
    <w:rsid w:val="00462182"/>
    <w:rPr>
      <w:rFonts w:ascii="Frutiger 45 Light" w:hAnsi="Frutiger 45 Light" w:cs="Frutiger 45 Light" w:hint="default"/>
      <w:b/>
      <w:bCs/>
      <w:i/>
      <w:iCs/>
      <w:color w:val="000000"/>
      <w:sz w:val="36"/>
      <w:szCs w:val="36"/>
    </w:rPr>
  </w:style>
  <w:style w:type="character" w:customStyle="1" w:styleId="A20">
    <w:name w:val="A20"/>
    <w:rsid w:val="00462182"/>
    <w:rPr>
      <w:rFonts w:ascii="Baskerville" w:hAnsi="Baskerville" w:cs="Baskerville" w:hint="default"/>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462182"/>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462182"/>
    <w:rPr>
      <w:rFonts w:ascii="Arial" w:hAnsi="Arial" w:cs="Arial" w:hint="default"/>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462182"/>
    <w:rPr>
      <w:rFonts w:ascii="Arial" w:hAnsi="Arial" w:cs="Arial" w:hint="default"/>
      <w:b/>
      <w:bCs/>
      <w:sz w:val="24"/>
      <w:szCs w:val="26"/>
      <w:lang w:val="en-US" w:eastAsia="en-US" w:bidi="ar-SA"/>
    </w:rPr>
  </w:style>
  <w:style w:type="character" w:customStyle="1" w:styleId="brief-smalltext0">
    <w:name w:val="brief-smalltext"/>
    <w:basedOn w:val="DefaultParagraphFont"/>
    <w:rsid w:val="00462182"/>
  </w:style>
  <w:style w:type="character" w:customStyle="1" w:styleId="style53">
    <w:name w:val="style5"/>
    <w:basedOn w:val="DefaultParagraphFont"/>
    <w:rsid w:val="00462182"/>
  </w:style>
  <w:style w:type="character" w:customStyle="1" w:styleId="TagCharCharCharCharCharChar">
    <w:name w:val="Tag Char Char Char Char Char Char"/>
    <w:rsid w:val="00462182"/>
    <w:rPr>
      <w:rFonts w:ascii="Arial" w:hAnsi="Arial" w:cs="Arial" w:hint="default"/>
      <w:b/>
      <w:bCs/>
      <w:sz w:val="24"/>
      <w:szCs w:val="26"/>
      <w:lang w:val="en-US" w:eastAsia="en-US" w:bidi="ar-SA"/>
    </w:rPr>
  </w:style>
  <w:style w:type="character" w:customStyle="1" w:styleId="pmterms3">
    <w:name w:val="pmterms3"/>
    <w:basedOn w:val="DefaultParagraphFont"/>
    <w:rsid w:val="00462182"/>
  </w:style>
  <w:style w:type="character" w:customStyle="1" w:styleId="interiorheadline">
    <w:name w:val="interiorheadline"/>
    <w:basedOn w:val="DefaultParagraphFont"/>
    <w:rsid w:val="00462182"/>
  </w:style>
  <w:style w:type="character" w:customStyle="1" w:styleId="Heading31CharCharCharChar1">
    <w:name w:val="Heading 31 Char Char Char Char1"/>
    <w:rsid w:val="00462182"/>
    <w:rPr>
      <w:rFonts w:ascii="Arial" w:hAnsi="Arial" w:cs="Arial" w:hint="default"/>
      <w:b/>
      <w:bCs/>
      <w:sz w:val="24"/>
      <w:szCs w:val="26"/>
      <w:lang w:val="en-US" w:eastAsia="en-US" w:bidi="ar-SA"/>
    </w:rPr>
  </w:style>
  <w:style w:type="character" w:customStyle="1" w:styleId="Heading31CharCharChar">
    <w:name w:val="Heading 31 Char Char Char"/>
    <w:rsid w:val="00462182"/>
    <w:rPr>
      <w:rFonts w:ascii="Arial" w:hAnsi="Arial" w:cs="Arial" w:hint="default"/>
      <w:b/>
      <w:bCs/>
      <w:sz w:val="24"/>
      <w:szCs w:val="26"/>
      <w:lang w:val="en-US" w:eastAsia="en-US" w:bidi="ar-SA"/>
    </w:rPr>
  </w:style>
  <w:style w:type="character" w:customStyle="1" w:styleId="author-bio-box">
    <w:name w:val="author-bio-box"/>
    <w:basedOn w:val="DefaultParagraphFont"/>
    <w:rsid w:val="00462182"/>
  </w:style>
  <w:style w:type="character" w:customStyle="1" w:styleId="SubtitleChar2">
    <w:name w:val="Subtitle Char2"/>
    <w:basedOn w:val="DefaultParagraphFont"/>
    <w:uiPriority w:val="11"/>
    <w:rsid w:val="00462182"/>
    <w:rPr>
      <w:rFonts w:ascii="MS Mincho" w:eastAsiaTheme="minorEastAsia" w:hAnsi="MS Mincho" w:hint="eastAsia"/>
      <w:color w:val="5A5A5A" w:themeColor="text1" w:themeTint="A5"/>
      <w:spacing w:val="15"/>
    </w:rPr>
  </w:style>
  <w:style w:type="character" w:customStyle="1" w:styleId="abodyblack3">
    <w:name w:val="abodyblack3"/>
    <w:basedOn w:val="DefaultParagraphFont"/>
    <w:rsid w:val="00462182"/>
  </w:style>
  <w:style w:type="character" w:customStyle="1" w:styleId="cit-first-element">
    <w:name w:val="cit-first-element"/>
    <w:basedOn w:val="DefaultParagraphFont"/>
    <w:rsid w:val="00462182"/>
  </w:style>
  <w:style w:type="character" w:customStyle="1" w:styleId="StyleThickunderline1">
    <w:name w:val="Style Thick underline1"/>
    <w:basedOn w:val="DefaultParagraphFont"/>
    <w:rsid w:val="00462182"/>
    <w:rPr>
      <w:u w:val="single"/>
    </w:rPr>
  </w:style>
  <w:style w:type="character" w:customStyle="1" w:styleId="UnderlineChar6">
    <w:name w:val="UnderlineChar"/>
    <w:rsid w:val="00462182"/>
    <w:rPr>
      <w:sz w:val="24"/>
      <w:u w:val="single"/>
    </w:rPr>
  </w:style>
  <w:style w:type="character" w:customStyle="1" w:styleId="Bodytext10NotItalic">
    <w:name w:val="Body text (10) + Not Italic"/>
    <w:basedOn w:val="Bodytext10"/>
    <w:uiPriority w:val="99"/>
    <w:rsid w:val="00462182"/>
    <w:rPr>
      <w:rFonts w:ascii="Times New Roman" w:hAnsi="Times New Roman" w:cs="Times New Roman" w:hint="default"/>
      <w:i w:val="0"/>
      <w:iCs w:val="0"/>
      <w:sz w:val="20"/>
      <w:szCs w:val="20"/>
      <w:shd w:val="clear" w:color="auto" w:fill="FFFFFF"/>
    </w:rPr>
  </w:style>
  <w:style w:type="character" w:customStyle="1" w:styleId="Tablecaption310pt">
    <w:name w:val="Table caption (3) + 10 pt"/>
    <w:aliases w:val="Not Small Caps2"/>
    <w:basedOn w:val="Tablecaption3"/>
    <w:uiPriority w:val="99"/>
    <w:rsid w:val="00462182"/>
    <w:rPr>
      <w:rFonts w:ascii="Times New Roman" w:hAnsi="Times New Roman" w:cs="Times New Roman"/>
      <w:smallCaps w:val="0"/>
      <w:sz w:val="20"/>
      <w:szCs w:val="20"/>
      <w:shd w:val="clear" w:color="auto" w:fill="FFFFFF"/>
    </w:rPr>
  </w:style>
  <w:style w:type="character" w:customStyle="1" w:styleId="Bodytext105">
    <w:name w:val="Body text (10)5"/>
    <w:basedOn w:val="Bodytext10"/>
    <w:uiPriority w:val="99"/>
    <w:rsid w:val="00462182"/>
    <w:rPr>
      <w:rFonts w:ascii="Times New Roman" w:hAnsi="Times New Roman" w:cs="Times New Roman" w:hint="default"/>
      <w:i/>
      <w:iCs/>
      <w:sz w:val="20"/>
      <w:szCs w:val="20"/>
      <w:shd w:val="clear" w:color="auto" w:fill="FFFFFF"/>
    </w:rPr>
  </w:style>
  <w:style w:type="character" w:customStyle="1" w:styleId="Tablecaption30">
    <w:name w:val="Table caption (3)"/>
    <w:basedOn w:val="Tablecaption3"/>
    <w:uiPriority w:val="99"/>
    <w:rsid w:val="00462182"/>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462182"/>
    <w:rPr>
      <w:rFonts w:ascii="Times New Roman" w:hAnsi="Times New Roman" w:cs="Times New Roman"/>
      <w:b/>
      <w:bCs/>
      <w:sz w:val="20"/>
      <w:szCs w:val="20"/>
      <w:shd w:val="clear" w:color="auto" w:fill="FFFFFF"/>
    </w:rPr>
  </w:style>
  <w:style w:type="character" w:customStyle="1" w:styleId="debatenormal0">
    <w:name w:val="debatenormal"/>
    <w:rsid w:val="00462182"/>
  </w:style>
  <w:style w:type="character" w:customStyle="1" w:styleId="m-3509721146805615350gmail-styleunderline">
    <w:name w:val="m_-3509721146805615350gmail-styleunderline"/>
    <w:basedOn w:val="DefaultParagraphFont"/>
    <w:rsid w:val="00462182"/>
  </w:style>
  <w:style w:type="character" w:customStyle="1" w:styleId="m5776082503052064917gmail-style13ptbold">
    <w:name w:val="m_5776082503052064917gmail-style13ptbold"/>
    <w:basedOn w:val="DefaultParagraphFont"/>
    <w:rsid w:val="00462182"/>
  </w:style>
  <w:style w:type="character" w:customStyle="1" w:styleId="m5776082503052064917gmail-styleunderline">
    <w:name w:val="m_5776082503052064917gmail-styleunderline"/>
    <w:basedOn w:val="DefaultParagraphFont"/>
    <w:rsid w:val="00462182"/>
  </w:style>
  <w:style w:type="character" w:customStyle="1" w:styleId="TagsChar1">
    <w:name w:val="Tags Char1"/>
    <w:aliases w:val="Super Script Char1,TagStyle Char1"/>
    <w:basedOn w:val="DefaultParagraphFont"/>
    <w:rsid w:val="00462182"/>
    <w:rPr>
      <w:rFonts w:ascii="Arial Narrow" w:hAnsi="Arial Narrow" w:hint="default"/>
      <w:b/>
      <w:bCs w:val="0"/>
      <w:noProof w:val="0"/>
      <w:sz w:val="22"/>
      <w:szCs w:val="60"/>
      <w:lang w:val="en-US" w:eastAsia="en-US" w:bidi="ar-SA"/>
    </w:rPr>
  </w:style>
  <w:style w:type="character" w:customStyle="1" w:styleId="Mention11">
    <w:name w:val="Mention11"/>
    <w:basedOn w:val="DefaultParagraphFont"/>
    <w:uiPriority w:val="99"/>
    <w:semiHidden/>
    <w:rsid w:val="00462182"/>
    <w:rPr>
      <w:color w:val="2B579A"/>
      <w:shd w:val="clear" w:color="auto" w:fill="E6E6E6"/>
    </w:rPr>
  </w:style>
  <w:style w:type="character" w:customStyle="1" w:styleId="m6370699461968006786gmail-styleunderline">
    <w:name w:val="m_6370699461968006786gmail-styleunderline"/>
    <w:basedOn w:val="DefaultParagraphFont"/>
    <w:rsid w:val="00462182"/>
  </w:style>
  <w:style w:type="character" w:customStyle="1" w:styleId="Mention2">
    <w:name w:val="Mention2"/>
    <w:basedOn w:val="DefaultParagraphFont"/>
    <w:uiPriority w:val="99"/>
    <w:semiHidden/>
    <w:rsid w:val="00462182"/>
    <w:rPr>
      <w:color w:val="2B579A"/>
      <w:shd w:val="clear" w:color="auto" w:fill="E6E6E6"/>
    </w:rPr>
  </w:style>
  <w:style w:type="character" w:customStyle="1" w:styleId="m-8793234324905335251gmail-style13ptbold">
    <w:name w:val="m_-8793234324905335251gmail-style13ptbold"/>
    <w:basedOn w:val="DefaultParagraphFont"/>
    <w:rsid w:val="00462182"/>
  </w:style>
  <w:style w:type="character" w:customStyle="1" w:styleId="m3965771245576658108gmail-styleunderline">
    <w:name w:val="m_3965771245576658108gmail-styleunderline"/>
    <w:basedOn w:val="DefaultParagraphFont"/>
    <w:rsid w:val="00462182"/>
  </w:style>
  <w:style w:type="character" w:customStyle="1" w:styleId="BodytextItalic">
    <w:name w:val="Body text + Italic"/>
    <w:aliases w:val="Body text + CordiaUPC,12 pt,Body text + 9 pt"/>
    <w:uiPriority w:val="99"/>
    <w:rsid w:val="00462182"/>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462182"/>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FontStyle220">
    <w:name w:val="Font Style220"/>
    <w:basedOn w:val="DefaultParagraphFont"/>
    <w:uiPriority w:val="99"/>
    <w:rsid w:val="00462182"/>
    <w:rPr>
      <w:rFonts w:ascii="Candara" w:hAnsi="Candara" w:cs="Candara" w:hint="default"/>
      <w:i/>
      <w:iCs/>
      <w:sz w:val="18"/>
      <w:szCs w:val="18"/>
    </w:rPr>
  </w:style>
  <w:style w:type="character" w:customStyle="1" w:styleId="FontStyle290">
    <w:name w:val="Font Style290"/>
    <w:basedOn w:val="DefaultParagraphFont"/>
    <w:uiPriority w:val="99"/>
    <w:rsid w:val="00462182"/>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462182"/>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462182"/>
  </w:style>
  <w:style w:type="character" w:customStyle="1" w:styleId="overlay">
    <w:name w:val="overlay"/>
    <w:basedOn w:val="DefaultParagraphFont"/>
    <w:rsid w:val="00462182"/>
  </w:style>
  <w:style w:type="character" w:customStyle="1" w:styleId="adtext0">
    <w:name w:val="adtext"/>
    <w:basedOn w:val="DefaultParagraphFont"/>
    <w:rsid w:val="00462182"/>
  </w:style>
  <w:style w:type="character" w:customStyle="1" w:styleId="qu730rj69h">
    <w:name w:val="qu730rj69h"/>
    <w:basedOn w:val="DefaultParagraphFont"/>
    <w:rsid w:val="00462182"/>
  </w:style>
  <w:style w:type="character" w:customStyle="1" w:styleId="lmy74qr12z">
    <w:name w:val="lmy74qr12z"/>
    <w:basedOn w:val="DefaultParagraphFont"/>
    <w:rsid w:val="00462182"/>
  </w:style>
  <w:style w:type="character" w:customStyle="1" w:styleId="icr880">
    <w:name w:val="icr880"/>
    <w:basedOn w:val="DefaultParagraphFont"/>
    <w:rsid w:val="00462182"/>
  </w:style>
  <w:style w:type="character" w:customStyle="1" w:styleId="hx23q54">
    <w:name w:val="hx23q54"/>
    <w:basedOn w:val="DefaultParagraphFont"/>
    <w:rsid w:val="00462182"/>
  </w:style>
  <w:style w:type="character" w:customStyle="1" w:styleId="m-5348258726587825636gmail-style13ptbold">
    <w:name w:val="m_-5348258726587825636gmail-style13ptbold"/>
    <w:basedOn w:val="DefaultParagraphFont"/>
    <w:rsid w:val="00462182"/>
  </w:style>
  <w:style w:type="character" w:customStyle="1" w:styleId="m-5348258726587825636gmail-styleunderline">
    <w:name w:val="m_-5348258726587825636gmail-styleunderline"/>
    <w:basedOn w:val="DefaultParagraphFont"/>
    <w:rsid w:val="00462182"/>
  </w:style>
  <w:style w:type="character" w:customStyle="1" w:styleId="Char1">
    <w:name w:val="Char1"/>
    <w:basedOn w:val="DefaultParagraphFont"/>
    <w:rsid w:val="00462182"/>
    <w:rPr>
      <w:rFonts w:ascii="Arial" w:hAnsi="Arial" w:cs="Arial" w:hint="default"/>
      <w:b/>
      <w:bCs/>
      <w:iCs/>
      <w:sz w:val="24"/>
      <w:szCs w:val="28"/>
      <w:lang w:val="en-US" w:eastAsia="en-US" w:bidi="ar-SA"/>
    </w:rPr>
  </w:style>
  <w:style w:type="character" w:customStyle="1" w:styleId="m489902567989944824gmail-style13ptbold">
    <w:name w:val="m_489902567989944824gmail-style13ptbold"/>
    <w:basedOn w:val="DefaultParagraphFont"/>
    <w:rsid w:val="00462182"/>
  </w:style>
  <w:style w:type="character" w:customStyle="1" w:styleId="m489902567989944824gmail-styleunderline">
    <w:name w:val="m_489902567989944824gmail-styleunderline"/>
    <w:basedOn w:val="DefaultParagraphFont"/>
    <w:rsid w:val="00462182"/>
  </w:style>
  <w:style w:type="character" w:customStyle="1" w:styleId="Mention3">
    <w:name w:val="Mention3"/>
    <w:basedOn w:val="DefaultParagraphFont"/>
    <w:uiPriority w:val="99"/>
    <w:semiHidden/>
    <w:rsid w:val="00462182"/>
    <w:rPr>
      <w:color w:val="2B579A"/>
      <w:shd w:val="clear" w:color="auto" w:fill="E6E6E6"/>
    </w:rPr>
  </w:style>
  <w:style w:type="character" w:customStyle="1" w:styleId="m-5251091010484660064gmail-style13ptbold">
    <w:name w:val="m_-5251091010484660064gmail-style13ptbold"/>
    <w:basedOn w:val="DefaultParagraphFont"/>
    <w:rsid w:val="00462182"/>
  </w:style>
  <w:style w:type="character" w:customStyle="1" w:styleId="m-5251091010484660064gmail-styleunderline">
    <w:name w:val="m_-5251091010484660064gmail-styleunderline"/>
    <w:basedOn w:val="DefaultParagraphFont"/>
    <w:rsid w:val="00462182"/>
  </w:style>
  <w:style w:type="character" w:customStyle="1" w:styleId="tablecaption1">
    <w:name w:val="tablecaption"/>
    <w:basedOn w:val="DefaultParagraphFont"/>
    <w:rsid w:val="00462182"/>
  </w:style>
  <w:style w:type="character" w:customStyle="1" w:styleId="StyleLatinHelvetica105ptBlack">
    <w:name w:val="Style (Latin) Helvetica 10.5 pt Black"/>
    <w:basedOn w:val="DefaultParagraphFont"/>
    <w:rsid w:val="00462182"/>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462182"/>
  </w:style>
  <w:style w:type="character" w:customStyle="1" w:styleId="m-413333960618644972gmail-styleunderline">
    <w:name w:val="m_-413333960618644972gmail-styleunderline"/>
    <w:basedOn w:val="DefaultParagraphFont"/>
    <w:rsid w:val="00462182"/>
  </w:style>
  <w:style w:type="character" w:customStyle="1" w:styleId="m8314098763611656848gmail-stylestylebold12pt">
    <w:name w:val="m_8314098763611656848gmail-stylestylebold12pt"/>
    <w:basedOn w:val="DefaultParagraphFont"/>
    <w:rsid w:val="00462182"/>
  </w:style>
  <w:style w:type="character" w:customStyle="1" w:styleId="m8314098763611656848gmail-styleboldunderline">
    <w:name w:val="m_8314098763611656848gmail-styleboldunderline"/>
    <w:basedOn w:val="DefaultParagraphFont"/>
    <w:rsid w:val="00462182"/>
  </w:style>
  <w:style w:type="character" w:customStyle="1" w:styleId="tChar">
    <w:name w:val="t Char"/>
    <w:rsid w:val="00462182"/>
    <w:rPr>
      <w:rFonts w:ascii="Georgia" w:eastAsia="Times New Roman" w:hAnsi="Georgia" w:cs="Calibri" w:hint="default"/>
      <w:b/>
      <w:bCs w:val="0"/>
      <w:lang w:val="x-none" w:eastAsia="x-none"/>
    </w:rPr>
  </w:style>
  <w:style w:type="character" w:customStyle="1" w:styleId="Mention4">
    <w:name w:val="Mention4"/>
    <w:basedOn w:val="DefaultParagraphFont"/>
    <w:uiPriority w:val="99"/>
    <w:semiHidden/>
    <w:rsid w:val="00462182"/>
    <w:rPr>
      <w:color w:val="2B579A"/>
      <w:shd w:val="clear" w:color="auto" w:fill="E6E6E6"/>
    </w:rPr>
  </w:style>
  <w:style w:type="character" w:customStyle="1" w:styleId="m-895152127622952443gmail-style13ptbold">
    <w:name w:val="m_-895152127622952443gmail-style13ptbold"/>
    <w:basedOn w:val="DefaultParagraphFont"/>
    <w:rsid w:val="00462182"/>
  </w:style>
  <w:style w:type="character" w:customStyle="1" w:styleId="m4133802843404377303gmail-style13ptbold">
    <w:name w:val="m_4133802843404377303gmail-style13ptbold"/>
    <w:basedOn w:val="DefaultParagraphFont"/>
    <w:rsid w:val="00462182"/>
  </w:style>
  <w:style w:type="character" w:customStyle="1" w:styleId="m4133802843404377303gmail-styleunderline">
    <w:name w:val="m_4133802843404377303gmail-styleunderline"/>
    <w:basedOn w:val="DefaultParagraphFont"/>
    <w:rsid w:val="00462182"/>
  </w:style>
  <w:style w:type="character" w:customStyle="1" w:styleId="m1864609289044096952gmail-style13ptbold">
    <w:name w:val="m_1864609289044096952gmail-style13ptbold"/>
    <w:basedOn w:val="DefaultParagraphFont"/>
    <w:rsid w:val="00462182"/>
  </w:style>
  <w:style w:type="character" w:customStyle="1" w:styleId="m-2434640214339110092gmail-style13ptbold">
    <w:name w:val="m_-2434640214339110092gmail-style13ptbold"/>
    <w:basedOn w:val="DefaultParagraphFont"/>
    <w:rsid w:val="00462182"/>
  </w:style>
  <w:style w:type="character" w:customStyle="1" w:styleId="m-2434640214339110092gmail-styleunderline">
    <w:name w:val="m_-2434640214339110092gmail-styleunderline"/>
    <w:basedOn w:val="DefaultParagraphFont"/>
    <w:rsid w:val="00462182"/>
  </w:style>
  <w:style w:type="character" w:customStyle="1" w:styleId="m-3350902899047358468gmail-styleunderline">
    <w:name w:val="m_-3350902899047358468gmail-styleunderline"/>
    <w:basedOn w:val="DefaultParagraphFont"/>
    <w:rsid w:val="00462182"/>
  </w:style>
  <w:style w:type="character" w:customStyle="1" w:styleId="m462447500549623171gmail-style13ptbold">
    <w:name w:val="m_462447500549623171gmail-style13ptbold"/>
    <w:basedOn w:val="DefaultParagraphFont"/>
    <w:rsid w:val="00462182"/>
  </w:style>
  <w:style w:type="character" w:customStyle="1" w:styleId="m462447500549623171gmail-styleunderline">
    <w:name w:val="m_462447500549623171gmail-styleunderline"/>
    <w:basedOn w:val="DefaultParagraphFont"/>
    <w:rsid w:val="00462182"/>
  </w:style>
  <w:style w:type="character" w:customStyle="1" w:styleId="arttitle">
    <w:name w:val="art_title"/>
    <w:basedOn w:val="DefaultParagraphFont"/>
    <w:rsid w:val="00462182"/>
  </w:style>
  <w:style w:type="character" w:customStyle="1" w:styleId="serialtitle">
    <w:name w:val="serial_title"/>
    <w:basedOn w:val="DefaultParagraphFont"/>
    <w:rsid w:val="00462182"/>
  </w:style>
  <w:style w:type="character" w:customStyle="1" w:styleId="volumeissue">
    <w:name w:val="volume_issue"/>
    <w:basedOn w:val="DefaultParagraphFont"/>
    <w:rsid w:val="00462182"/>
  </w:style>
  <w:style w:type="character" w:customStyle="1" w:styleId="pagerange">
    <w:name w:val="page_range"/>
    <w:basedOn w:val="DefaultParagraphFont"/>
    <w:rsid w:val="00462182"/>
  </w:style>
  <w:style w:type="character" w:customStyle="1" w:styleId="doilink">
    <w:name w:val="doi_link"/>
    <w:basedOn w:val="DefaultParagraphFont"/>
    <w:rsid w:val="00462182"/>
  </w:style>
  <w:style w:type="character" w:customStyle="1" w:styleId="headingnumber">
    <w:name w:val="headingnumber"/>
    <w:basedOn w:val="DefaultParagraphFont"/>
    <w:rsid w:val="00462182"/>
  </w:style>
  <w:style w:type="character" w:customStyle="1" w:styleId="internalref">
    <w:name w:val="internalref"/>
    <w:basedOn w:val="DefaultParagraphFont"/>
    <w:rsid w:val="00462182"/>
  </w:style>
  <w:style w:type="character" w:customStyle="1" w:styleId="articlepage-articlebody-firstletter">
    <w:name w:val="articlepage-articlebody-firstletter"/>
    <w:basedOn w:val="DefaultParagraphFont"/>
    <w:rsid w:val="00462182"/>
  </w:style>
  <w:style w:type="character" w:customStyle="1" w:styleId="hubidentifier">
    <w:name w:val="hub_identifier"/>
    <w:basedOn w:val="DefaultParagraphFont"/>
    <w:rsid w:val="00462182"/>
  </w:style>
  <w:style w:type="character" w:customStyle="1" w:styleId="auszeichnungkursiv">
    <w:name w:val="auszeichnungkursiv"/>
    <w:basedOn w:val="DefaultParagraphFont"/>
    <w:rsid w:val="00462182"/>
  </w:style>
  <w:style w:type="character" w:customStyle="1" w:styleId="tabgrafikformalbezeichnungnr">
    <w:name w:val="tabgrafikformalbezeichnungnr"/>
    <w:basedOn w:val="DefaultParagraphFont"/>
    <w:rsid w:val="00462182"/>
  </w:style>
  <w:style w:type="character" w:customStyle="1" w:styleId="m-268162420547309261gmail-stylestylebold12pt">
    <w:name w:val="m_-268162420547309261gmail-stylestylebold12pt"/>
    <w:basedOn w:val="DefaultParagraphFont"/>
    <w:rsid w:val="00462182"/>
  </w:style>
  <w:style w:type="character" w:customStyle="1" w:styleId="m-268162420547309261gmail-styleboldunderline">
    <w:name w:val="m_-268162420547309261gmail-styleboldunderline"/>
    <w:basedOn w:val="DefaultParagraphFont"/>
    <w:rsid w:val="00462182"/>
  </w:style>
  <w:style w:type="character" w:customStyle="1" w:styleId="m-5621139387307470627gmail-style13ptbold">
    <w:name w:val="m_-5621139387307470627gmail-style13ptbold"/>
    <w:basedOn w:val="DefaultParagraphFont"/>
    <w:rsid w:val="00462182"/>
  </w:style>
  <w:style w:type="character" w:customStyle="1" w:styleId="m-5621139387307470627gmail-styleunderline">
    <w:name w:val="m_-5621139387307470627gmail-styleunderline"/>
    <w:basedOn w:val="DefaultParagraphFont"/>
    <w:rsid w:val="00462182"/>
  </w:style>
  <w:style w:type="character" w:customStyle="1" w:styleId="m-4930835733434609408gmail-style13ptbold">
    <w:name w:val="m_-4930835733434609408gmail-style13ptbold"/>
    <w:basedOn w:val="DefaultParagraphFont"/>
    <w:rsid w:val="00462182"/>
  </w:style>
  <w:style w:type="character" w:customStyle="1" w:styleId="m-4930835733434609408gmail-styleunderline">
    <w:name w:val="m_-4930835733434609408gmail-styleunderline"/>
    <w:basedOn w:val="DefaultParagraphFont"/>
    <w:rsid w:val="00462182"/>
  </w:style>
  <w:style w:type="character" w:customStyle="1" w:styleId="m-2456650549122369157gmail-style13ptbold">
    <w:name w:val="m_-2456650549122369157gmail-style13ptbold"/>
    <w:basedOn w:val="DefaultParagraphFont"/>
    <w:rsid w:val="00462182"/>
  </w:style>
  <w:style w:type="character" w:customStyle="1" w:styleId="m-2456650549122369157gmail-styleunderline">
    <w:name w:val="m_-2456650549122369157gmail-styleunderline"/>
    <w:basedOn w:val="DefaultParagraphFont"/>
    <w:rsid w:val="00462182"/>
  </w:style>
  <w:style w:type="character" w:customStyle="1" w:styleId="mdash">
    <w:name w:val="mdash"/>
    <w:basedOn w:val="DefaultParagraphFont"/>
    <w:rsid w:val="00462182"/>
  </w:style>
  <w:style w:type="character" w:customStyle="1" w:styleId="untext">
    <w:name w:val="untext"/>
    <w:basedOn w:val="DefaultParagraphFont"/>
    <w:rsid w:val="00462182"/>
  </w:style>
  <w:style w:type="character" w:customStyle="1" w:styleId="css-1ly73wi">
    <w:name w:val="css-1ly73wi"/>
    <w:basedOn w:val="DefaultParagraphFont"/>
    <w:rsid w:val="00462182"/>
  </w:style>
  <w:style w:type="character" w:customStyle="1" w:styleId="e-navigation-primary-itemlink-text">
    <w:name w:val="e-navigation-primary-item__link-text"/>
    <w:basedOn w:val="DefaultParagraphFont"/>
    <w:rsid w:val="00462182"/>
  </w:style>
  <w:style w:type="character" w:customStyle="1" w:styleId="e-site-header-buttonlink-text">
    <w:name w:val="e-site-header-button__link-text"/>
    <w:basedOn w:val="DefaultParagraphFont"/>
    <w:rsid w:val="00462182"/>
  </w:style>
  <w:style w:type="character" w:customStyle="1" w:styleId="bylineauthor-name">
    <w:name w:val="byline__author-name"/>
    <w:basedOn w:val="DefaultParagraphFont"/>
    <w:rsid w:val="00462182"/>
  </w:style>
  <w:style w:type="character" w:customStyle="1" w:styleId="component-content">
    <w:name w:val="component-content"/>
    <w:basedOn w:val="DefaultParagraphFont"/>
    <w:rsid w:val="00462182"/>
  </w:style>
  <w:style w:type="character" w:customStyle="1" w:styleId="comment-countnumber">
    <w:name w:val="comment-count__number"/>
    <w:basedOn w:val="DefaultParagraphFont"/>
    <w:rsid w:val="00462182"/>
  </w:style>
  <w:style w:type="character" w:customStyle="1" w:styleId="lead-asset-caption">
    <w:name w:val="lead-asset-caption"/>
    <w:basedOn w:val="DefaultParagraphFont"/>
    <w:rsid w:val="00462182"/>
  </w:style>
  <w:style w:type="character" w:customStyle="1" w:styleId="lead-asset-copyright">
    <w:name w:val="lead-asset-copyright"/>
    <w:basedOn w:val="DefaultParagraphFont"/>
    <w:rsid w:val="00462182"/>
  </w:style>
  <w:style w:type="character" w:customStyle="1" w:styleId="lead-asset-copyright-label">
    <w:name w:val="lead-asset-copyright-label"/>
    <w:basedOn w:val="DefaultParagraphFont"/>
    <w:rsid w:val="00462182"/>
  </w:style>
  <w:style w:type="character" w:customStyle="1" w:styleId="mfirst-letter">
    <w:name w:val="m_first-letter"/>
    <w:basedOn w:val="DefaultParagraphFont"/>
    <w:rsid w:val="00462182"/>
  </w:style>
  <w:style w:type="character" w:customStyle="1" w:styleId="block-headinglabel">
    <w:name w:val="block-heading__label"/>
    <w:basedOn w:val="DefaultParagraphFont"/>
    <w:rsid w:val="00462182"/>
  </w:style>
  <w:style w:type="character" w:customStyle="1" w:styleId="social-followlabel">
    <w:name w:val="social-follow__label"/>
    <w:basedOn w:val="DefaultParagraphFont"/>
    <w:rsid w:val="00462182"/>
  </w:style>
  <w:style w:type="character" w:customStyle="1" w:styleId="mmeta-property">
    <w:name w:val="m_meta-property"/>
    <w:basedOn w:val="DefaultParagraphFont"/>
    <w:rsid w:val="00462182"/>
  </w:style>
  <w:style w:type="character" w:customStyle="1" w:styleId="mmeta-propertydate-date">
    <w:name w:val="m_meta-property__date-date"/>
    <w:basedOn w:val="DefaultParagraphFont"/>
    <w:rsid w:val="00462182"/>
  </w:style>
  <w:style w:type="character" w:customStyle="1" w:styleId="mmeta-propertydate-separator">
    <w:name w:val="m_meta-property__date-separator"/>
    <w:basedOn w:val="DefaultParagraphFont"/>
    <w:rsid w:val="00462182"/>
  </w:style>
  <w:style w:type="character" w:customStyle="1" w:styleId="mmeta-propertydate-time">
    <w:name w:val="m_meta-property__date-time"/>
    <w:basedOn w:val="DefaultParagraphFont"/>
    <w:rsid w:val="00462182"/>
  </w:style>
  <w:style w:type="character" w:customStyle="1" w:styleId="live-indicatortext">
    <w:name w:val="live-indicator__text"/>
    <w:basedOn w:val="DefaultParagraphFont"/>
    <w:rsid w:val="00462182"/>
  </w:style>
  <w:style w:type="character" w:customStyle="1" w:styleId="sr-only">
    <w:name w:val="sr-only"/>
    <w:basedOn w:val="DefaultParagraphFont"/>
    <w:rsid w:val="00462182"/>
  </w:style>
  <w:style w:type="character" w:customStyle="1" w:styleId="site-footerback-to-top-text">
    <w:name w:val="site-footer__back-to-top-text"/>
    <w:basedOn w:val="DefaultParagraphFont"/>
    <w:rsid w:val="00462182"/>
  </w:style>
  <w:style w:type="character" w:customStyle="1" w:styleId="site-footersocial-description">
    <w:name w:val="site-footer__social-description"/>
    <w:basedOn w:val="DefaultParagraphFont"/>
    <w:rsid w:val="00462182"/>
  </w:style>
  <w:style w:type="character" w:customStyle="1" w:styleId="hgkelc">
    <w:name w:val="hgkelc"/>
    <w:basedOn w:val="DefaultParagraphFont"/>
    <w:rsid w:val="00462182"/>
  </w:style>
  <w:style w:type="character" w:customStyle="1" w:styleId="hi">
    <w:name w:val="hi"/>
    <w:basedOn w:val="DefaultParagraphFont"/>
    <w:rsid w:val="00462182"/>
  </w:style>
  <w:style w:type="character" w:customStyle="1" w:styleId="Heading3Char10">
    <w:name w:val="Heading 3 Char1"/>
    <w:aliases w:val="Block Char2"/>
    <w:basedOn w:val="DefaultParagraphFont"/>
    <w:uiPriority w:val="2"/>
    <w:semiHidden/>
    <w:rsid w:val="00462182"/>
    <w:rPr>
      <w:rFonts w:asciiTheme="majorHAnsi" w:eastAsiaTheme="majorEastAsia" w:hAnsiTheme="majorHAnsi" w:cstheme="majorBidi" w:hint="default"/>
      <w:color w:val="1F4D78" w:themeColor="accent1" w:themeShade="7F"/>
    </w:rPr>
  </w:style>
  <w:style w:type="character" w:customStyle="1" w:styleId="s3">
    <w:name w:val="s3"/>
    <w:basedOn w:val="DefaultParagraphFont"/>
    <w:rsid w:val="00462182"/>
  </w:style>
  <w:style w:type="character" w:customStyle="1" w:styleId="username-1a8oiy">
    <w:name w:val="username-1a8oiy"/>
    <w:basedOn w:val="DefaultParagraphFont"/>
    <w:rsid w:val="00462182"/>
  </w:style>
  <w:style w:type="character" w:customStyle="1" w:styleId="timestamp-3zcmnb">
    <w:name w:val="timestamp-3zcmnb"/>
    <w:basedOn w:val="DefaultParagraphFont"/>
    <w:rsid w:val="00462182"/>
  </w:style>
  <w:style w:type="character" w:customStyle="1" w:styleId="position-relative">
    <w:name w:val="position-relative"/>
    <w:basedOn w:val="DefaultParagraphFont"/>
    <w:rsid w:val="00462182"/>
  </w:style>
  <w:style w:type="character" w:customStyle="1" w:styleId="uabb-heading-text">
    <w:name w:val="uabb-heading-text"/>
    <w:basedOn w:val="DefaultParagraphFont"/>
    <w:rsid w:val="00462182"/>
  </w:style>
  <w:style w:type="character" w:customStyle="1" w:styleId="css-4w91ra">
    <w:name w:val="css-4w91ra"/>
    <w:basedOn w:val="DefaultParagraphFont"/>
    <w:rsid w:val="00462182"/>
  </w:style>
  <w:style w:type="character" w:customStyle="1" w:styleId="css-0">
    <w:name w:val="css-0"/>
    <w:basedOn w:val="DefaultParagraphFont"/>
    <w:rsid w:val="00462182"/>
  </w:style>
  <w:style w:type="character" w:customStyle="1" w:styleId="css-19ln2d8">
    <w:name w:val="css-19ln2d8"/>
    <w:basedOn w:val="DefaultParagraphFont"/>
    <w:rsid w:val="00462182"/>
  </w:style>
  <w:style w:type="character" w:customStyle="1" w:styleId="dk-covertitle">
    <w:name w:val="dk-cover__title"/>
    <w:basedOn w:val="DefaultParagraphFont"/>
    <w:rsid w:val="00462182"/>
  </w:style>
  <w:style w:type="character" w:customStyle="1" w:styleId="dpvwyc">
    <w:name w:val="dpvwyc"/>
    <w:basedOn w:val="DefaultParagraphFont"/>
    <w:rsid w:val="00462182"/>
  </w:style>
  <w:style w:type="character" w:customStyle="1" w:styleId="edited-3sfazf">
    <w:name w:val="edited-3sfazf"/>
    <w:basedOn w:val="DefaultParagraphFont"/>
    <w:rsid w:val="00462182"/>
  </w:style>
  <w:style w:type="table" w:styleId="TableClassic1">
    <w:name w:val="Table Classic 1"/>
    <w:basedOn w:val="TableNormal"/>
    <w:unhideWhenUsed/>
    <w:rsid w:val="00462182"/>
    <w:pPr>
      <w:spacing w:after="0" w:line="240" w:lineRule="auto"/>
    </w:pPr>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nhideWhenUsed/>
    <w:rsid w:val="00462182"/>
    <w:pPr>
      <w:spacing w:after="0" w:line="240" w:lineRule="auto"/>
    </w:pPr>
    <w:rPr>
      <w:rFonts w:ascii="Times New Roman" w:eastAsia="MS Mincho" w:hAnsi="Times New Roman" w:cs="Times New Roman"/>
      <w:b/>
      <w:bCs/>
      <w:sz w:val="20"/>
      <w:szCs w:val="20"/>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462182"/>
    <w:pPr>
      <w:spacing w:after="0" w:line="240" w:lineRule="auto"/>
    </w:pPr>
    <w:rPr>
      <w:rFonts w:eastAsiaTheme="minorEastAsia"/>
      <w:sz w:val="24"/>
      <w:szCs w:val="24"/>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
    <w:name w:val="Medium Grid 1"/>
    <w:basedOn w:val="TableNormal"/>
    <w:uiPriority w:val="67"/>
    <w:unhideWhenUsed/>
    <w:rsid w:val="00462182"/>
    <w:pPr>
      <w:spacing w:after="0" w:line="240" w:lineRule="auto"/>
    </w:pPr>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2">
    <w:name w:val="Medium Grid 2"/>
    <w:basedOn w:val="TableNormal"/>
    <w:uiPriority w:val="68"/>
    <w:unhideWhenUsed/>
    <w:rsid w:val="00462182"/>
    <w:pPr>
      <w:spacing w:after="0" w:line="240" w:lineRule="auto"/>
    </w:pPr>
    <w:rPr>
      <w:rFonts w:asciiTheme="majorHAnsi" w:eastAsiaTheme="majorEastAsia" w:hAnsiTheme="majorHAnsi" w:cstheme="majorBidi"/>
      <w:color w:val="000000" w:themeColor="text1"/>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ghtShading-Accent1">
    <w:name w:val="Light Shading Accent 1"/>
    <w:basedOn w:val="TableNormal"/>
    <w:unhideWhenUsed/>
    <w:rsid w:val="00462182"/>
    <w:pPr>
      <w:spacing w:after="0" w:line="240" w:lineRule="auto"/>
    </w:pPr>
    <w:rPr>
      <w:rFonts w:ascii="Cambria" w:eastAsia="Times New Roman" w:hAnsi="Cambria" w:cs="Times New Roman"/>
      <w:color w:val="365F91"/>
      <w:lang w:eastAsia="zh-TW"/>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ColorfulGrid-Accent1">
    <w:name w:val="Colorful Grid Accent 1"/>
    <w:basedOn w:val="TableNormal"/>
    <w:uiPriority w:val="29"/>
    <w:unhideWhenUsed/>
    <w:rsid w:val="00462182"/>
    <w:pPr>
      <w:spacing w:after="200" w:line="276" w:lineRule="auto"/>
    </w:pPr>
    <w:tblPr>
      <w:tblStyleRowBandSize w:val="1"/>
      <w:tblStyleColBandSize w:val="1"/>
      <w:tblInd w:w="0" w:type="nil"/>
      <w:tblBorders>
        <w:insideH w:val="single" w:sz="4" w:space="0" w:color="FFFFFF" w:themeColor="background1"/>
      </w:tblBorders>
    </w:tblPr>
    <w:tcPr>
      <w:shd w:val="clear" w:color="auto" w:fill="DEEAF6" w:themeFill="accent1" w:themeFillTint="33"/>
    </w:tcPr>
  </w:style>
  <w:style w:type="table" w:customStyle="1" w:styleId="TableGrid1">
    <w:name w:val="Table Grid1"/>
    <w:basedOn w:val="TableNormal"/>
    <w:rsid w:val="00462182"/>
    <w:pPr>
      <w:spacing w:after="200" w:line="276" w:lineRule="auto"/>
    </w:pPr>
    <w:tblPr>
      <w:tblInd w:w="0" w:type="nil"/>
    </w:tblPr>
  </w:style>
  <w:style w:type="table" w:customStyle="1" w:styleId="MediumGrid22">
    <w:name w:val="Medium Grid 22"/>
    <w:basedOn w:val="TableNormal"/>
    <w:uiPriority w:val="68"/>
    <w:rsid w:val="00462182"/>
    <w:pPr>
      <w:spacing w:after="0" w:line="240" w:lineRule="auto"/>
    </w:pPr>
    <w:rPr>
      <w:rFonts w:ascii="Cambria" w:eastAsia="PMingLiU" w:hAnsi="Cambria"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TableGrid2">
    <w:name w:val="Table Grid2"/>
    <w:basedOn w:val="TableNormal"/>
    <w:rsid w:val="0046218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nhideWhenUsed/>
    <w:rsid w:val="00462182"/>
    <w:pPr>
      <w:spacing w:after="200" w:line="276" w:lineRule="auto"/>
      <w:ind w:left="400" w:hanging="200"/>
    </w:pPr>
    <w:rPr>
      <w:bCs/>
    </w:rPr>
  </w:style>
  <w:style w:type="paragraph" w:styleId="Index3">
    <w:name w:val="index 3"/>
    <w:basedOn w:val="Normal"/>
    <w:next w:val="Normal"/>
    <w:autoRedefine/>
    <w:unhideWhenUsed/>
    <w:rsid w:val="00462182"/>
    <w:pPr>
      <w:spacing w:after="200" w:line="276" w:lineRule="auto"/>
      <w:ind w:left="600" w:hanging="200"/>
    </w:pPr>
    <w:rPr>
      <w:bCs/>
    </w:rPr>
  </w:style>
  <w:style w:type="paragraph" w:styleId="Index4">
    <w:name w:val="index 4"/>
    <w:basedOn w:val="Normal"/>
    <w:next w:val="Normal"/>
    <w:autoRedefine/>
    <w:unhideWhenUsed/>
    <w:rsid w:val="00462182"/>
    <w:pPr>
      <w:spacing w:after="200" w:line="276" w:lineRule="auto"/>
      <w:ind w:left="800" w:hanging="200"/>
    </w:pPr>
    <w:rPr>
      <w:bCs/>
    </w:rPr>
  </w:style>
  <w:style w:type="paragraph" w:styleId="Index5">
    <w:name w:val="index 5"/>
    <w:basedOn w:val="Normal"/>
    <w:next w:val="Normal"/>
    <w:autoRedefine/>
    <w:unhideWhenUsed/>
    <w:rsid w:val="00462182"/>
    <w:pPr>
      <w:spacing w:after="200" w:line="276" w:lineRule="auto"/>
      <w:ind w:left="1000" w:hanging="200"/>
    </w:pPr>
    <w:rPr>
      <w:bCs/>
    </w:rPr>
  </w:style>
  <w:style w:type="paragraph" w:styleId="Index6">
    <w:name w:val="index 6"/>
    <w:basedOn w:val="Normal"/>
    <w:next w:val="Normal"/>
    <w:autoRedefine/>
    <w:unhideWhenUsed/>
    <w:rsid w:val="00462182"/>
    <w:pPr>
      <w:spacing w:after="200" w:line="276" w:lineRule="auto"/>
      <w:ind w:left="1200" w:hanging="200"/>
    </w:pPr>
    <w:rPr>
      <w:bCs/>
    </w:rPr>
  </w:style>
  <w:style w:type="paragraph" w:styleId="Index7">
    <w:name w:val="index 7"/>
    <w:basedOn w:val="Normal"/>
    <w:next w:val="Normal"/>
    <w:autoRedefine/>
    <w:unhideWhenUsed/>
    <w:rsid w:val="00462182"/>
    <w:pPr>
      <w:spacing w:after="200" w:line="276" w:lineRule="auto"/>
      <w:ind w:left="1400" w:hanging="200"/>
    </w:pPr>
    <w:rPr>
      <w:bCs/>
    </w:rPr>
  </w:style>
  <w:style w:type="paragraph" w:styleId="Index8">
    <w:name w:val="index 8"/>
    <w:basedOn w:val="Normal"/>
    <w:next w:val="Normal"/>
    <w:autoRedefine/>
    <w:unhideWhenUsed/>
    <w:rsid w:val="00462182"/>
    <w:pPr>
      <w:spacing w:after="200" w:line="276" w:lineRule="auto"/>
      <w:ind w:left="1600" w:hanging="200"/>
    </w:pPr>
    <w:rPr>
      <w:bCs/>
    </w:rPr>
  </w:style>
  <w:style w:type="paragraph" w:styleId="Index9">
    <w:name w:val="index 9"/>
    <w:basedOn w:val="Normal"/>
    <w:next w:val="Normal"/>
    <w:autoRedefine/>
    <w:unhideWhenUsed/>
    <w:rsid w:val="00462182"/>
    <w:pPr>
      <w:spacing w:after="200" w:line="276" w:lineRule="auto"/>
      <w:ind w:left="1800" w:hanging="200"/>
    </w:pPr>
    <w:rPr>
      <w:bCs/>
    </w:rPr>
  </w:style>
  <w:style w:type="paragraph" w:styleId="TOC2">
    <w:name w:val="toc 2"/>
    <w:basedOn w:val="Normal"/>
    <w:next w:val="Normal"/>
    <w:autoRedefine/>
    <w:unhideWhenUsed/>
    <w:rsid w:val="00462182"/>
    <w:pPr>
      <w:spacing w:after="0" w:line="240" w:lineRule="auto"/>
      <w:ind w:left="200"/>
    </w:pPr>
    <w:rPr>
      <w:rFonts w:eastAsia="Calibri"/>
      <w:color w:val="000000"/>
    </w:rPr>
  </w:style>
  <w:style w:type="paragraph" w:styleId="TOC3">
    <w:name w:val="toc 3"/>
    <w:basedOn w:val="Normal"/>
    <w:next w:val="Normal"/>
    <w:autoRedefine/>
    <w:unhideWhenUsed/>
    <w:rsid w:val="00462182"/>
    <w:pPr>
      <w:spacing w:after="0" w:line="240" w:lineRule="auto"/>
      <w:ind w:left="400"/>
    </w:pPr>
    <w:rPr>
      <w:rFonts w:eastAsia="Calibri"/>
      <w:color w:val="000000"/>
    </w:rPr>
  </w:style>
  <w:style w:type="paragraph" w:styleId="TOC4">
    <w:name w:val="toc 4"/>
    <w:basedOn w:val="Normal"/>
    <w:next w:val="Normal"/>
    <w:autoRedefine/>
    <w:unhideWhenUsed/>
    <w:rsid w:val="00462182"/>
    <w:pPr>
      <w:spacing w:before="240" w:after="0" w:line="240" w:lineRule="auto"/>
    </w:pPr>
    <w:rPr>
      <w:b/>
      <w:u w:val="single"/>
    </w:rPr>
  </w:style>
  <w:style w:type="paragraph" w:styleId="TOC5">
    <w:name w:val="toc 5"/>
    <w:basedOn w:val="Normal"/>
    <w:next w:val="Normal"/>
    <w:autoRedefine/>
    <w:unhideWhenUsed/>
    <w:rsid w:val="00462182"/>
    <w:pPr>
      <w:spacing w:after="0" w:line="240" w:lineRule="auto"/>
      <w:ind w:left="800"/>
    </w:pPr>
    <w:rPr>
      <w:rFonts w:eastAsia="Calibri"/>
      <w:color w:val="000000"/>
    </w:rPr>
  </w:style>
  <w:style w:type="paragraph" w:styleId="TOC6">
    <w:name w:val="toc 6"/>
    <w:basedOn w:val="Normal"/>
    <w:next w:val="Normal"/>
    <w:autoRedefine/>
    <w:unhideWhenUsed/>
    <w:rsid w:val="00462182"/>
    <w:pPr>
      <w:spacing w:after="0" w:line="240" w:lineRule="auto"/>
      <w:ind w:left="1000"/>
    </w:pPr>
    <w:rPr>
      <w:rFonts w:eastAsia="Calibri"/>
      <w:color w:val="000000"/>
    </w:rPr>
  </w:style>
  <w:style w:type="paragraph" w:styleId="TOC7">
    <w:name w:val="toc 7"/>
    <w:basedOn w:val="Normal"/>
    <w:next w:val="Normal"/>
    <w:autoRedefine/>
    <w:unhideWhenUsed/>
    <w:rsid w:val="00462182"/>
    <w:pPr>
      <w:spacing w:after="0" w:line="240" w:lineRule="auto"/>
      <w:ind w:left="1200"/>
    </w:pPr>
    <w:rPr>
      <w:rFonts w:eastAsia="Calibri"/>
      <w:color w:val="000000"/>
    </w:rPr>
  </w:style>
  <w:style w:type="paragraph" w:styleId="TOC8">
    <w:name w:val="toc 8"/>
    <w:basedOn w:val="Normal"/>
    <w:next w:val="Normal"/>
    <w:autoRedefine/>
    <w:unhideWhenUsed/>
    <w:rsid w:val="00462182"/>
    <w:pPr>
      <w:spacing w:after="0" w:line="240" w:lineRule="auto"/>
      <w:ind w:left="1400"/>
    </w:pPr>
    <w:rPr>
      <w:rFonts w:eastAsia="Calibri"/>
      <w:color w:val="000000"/>
    </w:rPr>
  </w:style>
  <w:style w:type="paragraph" w:styleId="TOC9">
    <w:name w:val="toc 9"/>
    <w:basedOn w:val="Normal"/>
    <w:next w:val="Normal"/>
    <w:autoRedefine/>
    <w:unhideWhenUsed/>
    <w:rsid w:val="00462182"/>
    <w:pPr>
      <w:spacing w:after="0" w:line="240" w:lineRule="auto"/>
      <w:ind w:left="1600"/>
    </w:pPr>
    <w:rPr>
      <w:rFonts w:eastAsia="Calibri"/>
      <w:color w:val="000000"/>
    </w:rPr>
  </w:style>
  <w:style w:type="paragraph" w:styleId="NormalIndent">
    <w:name w:val="Normal Indent"/>
    <w:basedOn w:val="Normal"/>
    <w:unhideWhenUsed/>
    <w:rsid w:val="00462182"/>
    <w:pPr>
      <w:spacing w:after="0" w:line="240" w:lineRule="auto"/>
      <w:ind w:left="720"/>
    </w:pPr>
  </w:style>
  <w:style w:type="paragraph" w:styleId="IndexHeading">
    <w:name w:val="index heading"/>
    <w:basedOn w:val="Normal"/>
    <w:next w:val="Index1"/>
    <w:unhideWhenUsed/>
    <w:rsid w:val="00462182"/>
    <w:pPr>
      <w:spacing w:after="200" w:line="276" w:lineRule="auto"/>
    </w:pPr>
    <w:rPr>
      <w:bCs/>
    </w:rPr>
  </w:style>
  <w:style w:type="paragraph" w:styleId="EnvelopeAddress">
    <w:name w:val="envelope address"/>
    <w:basedOn w:val="Normal"/>
    <w:unhideWhenUsed/>
    <w:rsid w:val="00462182"/>
    <w:pPr>
      <w:framePr w:w="7920" w:h="1980"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nhideWhenUsed/>
    <w:rsid w:val="00462182"/>
    <w:pPr>
      <w:spacing w:after="0" w:line="240" w:lineRule="auto"/>
    </w:pPr>
    <w:rPr>
      <w:rFonts w:asciiTheme="majorHAnsi" w:eastAsiaTheme="majorEastAsia" w:hAnsiTheme="majorHAnsi" w:cstheme="majorBidi"/>
      <w:szCs w:val="20"/>
    </w:rPr>
  </w:style>
  <w:style w:type="paragraph" w:styleId="TOAHeading">
    <w:name w:val="toa heading"/>
    <w:basedOn w:val="Normal"/>
    <w:next w:val="Normal"/>
    <w:semiHidden/>
    <w:unhideWhenUsed/>
    <w:rsid w:val="00462182"/>
    <w:pPr>
      <w:spacing w:before="120" w:line="256" w:lineRule="auto"/>
    </w:pPr>
    <w:rPr>
      <w:rFonts w:ascii="Times New Roman" w:eastAsia="Calibri" w:hAnsi="Times New Roman" w:cs="Times New Roman"/>
    </w:rPr>
  </w:style>
  <w:style w:type="paragraph" w:styleId="List">
    <w:name w:val="List"/>
    <w:basedOn w:val="BodyText"/>
    <w:uiPriority w:val="99"/>
    <w:unhideWhenUsed/>
    <w:rsid w:val="00462182"/>
    <w:pPr>
      <w:widowControl w:val="0"/>
      <w:suppressAutoHyphens/>
      <w:spacing w:line="240" w:lineRule="auto"/>
    </w:pPr>
    <w:rPr>
      <w:rFonts w:ascii="Times New Roman" w:eastAsia="Droid Sans Fallback" w:hAnsi="Times New Roman" w:cs="Lohit Hindi"/>
      <w:kern w:val="2"/>
      <w:sz w:val="24"/>
      <w:lang w:eastAsia="zh-CN" w:bidi="hi-IN"/>
    </w:rPr>
  </w:style>
  <w:style w:type="paragraph" w:styleId="List2">
    <w:name w:val="List 2"/>
    <w:basedOn w:val="Default"/>
    <w:next w:val="Default"/>
    <w:unhideWhenUsed/>
    <w:rsid w:val="00462182"/>
    <w:rPr>
      <w:rFonts w:eastAsia="Times New Roman"/>
      <w:color w:val="auto"/>
    </w:rPr>
  </w:style>
  <w:style w:type="paragraph" w:styleId="ListBullet2">
    <w:name w:val="List Bullet 2"/>
    <w:basedOn w:val="Normal"/>
    <w:unhideWhenUsed/>
    <w:rsid w:val="00462182"/>
    <w:pPr>
      <w:tabs>
        <w:tab w:val="num" w:pos="1440"/>
      </w:tabs>
      <w:spacing w:after="0" w:line="240" w:lineRule="auto"/>
      <w:ind w:left="1440" w:hanging="360"/>
    </w:pPr>
    <w:rPr>
      <w:rFonts w:ascii="Times New Roman" w:eastAsia="Times New Roman" w:hAnsi="Times New Roman"/>
      <w:b/>
      <w:sz w:val="24"/>
      <w:szCs w:val="44"/>
    </w:rPr>
  </w:style>
  <w:style w:type="paragraph" w:styleId="BlockText">
    <w:name w:val="Block Text"/>
    <w:basedOn w:val="Normal"/>
    <w:unhideWhenUsed/>
    <w:rsid w:val="00462182"/>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Revision">
    <w:name w:val="Revision"/>
    <w:uiPriority w:val="99"/>
    <w:semiHidden/>
    <w:rsid w:val="00462182"/>
    <w:pPr>
      <w:spacing w:after="0" w:line="240" w:lineRule="auto"/>
    </w:pPr>
    <w:rPr>
      <w:rFonts w:ascii="Calibri" w:eastAsiaTheme="minorEastAsia" w:hAnsi="Calibri" w:cs="Arial"/>
      <w:szCs w:val="24"/>
    </w:rPr>
  </w:style>
  <w:style w:type="paragraph" w:styleId="TOCHeading">
    <w:name w:val="TOC Heading"/>
    <w:basedOn w:val="Heading1"/>
    <w:next w:val="Normal"/>
    <w:unhideWhenUsed/>
    <w:qFormat/>
    <w:rsid w:val="00462182"/>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Bodytext390">
    <w:name w:val="Body text (39)"/>
    <w:basedOn w:val="BodytextExact"/>
    <w:rsid w:val="00462182"/>
  </w:style>
  <w:style w:type="paragraph" w:customStyle="1" w:styleId="norma">
    <w:name w:val="norma"/>
    <w:basedOn w:val="Normal"/>
    <w:uiPriority w:val="99"/>
    <w:qFormat/>
    <w:rsid w:val="00462182"/>
    <w:pPr>
      <w:keepNext/>
      <w:keepLines/>
      <w:pageBreakBefore/>
      <w:spacing w:before="200" w:after="0" w:line="240" w:lineRule="auto"/>
      <w:jc w:val="center"/>
      <w:outlineLvl w:val="2"/>
    </w:pPr>
    <w:rPr>
      <w:rFonts w:eastAsia="MS Gothic"/>
      <w:b/>
      <w:bCs/>
      <w:sz w:val="24"/>
      <w:u w:val="single"/>
      <w:lang w:eastAsia="zh-CN"/>
    </w:rPr>
  </w:style>
  <w:style w:type="paragraph" w:customStyle="1" w:styleId="StyleHeading310pt">
    <w:name w:val="Style Heading 3 + 10 pt"/>
    <w:basedOn w:val="Normal"/>
    <w:rsid w:val="00462182"/>
    <w:pPr>
      <w:keepNext/>
      <w:spacing w:before="200" w:after="0" w:line="240" w:lineRule="auto"/>
      <w:ind w:left="576"/>
      <w:outlineLvl w:val="2"/>
    </w:pPr>
    <w:rPr>
      <w:rFonts w:eastAsia="Times New Roman"/>
      <w:bCs/>
      <w:sz w:val="20"/>
      <w:szCs w:val="26"/>
    </w:rPr>
  </w:style>
  <w:style w:type="paragraph" w:customStyle="1" w:styleId="HeadingFake">
    <w:name w:val="Heading Fake"/>
    <w:basedOn w:val="Normal"/>
    <w:qFormat/>
    <w:rsid w:val="00462182"/>
    <w:pPr>
      <w:keepNext/>
      <w:keepLines/>
      <w:pageBreakBefore/>
      <w:suppressAutoHyphens/>
      <w:spacing w:before="20" w:after="120" w:line="240" w:lineRule="auto"/>
      <w:jc w:val="center"/>
    </w:pPr>
    <w:rPr>
      <w:rFonts w:eastAsiaTheme="majorEastAsia"/>
      <w:b/>
      <w:bCs/>
      <w:kern w:val="32"/>
      <w:sz w:val="32"/>
      <w:szCs w:val="26"/>
      <w:u w:val="single"/>
    </w:rPr>
  </w:style>
  <w:style w:type="paragraph" w:customStyle="1" w:styleId="StyleHeading3BlockLatinBodyCalibri">
    <w:name w:val="Style Heading 3Block + (Latin) +Body (Calibri)"/>
    <w:basedOn w:val="Normal"/>
    <w:rsid w:val="00462182"/>
    <w:pPr>
      <w:keepNext/>
      <w:keepLines/>
      <w:pageBreakBefore/>
      <w:spacing w:before="200" w:after="0" w:line="240" w:lineRule="auto"/>
      <w:jc w:val="center"/>
      <w:outlineLvl w:val="2"/>
    </w:pPr>
    <w:rPr>
      <w:rFonts w:eastAsiaTheme="majorEastAsia" w:cstheme="majorBidi"/>
      <w:b/>
      <w:bCs/>
      <w:sz w:val="32"/>
      <w:u w:val="single"/>
    </w:rPr>
  </w:style>
  <w:style w:type="character" w:customStyle="1" w:styleId="Bodytext33">
    <w:name w:val="Body text (3)"/>
    <w:basedOn w:val="Bodytext3Spacing0ptExact"/>
    <w:rsid w:val="00462182"/>
  </w:style>
  <w:style w:type="character" w:customStyle="1" w:styleId="Bodytext2NotBold">
    <w:name w:val="Body text (2) + Not Bold"/>
    <w:basedOn w:val="Bodytext33"/>
    <w:rsid w:val="00462182"/>
  </w:style>
  <w:style w:type="character" w:customStyle="1" w:styleId="Bodytext23">
    <w:name w:val="Body text (2)"/>
    <w:basedOn w:val="Bodytext33"/>
    <w:rsid w:val="00462182"/>
  </w:style>
  <w:style w:type="character" w:customStyle="1" w:styleId="Bodytext301">
    <w:name w:val="Body text (30)"/>
    <w:basedOn w:val="Bodytext3TimesNewRoman"/>
    <w:rsid w:val="00462182"/>
  </w:style>
  <w:style w:type="character" w:customStyle="1" w:styleId="Tableofcontents150">
    <w:name w:val="Table of contents (15)"/>
    <w:basedOn w:val="StyleBox12pt"/>
    <w:rsid w:val="00462182"/>
  </w:style>
  <w:style w:type="character" w:customStyle="1" w:styleId="Bodytext1150">
    <w:name w:val="Body text (115)"/>
    <w:basedOn w:val="Picturecaption2Spacing0ptExact"/>
    <w:rsid w:val="00462182"/>
  </w:style>
  <w:style w:type="character" w:customStyle="1" w:styleId="Bodytext680">
    <w:name w:val="Body text (68)"/>
    <w:basedOn w:val="Heading162SmallCaps"/>
    <w:rsid w:val="00462182"/>
  </w:style>
  <w:style w:type="character" w:customStyle="1" w:styleId="Picturecaption190">
    <w:name w:val="Picture caption (19)"/>
    <w:basedOn w:val="Picturecaption27Spacing0pt"/>
    <w:rsid w:val="00462182"/>
  </w:style>
  <w:style w:type="character" w:customStyle="1" w:styleId="Bodytext350">
    <w:name w:val="Body text (35)"/>
    <w:basedOn w:val="Picturecaption190"/>
    <w:rsid w:val="00462182"/>
  </w:style>
  <w:style w:type="character" w:customStyle="1" w:styleId="Bodytext1570">
    <w:name w:val="Body text (157)"/>
    <w:basedOn w:val="Bodytext39"/>
    <w:rsid w:val="00462182"/>
  </w:style>
  <w:style w:type="character" w:customStyle="1" w:styleId="Bodytext157Spacing0pt">
    <w:name w:val="Body text (157) + Spacing 0 pt"/>
    <w:basedOn w:val="Bodytext39"/>
    <w:rsid w:val="00462182"/>
  </w:style>
  <w:style w:type="paragraph" w:customStyle="1" w:styleId="StyleHeading4TagNotBold">
    <w:name w:val="Style Heading 4Tag + Not Bold"/>
    <w:basedOn w:val="Normal"/>
    <w:rsid w:val="00462182"/>
    <w:pPr>
      <w:keepNext/>
      <w:keepLines/>
      <w:spacing w:before="200" w:after="0" w:line="240" w:lineRule="auto"/>
      <w:outlineLvl w:val="3"/>
    </w:pPr>
    <w:rPr>
      <w:rFonts w:eastAsiaTheme="majorEastAsia" w:cstheme="majorBidi"/>
      <w:b/>
      <w:bCs/>
      <w:iCs/>
      <w:sz w:val="26"/>
    </w:rPr>
  </w:style>
  <w:style w:type="paragraph" w:customStyle="1" w:styleId="DeleteAnalytics">
    <w:name w:val="Delete Analytics"/>
    <w:basedOn w:val="Normal"/>
    <w:qFormat/>
    <w:rsid w:val="00462182"/>
    <w:pPr>
      <w:keepNext/>
      <w:keepLines/>
      <w:spacing w:before="200" w:after="0" w:line="240" w:lineRule="auto"/>
      <w:outlineLvl w:val="3"/>
    </w:pPr>
    <w:rPr>
      <w:rFonts w:eastAsiaTheme="majorEastAsia" w:cstheme="majorBidi"/>
      <w:b/>
      <w:color w:val="800000"/>
      <w:sz w:val="26"/>
    </w:rPr>
  </w:style>
  <w:style w:type="paragraph" w:customStyle="1" w:styleId="StyleHeading4UnderlinedsmalltextGaramond">
    <w:name w:val="Style Heading 4Underlinedsmall text + Garamond"/>
    <w:basedOn w:val="Normal"/>
    <w:qFormat/>
    <w:rsid w:val="00462182"/>
    <w:pPr>
      <w:keepNext/>
      <w:keepLines/>
      <w:spacing w:before="200" w:after="0" w:line="240" w:lineRule="auto"/>
      <w:outlineLvl w:val="3"/>
    </w:pPr>
    <w:rPr>
      <w:rFonts w:eastAsiaTheme="majorEastAsia" w:cstheme="majorBidi"/>
      <w:b/>
      <w:sz w:val="26"/>
    </w:rPr>
  </w:style>
  <w:style w:type="paragraph" w:customStyle="1" w:styleId="StyleHeading4TagBigcardNotBold">
    <w:name w:val="Style Heading 4TagBig card + Not Bold"/>
    <w:basedOn w:val="Normal"/>
    <w:qFormat/>
    <w:rsid w:val="00462182"/>
    <w:pPr>
      <w:keepNext/>
      <w:keepLines/>
      <w:spacing w:before="200" w:after="0" w:line="240" w:lineRule="auto"/>
      <w:outlineLvl w:val="3"/>
    </w:pPr>
    <w:rPr>
      <w:rFonts w:eastAsiaTheme="majorEastAsia" w:cstheme="majorBidi"/>
      <w:b/>
      <w:sz w:val="26"/>
    </w:rPr>
  </w:style>
  <w:style w:type="paragraph" w:customStyle="1" w:styleId="UnderlineCard1">
    <w:name w:val="UnderlineCard"/>
    <w:basedOn w:val="Normal"/>
    <w:next w:val="CM6"/>
    <w:qFormat/>
    <w:rsid w:val="00462182"/>
    <w:pPr>
      <w:keepNext/>
      <w:keepLines/>
      <w:spacing w:before="200" w:after="0" w:line="240" w:lineRule="auto"/>
      <w:outlineLvl w:val="3"/>
    </w:pPr>
    <w:rPr>
      <w:rFonts w:eastAsiaTheme="majorEastAsia" w:cstheme="majorBidi"/>
      <w:b/>
      <w:sz w:val="26"/>
    </w:rPr>
  </w:style>
  <w:style w:type="paragraph" w:customStyle="1" w:styleId="StyleHeading4TagsmalltextBigcardbodyNormalTagNotBold">
    <w:name w:val="Style Heading 4Tagsmall textBig cardbodyNormal Tag + Not Bold"/>
    <w:basedOn w:val="Normal"/>
    <w:next w:val="loose"/>
    <w:qFormat/>
    <w:rsid w:val="00462182"/>
    <w:pPr>
      <w:keepNext/>
      <w:keepLines/>
      <w:spacing w:before="200" w:after="0" w:line="240" w:lineRule="auto"/>
      <w:outlineLvl w:val="3"/>
    </w:pPr>
    <w:rPr>
      <w:rFonts w:eastAsiaTheme="majorEastAsia" w:cstheme="majorBidi"/>
      <w:b/>
      <w:sz w:val="26"/>
    </w:rPr>
  </w:style>
  <w:style w:type="paragraph" w:customStyle="1" w:styleId="StyleHeading4Tagheading2Heading2Char2CharHeading2Char1">
    <w:name w:val="Style Heading 4Tagheading 2Heading 2 Char2 CharHeading 2 Char1 ..."/>
    <w:basedOn w:val="Normal"/>
    <w:rsid w:val="00462182"/>
    <w:pPr>
      <w:keepNext/>
      <w:keepLines/>
      <w:spacing w:before="200" w:after="0" w:line="240" w:lineRule="auto"/>
      <w:outlineLvl w:val="3"/>
    </w:pPr>
    <w:rPr>
      <w:rFonts w:eastAsiaTheme="majorEastAsia" w:cstheme="majorBidi"/>
      <w:b/>
      <w:bCs/>
      <w:iCs/>
      <w:sz w:val="26"/>
    </w:rPr>
  </w:style>
  <w:style w:type="paragraph" w:customStyle="1" w:styleId="newpage">
    <w:name w:val="new page"/>
    <w:basedOn w:val="Normal"/>
    <w:rsid w:val="00462182"/>
    <w:pPr>
      <w:pageBreakBefore/>
      <w:spacing w:after="0" w:line="240" w:lineRule="auto"/>
    </w:pPr>
    <w:rPr>
      <w:rFonts w:ascii="Times New Roman" w:eastAsia="Times" w:hAnsi="Times New Roman" w:cs="Times New Roman"/>
      <w:b/>
      <w:iCs/>
      <w:sz w:val="26"/>
      <w:szCs w:val="20"/>
    </w:rPr>
  </w:style>
  <w:style w:type="character" w:customStyle="1" w:styleId="Bodytext61">
    <w:name w:val="Body text (6)"/>
    <w:basedOn w:val="Bodytext870"/>
    <w:rsid w:val="00462182"/>
  </w:style>
  <w:style w:type="numbering" w:customStyle="1" w:styleId="1ai1">
    <w:name w:val="1 / a / i1"/>
    <w:rsid w:val="00462182"/>
    <w:pPr>
      <w:numPr>
        <w:numId w:val="15"/>
      </w:numPr>
    </w:pPr>
  </w:style>
  <w:style w:type="numbering" w:styleId="1ai">
    <w:name w:val="Outline List 1"/>
    <w:basedOn w:val="NoList"/>
    <w:unhideWhenUsed/>
    <w:rsid w:val="00462182"/>
    <w:pPr>
      <w:numPr>
        <w:numId w:val="16"/>
      </w:numPr>
    </w:pPr>
  </w:style>
  <w:style w:type="character" w:styleId="Strong">
    <w:name w:val="Strong"/>
    <w:aliases w:val="8 pt font,Citation Char Char1 Char Char Char Char Char,Cut,Small 1,Read Char Char Char,Citation Char Char Char1,Read Char Char1"/>
    <w:basedOn w:val="DefaultParagraphFont"/>
    <w:uiPriority w:val="22"/>
    <w:qFormat/>
    <w:rsid w:val="00462182"/>
    <w:rPr>
      <w:b/>
      <w:bCs/>
    </w:rPr>
  </w:style>
  <w:style w:type="character" w:styleId="FootnoteReference">
    <w:name w:val="footnote reference"/>
    <w:aliases w:val="FN Ref,footnote reference,fr,o,FR,(NECG) Footnote Reference"/>
    <w:basedOn w:val="DefaultParagraphFont"/>
    <w:uiPriority w:val="99"/>
    <w:unhideWhenUsed/>
    <w:qFormat/>
    <w:rsid w:val="00462182"/>
  </w:style>
  <w:style w:type="character" w:styleId="PageNumber">
    <w:name w:val="page number"/>
    <w:aliases w:val="card ununderlined"/>
    <w:basedOn w:val="DefaultParagraphFont"/>
    <w:uiPriority w:val="99"/>
    <w:unhideWhenUsed/>
    <w:rsid w:val="00462182"/>
  </w:style>
  <w:style w:type="character" w:styleId="HTMLCite">
    <w:name w:val="HTML Cite"/>
    <w:basedOn w:val="DefaultParagraphFont"/>
    <w:unhideWhenUsed/>
    <w:rsid w:val="00462182"/>
    <w:rPr>
      <w:i/>
      <w:iCs/>
    </w:rPr>
  </w:style>
  <w:style w:type="numbering" w:customStyle="1" w:styleId="NoList1">
    <w:name w:val="No List1"/>
    <w:next w:val="NoList"/>
    <w:uiPriority w:val="99"/>
    <w:semiHidden/>
    <w:unhideWhenUsed/>
    <w:rsid w:val="00462182"/>
  </w:style>
  <w:style w:type="numbering" w:customStyle="1" w:styleId="NoList2">
    <w:name w:val="No List2"/>
    <w:next w:val="NoList"/>
    <w:uiPriority w:val="99"/>
    <w:semiHidden/>
    <w:unhideWhenUsed/>
    <w:rsid w:val="00462182"/>
  </w:style>
  <w:style w:type="numbering" w:customStyle="1" w:styleId="NoList11">
    <w:name w:val="No List11"/>
    <w:next w:val="NoList"/>
    <w:uiPriority w:val="99"/>
    <w:semiHidden/>
    <w:unhideWhenUsed/>
    <w:rsid w:val="00462182"/>
  </w:style>
  <w:style w:type="numbering" w:customStyle="1" w:styleId="NoList3">
    <w:name w:val="No List3"/>
    <w:next w:val="NoList"/>
    <w:semiHidden/>
    <w:unhideWhenUsed/>
    <w:rsid w:val="00462182"/>
  </w:style>
  <w:style w:type="numbering" w:customStyle="1" w:styleId="NoList12">
    <w:name w:val="No List12"/>
    <w:next w:val="NoList"/>
    <w:semiHidden/>
    <w:unhideWhenUsed/>
    <w:rsid w:val="00462182"/>
  </w:style>
  <w:style w:type="numbering" w:customStyle="1" w:styleId="NoList21">
    <w:name w:val="No List21"/>
    <w:next w:val="NoList"/>
    <w:semiHidden/>
    <w:unhideWhenUsed/>
    <w:rsid w:val="00462182"/>
  </w:style>
  <w:style w:type="numbering" w:customStyle="1" w:styleId="NoList111">
    <w:name w:val="No List111"/>
    <w:next w:val="NoList"/>
    <w:uiPriority w:val="99"/>
    <w:semiHidden/>
    <w:unhideWhenUsed/>
    <w:rsid w:val="00462182"/>
  </w:style>
  <w:style w:type="numbering" w:customStyle="1" w:styleId="NoList211">
    <w:name w:val="No List211"/>
    <w:next w:val="NoList"/>
    <w:uiPriority w:val="99"/>
    <w:semiHidden/>
    <w:unhideWhenUsed/>
    <w:rsid w:val="00462182"/>
  </w:style>
  <w:style w:type="numbering" w:customStyle="1" w:styleId="NoList1111">
    <w:name w:val="No List1111"/>
    <w:next w:val="NoList"/>
    <w:uiPriority w:val="99"/>
    <w:semiHidden/>
    <w:unhideWhenUsed/>
    <w:rsid w:val="00462182"/>
  </w:style>
  <w:style w:type="numbering" w:customStyle="1" w:styleId="NoList4">
    <w:name w:val="No List4"/>
    <w:next w:val="NoList"/>
    <w:semiHidden/>
    <w:unhideWhenUsed/>
    <w:rsid w:val="00462182"/>
  </w:style>
  <w:style w:type="numbering" w:customStyle="1" w:styleId="NoList5">
    <w:name w:val="No List5"/>
    <w:next w:val="NoList"/>
    <w:semiHidden/>
    <w:unhideWhenUsed/>
    <w:rsid w:val="00462182"/>
  </w:style>
  <w:style w:type="character" w:customStyle="1" w:styleId="Tableofcontents110">
    <w:name w:val="Table of contents (11)"/>
    <w:basedOn w:val="article-quote-right"/>
    <w:rsid w:val="00462182"/>
  </w:style>
  <w:style w:type="character" w:styleId="HTMLAcronym">
    <w:name w:val="HTML Acronym"/>
    <w:basedOn w:val="DefaultParagraphFont"/>
    <w:unhideWhenUsed/>
    <w:rsid w:val="00462182"/>
  </w:style>
  <w:style w:type="numbering" w:customStyle="1" w:styleId="NoList6">
    <w:name w:val="No List6"/>
    <w:next w:val="NoList"/>
    <w:uiPriority w:val="99"/>
    <w:semiHidden/>
    <w:unhideWhenUsed/>
    <w:rsid w:val="00462182"/>
  </w:style>
  <w:style w:type="numbering" w:customStyle="1" w:styleId="NoList7">
    <w:name w:val="No List7"/>
    <w:next w:val="NoList"/>
    <w:semiHidden/>
    <w:unhideWhenUsed/>
    <w:rsid w:val="00462182"/>
  </w:style>
  <w:style w:type="numbering" w:customStyle="1" w:styleId="NoList8">
    <w:name w:val="No List8"/>
    <w:next w:val="NoList"/>
    <w:semiHidden/>
    <w:unhideWhenUsed/>
    <w:rsid w:val="00462182"/>
  </w:style>
  <w:style w:type="numbering" w:customStyle="1" w:styleId="NoList9">
    <w:name w:val="No List9"/>
    <w:next w:val="NoList"/>
    <w:semiHidden/>
    <w:unhideWhenUsed/>
    <w:rsid w:val="00462182"/>
  </w:style>
  <w:style w:type="numbering" w:customStyle="1" w:styleId="NoList10">
    <w:name w:val="No List10"/>
    <w:next w:val="NoList"/>
    <w:semiHidden/>
    <w:unhideWhenUsed/>
    <w:rsid w:val="00462182"/>
  </w:style>
  <w:style w:type="numbering" w:customStyle="1" w:styleId="NoList13">
    <w:name w:val="No List13"/>
    <w:next w:val="NoList"/>
    <w:semiHidden/>
    <w:unhideWhenUsed/>
    <w:rsid w:val="00462182"/>
  </w:style>
  <w:style w:type="numbering" w:customStyle="1" w:styleId="NoList14">
    <w:name w:val="No List14"/>
    <w:next w:val="NoList"/>
    <w:semiHidden/>
    <w:unhideWhenUsed/>
    <w:rsid w:val="00462182"/>
  </w:style>
  <w:style w:type="numbering" w:customStyle="1" w:styleId="NoList15">
    <w:name w:val="No List15"/>
    <w:next w:val="NoList"/>
    <w:uiPriority w:val="99"/>
    <w:semiHidden/>
    <w:unhideWhenUsed/>
    <w:rsid w:val="00462182"/>
  </w:style>
  <w:style w:type="numbering" w:customStyle="1" w:styleId="NoList16">
    <w:name w:val="No List16"/>
    <w:next w:val="NoList"/>
    <w:uiPriority w:val="99"/>
    <w:semiHidden/>
    <w:unhideWhenUsed/>
    <w:rsid w:val="00462182"/>
  </w:style>
  <w:style w:type="numbering" w:customStyle="1" w:styleId="NoList17">
    <w:name w:val="No List17"/>
    <w:next w:val="NoList"/>
    <w:semiHidden/>
    <w:unhideWhenUsed/>
    <w:rsid w:val="00462182"/>
  </w:style>
  <w:style w:type="numbering" w:customStyle="1" w:styleId="NoList18">
    <w:name w:val="No List18"/>
    <w:next w:val="NoList"/>
    <w:uiPriority w:val="99"/>
    <w:semiHidden/>
    <w:unhideWhenUsed/>
    <w:rsid w:val="00462182"/>
  </w:style>
  <w:style w:type="numbering" w:customStyle="1" w:styleId="NoList19">
    <w:name w:val="No List19"/>
    <w:next w:val="NoList"/>
    <w:uiPriority w:val="99"/>
    <w:semiHidden/>
    <w:unhideWhenUsed/>
    <w:rsid w:val="00462182"/>
  </w:style>
  <w:style w:type="numbering" w:customStyle="1" w:styleId="NoList20">
    <w:name w:val="No List20"/>
    <w:next w:val="NoList"/>
    <w:semiHidden/>
    <w:unhideWhenUsed/>
    <w:rsid w:val="00462182"/>
  </w:style>
  <w:style w:type="numbering" w:customStyle="1" w:styleId="NoList31">
    <w:name w:val="No List31"/>
    <w:next w:val="NoList"/>
    <w:semiHidden/>
    <w:unhideWhenUsed/>
    <w:rsid w:val="00462182"/>
  </w:style>
  <w:style w:type="numbering" w:customStyle="1" w:styleId="NoList41">
    <w:name w:val="No List41"/>
    <w:next w:val="NoList"/>
    <w:semiHidden/>
    <w:unhideWhenUsed/>
    <w:rsid w:val="00462182"/>
  </w:style>
  <w:style w:type="numbering" w:customStyle="1" w:styleId="NoList51">
    <w:name w:val="No List51"/>
    <w:next w:val="NoList"/>
    <w:semiHidden/>
    <w:unhideWhenUsed/>
    <w:rsid w:val="00462182"/>
  </w:style>
  <w:style w:type="numbering" w:customStyle="1" w:styleId="NoList61">
    <w:name w:val="No List61"/>
    <w:next w:val="NoList"/>
    <w:semiHidden/>
    <w:unhideWhenUsed/>
    <w:rsid w:val="00462182"/>
  </w:style>
  <w:style w:type="numbering" w:customStyle="1" w:styleId="NoList71">
    <w:name w:val="No List71"/>
    <w:next w:val="NoList"/>
    <w:semiHidden/>
    <w:unhideWhenUsed/>
    <w:rsid w:val="00462182"/>
  </w:style>
  <w:style w:type="numbering" w:customStyle="1" w:styleId="NoList81">
    <w:name w:val="No List81"/>
    <w:next w:val="NoList"/>
    <w:semiHidden/>
    <w:unhideWhenUsed/>
    <w:rsid w:val="00462182"/>
  </w:style>
  <w:style w:type="numbering" w:customStyle="1" w:styleId="NoList91">
    <w:name w:val="No List91"/>
    <w:next w:val="NoList"/>
    <w:semiHidden/>
    <w:unhideWhenUsed/>
    <w:rsid w:val="00462182"/>
  </w:style>
  <w:style w:type="numbering" w:customStyle="1" w:styleId="NoList101">
    <w:name w:val="No List101"/>
    <w:next w:val="NoList"/>
    <w:uiPriority w:val="99"/>
    <w:semiHidden/>
    <w:unhideWhenUsed/>
    <w:rsid w:val="00462182"/>
  </w:style>
  <w:style w:type="numbering" w:customStyle="1" w:styleId="NoList121">
    <w:name w:val="No List121"/>
    <w:next w:val="NoList"/>
    <w:semiHidden/>
    <w:unhideWhenUsed/>
    <w:rsid w:val="00462182"/>
  </w:style>
  <w:style w:type="numbering" w:customStyle="1" w:styleId="NoList131">
    <w:name w:val="No List131"/>
    <w:next w:val="NoList"/>
    <w:semiHidden/>
    <w:unhideWhenUsed/>
    <w:rsid w:val="00462182"/>
  </w:style>
  <w:style w:type="numbering" w:customStyle="1" w:styleId="NoList141">
    <w:name w:val="No List141"/>
    <w:next w:val="NoList"/>
    <w:semiHidden/>
    <w:unhideWhenUsed/>
    <w:rsid w:val="00462182"/>
  </w:style>
  <w:style w:type="numbering" w:customStyle="1" w:styleId="NoList22">
    <w:name w:val="No List22"/>
    <w:next w:val="NoList"/>
    <w:semiHidden/>
    <w:unhideWhenUsed/>
    <w:rsid w:val="00462182"/>
  </w:style>
  <w:style w:type="numbering" w:customStyle="1" w:styleId="NoList23">
    <w:name w:val="No List23"/>
    <w:next w:val="NoList"/>
    <w:semiHidden/>
    <w:unhideWhenUsed/>
    <w:rsid w:val="00462182"/>
  </w:style>
  <w:style w:type="numbering" w:customStyle="1" w:styleId="NoList24">
    <w:name w:val="No List24"/>
    <w:next w:val="NoList"/>
    <w:semiHidden/>
    <w:unhideWhenUsed/>
    <w:rsid w:val="00462182"/>
  </w:style>
  <w:style w:type="numbering" w:customStyle="1" w:styleId="NoList25">
    <w:name w:val="No List25"/>
    <w:next w:val="NoList"/>
    <w:semiHidden/>
    <w:unhideWhenUsed/>
    <w:rsid w:val="00462182"/>
  </w:style>
  <w:style w:type="numbering" w:customStyle="1" w:styleId="NoList11111">
    <w:name w:val="No List11111"/>
    <w:next w:val="NoList"/>
    <w:uiPriority w:val="99"/>
    <w:semiHidden/>
    <w:unhideWhenUsed/>
    <w:rsid w:val="00462182"/>
  </w:style>
  <w:style w:type="numbering" w:customStyle="1" w:styleId="NoList111111">
    <w:name w:val="No List111111"/>
    <w:next w:val="NoList"/>
    <w:uiPriority w:val="99"/>
    <w:semiHidden/>
    <w:unhideWhenUsed/>
    <w:rsid w:val="00462182"/>
  </w:style>
  <w:style w:type="numbering" w:customStyle="1" w:styleId="NoList1111111">
    <w:name w:val="No List1111111"/>
    <w:next w:val="NoList"/>
    <w:uiPriority w:val="99"/>
    <w:semiHidden/>
    <w:unhideWhenUsed/>
    <w:rsid w:val="00462182"/>
  </w:style>
  <w:style w:type="numbering" w:customStyle="1" w:styleId="NoList11111111">
    <w:name w:val="No List11111111"/>
    <w:next w:val="NoList"/>
    <w:uiPriority w:val="99"/>
    <w:semiHidden/>
    <w:unhideWhenUsed/>
    <w:rsid w:val="00462182"/>
  </w:style>
  <w:style w:type="numbering" w:customStyle="1" w:styleId="NoList111111111">
    <w:name w:val="No List111111111"/>
    <w:next w:val="NoList"/>
    <w:uiPriority w:val="99"/>
    <w:semiHidden/>
    <w:unhideWhenUsed/>
    <w:rsid w:val="00462182"/>
  </w:style>
  <w:style w:type="numbering" w:customStyle="1" w:styleId="NoList1111111111">
    <w:name w:val="No List1111111111"/>
    <w:next w:val="NoList"/>
    <w:uiPriority w:val="99"/>
    <w:semiHidden/>
    <w:unhideWhenUsed/>
    <w:rsid w:val="00462182"/>
  </w:style>
  <w:style w:type="numbering" w:customStyle="1" w:styleId="NoList11111111111">
    <w:name w:val="No List11111111111"/>
    <w:next w:val="NoList"/>
    <w:uiPriority w:val="99"/>
    <w:semiHidden/>
    <w:unhideWhenUsed/>
    <w:rsid w:val="00462182"/>
  </w:style>
  <w:style w:type="numbering" w:customStyle="1" w:styleId="NoList111111111111">
    <w:name w:val="No List111111111111"/>
    <w:next w:val="NoList"/>
    <w:uiPriority w:val="99"/>
    <w:semiHidden/>
    <w:unhideWhenUsed/>
    <w:rsid w:val="00462182"/>
  </w:style>
  <w:style w:type="numbering" w:customStyle="1" w:styleId="NoList1111111111111">
    <w:name w:val="No List1111111111111"/>
    <w:next w:val="NoList"/>
    <w:uiPriority w:val="99"/>
    <w:semiHidden/>
    <w:unhideWhenUsed/>
    <w:rsid w:val="00462182"/>
  </w:style>
  <w:style w:type="numbering" w:customStyle="1" w:styleId="NoList11111111111111">
    <w:name w:val="No List11111111111111"/>
    <w:next w:val="NoList"/>
    <w:uiPriority w:val="99"/>
    <w:semiHidden/>
    <w:unhideWhenUsed/>
    <w:rsid w:val="00462182"/>
  </w:style>
  <w:style w:type="numbering" w:customStyle="1" w:styleId="NoList111111111111111">
    <w:name w:val="No List111111111111111"/>
    <w:next w:val="NoList"/>
    <w:uiPriority w:val="99"/>
    <w:semiHidden/>
    <w:unhideWhenUsed/>
    <w:rsid w:val="00462182"/>
  </w:style>
  <w:style w:type="numbering" w:customStyle="1" w:styleId="NoList1111111111111111">
    <w:name w:val="No List1111111111111111"/>
    <w:next w:val="NoList"/>
    <w:uiPriority w:val="99"/>
    <w:semiHidden/>
    <w:unhideWhenUsed/>
    <w:rsid w:val="00462182"/>
  </w:style>
  <w:style w:type="numbering" w:customStyle="1" w:styleId="NoList11111111111111111">
    <w:name w:val="No List11111111111111111"/>
    <w:next w:val="NoList"/>
    <w:uiPriority w:val="99"/>
    <w:semiHidden/>
    <w:unhideWhenUsed/>
    <w:rsid w:val="00462182"/>
  </w:style>
  <w:style w:type="paragraph" w:customStyle="1" w:styleId="after-p">
    <w:name w:val="after-p"/>
    <w:basedOn w:val="Normal"/>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after-h3">
    <w:name w:val="after-h3"/>
    <w:basedOn w:val="Normal"/>
    <w:rsid w:val="00462182"/>
    <w:pPr>
      <w:spacing w:before="100" w:beforeAutospacing="1" w:after="100" w:afterAutospacing="1" w:line="240" w:lineRule="auto"/>
    </w:pPr>
    <w:rPr>
      <w:rFonts w:ascii="Times New Roman" w:eastAsia="Times New Roman" w:hAnsi="Times New Roman" w:cs="Times New Roman"/>
      <w:sz w:val="24"/>
    </w:rPr>
  </w:style>
  <w:style w:type="paragraph" w:customStyle="1" w:styleId="before-p">
    <w:name w:val="before-p"/>
    <w:basedOn w:val="Normal"/>
    <w:rsid w:val="00462182"/>
    <w:pPr>
      <w:spacing w:before="100" w:beforeAutospacing="1" w:after="100" w:afterAutospacing="1" w:line="240" w:lineRule="auto"/>
    </w:pPr>
    <w:rPr>
      <w:rFonts w:ascii="Times New Roman" w:eastAsia="Times New Roman" w:hAnsi="Times New Roman" w:cs="Times New Roman"/>
      <w:sz w:val="24"/>
    </w:rPr>
  </w:style>
  <w:style w:type="character" w:customStyle="1" w:styleId="hscoswrapper">
    <w:name w:val="hs_cos_wrapper"/>
    <w:basedOn w:val="DefaultParagraphFont"/>
    <w:rsid w:val="004621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to.org/free-trade-bulletin/unnecessary-proposal-wto-waiver-intellectual-property-rights-covid-19-vaccines" TargetMode="External"/><Relationship Id="rId18" Type="http://schemas.openxmlformats.org/officeDocument/2006/relationships/hyperlink" Target="https://www.cato.org/free-trade-bulletin/unnecessary-proposal-wto-waiver-intellectual-property-rights-covid-19-vaccines" TargetMode="External"/><Relationship Id="rId26" Type="http://schemas.openxmlformats.org/officeDocument/2006/relationships/hyperlink" Target="https://indianexpress.com/article/business/rcep-door-still-open-for-india-may-take-part-in-meets-as-observer-7052832/" TargetMode="External"/><Relationship Id="rId39" Type="http://schemas.openxmlformats.org/officeDocument/2006/relationships/hyperlink" Target="http://www.oscn.net/applications/oscn/deliverdocument.asp?box1=106&amp;box2=U.S.&amp;box3=360" TargetMode="External"/><Relationship Id="rId21" Type="http://schemas.openxmlformats.org/officeDocument/2006/relationships/hyperlink" Target="https://www.cato.org/free-trade-bulletin/unnecessary-proposal-wto-waiver-intellectual-property-rights-covid-19-vaccines" TargetMode="External"/><Relationship Id="rId34" Type="http://schemas.openxmlformats.org/officeDocument/2006/relationships/hyperlink" Target="http://www.oscn.net/applications/oscn/DeliverDocument.asp?CiteID=20287" TargetMode="External"/><Relationship Id="rId42" Type="http://schemas.openxmlformats.org/officeDocument/2006/relationships/hyperlink" Target="https://archive.is/OgDcA" TargetMode="External"/><Relationship Id="rId7" Type="http://schemas.openxmlformats.org/officeDocument/2006/relationships/hyperlink" Target="https://www.cato.org/free-trade-bulletin/unnecessary-proposal-wto-waiver-intellectual-property-rights-covid-19-vaccines" TargetMode="External"/><Relationship Id="rId2" Type="http://schemas.openxmlformats.org/officeDocument/2006/relationships/numbering" Target="numbering.xml"/><Relationship Id="rId16" Type="http://schemas.openxmlformats.org/officeDocument/2006/relationships/hyperlink" Target="https://www.cato.org/free-trade-bulletin/unnecessary-proposal-wto-waiver-intellectual-property-rights-covid-19-vaccines" TargetMode="External"/><Relationship Id="rId29" Type="http://schemas.openxmlformats.org/officeDocument/2006/relationships/hyperlink" Target="https://foreignpolicy.com/2019/12/31/afghanistan-taliban-nuclear-india-pakistan-edging-closer-war-2020/" TargetMode="External"/><Relationship Id="rId1" Type="http://schemas.openxmlformats.org/officeDocument/2006/relationships/customXml" Target="../customXml/item1.xml"/><Relationship Id="rId6" Type="http://schemas.openxmlformats.org/officeDocument/2006/relationships/hyperlink" Target="https://www.cato.org/free-trade-bulletin/unnecessary-proposal-wto-waiver-intellectual-property-rights-covid-19-vaccines" TargetMode="External"/><Relationship Id="rId11" Type="http://schemas.openxmlformats.org/officeDocument/2006/relationships/hyperlink" Target="https://www.cato.org/free-trade-bulletin/unnecessary-proposal-wto-waiver-intellectual-property-rights-covid-19-vaccines" TargetMode="External"/><Relationship Id="rId24" Type="http://schemas.openxmlformats.org/officeDocument/2006/relationships/hyperlink" Target="https://www.mckinsey.com/business-functions/m-and-a/our-insights/a-new-prescription-for-m-and-a-in-pharma" TargetMode="External"/><Relationship Id="rId32" Type="http://schemas.openxmlformats.org/officeDocument/2006/relationships/hyperlink" Target="http://www.oscn.net/applications/oscn/DeliverDocument.asp?CiteID=20287" TargetMode="External"/><Relationship Id="rId37" Type="http://schemas.openxmlformats.org/officeDocument/2006/relationships/hyperlink" Target="http://www.oscn.net/applications/oscn/deliverdocument.asp?box1=802&amp;box2=P.2D&amp;box3=813" TargetMode="External"/><Relationship Id="rId40" Type="http://schemas.openxmlformats.org/officeDocument/2006/relationships/hyperlink" Target="https://www.nature.com/articles/d41586-021-01545-3"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ato.org/free-trade-bulletin/unnecessary-proposal-wto-waiver-intellectual-property-rights-covid-19-vaccines" TargetMode="External"/><Relationship Id="rId23" Type="http://schemas.openxmlformats.org/officeDocument/2006/relationships/hyperlink" Target="https://www.mckinsey.com/industries/pharmaceuticals-and-medical-products/our-insights/on-pins-and-needles-will-covid-19-vaccines-save-the-world" TargetMode="External"/><Relationship Id="rId28" Type="http://schemas.openxmlformats.org/officeDocument/2006/relationships/hyperlink" Target="https://thewire.in/economy/rcep-india-future" TargetMode="External"/><Relationship Id="rId36" Type="http://schemas.openxmlformats.org/officeDocument/2006/relationships/hyperlink" Target="http://www.oscn.net/applications/oscn/DeliverDocument.asp?CiteID=20287" TargetMode="External"/><Relationship Id="rId10" Type="http://schemas.openxmlformats.org/officeDocument/2006/relationships/hyperlink" Target="https://www.cato.org/free-trade-bulletin/unnecessary-proposal-wto-waiver-intellectual-property-rights-covid-19-vaccines" TargetMode="External"/><Relationship Id="rId19" Type="http://schemas.openxmlformats.org/officeDocument/2006/relationships/hyperlink" Target="https://www.cato.org/free-trade-bulletin/unnecessary-proposal-wto-waiver-intellectual-property-rights-covid-19-vaccines" TargetMode="External"/><Relationship Id="rId31" Type="http://schemas.openxmlformats.org/officeDocument/2006/relationships/hyperlink" Target="http://www.learnersdictionary.com/definition/ought"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ato.org/free-trade-bulletin/unnecessary-proposal-wto-waiver-intellectual-property-rights-covid-19-vaccines" TargetMode="External"/><Relationship Id="rId14" Type="http://schemas.openxmlformats.org/officeDocument/2006/relationships/hyperlink" Target="https://www.cato.org/free-trade-bulletin/unnecessary-proposal-wto-waiver-intellectual-property-rights-covid-19-vaccines" TargetMode="External"/><Relationship Id="rId22" Type="http://schemas.openxmlformats.org/officeDocument/2006/relationships/hyperlink" Target="https://www.mckinsey.com/industries/pharmaceuticals-and-medical-products/our-insights/whats-ahead-for-biotech-another-wave-or-low-tide" TargetMode="External"/><Relationship Id="rId27" Type="http://schemas.openxmlformats.org/officeDocument/2006/relationships/hyperlink" Target="https://www.governancenow.com/news/regular-story/-big-pharma-ip-wars-and-profit-over-people" TargetMode="External"/><Relationship Id="rId30" Type="http://schemas.openxmlformats.org/officeDocument/2006/relationships/hyperlink" Target="https://nationalinterest.org/blog/reboot/if-next-india-pakistan-war-goes-nuclear-it-will-destroy-world-181134" TargetMode="External"/><Relationship Id="rId35" Type="http://schemas.openxmlformats.org/officeDocument/2006/relationships/hyperlink" Target="http://www.oscn.net/applications/oscn/DeliverDocument.asp?CiteID=20287" TargetMode="External"/><Relationship Id="rId43" Type="http://schemas.openxmlformats.org/officeDocument/2006/relationships/hyperlink" Target="http://www.caifc.org.cn/en/content.aspx?id=4491" TargetMode="External"/><Relationship Id="rId8" Type="http://schemas.openxmlformats.org/officeDocument/2006/relationships/hyperlink" Target="https://www.cato.org/free-trade-bulletin/unnecessary-proposal-wto-waiver-intellectual-property-rights-covid-19-vaccines" TargetMode="External"/><Relationship Id="rId3" Type="http://schemas.openxmlformats.org/officeDocument/2006/relationships/styles" Target="styles.xml"/><Relationship Id="rId12" Type="http://schemas.openxmlformats.org/officeDocument/2006/relationships/hyperlink" Target="https://www.cato.org/free-trade-bulletin/unnecessary-proposal-wto-waiver-intellectual-property-rights-covid-19-vaccines" TargetMode="External"/><Relationship Id="rId17" Type="http://schemas.openxmlformats.org/officeDocument/2006/relationships/hyperlink" Target="https://www.cato.org/free-trade-bulletin/unnecessary-proposal-wto-waiver-intellectual-property-rights-covid-19-vaccines" TargetMode="External"/><Relationship Id="rId25" Type="http://schemas.openxmlformats.org/officeDocument/2006/relationships/hyperlink" Target="https://www.mckinsey.com/industries/pharmaceuticals-and-medical-products/our-insights/the-bio-revolution-innovations-transforming-economies-societies-and-our-lives" TargetMode="External"/><Relationship Id="rId33" Type="http://schemas.openxmlformats.org/officeDocument/2006/relationships/hyperlink" Target="http://www.oscn.net/applications/oscn/DeliverDocument.asp?CiteID=20287" TargetMode="External"/><Relationship Id="rId38" Type="http://schemas.openxmlformats.org/officeDocument/2006/relationships/hyperlink" Target="http://www.oscn.net/applications/oscn/DeliverDocument.asp?CiteID=20287" TargetMode="External"/><Relationship Id="rId20" Type="http://schemas.openxmlformats.org/officeDocument/2006/relationships/hyperlink" Target="https://www.cato.org/free-trade-bulletin/unnecessary-proposal-wto-waiver-intellectual-property-rights-covid-19-vaccines" TargetMode="External"/><Relationship Id="rId41" Type="http://schemas.openxmlformats.org/officeDocument/2006/relationships/hyperlink" Target="https://www.eastasiaforum.org/2021/04/29/why-chinas-vaccine-diplomacy-is-winn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19727</Words>
  <Characters>112446</Characters>
  <Application>Microsoft Office Word</Application>
  <DocSecurity>0</DocSecurity>
  <Lines>937</Lines>
  <Paragraphs>263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2021-09-27T20:58:00Z</dcterms:created>
  <dcterms:modified xsi:type="dcterms:W3CDTF">2021-09-27T21:01:00Z</dcterms:modified>
</cp:coreProperties>
</file>