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D9BBD" w14:textId="77777777" w:rsidR="00EA4A60" w:rsidRPr="00F9084D" w:rsidRDefault="00EA4A60" w:rsidP="00EA4A60">
      <w:pPr>
        <w:pStyle w:val="Heading1"/>
        <w:rPr>
          <w:rFonts w:cs="Calibri"/>
        </w:rPr>
      </w:pPr>
      <w:r>
        <w:rPr>
          <w:rFonts w:cs="Calibri"/>
        </w:rPr>
        <w:t>Valley R4 Neg vs Strake JW</w:t>
      </w:r>
    </w:p>
    <w:p w14:paraId="62BC51FD" w14:textId="77777777" w:rsidR="00EA4A60" w:rsidRPr="00F9084D" w:rsidRDefault="00EA4A60" w:rsidP="00EA4A60">
      <w:pPr>
        <w:pStyle w:val="Heading1"/>
        <w:rPr>
          <w:rFonts w:cs="Calibri"/>
        </w:rPr>
      </w:pPr>
      <w:r w:rsidRPr="00F9084D">
        <w:rPr>
          <w:rFonts w:cs="Calibri"/>
        </w:rPr>
        <w:t>1NC</w:t>
      </w:r>
    </w:p>
    <w:p w14:paraId="6DA236D1" w14:textId="77777777" w:rsidR="00EA4A60" w:rsidRDefault="00EA4A60" w:rsidP="00EA4A60">
      <w:pPr>
        <w:pStyle w:val="Heading3"/>
      </w:pPr>
      <w:r>
        <w:t>1</w:t>
      </w:r>
    </w:p>
    <w:p w14:paraId="031DDCF3" w14:textId="77777777" w:rsidR="00EA4A60" w:rsidRPr="003614B5" w:rsidRDefault="00EA4A60" w:rsidP="00EA4A60">
      <w:pPr>
        <w:pStyle w:val="Heading4"/>
      </w:pPr>
      <w:r>
        <w:t xml:space="preserve">Interp: The affirmative must correctly tell the negative which aff they will be reading, including </w:t>
      </w:r>
      <w:proofErr w:type="gramStart"/>
      <w:r>
        <w:t>any and all</w:t>
      </w:r>
      <w:proofErr w:type="gramEnd"/>
      <w:r>
        <w:t xml:space="preserve"> changes, thirty minutes before the posted start time. </w:t>
      </w:r>
    </w:p>
    <w:p w14:paraId="2BB214D8" w14:textId="77777777" w:rsidR="00EA4A60" w:rsidRDefault="00EA4A60" w:rsidP="00EA4A60">
      <w:pPr>
        <w:pStyle w:val="Heading4"/>
      </w:pPr>
      <w:r>
        <w:t xml:space="preserve">Violation: screenshots - they added an advantage 10min before </w:t>
      </w:r>
    </w:p>
    <w:p w14:paraId="69D66FA5" w14:textId="77777777" w:rsidR="00EA4A60" w:rsidRDefault="00EA4A60" w:rsidP="00EA4A60">
      <w:pPr>
        <w:pStyle w:val="Heading4"/>
      </w:pPr>
      <w:r>
        <w:t xml:space="preserve">Negate: </w:t>
      </w:r>
    </w:p>
    <w:p w14:paraId="6286013A" w14:textId="77777777" w:rsidR="00EA4A60" w:rsidRDefault="00EA4A60" w:rsidP="00EA4A60">
      <w:pPr>
        <w:pStyle w:val="Heading4"/>
      </w:pPr>
      <w:r>
        <w:t xml:space="preserve">1] Prep and clash - they force us to spend pre-round prep prepping the wrong advantage which means I’m unprepared to engage - that decks clash and fairness </w:t>
      </w:r>
    </w:p>
    <w:p w14:paraId="49EA0AAD" w14:textId="77777777" w:rsidR="00EA4A60" w:rsidRDefault="00EA4A60" w:rsidP="00EA4A60">
      <w:pPr>
        <w:pStyle w:val="Heading4"/>
      </w:pPr>
      <w:r>
        <w:t>2] No offense for disclosure bad - they posted cites on the wiki for all their affs but didn't give us the correct advantages till 10 minutes before - the only offense was us not being able to anticipate or prep the right advantage pre round because they forced us to split our time - proves any responses are in bad faith</w:t>
      </w:r>
    </w:p>
    <w:p w14:paraId="32A86B4F" w14:textId="77777777" w:rsidR="00EA4A60" w:rsidRDefault="00EA4A60" w:rsidP="00EA4A60"/>
    <w:p w14:paraId="02299516" w14:textId="77777777" w:rsidR="00EA4A60" w:rsidRPr="003614B5" w:rsidRDefault="00EA4A60" w:rsidP="00EA4A60">
      <w:r w:rsidRPr="003614B5">
        <w:drawing>
          <wp:inline distT="0" distB="0" distL="0" distR="0" wp14:anchorId="58D1B04C" wp14:editId="7F6542E0">
            <wp:extent cx="7336971" cy="1135980"/>
            <wp:effectExtent l="0" t="0" r="0" b="762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6"/>
                    <a:stretch>
                      <a:fillRect/>
                    </a:stretch>
                  </pic:blipFill>
                  <pic:spPr>
                    <a:xfrm>
                      <a:off x="0" y="0"/>
                      <a:ext cx="7387918" cy="1143868"/>
                    </a:xfrm>
                    <a:prstGeom prst="rect">
                      <a:avLst/>
                    </a:prstGeom>
                  </pic:spPr>
                </pic:pic>
              </a:graphicData>
            </a:graphic>
          </wp:inline>
        </w:drawing>
      </w:r>
    </w:p>
    <w:p w14:paraId="1049293D" w14:textId="77777777" w:rsidR="00EA4A60" w:rsidRPr="00F9084D" w:rsidRDefault="00EA4A60" w:rsidP="00EA4A60">
      <w:pPr>
        <w:pStyle w:val="Heading3"/>
        <w:rPr>
          <w:rFonts w:cs="Calibri"/>
        </w:rPr>
      </w:pPr>
      <w:r>
        <w:rPr>
          <w:rFonts w:cs="Calibri"/>
        </w:rPr>
        <w:t>3</w:t>
      </w:r>
    </w:p>
    <w:p w14:paraId="61BFBE23" w14:textId="77777777" w:rsidR="00EA4A60" w:rsidRPr="00F9084D" w:rsidRDefault="00EA4A60" w:rsidP="00EA4A60">
      <w:pPr>
        <w:pStyle w:val="Heading4"/>
        <w:rPr>
          <w:rFonts w:cs="Calibri"/>
        </w:rPr>
      </w:pPr>
      <w:r w:rsidRPr="00F9084D">
        <w:rPr>
          <w:rFonts w:cs="Calibri"/>
        </w:rPr>
        <w:t>Carbon border tax coming now and key to solving warming.</w:t>
      </w:r>
    </w:p>
    <w:p w14:paraId="13EE1F4E" w14:textId="77777777" w:rsidR="00EA4A60" w:rsidRPr="00F9084D" w:rsidRDefault="00EA4A60" w:rsidP="00EA4A60">
      <w:r w:rsidRPr="00F9084D">
        <w:rPr>
          <w:rStyle w:val="Style13ptBold"/>
        </w:rPr>
        <w:t xml:space="preserve">Kellard 1/28 </w:t>
      </w:r>
      <w:r w:rsidRPr="00F9084D">
        <w:t xml:space="preserve">Neil Kellard [Dean, Professor in Finance, Essex Business School, University of Essex] “Why the EU’s proposed carbon border levy is an important test for global action on climate change” January 28, 2021 </w:t>
      </w:r>
      <w:hyperlink r:id="rId7" w:history="1">
        <w:r w:rsidRPr="00F9084D">
          <w:rPr>
            <w:rStyle w:val="Hyperlink"/>
          </w:rPr>
          <w:t>https://theconversation.com/why-the-eus-proposed-carbon-border-levy-is-an-important-test-for-global-action-on-climate-change-154041</w:t>
        </w:r>
      </w:hyperlink>
      <w:r w:rsidRPr="00F9084D">
        <w:t xml:space="preserve"> SM</w:t>
      </w:r>
    </w:p>
    <w:p w14:paraId="3133BDF7" w14:textId="77777777" w:rsidR="00EA4A60" w:rsidRPr="00F9084D" w:rsidRDefault="00EA4A60" w:rsidP="00EA4A60">
      <w:pPr>
        <w:rPr>
          <w:b/>
          <w:u w:val="single"/>
        </w:rPr>
      </w:pPr>
      <w:r w:rsidRPr="00F9084D">
        <w:rPr>
          <w:rStyle w:val="StyleUnderline"/>
        </w:rPr>
        <w:t>In the more than two decades since the Kyoto Protocol was adopted, national policies on climate change have had dangerously and disappointingly little effect on global emissions.</w:t>
      </w:r>
    </w:p>
    <w:p w14:paraId="290B8346" w14:textId="77777777" w:rsidR="00EA4A60" w:rsidRPr="00F9084D" w:rsidRDefault="00EA4A60" w:rsidP="00EA4A60">
      <w:r w:rsidRPr="00F9084D">
        <w:t xml:space="preserve">Within the current economic system, perhaps </w:t>
      </w:r>
      <w:r w:rsidRPr="00F9084D">
        <w:rPr>
          <w:rStyle w:val="StyleUnderline"/>
        </w:rPr>
        <w:t>the most ambitious attempt to reduce emissions has been the EU’s emissions trading system (or ETS)</w:t>
      </w:r>
      <w:r w:rsidRPr="00F9084D">
        <w:t xml:space="preserve">. In operation since 2005, the ETS covers more than 11,000 heavy-energy-using power stations, </w:t>
      </w:r>
      <w:proofErr w:type="gramStart"/>
      <w:r w:rsidRPr="00F9084D">
        <w:t>factories</w:t>
      </w:r>
      <w:proofErr w:type="gramEnd"/>
      <w:r w:rsidRPr="00F9084D">
        <w:t xml:space="preserve"> and airlines, representing around 40% of the EU’s greenhouse gas emissions. The scheme operates via a cap-and-trade principle where an EU-wide cap on emissions means that firms must buy allowances, essentially paying for their polluting activities.</w:t>
      </w:r>
    </w:p>
    <w:p w14:paraId="39B7E667" w14:textId="77777777" w:rsidR="00EA4A60" w:rsidRPr="00F9084D" w:rsidRDefault="00EA4A60" w:rsidP="00EA4A60">
      <w:pPr>
        <w:rPr>
          <w:b/>
          <w:u w:val="single"/>
        </w:rPr>
      </w:pPr>
      <w:r w:rsidRPr="00F9084D">
        <w:rPr>
          <w:rStyle w:val="StyleUnderline"/>
        </w:rPr>
        <w:t>Yet although the</w:t>
      </w:r>
      <w:r w:rsidRPr="00F9084D">
        <w:rPr>
          <w:rStyle w:val="StyleUnderline"/>
          <w:highlight w:val="green"/>
        </w:rPr>
        <w:t xml:space="preserve"> ETS </w:t>
      </w:r>
      <w:r w:rsidRPr="00F9084D">
        <w:rPr>
          <w:rStyle w:val="StyleUnderline"/>
        </w:rPr>
        <w:t xml:space="preserve">has had </w:t>
      </w:r>
      <w:r w:rsidRPr="00F9084D">
        <w:rPr>
          <w:rStyle w:val="StyleUnderline"/>
          <w:highlight w:val="green"/>
        </w:rPr>
        <w:t>some success</w:t>
      </w:r>
      <w:r w:rsidRPr="00F9084D">
        <w:rPr>
          <w:rStyle w:val="StyleUnderline"/>
        </w:rPr>
        <w:t xml:space="preserve"> in reducing emissions, </w:t>
      </w:r>
      <w:r w:rsidRPr="00F9084D">
        <w:t xml:space="preserve">finance professor Panayiotis Andreou and I recently showed that </w:t>
      </w:r>
      <w:r w:rsidRPr="00F9084D">
        <w:rPr>
          <w:rStyle w:val="StyleUnderline"/>
        </w:rPr>
        <w:t xml:space="preserve">the </w:t>
      </w:r>
      <w:r w:rsidRPr="00F9084D">
        <w:rPr>
          <w:rStyle w:val="StyleUnderline"/>
          <w:highlight w:val="green"/>
        </w:rPr>
        <w:t>scheme is under-penalising</w:t>
      </w:r>
      <w:r w:rsidRPr="00F9084D">
        <w:rPr>
          <w:rStyle w:val="StyleUnderline"/>
        </w:rPr>
        <w:t xml:space="preserve"> those who pollute the most – primarily because the price of allowances has typically been too low.</w:t>
      </w:r>
    </w:p>
    <w:p w14:paraId="5F0ECC51" w14:textId="77777777" w:rsidR="00EA4A60" w:rsidRPr="00F9084D" w:rsidRDefault="00EA4A60" w:rsidP="00EA4A60">
      <w:r w:rsidRPr="00F9084D">
        <w:rPr>
          <w:rStyle w:val="StyleUnderline"/>
        </w:rPr>
        <w:t>The current price of an allowance to emit greenhouse gases is around €33 per tonne</w:t>
      </w:r>
      <w:r w:rsidRPr="00F9084D">
        <w:t>, a price already much higher than the average over the life of the ETS.</w:t>
      </w:r>
      <w:r w:rsidRPr="00F9084D">
        <w:rPr>
          <w:rStyle w:val="StyleUnderline"/>
        </w:rPr>
        <w:t xml:space="preserve"> However, </w:t>
      </w:r>
      <w:r w:rsidRPr="00F9084D">
        <w:rPr>
          <w:rStyle w:val="StyleUnderline"/>
          <w:highlight w:val="green"/>
        </w:rPr>
        <w:t>to meet</w:t>
      </w:r>
      <w:r w:rsidRPr="00F9084D">
        <w:rPr>
          <w:rStyle w:val="StyleUnderline"/>
        </w:rPr>
        <w:t xml:space="preserve"> EU climate change </w:t>
      </w:r>
      <w:r w:rsidRPr="00F9084D">
        <w:rPr>
          <w:rStyle w:val="StyleUnderline"/>
          <w:highlight w:val="green"/>
        </w:rPr>
        <w:t xml:space="preserve">targets, </w:t>
      </w:r>
      <w:r w:rsidRPr="00F9084D">
        <w:rPr>
          <w:rStyle w:val="StyleUnderline"/>
        </w:rPr>
        <w:t xml:space="preserve">this </w:t>
      </w:r>
      <w:r w:rsidRPr="00F9084D">
        <w:rPr>
          <w:rStyle w:val="StyleUnderline"/>
          <w:highlight w:val="green"/>
        </w:rPr>
        <w:t xml:space="preserve">price </w:t>
      </w:r>
      <w:r w:rsidRPr="00F9084D">
        <w:rPr>
          <w:rStyle w:val="StyleUnderline"/>
        </w:rPr>
        <w:t>will</w:t>
      </w:r>
      <w:r w:rsidRPr="00F9084D">
        <w:rPr>
          <w:rStyle w:val="StyleUnderline"/>
          <w:highlight w:val="green"/>
        </w:rPr>
        <w:t xml:space="preserve"> need </w:t>
      </w:r>
      <w:r w:rsidRPr="00F9084D">
        <w:rPr>
          <w:rStyle w:val="StyleUnderline"/>
        </w:rPr>
        <w:t>to</w:t>
      </w:r>
      <w:r w:rsidRPr="00F9084D">
        <w:rPr>
          <w:rStyle w:val="StyleUnderline"/>
          <w:highlight w:val="green"/>
        </w:rPr>
        <w:t xml:space="preserve"> be</w:t>
      </w:r>
      <w:r w:rsidRPr="00F9084D">
        <w:rPr>
          <w:rStyle w:val="StyleUnderline"/>
        </w:rPr>
        <w:t xml:space="preserve"> more like €40 by 2030 and close to €</w:t>
      </w:r>
      <w:r w:rsidRPr="00F9084D">
        <w:rPr>
          <w:rStyle w:val="StyleUnderline"/>
          <w:highlight w:val="green"/>
        </w:rPr>
        <w:t>250</w:t>
      </w:r>
      <w:r w:rsidRPr="00F9084D">
        <w:rPr>
          <w:rStyle w:val="StyleUnderline"/>
        </w:rPr>
        <w:t xml:space="preserve"> in 2050.</w:t>
      </w:r>
      <w:r w:rsidRPr="00F9084D">
        <w:t xml:space="preserve"> Given the substantial costs this will impose on EU firms, either to pay for allowances or to invest in low carbon technologies, companies based outside the EU will have a hefty competitive advantage unless they face similar regulatory controls in their own countries.</w:t>
      </w:r>
    </w:p>
    <w:p w14:paraId="55C12387" w14:textId="77777777" w:rsidR="00EA4A60" w:rsidRPr="00F9084D" w:rsidRDefault="00EA4A60" w:rsidP="00EA4A60">
      <w:proofErr w:type="gramStart"/>
      <w:r w:rsidRPr="00F9084D">
        <w:rPr>
          <w:rStyle w:val="StyleUnderline"/>
        </w:rPr>
        <w:t>This is why</w:t>
      </w:r>
      <w:proofErr w:type="gramEnd"/>
      <w:r w:rsidRPr="00F9084D">
        <w:rPr>
          <w:rStyle w:val="StyleUnderline"/>
        </w:rPr>
        <w:t xml:space="preserve"> the </w:t>
      </w:r>
      <w:r w:rsidRPr="00F9084D">
        <w:rPr>
          <w:rStyle w:val="StyleUnderline"/>
          <w:highlight w:val="green"/>
        </w:rPr>
        <w:t>European Commission</w:t>
      </w:r>
      <w:r w:rsidRPr="00F9084D">
        <w:rPr>
          <w:rStyle w:val="StyleUnderline"/>
        </w:rPr>
        <w:t xml:space="preserve">, the EU’s executive branch, </w:t>
      </w:r>
      <w:r w:rsidRPr="00F9084D">
        <w:rPr>
          <w:rStyle w:val="StyleUnderline"/>
          <w:highlight w:val="green"/>
        </w:rPr>
        <w:t xml:space="preserve">plans to present its carbon border levy </w:t>
      </w:r>
      <w:r w:rsidRPr="00F9084D">
        <w:rPr>
          <w:rStyle w:val="StyleUnderline"/>
        </w:rPr>
        <w:t>in June 2021 as part of its Green Deal planning</w:t>
      </w:r>
      <w:r w:rsidRPr="00F9084D">
        <w:t>. Frans Timmermans, the first vice-president of the European Commission, recently stressed that:</w:t>
      </w:r>
    </w:p>
    <w:p w14:paraId="6D7CE5A8" w14:textId="77777777" w:rsidR="00EA4A60" w:rsidRPr="00F9084D" w:rsidRDefault="00EA4A60" w:rsidP="00EA4A60">
      <w:r w:rsidRPr="00F9084D">
        <w:t xml:space="preserve">It’s a matter of survival of our industry. So, if others </w:t>
      </w:r>
      <w:proofErr w:type="gramStart"/>
      <w:r w:rsidRPr="00F9084D">
        <w:t>will not move</w:t>
      </w:r>
      <w:proofErr w:type="gramEnd"/>
      <w:r w:rsidRPr="00F9084D">
        <w:t xml:space="preserve"> in the same direction, we will have to protect the European Union against distortion of competition and against the risk of carbon leakage.</w:t>
      </w:r>
    </w:p>
    <w:p w14:paraId="6B834248" w14:textId="77777777" w:rsidR="00EA4A60" w:rsidRPr="00F9084D" w:rsidRDefault="00EA4A60" w:rsidP="00EA4A60">
      <w:r w:rsidRPr="00F9084D">
        <w:t xml:space="preserve">Although its details are still undecided, </w:t>
      </w:r>
      <w:r w:rsidRPr="00F9084D">
        <w:rPr>
          <w:rStyle w:val="StyleUnderline"/>
        </w:rPr>
        <w:t xml:space="preserve">the carbon border levy is </w:t>
      </w:r>
      <w:r w:rsidRPr="00F9084D">
        <w:rPr>
          <w:rStyle w:val="StyleUnderline"/>
          <w:highlight w:val="green"/>
        </w:rPr>
        <w:t>expected to charge imports into</w:t>
      </w:r>
      <w:r w:rsidRPr="00F9084D">
        <w:rPr>
          <w:rStyle w:val="StyleUnderline"/>
        </w:rPr>
        <w:t xml:space="preserve"> the </w:t>
      </w:r>
      <w:r w:rsidRPr="00F9084D">
        <w:rPr>
          <w:rStyle w:val="StyleUnderline"/>
          <w:highlight w:val="green"/>
        </w:rPr>
        <w:t xml:space="preserve">EU at </w:t>
      </w:r>
      <w:r w:rsidRPr="00F9084D">
        <w:rPr>
          <w:rStyle w:val="StyleUnderline"/>
        </w:rPr>
        <w:t xml:space="preserve">an amount related to the </w:t>
      </w:r>
      <w:r w:rsidRPr="00F9084D">
        <w:rPr>
          <w:rStyle w:val="StyleUnderline"/>
          <w:highlight w:val="green"/>
        </w:rPr>
        <w:t>emissions trading system price</w:t>
      </w:r>
      <w:r w:rsidRPr="00F9084D">
        <w:rPr>
          <w:rStyle w:val="StyleUnderline"/>
        </w:rPr>
        <w:t>.</w:t>
      </w:r>
      <w:r w:rsidRPr="00F9084D">
        <w:t xml:space="preserve"> As commission official Benjamin Angel notes, this could mean setting a carbon amount per product and multiplying it by the ETS price. For example, given production of each tonne of steel typically generates around 1.9 tonnes of CO₂ emissions, if we assume an ETS price of €30 then a firm would pay €57 extra to import it.</w:t>
      </w:r>
    </w:p>
    <w:p w14:paraId="2592C5DC" w14:textId="77777777" w:rsidR="00EA4A60" w:rsidRPr="00F9084D" w:rsidRDefault="00EA4A60" w:rsidP="00EA4A60">
      <w:r w:rsidRPr="00F9084D">
        <w:rPr>
          <w:rStyle w:val="StyleUnderline"/>
        </w:rPr>
        <w:t>Having such a levy in place would</w:t>
      </w:r>
      <w:r w:rsidRPr="00F9084D">
        <w:rPr>
          <w:rStyle w:val="StyleUnderline"/>
          <w:highlight w:val="green"/>
        </w:rPr>
        <w:t xml:space="preserve"> send </w:t>
      </w:r>
      <w:r w:rsidRPr="00F9084D">
        <w:rPr>
          <w:rStyle w:val="StyleUnderline"/>
        </w:rPr>
        <w:t xml:space="preserve">a </w:t>
      </w:r>
      <w:r w:rsidRPr="00F9084D">
        <w:rPr>
          <w:rStyle w:val="StyleUnderline"/>
          <w:highlight w:val="green"/>
        </w:rPr>
        <w:t xml:space="preserve">strong signal to EU firms </w:t>
      </w:r>
      <w:r w:rsidRPr="00F9084D">
        <w:rPr>
          <w:rStyle w:val="StyleUnderline"/>
        </w:rPr>
        <w:t xml:space="preserve">that potentially expensive investments in </w:t>
      </w:r>
      <w:r w:rsidRPr="00F9084D">
        <w:rPr>
          <w:rStyle w:val="StyleUnderline"/>
          <w:highlight w:val="green"/>
        </w:rPr>
        <w:t>environmentally beneficial tech</w:t>
      </w:r>
      <w:r w:rsidRPr="00F9084D">
        <w:rPr>
          <w:rStyle w:val="StyleUnderline"/>
        </w:rPr>
        <w:t>nologies</w:t>
      </w:r>
      <w:r w:rsidRPr="00F9084D">
        <w:rPr>
          <w:rStyle w:val="StyleUnderline"/>
          <w:highlight w:val="green"/>
        </w:rPr>
        <w:t xml:space="preserve"> would not result in </w:t>
      </w:r>
      <w:r w:rsidRPr="00F9084D">
        <w:rPr>
          <w:rStyle w:val="StyleUnderline"/>
        </w:rPr>
        <w:t>undercutting, either by non-EU rivals that enjoy looser regulations, or by firms relocating to outside the EU – the so called “</w:t>
      </w:r>
      <w:r w:rsidRPr="00F9084D">
        <w:rPr>
          <w:rStyle w:val="StyleUnderline"/>
          <w:highlight w:val="green"/>
        </w:rPr>
        <w:t>carbon leakage</w:t>
      </w:r>
      <w:r w:rsidRPr="00F9084D">
        <w:t>” that Frans Timmermans mentions.</w:t>
      </w:r>
    </w:p>
    <w:p w14:paraId="0ABD4C96" w14:textId="77777777" w:rsidR="00EA4A60" w:rsidRPr="00F9084D" w:rsidRDefault="00EA4A60" w:rsidP="00EA4A60">
      <w:pPr>
        <w:rPr>
          <w:rStyle w:val="StyleUnderline"/>
        </w:rPr>
      </w:pPr>
      <w:r w:rsidRPr="00F9084D">
        <w:rPr>
          <w:rStyle w:val="StyleUnderline"/>
        </w:rPr>
        <w:t xml:space="preserve">Combining the EU ETS with a </w:t>
      </w:r>
      <w:r w:rsidRPr="00F9084D">
        <w:rPr>
          <w:rStyle w:val="StyleUnderline"/>
          <w:highlight w:val="green"/>
        </w:rPr>
        <w:t>border levy</w:t>
      </w:r>
      <w:r w:rsidRPr="00F9084D">
        <w:rPr>
          <w:rStyle w:val="StyleUnderline"/>
        </w:rPr>
        <w:t xml:space="preserve"> is a sensible and workable strategy, providing a long-term context for firms that </w:t>
      </w:r>
      <w:r w:rsidRPr="00F9084D">
        <w:rPr>
          <w:rStyle w:val="StyleUnderline"/>
          <w:highlight w:val="green"/>
        </w:rPr>
        <w:t xml:space="preserve">encourages </w:t>
      </w:r>
      <w:r w:rsidRPr="00F9084D">
        <w:rPr>
          <w:rStyle w:val="StyleUnderline"/>
        </w:rPr>
        <w:t>the</w:t>
      </w:r>
      <w:r w:rsidRPr="00F9084D">
        <w:rPr>
          <w:rStyle w:val="StyleUnderline"/>
          <w:highlight w:val="green"/>
        </w:rPr>
        <w:t xml:space="preserve"> reduction of emissions</w:t>
      </w:r>
      <w:r w:rsidRPr="00F9084D">
        <w:rPr>
          <w:rStyle w:val="StyleUnderline"/>
        </w:rPr>
        <w:t xml:space="preserve"> by pricing in the pollution they produce. The </w:t>
      </w:r>
      <w:r w:rsidRPr="00F9084D">
        <w:rPr>
          <w:rStyle w:val="StyleUnderline"/>
          <w:highlight w:val="green"/>
        </w:rPr>
        <w:t>benefits</w:t>
      </w:r>
      <w:r w:rsidRPr="00F9084D">
        <w:rPr>
          <w:rStyle w:val="StyleUnderline"/>
        </w:rPr>
        <w:t xml:space="preserve"> of a border levy may also </w:t>
      </w:r>
      <w:r w:rsidRPr="00F9084D">
        <w:rPr>
          <w:rStyle w:val="StyleUnderline"/>
          <w:highlight w:val="green"/>
        </w:rPr>
        <w:t>spill over</w:t>
      </w:r>
      <w:r w:rsidRPr="00F9084D">
        <w:rPr>
          <w:rStyle w:val="StyleUnderline"/>
        </w:rPr>
        <w:t xml:space="preserve"> to outside the EU</w:t>
      </w:r>
      <w:r w:rsidRPr="00F9084D">
        <w:t xml:space="preserve"> in at least one of two ways. First, and most obviously, </w:t>
      </w:r>
      <w:r w:rsidRPr="00F9084D">
        <w:rPr>
          <w:rStyle w:val="StyleUnderline"/>
        </w:rPr>
        <w:t>non-EU firms that wish to export into Europe will be encouraged to reduce emissions to limit their charge</w:t>
      </w:r>
      <w:r w:rsidRPr="00F9084D">
        <w:t xml:space="preserve">. Secondly, </w:t>
      </w:r>
      <w:r w:rsidRPr="00F9084D">
        <w:rPr>
          <w:rStyle w:val="StyleUnderline"/>
          <w:highlight w:val="green"/>
        </w:rPr>
        <w:t>other governments</w:t>
      </w:r>
      <w:r w:rsidRPr="00F9084D">
        <w:rPr>
          <w:rStyle w:val="StyleUnderline"/>
        </w:rPr>
        <w:t xml:space="preserve"> </w:t>
      </w:r>
      <w:r w:rsidRPr="00F9084D">
        <w:t xml:space="preserve">and regulatory authorities </w:t>
      </w:r>
      <w:r w:rsidRPr="00F9084D">
        <w:rPr>
          <w:rStyle w:val="StyleUnderline"/>
          <w:highlight w:val="green"/>
        </w:rPr>
        <w:t>will</w:t>
      </w:r>
      <w:r w:rsidRPr="00F9084D">
        <w:rPr>
          <w:rStyle w:val="StyleUnderline"/>
        </w:rPr>
        <w:t xml:space="preserve"> be </w:t>
      </w:r>
      <w:r w:rsidRPr="00F9084D">
        <w:rPr>
          <w:rStyle w:val="StyleUnderline"/>
          <w:highlight w:val="green"/>
        </w:rPr>
        <w:t>watch</w:t>
      </w:r>
      <w:r w:rsidRPr="00F9084D">
        <w:rPr>
          <w:rStyle w:val="StyleUnderline"/>
        </w:rPr>
        <w:t xml:space="preserve">ing </w:t>
      </w:r>
      <w:r w:rsidRPr="00F9084D">
        <w:rPr>
          <w:rStyle w:val="StyleUnderline"/>
          <w:highlight w:val="green"/>
        </w:rPr>
        <w:t>closely</w:t>
      </w:r>
      <w:r w:rsidRPr="00F9084D">
        <w:rPr>
          <w:rStyle w:val="StyleUnderline"/>
        </w:rPr>
        <w:t xml:space="preserve"> to see if the approach is </w:t>
      </w:r>
      <w:proofErr w:type="gramStart"/>
      <w:r w:rsidRPr="00F9084D">
        <w:rPr>
          <w:rStyle w:val="StyleUnderline"/>
        </w:rPr>
        <w:t>workable</w:t>
      </w:r>
      <w:proofErr w:type="gramEnd"/>
      <w:r w:rsidRPr="00F9084D">
        <w:rPr>
          <w:rStyle w:val="StyleUnderline"/>
        </w:rPr>
        <w:t xml:space="preserve"> and this </w:t>
      </w:r>
      <w:r w:rsidRPr="00F9084D">
        <w:rPr>
          <w:rStyle w:val="StyleUnderline"/>
          <w:highlight w:val="green"/>
        </w:rPr>
        <w:t xml:space="preserve">could </w:t>
      </w:r>
      <w:r w:rsidRPr="00F9084D">
        <w:rPr>
          <w:rStyle w:val="StyleUnderline"/>
        </w:rPr>
        <w:t xml:space="preserve">see the </w:t>
      </w:r>
      <w:r w:rsidRPr="00F9084D">
        <w:rPr>
          <w:rStyle w:val="StyleUnderline"/>
          <w:highlight w:val="green"/>
        </w:rPr>
        <w:t>spread of cap-and-trade agreements</w:t>
      </w:r>
      <w:r w:rsidRPr="00F9084D">
        <w:rPr>
          <w:rStyle w:val="StyleUnderline"/>
        </w:rPr>
        <w:t xml:space="preserve"> more globally.</w:t>
      </w:r>
    </w:p>
    <w:p w14:paraId="1B2FCACB" w14:textId="77777777" w:rsidR="00EA4A60" w:rsidRPr="00F9084D" w:rsidRDefault="00EA4A60" w:rsidP="00EA4A60"/>
    <w:p w14:paraId="13839F59" w14:textId="77777777" w:rsidR="00EA4A60" w:rsidRPr="00F9084D" w:rsidRDefault="00EA4A60" w:rsidP="00EA4A60">
      <w:pPr>
        <w:pStyle w:val="Heading4"/>
        <w:rPr>
          <w:rFonts w:cs="Calibri"/>
        </w:rPr>
      </w:pPr>
      <w:r w:rsidRPr="00F9084D">
        <w:rPr>
          <w:rFonts w:cs="Calibri"/>
        </w:rPr>
        <w:t>The plan revitalizes WTO credibility and generates momentum</w:t>
      </w:r>
    </w:p>
    <w:p w14:paraId="3B84C564" w14:textId="77777777" w:rsidR="00EA4A60" w:rsidRPr="00F9084D" w:rsidRDefault="00EA4A60" w:rsidP="00EA4A60">
      <w:r w:rsidRPr="00F9084D">
        <w:rPr>
          <w:rStyle w:val="Style13ptBold"/>
        </w:rPr>
        <w:t>Meyer 6/18</w:t>
      </w:r>
      <w:r w:rsidRPr="00F9084D">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8" w:history="1">
        <w:r w:rsidRPr="00F9084D">
          <w:rPr>
            <w:rStyle w:val="Hyperlink"/>
          </w:rPr>
          <w:t>https://fortune.com/2021/06/18/wto-covid-vaccines-patents-waiver-south-africa-trips/</w:t>
        </w:r>
      </w:hyperlink>
      <w:r w:rsidRPr="00F9084D">
        <w:rPr>
          <w:rStyle w:val="Hyperlink"/>
        </w:rPr>
        <w:t>] TDI</w:t>
      </w:r>
    </w:p>
    <w:p w14:paraId="6F955FAC" w14:textId="77777777" w:rsidR="00EA4A60" w:rsidRPr="00F9084D" w:rsidRDefault="00EA4A60" w:rsidP="00EA4A60">
      <w:pPr>
        <w:rPr>
          <w:szCs w:val="26"/>
        </w:rPr>
      </w:pPr>
      <w:r w:rsidRPr="00F9084D">
        <w:rPr>
          <w:szCs w:val="26"/>
        </w:rPr>
        <w:t>According to some of those pushing for the waiver—which was originally proposed last year by India and South Africa—</w:t>
      </w:r>
      <w:r w:rsidRPr="00F9084D">
        <w:rPr>
          <w:b/>
          <w:bCs/>
          <w:sz w:val="26"/>
          <w:szCs w:val="26"/>
          <w:u w:val="single"/>
        </w:rPr>
        <w:t xml:space="preserve">the </w:t>
      </w:r>
      <w:r w:rsidRPr="00F9084D">
        <w:rPr>
          <w:b/>
          <w:bCs/>
          <w:sz w:val="26"/>
          <w:szCs w:val="26"/>
          <w:highlight w:val="green"/>
          <w:u w:val="single"/>
        </w:rPr>
        <w:t xml:space="preserve">WTO's </w:t>
      </w:r>
      <w:r w:rsidRPr="00F9084D">
        <w:rPr>
          <w:b/>
          <w:bCs/>
          <w:sz w:val="26"/>
          <w:szCs w:val="26"/>
          <w:u w:val="single"/>
        </w:rPr>
        <w:t>future rests on what happens next.</w:t>
      </w:r>
      <w:r w:rsidRPr="00F9084D">
        <w:rPr>
          <w:szCs w:val="26"/>
        </w:rPr>
        <w:t xml:space="preserve"> </w:t>
      </w:r>
      <w:r w:rsidRPr="00F9084D">
        <w:rPr>
          <w:sz w:val="26"/>
          <w:szCs w:val="26"/>
          <w:u w:val="single"/>
        </w:rPr>
        <w:t xml:space="preserve">"The </w:t>
      </w:r>
      <w:r w:rsidRPr="00F9084D">
        <w:rPr>
          <w:sz w:val="26"/>
          <w:szCs w:val="26"/>
          <w:highlight w:val="green"/>
          <w:u w:val="single"/>
        </w:rPr>
        <w:t>credibility</w:t>
      </w:r>
      <w:r w:rsidRPr="00F9084D">
        <w:rPr>
          <w:sz w:val="26"/>
          <w:szCs w:val="26"/>
          <w:u w:val="single"/>
        </w:rPr>
        <w:t xml:space="preserve"> of the WTO </w:t>
      </w:r>
      <w:r w:rsidRPr="00F9084D">
        <w:rPr>
          <w:sz w:val="26"/>
          <w:szCs w:val="26"/>
          <w:highlight w:val="green"/>
          <w:u w:val="single"/>
        </w:rPr>
        <w:t>will depend on</w:t>
      </w:r>
      <w:r w:rsidRPr="00F9084D">
        <w:rPr>
          <w:sz w:val="26"/>
          <w:szCs w:val="26"/>
          <w:u w:val="single"/>
        </w:rPr>
        <w:t xml:space="preserve"> its </w:t>
      </w:r>
      <w:r w:rsidRPr="00F9084D">
        <w:rPr>
          <w:sz w:val="26"/>
          <w:szCs w:val="26"/>
          <w:highlight w:val="green"/>
          <w:u w:val="single"/>
        </w:rPr>
        <w:t>ability to find</w:t>
      </w:r>
      <w:r w:rsidRPr="00F9084D">
        <w:rPr>
          <w:sz w:val="26"/>
          <w:szCs w:val="26"/>
          <w:u w:val="single"/>
        </w:rPr>
        <w:t xml:space="preserve"> a </w:t>
      </w:r>
      <w:r w:rsidRPr="00F9084D">
        <w:rPr>
          <w:sz w:val="26"/>
          <w:szCs w:val="26"/>
          <w:highlight w:val="green"/>
          <w:u w:val="single"/>
        </w:rPr>
        <w:t>meaningful outcome</w:t>
      </w:r>
      <w:r w:rsidRPr="00F9084D">
        <w:rPr>
          <w:szCs w:val="26"/>
        </w:rPr>
        <w:t xml:space="preserve"> </w:t>
      </w:r>
      <w:r w:rsidRPr="00F9084D">
        <w:rPr>
          <w:sz w:val="26"/>
          <w:szCs w:val="26"/>
          <w:highlight w:val="green"/>
          <w:u w:val="single"/>
        </w:rPr>
        <w:t>on this</w:t>
      </w:r>
      <w:r w:rsidRPr="00F9084D">
        <w:rPr>
          <w:sz w:val="26"/>
          <w:szCs w:val="26"/>
          <w:u w:val="single"/>
        </w:rPr>
        <w:t xml:space="preserve"> issue</w:t>
      </w:r>
      <w:r w:rsidRPr="00F9084D">
        <w:rPr>
          <w:szCs w:val="26"/>
        </w:rPr>
        <w:t xml:space="preserve"> that truly ramps-up and diversifies production," says Xolelwa Mlumbi-Peter, South Africa's ambassador to the WTO. "Final nail in the coffin" The Geneva-based </w:t>
      </w:r>
      <w:r w:rsidRPr="00F9084D">
        <w:rPr>
          <w:sz w:val="26"/>
          <w:szCs w:val="26"/>
          <w:u w:val="single"/>
        </w:rPr>
        <w:t>WTO isn't an organization with power</w:t>
      </w:r>
      <w:r w:rsidRPr="00F9084D">
        <w:rPr>
          <w:szCs w:val="26"/>
        </w:rPr>
        <w:t xml:space="preserve">, as such—it's a framework within which countries make big decisions about trade, generally by consensus. </w:t>
      </w:r>
      <w:r w:rsidRPr="00F9084D">
        <w:rPr>
          <w:sz w:val="26"/>
          <w:szCs w:val="26"/>
          <w:u w:val="single"/>
        </w:rPr>
        <w:t>It's supposed to be</w:t>
      </w:r>
      <w:r w:rsidRPr="00F9084D">
        <w:rPr>
          <w:szCs w:val="26"/>
        </w:rPr>
        <w:t xml:space="preserve"> the forum </w:t>
      </w:r>
      <w:r w:rsidRPr="00F9084D">
        <w:rPr>
          <w:sz w:val="26"/>
          <w:szCs w:val="26"/>
          <w:u w:val="single"/>
        </w:rPr>
        <w:t>where disputes get</w:t>
      </w:r>
      <w:r w:rsidRPr="00F9084D">
        <w:rPr>
          <w:szCs w:val="26"/>
        </w:rPr>
        <w:t xml:space="preserve"> </w:t>
      </w:r>
      <w:r w:rsidRPr="00F9084D">
        <w:rPr>
          <w:sz w:val="26"/>
          <w:szCs w:val="26"/>
          <w:u w:val="single"/>
        </w:rPr>
        <w:t>settled</w:t>
      </w:r>
      <w:r w:rsidRPr="00F9084D">
        <w:rPr>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9084D">
        <w:rPr>
          <w:sz w:val="26"/>
          <w:szCs w:val="26"/>
          <w:u w:val="single"/>
        </w:rPr>
        <w:t>founding agreement</w:t>
      </w:r>
      <w:r w:rsidRPr="00F9084D">
        <w:rPr>
          <w:szCs w:val="26"/>
        </w:rPr>
        <w:t xml:space="preserve"> </w:t>
      </w:r>
      <w:r w:rsidRPr="00F9084D">
        <w:rPr>
          <w:sz w:val="26"/>
          <w:szCs w:val="26"/>
          <w:u w:val="single"/>
        </w:rPr>
        <w:t>allows for rules to be waived in exceptional circumstances</w:t>
      </w:r>
      <w:r w:rsidRPr="00F9084D">
        <w:rPr>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9084D">
        <w:rPr>
          <w:sz w:val="26"/>
          <w:szCs w:val="26"/>
          <w:u w:val="single"/>
        </w:rPr>
        <w:t xml:space="preserve">Consensus is the key here. </w:t>
      </w:r>
      <w:r w:rsidRPr="00F9084D">
        <w:rPr>
          <w:szCs w:val="26"/>
        </w:rPr>
        <w:t xml:space="preserve">Although the failure to reach consensus on a waiver could be overcome with a 75% supermajority vote by the WTO's membership, this would be an unprecedented and seismic event. </w:t>
      </w:r>
      <w:r w:rsidRPr="00F9084D">
        <w:rPr>
          <w:sz w:val="26"/>
          <w:szCs w:val="26"/>
          <w:u w:val="single"/>
        </w:rPr>
        <w:t>In the case of the COVID-19 vaccine IP waiver, it would mean standing up to the European Union,</w:t>
      </w:r>
      <w:r w:rsidRPr="00F9084D">
        <w:rPr>
          <w:szCs w:val="26"/>
        </w:rPr>
        <w:t xml:space="preserve"> and Germany in particular, as well as countries such as Canada and the U.K.—the U.S. recently flipped from opposing the idea of a waiver to supporting it, as did France. </w:t>
      </w:r>
      <w:r w:rsidRPr="00F9084D">
        <w:rPr>
          <w:b/>
          <w:bCs/>
          <w:sz w:val="26"/>
          <w:szCs w:val="26"/>
          <w:u w:val="single"/>
        </w:rPr>
        <w:t xml:space="preserve">It's a dispute between countries, but the result will be on the </w:t>
      </w:r>
      <w:proofErr w:type="gramStart"/>
      <w:r w:rsidRPr="00F9084D">
        <w:rPr>
          <w:b/>
          <w:bCs/>
          <w:sz w:val="26"/>
          <w:szCs w:val="26"/>
          <w:u w:val="single"/>
        </w:rPr>
        <w:t>WTO as a whole</w:t>
      </w:r>
      <w:r w:rsidRPr="00F9084D">
        <w:rPr>
          <w:szCs w:val="26"/>
        </w:rPr>
        <w:t>, say</w:t>
      </w:r>
      <w:proofErr w:type="gramEnd"/>
      <w:r w:rsidRPr="00F9084D">
        <w:rPr>
          <w:szCs w:val="26"/>
        </w:rPr>
        <w:t xml:space="preserve"> waiver advocates. "</w:t>
      </w:r>
      <w:r w:rsidRPr="00F9084D">
        <w:rPr>
          <w:sz w:val="26"/>
          <w:szCs w:val="26"/>
          <w:u w:val="single"/>
        </w:rPr>
        <w:t>If, in the face of one of humanity's greatest challenges</w:t>
      </w:r>
      <w:r w:rsidRPr="00F9084D">
        <w:rPr>
          <w:szCs w:val="26"/>
        </w:rPr>
        <w:t xml:space="preserve"> in a century, </w:t>
      </w:r>
      <w:r w:rsidRPr="00F9084D">
        <w:rPr>
          <w:sz w:val="26"/>
          <w:szCs w:val="26"/>
          <w:u w:val="single"/>
        </w:rPr>
        <w:t>the WTO functionally</w:t>
      </w:r>
      <w:r w:rsidRPr="00F9084D">
        <w:rPr>
          <w:szCs w:val="26"/>
        </w:rPr>
        <w:t xml:space="preserve"> </w:t>
      </w:r>
      <w:r w:rsidRPr="00F9084D">
        <w:rPr>
          <w:sz w:val="26"/>
          <w:szCs w:val="26"/>
          <w:u w:val="single"/>
        </w:rPr>
        <w:t>becomes an obstacle</w:t>
      </w:r>
      <w:r w:rsidRPr="00F9084D">
        <w:rPr>
          <w:szCs w:val="26"/>
        </w:rPr>
        <w:t xml:space="preserve"> as in contrast to part of the solution, </w:t>
      </w:r>
      <w:r w:rsidRPr="00F9084D">
        <w:rPr>
          <w:b/>
          <w:bCs/>
          <w:sz w:val="26"/>
          <w:szCs w:val="26"/>
          <w:u w:val="single"/>
        </w:rPr>
        <w:t>I think it could be the final nail in the coffin"</w:t>
      </w:r>
      <w:r w:rsidRPr="00F9084D">
        <w:rPr>
          <w:szCs w:val="26"/>
        </w:rPr>
        <w:t xml:space="preserve"> </w:t>
      </w:r>
      <w:r w:rsidRPr="00F9084D">
        <w:rPr>
          <w:b/>
          <w:bCs/>
          <w:sz w:val="26"/>
          <w:szCs w:val="26"/>
          <w:u w:val="single"/>
        </w:rPr>
        <w:t>for the organization</w:t>
      </w:r>
      <w:r w:rsidRPr="00F9084D">
        <w:rPr>
          <w:szCs w:val="26"/>
        </w:rPr>
        <w:t>, says Lori Wallach, the founder of Public Citizen's Global Trade Watch, a U.S. campaigning group that focuses on the WTO and trade agreements. "</w:t>
      </w:r>
      <w:r w:rsidRPr="00F9084D">
        <w:rPr>
          <w:sz w:val="26"/>
          <w:szCs w:val="26"/>
          <w:highlight w:val="green"/>
          <w:u w:val="single"/>
        </w:rPr>
        <w:t>If the</w:t>
      </w:r>
      <w:r w:rsidRPr="00F9084D">
        <w:rPr>
          <w:szCs w:val="26"/>
        </w:rPr>
        <w:t xml:space="preserve"> TRIPS </w:t>
      </w:r>
      <w:r w:rsidRPr="00F9084D">
        <w:rPr>
          <w:sz w:val="26"/>
          <w:szCs w:val="26"/>
          <w:highlight w:val="green"/>
          <w:u w:val="single"/>
        </w:rPr>
        <w:t>waiver is successful</w:t>
      </w:r>
      <w:r w:rsidRPr="00F9084D">
        <w:rPr>
          <w:szCs w:val="26"/>
          <w:highlight w:val="green"/>
        </w:rPr>
        <w:t>,</w:t>
      </w:r>
      <w:r w:rsidRPr="00F9084D">
        <w:rPr>
          <w:szCs w:val="26"/>
        </w:rPr>
        <w:t xml:space="preserve"> </w:t>
      </w:r>
      <w:r w:rsidRPr="00F9084D">
        <w:rPr>
          <w:sz w:val="26"/>
          <w:szCs w:val="26"/>
          <w:u w:val="single"/>
        </w:rPr>
        <w:t xml:space="preserve">and </w:t>
      </w:r>
      <w:r w:rsidRPr="00F9084D">
        <w:rPr>
          <w:sz w:val="26"/>
          <w:szCs w:val="26"/>
          <w:highlight w:val="green"/>
          <w:u w:val="single"/>
        </w:rPr>
        <w:t xml:space="preserve">people see </w:t>
      </w:r>
      <w:r w:rsidRPr="00F9084D">
        <w:rPr>
          <w:sz w:val="26"/>
          <w:szCs w:val="26"/>
          <w:u w:val="single"/>
        </w:rPr>
        <w:t>the</w:t>
      </w:r>
      <w:r w:rsidRPr="00F9084D">
        <w:rPr>
          <w:sz w:val="26"/>
          <w:szCs w:val="26"/>
          <w:highlight w:val="green"/>
          <w:u w:val="single"/>
        </w:rPr>
        <w:t xml:space="preserve"> WTO as</w:t>
      </w:r>
      <w:r w:rsidRPr="00F9084D">
        <w:rPr>
          <w:sz w:val="26"/>
          <w:szCs w:val="26"/>
          <w:u w:val="single"/>
        </w:rPr>
        <w:t xml:space="preserve"> being </w:t>
      </w:r>
      <w:r w:rsidRPr="00F9084D">
        <w:rPr>
          <w:sz w:val="26"/>
          <w:szCs w:val="26"/>
          <w:highlight w:val="green"/>
          <w:u w:val="single"/>
        </w:rPr>
        <w:t>part of the solution</w:t>
      </w:r>
      <w:r w:rsidRPr="00F9084D">
        <w:rPr>
          <w:szCs w:val="26"/>
        </w:rPr>
        <w:t>—saving lives and livelihoods—</w:t>
      </w:r>
      <w:r w:rsidRPr="00F9084D">
        <w:rPr>
          <w:b/>
          <w:bCs/>
          <w:sz w:val="26"/>
          <w:szCs w:val="26"/>
          <w:u w:val="single"/>
        </w:rPr>
        <w:t xml:space="preserve">it could </w:t>
      </w:r>
      <w:r w:rsidRPr="00F9084D">
        <w:rPr>
          <w:b/>
          <w:bCs/>
          <w:sz w:val="26"/>
          <w:szCs w:val="26"/>
          <w:highlight w:val="green"/>
          <w:u w:val="single"/>
        </w:rPr>
        <w:t>create goodwill and momentum to address</w:t>
      </w:r>
      <w:r w:rsidRPr="00F9084D">
        <w:rPr>
          <w:b/>
          <w:bCs/>
          <w:sz w:val="26"/>
          <w:szCs w:val="26"/>
          <w:u w:val="single"/>
        </w:rPr>
        <w:t xml:space="preserve"> what are still daunting </w:t>
      </w:r>
      <w:r w:rsidRPr="00F9084D">
        <w:rPr>
          <w:b/>
          <w:bCs/>
          <w:sz w:val="26"/>
          <w:szCs w:val="26"/>
          <w:highlight w:val="green"/>
          <w:u w:val="single"/>
        </w:rPr>
        <w:t>structural problems</w:t>
      </w:r>
      <w:r w:rsidRPr="00F9084D">
        <w:rPr>
          <w:b/>
          <w:bCs/>
          <w:sz w:val="26"/>
          <w:szCs w:val="26"/>
          <w:u w:val="single"/>
        </w:rPr>
        <w:t>."</w:t>
      </w:r>
      <w:r w:rsidRPr="00F9084D">
        <w:rPr>
          <w:szCs w:val="26"/>
        </w:rPr>
        <w:t xml:space="preserve"> Those problems are legion. </w:t>
      </w:r>
    </w:p>
    <w:p w14:paraId="50843B3A" w14:textId="77777777" w:rsidR="00EA4A60" w:rsidRPr="00F9084D" w:rsidRDefault="00EA4A60" w:rsidP="00EA4A60">
      <w:pPr>
        <w:rPr>
          <w:sz w:val="14"/>
        </w:rPr>
      </w:pPr>
    </w:p>
    <w:p w14:paraId="7BE0EFB7" w14:textId="77777777" w:rsidR="00EA4A60" w:rsidRPr="00F9084D" w:rsidRDefault="00EA4A60" w:rsidP="00EA4A60">
      <w:pPr>
        <w:pStyle w:val="Heading4"/>
        <w:rPr>
          <w:rFonts w:cs="Calibri"/>
        </w:rPr>
      </w:pPr>
      <w:r w:rsidRPr="00F9084D">
        <w:rPr>
          <w:rFonts w:cs="Calibri"/>
        </w:rPr>
        <w:t>Lack of WTO legitimacy is key – the threat of disputes deters action.</w:t>
      </w:r>
    </w:p>
    <w:p w14:paraId="7F5942E7" w14:textId="77777777" w:rsidR="00EA4A60" w:rsidRPr="00F9084D" w:rsidRDefault="00EA4A60" w:rsidP="00EA4A60">
      <w:r w:rsidRPr="00F9084D">
        <w:rPr>
          <w:rStyle w:val="Style13ptBold"/>
        </w:rPr>
        <w:t xml:space="preserve">Ashurst 7/16 </w:t>
      </w:r>
      <w:r w:rsidRPr="00F9084D">
        <w:t xml:space="preserve">Ashurst [A progressive global law firm] Proposed EU Regulation on CBAM, July 16 2021, </w:t>
      </w:r>
      <w:hyperlink r:id="rId9" w:history="1">
        <w:r w:rsidRPr="00F9084D">
          <w:rPr>
            <w:rStyle w:val="Hyperlink"/>
          </w:rPr>
          <w:t>https://www.ashurst.com/en/news-and-insights/legal-updates/proposed-eu-regulation-of-cbam-published/</w:t>
        </w:r>
      </w:hyperlink>
      <w:r w:rsidRPr="00F9084D">
        <w:t xml:space="preserve"> SM</w:t>
      </w:r>
    </w:p>
    <w:p w14:paraId="1E6888D6" w14:textId="77777777" w:rsidR="00EA4A60" w:rsidRPr="00F9084D" w:rsidRDefault="00EA4A60" w:rsidP="00EA4A60">
      <w:pPr>
        <w:rPr>
          <w:rStyle w:val="StyleUnderline"/>
        </w:rPr>
      </w:pPr>
      <w:r w:rsidRPr="00F9084D">
        <w:rPr>
          <w:rStyle w:val="StyleUnderline"/>
          <w:highlight w:val="green"/>
        </w:rPr>
        <w:t>Next steps for</w:t>
      </w:r>
      <w:r w:rsidRPr="00F9084D">
        <w:rPr>
          <w:rStyle w:val="StyleUnderline"/>
        </w:rPr>
        <w:t xml:space="preserve"> the Commission's proposal</w:t>
      </w:r>
    </w:p>
    <w:p w14:paraId="2B564964" w14:textId="77777777" w:rsidR="00EA4A60" w:rsidRPr="00F9084D" w:rsidRDefault="00EA4A60" w:rsidP="00EA4A60">
      <w:pPr>
        <w:rPr>
          <w:b/>
          <w:u w:val="single"/>
        </w:rPr>
      </w:pPr>
      <w:r w:rsidRPr="00F9084D">
        <w:rPr>
          <w:rStyle w:val="StyleUnderline"/>
        </w:rPr>
        <w:t xml:space="preserve">Following publication of the detailed proposal for the </w:t>
      </w:r>
      <w:r w:rsidRPr="00F9084D">
        <w:rPr>
          <w:rStyle w:val="StyleUnderline"/>
          <w:highlight w:val="green"/>
        </w:rPr>
        <w:t>CBAM</w:t>
      </w:r>
      <w:r w:rsidRPr="00F9084D">
        <w:rPr>
          <w:rStyle w:val="StyleUnderline"/>
        </w:rPr>
        <w:t>, it will need to go through the ordinary legislative procedure, which involves being reviewed and modified by the European Parliament and the Council. This process will provide Member States with the opportunity to introduce significant changes.</w:t>
      </w:r>
    </w:p>
    <w:p w14:paraId="284A5E64" w14:textId="77777777" w:rsidR="00EA4A60" w:rsidRPr="00F9084D" w:rsidRDefault="00EA4A60" w:rsidP="00EA4A60">
      <w:r w:rsidRPr="00F9084D">
        <w:t>Future developments</w:t>
      </w:r>
    </w:p>
    <w:p w14:paraId="4813ECBB" w14:textId="77777777" w:rsidR="00EA4A60" w:rsidRPr="00F9084D" w:rsidRDefault="00EA4A60" w:rsidP="00EA4A60">
      <w:r w:rsidRPr="00F9084D">
        <w:t>While only a proposal, the draft CBAM regulation also contains a reporting and review mechanism. Here, the draft CBAM regulation obliges the Commission to report before the end of the transitional period on the application of the CBAM, with a view to extending the scope of CBAM to indirect emissions and goods other than those listed in Annex I.</w:t>
      </w:r>
    </w:p>
    <w:p w14:paraId="3F6DA9EF" w14:textId="77777777" w:rsidR="00EA4A60" w:rsidRPr="00F9084D" w:rsidRDefault="00EA4A60" w:rsidP="00EA4A60">
      <w:pPr>
        <w:rPr>
          <w:rStyle w:val="StyleUnderline"/>
        </w:rPr>
      </w:pPr>
      <w:r w:rsidRPr="00F9084D">
        <w:rPr>
          <w:rStyle w:val="StyleUnderline"/>
        </w:rPr>
        <w:t>How might the proposal be challenged?</w:t>
      </w:r>
    </w:p>
    <w:p w14:paraId="6D1D1428" w14:textId="77777777" w:rsidR="00EA4A60" w:rsidRPr="00F9084D" w:rsidRDefault="00EA4A60" w:rsidP="00EA4A60">
      <w:r w:rsidRPr="00F9084D">
        <w:rPr>
          <w:rStyle w:val="StyleUnderline"/>
          <w:highlight w:val="green"/>
        </w:rPr>
        <w:t>The CBAM is controversial</w:t>
      </w:r>
      <w:r w:rsidRPr="00F9084D">
        <w:rPr>
          <w:rStyle w:val="StyleUnderline"/>
        </w:rPr>
        <w:t xml:space="preserve"> outside the EU.</w:t>
      </w:r>
      <w:r w:rsidRPr="00F9084D">
        <w:t xml:space="preserve"> Commentators have already started to map out potential challenges to it. In principle, these challenges follow two distinct routes:</w:t>
      </w:r>
    </w:p>
    <w:p w14:paraId="0F9B36AC" w14:textId="77777777" w:rsidR="00EA4A60" w:rsidRPr="00F9084D" w:rsidRDefault="00EA4A60" w:rsidP="00EA4A60">
      <w:r w:rsidRPr="00F9084D">
        <w:t>that the CBAM breaches international obligations; and/or</w:t>
      </w:r>
    </w:p>
    <w:p w14:paraId="508D2CF0" w14:textId="77777777" w:rsidR="00EA4A60" w:rsidRPr="00F9084D" w:rsidRDefault="00EA4A60" w:rsidP="00EA4A60">
      <w:r w:rsidRPr="00F9084D">
        <w:t>that the CBAM breaches EU domestic law.</w:t>
      </w:r>
    </w:p>
    <w:p w14:paraId="5301E5D4" w14:textId="77777777" w:rsidR="00EA4A60" w:rsidRPr="00F9084D" w:rsidRDefault="00EA4A60" w:rsidP="00EA4A60">
      <w:r w:rsidRPr="00F9084D">
        <w:rPr>
          <w:rStyle w:val="StyleUnderline"/>
        </w:rPr>
        <w:t>The main international route would be a</w:t>
      </w:r>
      <w:r w:rsidRPr="00F9084D">
        <w:rPr>
          <w:rStyle w:val="StyleUnderline"/>
          <w:highlight w:val="green"/>
        </w:rPr>
        <w:t xml:space="preserve"> WTO challenge</w:t>
      </w:r>
      <w:r w:rsidRPr="00F9084D">
        <w:rPr>
          <w:rStyle w:val="StyleUnderline"/>
        </w:rPr>
        <w:t xml:space="preserve"> by another WTO member government. As the WTO dispute settlement process is a government-to-government process, business would need to either lobby a government to bring a WTO Dispute Settlement Understanding (DSU) case</w:t>
      </w:r>
      <w:r w:rsidRPr="00F9084D">
        <w:t>, or, in certain jurisdictions, use formal processes (</w:t>
      </w:r>
      <w:proofErr w:type="gramStart"/>
      <w:r w:rsidRPr="00F9084D">
        <w:t>e.g.</w:t>
      </w:r>
      <w:proofErr w:type="gramEnd"/>
      <w:r w:rsidRPr="00F9084D">
        <w:t xml:space="preserve"> section 301 of the U.S. Trade Act of 1974) to stimulate a government to bring a case that it would not otherwise bring.</w:t>
      </w:r>
    </w:p>
    <w:p w14:paraId="0ADACC69" w14:textId="77777777" w:rsidR="00EA4A60" w:rsidRPr="00F9084D" w:rsidRDefault="00EA4A60" w:rsidP="00EA4A60">
      <w:pPr>
        <w:rPr>
          <w:b/>
          <w:u w:val="single"/>
        </w:rPr>
      </w:pPr>
      <w:r w:rsidRPr="00F9084D">
        <w:rPr>
          <w:rStyle w:val="StyleUnderline"/>
        </w:rPr>
        <w:t xml:space="preserve">The obvious </w:t>
      </w:r>
      <w:r w:rsidRPr="00F9084D">
        <w:rPr>
          <w:rStyle w:val="StyleUnderline"/>
          <w:highlight w:val="green"/>
        </w:rPr>
        <w:t>candidates are</w:t>
      </w:r>
      <w:r w:rsidRPr="00F9084D">
        <w:rPr>
          <w:rStyle w:val="StyleUnderline"/>
        </w:rPr>
        <w:t xml:space="preserve"> countries such as </w:t>
      </w:r>
      <w:r w:rsidRPr="00F9084D">
        <w:rPr>
          <w:rStyle w:val="StyleUnderline"/>
          <w:highlight w:val="green"/>
        </w:rPr>
        <w:t xml:space="preserve">Brazil, India, Australia, </w:t>
      </w:r>
      <w:proofErr w:type="gramStart"/>
      <w:r w:rsidRPr="00F9084D">
        <w:rPr>
          <w:rStyle w:val="StyleUnderline"/>
          <w:highlight w:val="green"/>
        </w:rPr>
        <w:t>China</w:t>
      </w:r>
      <w:proofErr w:type="gramEnd"/>
      <w:r w:rsidRPr="00F9084D">
        <w:rPr>
          <w:rStyle w:val="StyleUnderline"/>
          <w:highlight w:val="green"/>
        </w:rPr>
        <w:t xml:space="preserve"> </w:t>
      </w:r>
      <w:r w:rsidRPr="00F9084D">
        <w:rPr>
          <w:rStyle w:val="StyleUnderline"/>
        </w:rPr>
        <w:t>and</w:t>
      </w:r>
      <w:r w:rsidRPr="00F9084D">
        <w:rPr>
          <w:rStyle w:val="StyleUnderline"/>
          <w:highlight w:val="green"/>
        </w:rPr>
        <w:t xml:space="preserve"> Russia</w:t>
      </w:r>
      <w:r w:rsidRPr="00F9084D">
        <w:rPr>
          <w:rStyle w:val="StyleUnderline"/>
        </w:rPr>
        <w:t>, all of which will be affected by the CBAM.</w:t>
      </w:r>
    </w:p>
    <w:p w14:paraId="06E09C2F" w14:textId="77777777" w:rsidR="00EA4A60" w:rsidRPr="00F9084D" w:rsidRDefault="00EA4A60" w:rsidP="00EA4A60">
      <w:pPr>
        <w:rPr>
          <w:rStyle w:val="StyleUnderline"/>
        </w:rPr>
      </w:pPr>
      <w:r w:rsidRPr="00F9084D">
        <w:rPr>
          <w:rStyle w:val="StyleUnderline"/>
        </w:rPr>
        <w:t xml:space="preserve">The </w:t>
      </w:r>
      <w:r w:rsidRPr="00F9084D">
        <w:rPr>
          <w:rStyle w:val="StyleUnderline"/>
          <w:highlight w:val="green"/>
        </w:rPr>
        <w:t>WTO</w:t>
      </w:r>
      <w:r w:rsidRPr="00F9084D">
        <w:rPr>
          <w:rStyle w:val="StyleUnderline"/>
        </w:rPr>
        <w:t xml:space="preserve"> DSU </w:t>
      </w:r>
      <w:r w:rsidRPr="00F9084D">
        <w:rPr>
          <w:rStyle w:val="StyleUnderline"/>
          <w:highlight w:val="green"/>
        </w:rPr>
        <w:t>process</w:t>
      </w:r>
      <w:r w:rsidRPr="00F9084D">
        <w:rPr>
          <w:rStyle w:val="StyleUnderline"/>
        </w:rPr>
        <w:t xml:space="preserve"> is currently </w:t>
      </w:r>
      <w:r w:rsidRPr="00F9084D">
        <w:rPr>
          <w:rStyle w:val="StyleUnderline"/>
          <w:highlight w:val="green"/>
        </w:rPr>
        <w:t>functioning poorly</w:t>
      </w:r>
      <w:r w:rsidRPr="00F9084D">
        <w:rPr>
          <w:rStyle w:val="StyleUnderline"/>
        </w:rPr>
        <w:t xml:space="preserve"> since the</w:t>
      </w:r>
      <w:r w:rsidRPr="00F9084D">
        <w:t xml:space="preserve"> US has refused to appoint new </w:t>
      </w:r>
      <w:r w:rsidRPr="00F9084D">
        <w:rPr>
          <w:rStyle w:val="StyleUnderline"/>
        </w:rPr>
        <w:t>Appellate Body</w:t>
      </w:r>
      <w:r w:rsidRPr="00F9084D">
        <w:t xml:space="preserve"> (AB) members, so the AB </w:t>
      </w:r>
      <w:r w:rsidRPr="00F9084D">
        <w:rPr>
          <w:rStyle w:val="StyleUnderline"/>
        </w:rPr>
        <w:t>cannot function. This</w:t>
      </w:r>
      <w:r w:rsidRPr="00F9084D">
        <w:t xml:space="preserve"> may have </w:t>
      </w:r>
      <w:r w:rsidRPr="00F9084D">
        <w:rPr>
          <w:rStyle w:val="StyleUnderline"/>
          <w:highlight w:val="green"/>
        </w:rPr>
        <w:t>influenced</w:t>
      </w:r>
      <w:r w:rsidRPr="00F9084D">
        <w:rPr>
          <w:rStyle w:val="StyleUnderline"/>
        </w:rPr>
        <w:t xml:space="preserve"> the </w:t>
      </w:r>
      <w:r w:rsidRPr="00F9084D">
        <w:rPr>
          <w:rStyle w:val="StyleUnderline"/>
          <w:highlight w:val="green"/>
        </w:rPr>
        <w:t>EU's decision</w:t>
      </w:r>
      <w:r w:rsidRPr="00F9084D">
        <w:t xml:space="preserve"> to publish the draft regulation at this time, and until new AB members are appointed </w:t>
      </w:r>
      <w:r w:rsidRPr="00F9084D">
        <w:rPr>
          <w:rStyle w:val="StyleUnderline"/>
          <w:highlight w:val="green"/>
        </w:rPr>
        <w:t xml:space="preserve">the prospect of </w:t>
      </w:r>
      <w:r w:rsidRPr="00F9084D">
        <w:rPr>
          <w:rStyle w:val="StyleUnderline"/>
        </w:rPr>
        <w:t xml:space="preserve">the </w:t>
      </w:r>
      <w:r w:rsidRPr="00F9084D">
        <w:rPr>
          <w:rStyle w:val="StyleUnderline"/>
          <w:highlight w:val="green"/>
        </w:rPr>
        <w:t>CBAM being held</w:t>
      </w:r>
      <w:r w:rsidRPr="00F9084D">
        <w:rPr>
          <w:rStyle w:val="StyleUnderline"/>
        </w:rPr>
        <w:t xml:space="preserve">, definitively, </w:t>
      </w:r>
      <w:r w:rsidRPr="00F9084D">
        <w:rPr>
          <w:rStyle w:val="StyleUnderline"/>
          <w:highlight w:val="green"/>
        </w:rPr>
        <w:t>to be incompatible</w:t>
      </w:r>
      <w:r w:rsidRPr="00F9084D">
        <w:rPr>
          <w:rStyle w:val="StyleUnderline"/>
        </w:rPr>
        <w:t xml:space="preserve"> with WTO obligations appears </w:t>
      </w:r>
      <w:r w:rsidRPr="00F9084D">
        <w:rPr>
          <w:rStyle w:val="StyleUnderline"/>
          <w:highlight w:val="green"/>
        </w:rPr>
        <w:t>slim.</w:t>
      </w:r>
    </w:p>
    <w:p w14:paraId="71D467DA" w14:textId="77777777" w:rsidR="00EA4A60" w:rsidRPr="00F9084D" w:rsidRDefault="00EA4A60" w:rsidP="00EA4A60"/>
    <w:p w14:paraId="7CA0F98C" w14:textId="77777777" w:rsidR="00EA4A60" w:rsidRPr="00F9084D" w:rsidRDefault="00EA4A60" w:rsidP="00EA4A60">
      <w:pPr>
        <w:pStyle w:val="Heading4"/>
        <w:rPr>
          <w:rFonts w:cs="Calibri"/>
        </w:rPr>
      </w:pPr>
      <w:r w:rsidRPr="00F9084D">
        <w:rPr>
          <w:rFonts w:cs="Calibri"/>
        </w:rPr>
        <w:t>Otherwise, countries dispute through the WTO</w:t>
      </w:r>
    </w:p>
    <w:p w14:paraId="46926AAB" w14:textId="77777777" w:rsidR="00EA4A60" w:rsidRPr="00F9084D" w:rsidRDefault="00EA4A60" w:rsidP="00EA4A60">
      <w:r w:rsidRPr="00F9084D">
        <w:rPr>
          <w:rStyle w:val="Style13ptBold"/>
        </w:rPr>
        <w:t xml:space="preserve">Brooks 7/21 </w:t>
      </w:r>
      <w:r w:rsidRPr="00F9084D">
        <w:t xml:space="preserve">“Trade experts positive on EU’s CBAM, despite risk of rich nation-poor nation rift”, July 21 2021 Cristina Brooks [Senior Journalist, Climate &amp; Sustainability, IHS Markit] </w:t>
      </w:r>
      <w:hyperlink r:id="rId10" w:history="1">
        <w:r w:rsidRPr="00F9084D">
          <w:rPr>
            <w:rStyle w:val="Hyperlink"/>
          </w:rPr>
          <w:t>https://ihsmarkit.com/research-analysis/--trade-experts-positive-on-eus-cbam-despite-risk-of-rich-nati.html</w:t>
        </w:r>
      </w:hyperlink>
      <w:r w:rsidRPr="00F9084D">
        <w:t xml:space="preserve"> SM</w:t>
      </w:r>
    </w:p>
    <w:p w14:paraId="7A12F0DE" w14:textId="77777777" w:rsidR="00EA4A60" w:rsidRPr="00F9084D" w:rsidRDefault="00EA4A60" w:rsidP="00EA4A60">
      <w:pPr>
        <w:rPr>
          <w:b/>
          <w:u w:val="single"/>
        </w:rPr>
      </w:pPr>
      <w:r w:rsidRPr="00F9084D">
        <w:t xml:space="preserve">In addition to EU due process, </w:t>
      </w:r>
      <w:r w:rsidRPr="00F9084D">
        <w:rPr>
          <w:rStyle w:val="StyleUnderline"/>
        </w:rPr>
        <w:t xml:space="preserve">the </w:t>
      </w:r>
      <w:r w:rsidRPr="00F9084D">
        <w:rPr>
          <w:rStyle w:val="StyleUnderline"/>
          <w:highlight w:val="green"/>
        </w:rPr>
        <w:t>CBAM will face international challenges</w:t>
      </w:r>
      <w:r w:rsidRPr="00F9084D">
        <w:rPr>
          <w:rStyle w:val="StyleUnderline"/>
        </w:rPr>
        <w:t xml:space="preserve">. World Trade Organization (WTO) rules were not drafted to accommodate climate change policies, so </w:t>
      </w:r>
      <w:r w:rsidRPr="00F9084D">
        <w:rPr>
          <w:rStyle w:val="StyleUnderline"/>
          <w:highlight w:val="green"/>
        </w:rPr>
        <w:t xml:space="preserve">countries slapped with </w:t>
      </w:r>
      <w:r w:rsidRPr="00F9084D">
        <w:rPr>
          <w:rStyle w:val="StyleUnderline"/>
        </w:rPr>
        <w:t xml:space="preserve">new </w:t>
      </w:r>
      <w:r w:rsidRPr="00F9084D">
        <w:rPr>
          <w:rStyle w:val="StyleUnderline"/>
          <w:highlight w:val="green"/>
        </w:rPr>
        <w:t>charges</w:t>
      </w:r>
      <w:r w:rsidRPr="00F9084D">
        <w:rPr>
          <w:rStyle w:val="StyleUnderline"/>
        </w:rPr>
        <w:t xml:space="preserve"> on exports may </w:t>
      </w:r>
      <w:r w:rsidRPr="00F9084D">
        <w:rPr>
          <w:rStyle w:val="StyleUnderline"/>
          <w:highlight w:val="green"/>
        </w:rPr>
        <w:t xml:space="preserve">challenge </w:t>
      </w:r>
      <w:r w:rsidRPr="00F9084D">
        <w:rPr>
          <w:rStyle w:val="StyleUnderline"/>
        </w:rPr>
        <w:t>the</w:t>
      </w:r>
      <w:r w:rsidRPr="00F9084D">
        <w:rPr>
          <w:rStyle w:val="StyleUnderline"/>
          <w:highlight w:val="green"/>
        </w:rPr>
        <w:t xml:space="preserve"> CBAM via </w:t>
      </w:r>
      <w:r w:rsidRPr="00F9084D">
        <w:rPr>
          <w:rStyle w:val="StyleUnderline"/>
        </w:rPr>
        <w:t xml:space="preserve">a </w:t>
      </w:r>
      <w:r w:rsidRPr="00F9084D">
        <w:rPr>
          <w:rStyle w:val="StyleUnderline"/>
          <w:highlight w:val="green"/>
        </w:rPr>
        <w:t>WTO</w:t>
      </w:r>
      <w:r w:rsidRPr="00F9084D">
        <w:rPr>
          <w:rStyle w:val="StyleUnderline"/>
        </w:rPr>
        <w:t xml:space="preserve"> dispute settlement case.</w:t>
      </w:r>
    </w:p>
    <w:p w14:paraId="43AF712E" w14:textId="77777777" w:rsidR="00EA4A60" w:rsidRPr="00F9084D" w:rsidRDefault="00EA4A60" w:rsidP="00EA4A60">
      <w:pPr>
        <w:rPr>
          <w:b/>
          <w:u w:val="single"/>
        </w:rPr>
      </w:pPr>
      <w:r w:rsidRPr="00F9084D">
        <w:t>Stephen Woolcock, a lecturer in international political economy at the London School of Economics, told Net-Zero Business Daily there are several ways of challenging the CBAM. "</w:t>
      </w:r>
      <w:r w:rsidRPr="00F9084D">
        <w:rPr>
          <w:rStyle w:val="StyleUnderline"/>
        </w:rPr>
        <w:t xml:space="preserve">If the EU were to introduce the measure, other countries would challenge this, and you then go through a dispute settlement mechanism. The WTO appellate body, if you like 'the international trade court,' would then rule on whether this is complying with the WTO rules," </w:t>
      </w:r>
      <w:r w:rsidRPr="00F9084D">
        <w:t>he said.</w:t>
      </w:r>
    </w:p>
    <w:p w14:paraId="3C95C75B" w14:textId="77777777" w:rsidR="00EA4A60" w:rsidRPr="00F9084D" w:rsidRDefault="00EA4A60" w:rsidP="00EA4A60">
      <w:r w:rsidRPr="00F9084D">
        <w:t xml:space="preserve">However, he said </w:t>
      </w:r>
      <w:r w:rsidRPr="00F9084D">
        <w:rPr>
          <w:rStyle w:val="StyleUnderline"/>
        </w:rPr>
        <w:t xml:space="preserve">it seems likely </w:t>
      </w:r>
      <w:r w:rsidRPr="00F9084D">
        <w:rPr>
          <w:rStyle w:val="StyleUnderline"/>
          <w:highlight w:val="green"/>
        </w:rPr>
        <w:t>countries</w:t>
      </w:r>
      <w:r w:rsidRPr="00F9084D">
        <w:rPr>
          <w:rStyle w:val="StyleUnderline"/>
        </w:rPr>
        <w:t xml:space="preserve"> will </w:t>
      </w:r>
      <w:r w:rsidRPr="00F9084D">
        <w:rPr>
          <w:rStyle w:val="StyleUnderline"/>
          <w:highlight w:val="green"/>
        </w:rPr>
        <w:t>discuss</w:t>
      </w:r>
      <w:r w:rsidRPr="00F9084D">
        <w:rPr>
          <w:rStyle w:val="StyleUnderline"/>
        </w:rPr>
        <w:t xml:space="preserve"> it </w:t>
      </w:r>
      <w:r w:rsidRPr="00F9084D">
        <w:rPr>
          <w:rStyle w:val="StyleUnderline"/>
          <w:highlight w:val="green"/>
        </w:rPr>
        <w:t>in other forums since</w:t>
      </w:r>
      <w:r w:rsidRPr="00F9084D">
        <w:t xml:space="preserve"> the US under the Trump administration blocked appointees to the WTO's appellate body. "So</w:t>
      </w:r>
      <w:r w:rsidRPr="00F9084D">
        <w:rPr>
          <w:highlight w:val="green"/>
        </w:rPr>
        <w:t xml:space="preserve">, </w:t>
      </w:r>
      <w:r w:rsidRPr="00F9084D">
        <w:rPr>
          <w:rStyle w:val="StyleUnderline"/>
          <w:highlight w:val="green"/>
        </w:rPr>
        <w:t>we don't have a functioning</w:t>
      </w:r>
      <w:r w:rsidRPr="00F9084D">
        <w:rPr>
          <w:rStyle w:val="StyleUnderline"/>
        </w:rPr>
        <w:t xml:space="preserve"> appellate body in the </w:t>
      </w:r>
      <w:r w:rsidRPr="00F9084D">
        <w:rPr>
          <w:rStyle w:val="StyleUnderline"/>
          <w:highlight w:val="green"/>
        </w:rPr>
        <w:t>WTO at the moment</w:t>
      </w:r>
      <w:r w:rsidRPr="00F9084D">
        <w:t>," said Woolcock.</w:t>
      </w:r>
    </w:p>
    <w:p w14:paraId="590DB923" w14:textId="77777777" w:rsidR="00EA4A60" w:rsidRPr="00F9084D" w:rsidRDefault="00EA4A60" w:rsidP="00EA4A60"/>
    <w:p w14:paraId="7E844DB3" w14:textId="77777777" w:rsidR="00EA4A60" w:rsidRPr="00F9084D" w:rsidRDefault="00EA4A60" w:rsidP="00EA4A60">
      <w:pPr>
        <w:pStyle w:val="Heading4"/>
        <w:rPr>
          <w:rFonts w:cs="Calibri"/>
        </w:rPr>
      </w:pPr>
      <w:r w:rsidRPr="00F9084D">
        <w:rPr>
          <w:rFonts w:cs="Calibri"/>
        </w:rPr>
        <w:t>WTO-compliant carbon border measures are practically impossible – even the “domestic taxes” route fails. Prefer our ev – it doesn’t matter if WTO compliance is theoretically possible if it’s not pragmatically possible.</w:t>
      </w:r>
    </w:p>
    <w:p w14:paraId="34A5D200" w14:textId="77777777" w:rsidR="00EA4A60" w:rsidRPr="00F9084D" w:rsidRDefault="00EA4A60" w:rsidP="00EA4A60">
      <w:r w:rsidRPr="00F9084D">
        <w:rPr>
          <w:rStyle w:val="Style13ptBold"/>
        </w:rPr>
        <w:t xml:space="preserve">Meyer and Tucker 21 </w:t>
      </w:r>
      <w:r w:rsidRPr="00F9084D">
        <w:t xml:space="preserve">“A Pragmatic Approach to Carbon Border Measures” Timothy Meyer [Professor of Law; Director, International Legal Studies Program at Vanderbilt, J.D. and Ph.D. in jurisprudence and social policy from Berkeley], and Todd N. Tucker [Director of Governance Studies at the Roosevelt Institute, PhD and MPhil from the University of Cambridge] World Trade Review (July 2021), 1–12  </w:t>
      </w:r>
      <w:hyperlink r:id="rId11" w:history="1">
        <w:r w:rsidRPr="00F9084D">
          <w:rPr>
            <w:rStyle w:val="Hyperlink"/>
          </w:rPr>
          <w:t>https://www.cambridge.org/core/journals/world-trade-review/article/pragmatic-approach-to-carbon-border-measures/B0D224B3A59E9433D10E74DE6D40A0FD</w:t>
        </w:r>
      </w:hyperlink>
      <w:r w:rsidRPr="00F9084D">
        <w:t xml:space="preserve"> SM</w:t>
      </w:r>
    </w:p>
    <w:p w14:paraId="58761B25" w14:textId="77777777" w:rsidR="00EA4A60" w:rsidRPr="00F9084D" w:rsidRDefault="00EA4A60" w:rsidP="00EA4A60">
      <w:r w:rsidRPr="00F9084D">
        <w:t xml:space="preserve">3. </w:t>
      </w:r>
      <w:r w:rsidRPr="00F9084D">
        <w:rPr>
          <w:rStyle w:val="StyleUnderline"/>
        </w:rPr>
        <w:t>CBMs and the WTO</w:t>
      </w:r>
    </w:p>
    <w:p w14:paraId="45FC4FC7" w14:textId="77777777" w:rsidR="00EA4A60" w:rsidRPr="00F9084D" w:rsidRDefault="00EA4A60" w:rsidP="00EA4A60">
      <w:pPr>
        <w:rPr>
          <w:rStyle w:val="StyleUnderline"/>
        </w:rPr>
      </w:pPr>
      <w:r w:rsidRPr="00F9084D">
        <w:rPr>
          <w:rStyle w:val="StyleUnderline"/>
        </w:rPr>
        <w:t>This variation in domestic authority and the resulting diversity of approaches to decarbonization</w:t>
      </w:r>
      <w:r w:rsidRPr="00F9084D">
        <w:t xml:space="preserve"> has two consequences. First, it </w:t>
      </w:r>
      <w:r w:rsidRPr="00F9084D">
        <w:rPr>
          <w:rStyle w:val="StyleUnderline"/>
        </w:rPr>
        <w:t xml:space="preserve">makes it likely that at least some </w:t>
      </w:r>
      <w:r w:rsidRPr="00F9084D">
        <w:rPr>
          <w:rStyle w:val="StyleUnderline"/>
          <w:highlight w:val="green"/>
        </w:rPr>
        <w:t>countries</w:t>
      </w:r>
      <w:r w:rsidRPr="00F9084D">
        <w:rPr>
          <w:rStyle w:val="StyleUnderline"/>
        </w:rPr>
        <w:t xml:space="preserve"> interested in pursuing aggressive domestic decarbonization measures </w:t>
      </w:r>
      <w:r w:rsidRPr="00F9084D">
        <w:rPr>
          <w:rStyle w:val="StyleUnderline"/>
          <w:highlight w:val="green"/>
        </w:rPr>
        <w:t>will have difficulty</w:t>
      </w:r>
      <w:r w:rsidRPr="00F9084D">
        <w:rPr>
          <w:rStyle w:val="StyleUnderline"/>
        </w:rPr>
        <w:t xml:space="preserve"> doing so </w:t>
      </w:r>
      <w:r w:rsidRPr="00F9084D">
        <w:rPr>
          <w:rStyle w:val="StyleUnderline"/>
          <w:highlight w:val="green"/>
        </w:rPr>
        <w:t>in</w:t>
      </w:r>
      <w:r w:rsidRPr="00F9084D">
        <w:rPr>
          <w:rStyle w:val="StyleUnderline"/>
        </w:rPr>
        <w:t xml:space="preserve"> a way that can easily be married to </w:t>
      </w:r>
      <w:r w:rsidRPr="00F9084D">
        <w:rPr>
          <w:rStyle w:val="StyleUnderline"/>
          <w:highlight w:val="green"/>
        </w:rPr>
        <w:t>a CBM that complies with</w:t>
      </w:r>
      <w:r w:rsidRPr="00F9084D">
        <w:rPr>
          <w:rStyle w:val="StyleUnderline"/>
        </w:rPr>
        <w:t xml:space="preserve"> the </w:t>
      </w:r>
      <w:r w:rsidRPr="00F9084D">
        <w:rPr>
          <w:rStyle w:val="StyleUnderline"/>
          <w:highlight w:val="green"/>
        </w:rPr>
        <w:t>WTO</w:t>
      </w:r>
      <w:r w:rsidRPr="00F9084D">
        <w:rPr>
          <w:rStyle w:val="StyleUnderline"/>
        </w:rPr>
        <w:t>’s primary rules.</w:t>
      </w:r>
      <w:r w:rsidRPr="00F9084D">
        <w:t xml:space="preserve"> Second, </w:t>
      </w:r>
      <w:r w:rsidRPr="00F9084D">
        <w:rPr>
          <w:rStyle w:val="StyleUnderline"/>
        </w:rPr>
        <w:t xml:space="preserve">it makes it virtually </w:t>
      </w:r>
      <w:r w:rsidRPr="00F9084D">
        <w:rPr>
          <w:rStyle w:val="StyleUnderline"/>
          <w:highlight w:val="green"/>
        </w:rPr>
        <w:t>impossible to have a common CBM</w:t>
      </w:r>
      <w:r w:rsidRPr="00F9084D">
        <w:rPr>
          <w:rStyle w:val="StyleUnderline"/>
        </w:rPr>
        <w:t xml:space="preserve"> across countries </w:t>
      </w:r>
      <w:r w:rsidRPr="00F9084D">
        <w:rPr>
          <w:rStyle w:val="StyleUnderline"/>
          <w:highlight w:val="green"/>
        </w:rPr>
        <w:t>that complies</w:t>
      </w:r>
      <w:r w:rsidRPr="00F9084D">
        <w:rPr>
          <w:rStyle w:val="StyleUnderline"/>
        </w:rPr>
        <w:t xml:space="preserve"> with those primary rules. The divergence in domestic approaches means that </w:t>
      </w:r>
      <w:r w:rsidRPr="00F9084D">
        <w:rPr>
          <w:rStyle w:val="StyleUnderline"/>
          <w:highlight w:val="green"/>
        </w:rPr>
        <w:t>the domestic carbon price</w:t>
      </w:r>
      <w:r w:rsidRPr="00F9084D">
        <w:rPr>
          <w:rStyle w:val="StyleUnderline"/>
        </w:rPr>
        <w:t xml:space="preserve"> – whether explicit or implicit, i.e., calculated from the cost of complying with environmental regulations – </w:t>
      </w:r>
      <w:r w:rsidRPr="00F9084D">
        <w:rPr>
          <w:rStyle w:val="StyleUnderline"/>
          <w:highlight w:val="green"/>
        </w:rPr>
        <w:t>will</w:t>
      </w:r>
      <w:r w:rsidRPr="00F9084D">
        <w:rPr>
          <w:rStyle w:val="StyleUnderline"/>
        </w:rPr>
        <w:t xml:space="preserve"> almost surely </w:t>
      </w:r>
      <w:r w:rsidRPr="00F9084D">
        <w:rPr>
          <w:rStyle w:val="StyleUnderline"/>
          <w:highlight w:val="green"/>
        </w:rPr>
        <w:t>vary across countries</w:t>
      </w:r>
      <w:r w:rsidRPr="00F9084D">
        <w:rPr>
          <w:rStyle w:val="StyleUnderline"/>
        </w:rPr>
        <w:t>.</w:t>
      </w:r>
      <w:r w:rsidRPr="00F9084D">
        <w:t xml:space="preserve"> As a result, barring speedy and successful negotiations, </w:t>
      </w:r>
      <w:r w:rsidRPr="00F9084D">
        <w:rPr>
          <w:rStyle w:val="StyleUnderline"/>
        </w:rPr>
        <w:t>the WTO-consistency of any CBM is likely to hinge on flexibilities, that have not been interpreted in a manner sufficiently deferential to national regulators.</w:t>
      </w:r>
    </w:p>
    <w:p w14:paraId="7B8D705D" w14:textId="77777777" w:rsidR="00EA4A60" w:rsidRPr="00F9084D" w:rsidRDefault="00EA4A60" w:rsidP="00EA4A60">
      <w:r w:rsidRPr="00F9084D">
        <w:t>3.1 The GATT’s Primary Rules</w:t>
      </w:r>
    </w:p>
    <w:p w14:paraId="7C1C8F46" w14:textId="77777777" w:rsidR="00EA4A60" w:rsidRPr="00F9084D" w:rsidRDefault="00EA4A60" w:rsidP="00EA4A60">
      <w:r w:rsidRPr="00F9084D">
        <w:rPr>
          <w:rStyle w:val="StyleUnderline"/>
        </w:rPr>
        <w:t>The GATT</w:t>
      </w:r>
      <w:r w:rsidRPr="00F9084D">
        <w:t xml:space="preserve">, the WTO’s chief agreement governing trade in goods, </w:t>
      </w:r>
      <w:r w:rsidRPr="00F9084D">
        <w:rPr>
          <w:rStyle w:val="StyleUnderline"/>
        </w:rPr>
        <w:t>contains</w:t>
      </w:r>
      <w:r w:rsidRPr="00F9084D">
        <w:t xml:space="preserve"> three main sets of primary obligations: </w:t>
      </w:r>
      <w:r w:rsidRPr="00F9084D">
        <w:rPr>
          <w:rStyle w:val="StyleUnderline"/>
        </w:rPr>
        <w:t>1) limits on tariffs; 2) a prohibition on import or export restrictions</w:t>
      </w:r>
      <w:r w:rsidRPr="00F9084D">
        <w:t xml:space="preserve"> other than tariffs; and </w:t>
      </w:r>
      <w:r w:rsidRPr="00F9084D">
        <w:rPr>
          <w:rStyle w:val="StyleUnderline"/>
        </w:rPr>
        <w:t>3) a prohibition on discrimination against imports</w:t>
      </w:r>
      <w:r w:rsidRPr="00F9084D">
        <w:t>, a category that contains many permutations.40</w:t>
      </w:r>
      <w:r w:rsidRPr="00F9084D">
        <w:rPr>
          <w:rStyle w:val="StyleUnderline"/>
        </w:rPr>
        <w:t xml:space="preserve"> The </w:t>
      </w:r>
      <w:proofErr w:type="gramStart"/>
      <w:r w:rsidRPr="00F9084D">
        <w:rPr>
          <w:rStyle w:val="StyleUnderline"/>
        </w:rPr>
        <w:t>most blunt</w:t>
      </w:r>
      <w:proofErr w:type="gramEnd"/>
      <w:r w:rsidRPr="00F9084D">
        <w:rPr>
          <w:rStyle w:val="StyleUnderline"/>
        </w:rPr>
        <w:t xml:space="preserve"> forms of </w:t>
      </w:r>
      <w:r w:rsidRPr="00F9084D">
        <w:rPr>
          <w:rStyle w:val="StyleUnderline"/>
          <w:highlight w:val="green"/>
        </w:rPr>
        <w:t>a CBM will violate</w:t>
      </w:r>
      <w:r w:rsidRPr="00F9084D">
        <w:rPr>
          <w:rStyle w:val="StyleUnderline"/>
        </w:rPr>
        <w:t xml:space="preserve"> one of the first two sets of rules. A ban on imports from countries with weak climate laws would run afoul of</w:t>
      </w:r>
      <w:r w:rsidRPr="00F9084D">
        <w:t xml:space="preserve"> the prohibition on </w:t>
      </w:r>
      <w:r w:rsidRPr="00F9084D">
        <w:rPr>
          <w:rStyle w:val="StyleUnderline"/>
          <w:highlight w:val="green"/>
        </w:rPr>
        <w:t xml:space="preserve">import restrictions. </w:t>
      </w:r>
      <w:r w:rsidRPr="00F9084D">
        <w:rPr>
          <w:rStyle w:val="StyleUnderline"/>
        </w:rPr>
        <w:t xml:space="preserve">A </w:t>
      </w:r>
      <w:r w:rsidRPr="00F9084D">
        <w:rPr>
          <w:rStyle w:val="StyleUnderline"/>
          <w:highlight w:val="green"/>
        </w:rPr>
        <w:t>simple tariff</w:t>
      </w:r>
      <w:r w:rsidRPr="00F9084D">
        <w:rPr>
          <w:rStyle w:val="StyleUnderline"/>
        </w:rPr>
        <w:t xml:space="preserve"> on carbon-intensive products </w:t>
      </w:r>
      <w:r w:rsidRPr="00F9084D">
        <w:rPr>
          <w:rStyle w:val="StyleUnderline"/>
          <w:highlight w:val="green"/>
        </w:rPr>
        <w:t>would violate</w:t>
      </w:r>
      <w:r w:rsidRPr="00F9084D">
        <w:rPr>
          <w:rStyle w:val="StyleUnderline"/>
        </w:rPr>
        <w:t xml:space="preserve"> a country’s </w:t>
      </w:r>
      <w:r w:rsidRPr="00F9084D">
        <w:rPr>
          <w:rStyle w:val="StyleUnderline"/>
          <w:highlight w:val="green"/>
        </w:rPr>
        <w:t>tariff bindings</w:t>
      </w:r>
      <w:r w:rsidRPr="00F9084D">
        <w:t>.41</w:t>
      </w:r>
    </w:p>
    <w:p w14:paraId="6EB17B6B" w14:textId="77777777" w:rsidR="00EA4A60" w:rsidRPr="00F9084D" w:rsidRDefault="00EA4A60" w:rsidP="00EA4A60">
      <w:r w:rsidRPr="00F9084D">
        <w:rPr>
          <w:rStyle w:val="StyleUnderline"/>
        </w:rPr>
        <w:t>What is left are domestic taxes,</w:t>
      </w:r>
      <w:r w:rsidRPr="00F9084D">
        <w:t xml:space="preserve"> either assessed on imported products behind the border or ‘</w:t>
      </w:r>
      <w:proofErr w:type="gramStart"/>
      <w:r w:rsidRPr="00F9084D">
        <w:t>charge[</w:t>
      </w:r>
      <w:proofErr w:type="gramEnd"/>
      <w:r w:rsidRPr="00F9084D">
        <w:t>s on imports] equivalent to an internal tax’, 42 and regulations. At first glance, this looks quite promising. In recent years, prominent trade lawyers have argued that a non-discriminatory carbon tax, one applicable to both imports and domestic products, would be consistent with WTO rules.43 Just as a domestic sales tax or VAT can be assessed on imports consistent with WTO rules, a country with a domestic carbon tax could apply a charge to imports either ‘equivalent’ to the domestic tax (if the import charge was viewed as a tariff) or not ‘in excess of’ the domestic tax (if viewed as an internal tax). Similarly, product standards, such as energy efficiency standards, could be applied in a nondiscriminatory fashion to both imports and domestic products. Both President Biden’s Build Back Better initiative and the EU’s Green Deal are likely to feature new regulations of this kind.</w:t>
      </w:r>
    </w:p>
    <w:p w14:paraId="29D8B5FA" w14:textId="77777777" w:rsidR="00EA4A60" w:rsidRPr="00F9084D" w:rsidRDefault="00EA4A60" w:rsidP="00EA4A60">
      <w:r w:rsidRPr="00F9084D">
        <w:rPr>
          <w:rStyle w:val="StyleUnderline"/>
          <w:highlight w:val="green"/>
        </w:rPr>
        <w:t>In theory</w:t>
      </w:r>
      <w:r w:rsidRPr="00F9084D">
        <w:rPr>
          <w:rStyle w:val="StyleUnderline"/>
        </w:rPr>
        <w:t xml:space="preserve">, then, nondiscriminatory </w:t>
      </w:r>
      <w:r w:rsidRPr="00F9084D">
        <w:rPr>
          <w:rStyle w:val="StyleUnderline"/>
          <w:highlight w:val="green"/>
        </w:rPr>
        <w:t>taxes</w:t>
      </w:r>
      <w:r w:rsidRPr="00F9084D">
        <w:rPr>
          <w:rStyle w:val="StyleUnderline"/>
        </w:rPr>
        <w:t xml:space="preserve"> and regulations </w:t>
      </w:r>
      <w:r w:rsidRPr="00F9084D">
        <w:rPr>
          <w:rStyle w:val="StyleUnderline"/>
          <w:highlight w:val="green"/>
        </w:rPr>
        <w:t>offer a path</w:t>
      </w:r>
      <w:r w:rsidRPr="00F9084D">
        <w:rPr>
          <w:rStyle w:val="StyleUnderline"/>
        </w:rPr>
        <w:t xml:space="preserve"> to WTO-consistent border measures. </w:t>
      </w:r>
      <w:proofErr w:type="gramStart"/>
      <w:r w:rsidRPr="00F9084D">
        <w:rPr>
          <w:rStyle w:val="StyleUnderline"/>
        </w:rPr>
        <w:t xml:space="preserve">In reality, </w:t>
      </w:r>
      <w:r w:rsidRPr="00F9084D">
        <w:rPr>
          <w:rStyle w:val="StyleUnderline"/>
          <w:highlight w:val="green"/>
        </w:rPr>
        <w:t>this</w:t>
      </w:r>
      <w:proofErr w:type="gramEnd"/>
      <w:r w:rsidRPr="00F9084D">
        <w:rPr>
          <w:rStyle w:val="StyleUnderline"/>
          <w:highlight w:val="green"/>
        </w:rPr>
        <w:t xml:space="preserve"> path is</w:t>
      </w:r>
      <w:r w:rsidRPr="00F9084D">
        <w:rPr>
          <w:rStyle w:val="StyleUnderline"/>
        </w:rPr>
        <w:t xml:space="preserve"> more likely </w:t>
      </w:r>
      <w:r w:rsidRPr="00F9084D">
        <w:rPr>
          <w:rStyle w:val="StyleUnderline"/>
          <w:highlight w:val="green"/>
        </w:rPr>
        <w:t>a mirage</w:t>
      </w:r>
      <w:r w:rsidRPr="00F9084D">
        <w:rPr>
          <w:rStyle w:val="StyleUnderline"/>
        </w:rPr>
        <w:t xml:space="preserve"> for many countries</w:t>
      </w:r>
      <w:r w:rsidRPr="00F9084D">
        <w:t xml:space="preserve">. As we have explained above, </w:t>
      </w:r>
      <w:r w:rsidRPr="00F9084D">
        <w:rPr>
          <w:rStyle w:val="StyleUnderline"/>
        </w:rPr>
        <w:t>neither a US-wide nor an</w:t>
      </w:r>
      <w:r w:rsidRPr="00F9084D">
        <w:rPr>
          <w:rStyle w:val="StyleUnderline"/>
          <w:highlight w:val="green"/>
        </w:rPr>
        <w:t xml:space="preserve"> EU-wide carbon tax </w:t>
      </w:r>
      <w:r w:rsidRPr="00F9084D">
        <w:rPr>
          <w:rStyle w:val="StyleUnderline"/>
        </w:rPr>
        <w:t xml:space="preserve">is </w:t>
      </w:r>
      <w:r w:rsidRPr="00F9084D">
        <w:rPr>
          <w:rStyle w:val="StyleUnderline"/>
          <w:highlight w:val="green"/>
        </w:rPr>
        <w:t>politically feasible</w:t>
      </w:r>
      <w:r w:rsidRPr="00F9084D">
        <w:t xml:space="preserve">. Moreover, as Hillman notes, </w:t>
      </w:r>
      <w:r w:rsidRPr="00F9084D">
        <w:rPr>
          <w:rStyle w:val="StyleUnderline"/>
        </w:rPr>
        <w:t xml:space="preserve">for any number of reasons </w:t>
      </w:r>
      <w:r w:rsidRPr="00F9084D">
        <w:rPr>
          <w:rStyle w:val="StyleUnderline"/>
          <w:highlight w:val="green"/>
        </w:rPr>
        <w:t>governments</w:t>
      </w:r>
      <w:r w:rsidRPr="00F9084D">
        <w:rPr>
          <w:rStyle w:val="StyleUnderline"/>
        </w:rPr>
        <w:t xml:space="preserve"> might </w:t>
      </w:r>
      <w:r w:rsidRPr="00F9084D">
        <w:rPr>
          <w:rStyle w:val="StyleUnderline"/>
          <w:highlight w:val="green"/>
        </w:rPr>
        <w:t xml:space="preserve">prefer </w:t>
      </w:r>
      <w:r w:rsidRPr="00F9084D">
        <w:rPr>
          <w:rStyle w:val="StyleUnderline"/>
        </w:rPr>
        <w:t xml:space="preserve">taxes (or </w:t>
      </w:r>
      <w:r w:rsidRPr="00F9084D">
        <w:rPr>
          <w:rStyle w:val="StyleUnderline"/>
          <w:highlight w:val="green"/>
        </w:rPr>
        <w:t>regulations) on production</w:t>
      </w:r>
      <w:r w:rsidRPr="00F9084D">
        <w:rPr>
          <w:rStyle w:val="StyleUnderline"/>
        </w:rPr>
        <w:t xml:space="preserve"> or the use of inputs, such as taxes on the generation of energy or the use of fossil fuels, to taxes on products.44 </w:t>
      </w:r>
      <w:r w:rsidRPr="00F9084D">
        <w:rPr>
          <w:rStyle w:val="StyleUnderline"/>
          <w:highlight w:val="green"/>
        </w:rPr>
        <w:t>Under WTO rules, only taxes on products</w:t>
      </w:r>
      <w:r w:rsidRPr="00F9084D">
        <w:rPr>
          <w:rStyle w:val="StyleUnderline"/>
        </w:rPr>
        <w:t xml:space="preserve"> (so-called indirect taxes) </w:t>
      </w:r>
      <w:r w:rsidRPr="00F9084D">
        <w:rPr>
          <w:rStyle w:val="StyleUnderline"/>
          <w:highlight w:val="green"/>
        </w:rPr>
        <w:t>can be adjusted at the border</w:t>
      </w:r>
      <w:r w:rsidRPr="00F9084D">
        <w:rPr>
          <w:rStyle w:val="StyleUnderline"/>
        </w:rPr>
        <w:t xml:space="preserve"> via nondiscriminatory measures. Deciding whether taxes on production processes or inputs are really taxes on products raises a host of novel questions under WTO law</w:t>
      </w:r>
      <w:r w:rsidRPr="00F9084D">
        <w:t>.45</w:t>
      </w:r>
    </w:p>
    <w:p w14:paraId="79CA0644" w14:textId="77777777" w:rsidR="00EA4A60" w:rsidRPr="00F9084D" w:rsidRDefault="00EA4A60" w:rsidP="00EA4A60">
      <w:pPr>
        <w:rPr>
          <w:rStyle w:val="StyleUnderline"/>
        </w:rPr>
      </w:pPr>
      <w:r w:rsidRPr="00F9084D">
        <w:t xml:space="preserve">Even if a CBM qualifies for analysis under nondiscrimination rules, its fate is uncertain at best. </w:t>
      </w:r>
      <w:r w:rsidRPr="00F9084D">
        <w:rPr>
          <w:rStyle w:val="StyleUnderline"/>
        </w:rPr>
        <w:t>The WTO’s nondiscrimination rules require that an internal tax on imports be similar to or not in excess of the tax on ‘like’ domestic products, while regulations must offer imports treatment ‘no less favorable’ than that afforded ‘like’ domestic products</w:t>
      </w:r>
      <w:r w:rsidRPr="00F9084D">
        <w:t xml:space="preserve">.46 In various cases over the years, </w:t>
      </w:r>
      <w:r w:rsidRPr="00F9084D">
        <w:rPr>
          <w:rStyle w:val="StyleUnderline"/>
        </w:rPr>
        <w:t xml:space="preserve">WTO members and panels have urged that either the standard for ‘likeness’ </w:t>
      </w:r>
      <w:r w:rsidRPr="00F9084D">
        <w:t xml:space="preserve">or the standard of treatment </w:t>
      </w:r>
      <w:r w:rsidRPr="00F9084D">
        <w:rPr>
          <w:rStyle w:val="StyleUnderline"/>
        </w:rPr>
        <w:t xml:space="preserve">take into account regulatory purpose of a measure </w:t>
      </w:r>
      <w:r w:rsidRPr="00F9084D">
        <w:t xml:space="preserve">when that purpose is unrelated to national origin.47 </w:t>
      </w:r>
      <w:r w:rsidRPr="00F9084D">
        <w:rPr>
          <w:rStyle w:val="StyleUnderline"/>
        </w:rPr>
        <w:t xml:space="preserve">Unfortunately, though, the Appellate Body (AB) declined to adopt such an ‘aim and effect’ test or anything similar. Instead, </w:t>
      </w:r>
      <w:r w:rsidRPr="00F9084D">
        <w:rPr>
          <w:rStyle w:val="StyleUnderline"/>
          <w:highlight w:val="green"/>
        </w:rPr>
        <w:t>the</w:t>
      </w:r>
      <w:r w:rsidRPr="00F9084D">
        <w:rPr>
          <w:rStyle w:val="StyleUnderline"/>
        </w:rPr>
        <w:t xml:space="preserve"> current </w:t>
      </w:r>
      <w:r w:rsidRPr="00F9084D">
        <w:rPr>
          <w:rStyle w:val="StyleUnderline"/>
          <w:highlight w:val="green"/>
        </w:rPr>
        <w:t>test for ‘like’ products focuses on</w:t>
      </w:r>
      <w:r w:rsidRPr="00F9084D">
        <w:rPr>
          <w:rStyle w:val="StyleUnderline"/>
        </w:rPr>
        <w:t xml:space="preserve"> the </w:t>
      </w:r>
      <w:r w:rsidRPr="00F9084D">
        <w:rPr>
          <w:rStyle w:val="StyleUnderline"/>
          <w:highlight w:val="green"/>
        </w:rPr>
        <w:t>commercial relationship</w:t>
      </w:r>
      <w:r w:rsidRPr="00F9084D">
        <w:rPr>
          <w:rStyle w:val="StyleUnderline"/>
        </w:rPr>
        <w:t xml:space="preserve"> between products.48 </w:t>
      </w:r>
      <w:r w:rsidRPr="00F9084D">
        <w:rPr>
          <w:rStyle w:val="StyleUnderline"/>
          <w:highlight w:val="green"/>
        </w:rPr>
        <w:t>Otherwise identical products</w:t>
      </w:r>
      <w:r w:rsidRPr="00F9084D">
        <w:rPr>
          <w:rStyle w:val="StyleUnderline"/>
        </w:rPr>
        <w:t xml:space="preserve"> – such as cement, steel, or chemicals – </w:t>
      </w:r>
      <w:r w:rsidRPr="00F9084D">
        <w:rPr>
          <w:rStyle w:val="StyleUnderline"/>
          <w:highlight w:val="green"/>
        </w:rPr>
        <w:t>that differ only in</w:t>
      </w:r>
      <w:r w:rsidRPr="00F9084D">
        <w:rPr>
          <w:rStyle w:val="StyleUnderline"/>
        </w:rPr>
        <w:t xml:space="preserve"> the amount of </w:t>
      </w:r>
      <w:r w:rsidRPr="00F9084D">
        <w:rPr>
          <w:rStyle w:val="StyleUnderline"/>
          <w:highlight w:val="green"/>
        </w:rPr>
        <w:t>carbon</w:t>
      </w:r>
      <w:r w:rsidRPr="00F9084D">
        <w:rPr>
          <w:rStyle w:val="StyleUnderline"/>
        </w:rPr>
        <w:t xml:space="preserve"> emitted during the production process </w:t>
      </w:r>
      <w:r w:rsidRPr="00F9084D">
        <w:rPr>
          <w:rStyle w:val="StyleUnderline"/>
          <w:highlight w:val="green"/>
        </w:rPr>
        <w:t>would</w:t>
      </w:r>
      <w:r w:rsidRPr="00F9084D">
        <w:rPr>
          <w:rStyle w:val="StyleUnderline"/>
        </w:rPr>
        <w:t xml:space="preserve"> probably </w:t>
      </w:r>
      <w:r w:rsidRPr="00F9084D">
        <w:rPr>
          <w:rStyle w:val="StyleUnderline"/>
          <w:highlight w:val="green"/>
        </w:rPr>
        <w:t>be</w:t>
      </w:r>
      <w:r w:rsidRPr="00F9084D">
        <w:rPr>
          <w:rStyle w:val="StyleUnderline"/>
        </w:rPr>
        <w:t xml:space="preserve"> found ‘</w:t>
      </w:r>
      <w:r w:rsidRPr="00F9084D">
        <w:rPr>
          <w:rStyle w:val="StyleUnderline"/>
          <w:highlight w:val="green"/>
        </w:rPr>
        <w:t>like’</w:t>
      </w:r>
      <w:r w:rsidRPr="00F9084D">
        <w:rPr>
          <w:rStyle w:val="StyleUnderline"/>
        </w:rPr>
        <w:t xml:space="preserve"> under this test.</w:t>
      </w:r>
    </w:p>
    <w:p w14:paraId="565F65B9" w14:textId="77777777" w:rsidR="00EA4A60" w:rsidRPr="00F9084D" w:rsidRDefault="00EA4A60" w:rsidP="00EA4A60">
      <w:pPr>
        <w:rPr>
          <w:rStyle w:val="StyleUnderline"/>
        </w:rPr>
      </w:pPr>
      <w:r w:rsidRPr="00F9084D">
        <w:t>The standard of treatment applicable to regulations covering products determined to be ‘like’ has a similar commercial flavor. The AB has said that a measure that disrupts the ‘equality of competitive opportunities’ among like products accords less favorable treatment</w:t>
      </w:r>
      <w:r w:rsidRPr="00F9084D">
        <w:rPr>
          <w:rStyle w:val="StyleUnderline"/>
        </w:rPr>
        <w:t>, even if the distinction among products has nothing to do with national origin and has a legitimate regulatory basis.49 Because the entire purpose of a CBM is to disadvantage otherwise identical products based on how much carbon is emitted during production</w:t>
      </w:r>
      <w:r w:rsidRPr="00F9084D">
        <w:t xml:space="preserve">, some scholars have argued that </w:t>
      </w:r>
      <w:r w:rsidRPr="00F9084D">
        <w:rPr>
          <w:rStyle w:val="StyleUnderline"/>
          <w:highlight w:val="green"/>
        </w:rPr>
        <w:t>a CBM will almost certainly run afoul of</w:t>
      </w:r>
      <w:r w:rsidRPr="00F9084D">
        <w:rPr>
          <w:rStyle w:val="StyleUnderline"/>
        </w:rPr>
        <w:t xml:space="preserve"> GATT </w:t>
      </w:r>
      <w:r w:rsidRPr="00F9084D">
        <w:rPr>
          <w:rStyle w:val="StyleUnderline"/>
          <w:highlight w:val="green"/>
        </w:rPr>
        <w:t>nondiscrimination rules</w:t>
      </w:r>
      <w:r w:rsidRPr="00F9084D">
        <w:rPr>
          <w:rStyle w:val="StyleUnderline"/>
        </w:rPr>
        <w:t>.50</w:t>
      </w:r>
    </w:p>
    <w:p w14:paraId="24CE5056" w14:textId="77777777" w:rsidR="00EA4A60" w:rsidRPr="00F9084D" w:rsidRDefault="00EA4A60" w:rsidP="00EA4A60">
      <w:r w:rsidRPr="00F9084D">
        <w:rPr>
          <w:rStyle w:val="StyleUnderline"/>
        </w:rPr>
        <w:t xml:space="preserve">These core issues present a challenge even to an ideally designed CBM. </w:t>
      </w:r>
      <w:r w:rsidRPr="00F9084D">
        <w:rPr>
          <w:rStyle w:val="StyleUnderline"/>
          <w:highlight w:val="green"/>
        </w:rPr>
        <w:t>Government measures are</w:t>
      </w:r>
      <w:r w:rsidRPr="00F9084D">
        <w:rPr>
          <w:rStyle w:val="StyleUnderline"/>
        </w:rPr>
        <w:t xml:space="preserve">, however, </w:t>
      </w:r>
      <w:r w:rsidRPr="00F9084D">
        <w:rPr>
          <w:rStyle w:val="StyleUnderline"/>
          <w:highlight w:val="green"/>
        </w:rPr>
        <w:t>rarely</w:t>
      </w:r>
      <w:r w:rsidRPr="00F9084D">
        <w:rPr>
          <w:rStyle w:val="StyleUnderline"/>
        </w:rPr>
        <w:t xml:space="preserve"> designed </w:t>
      </w:r>
      <w:proofErr w:type="gramStart"/>
      <w:r w:rsidRPr="00F9084D">
        <w:rPr>
          <w:rStyle w:val="StyleUnderline"/>
        </w:rPr>
        <w:t>on the basis of</w:t>
      </w:r>
      <w:proofErr w:type="gramEnd"/>
      <w:r w:rsidRPr="00F9084D">
        <w:rPr>
          <w:rStyle w:val="StyleUnderline"/>
        </w:rPr>
        <w:t xml:space="preserve"> </w:t>
      </w:r>
      <w:r w:rsidRPr="00F9084D">
        <w:rPr>
          <w:rStyle w:val="StyleUnderline"/>
          <w:highlight w:val="green"/>
        </w:rPr>
        <w:t>ideal</w:t>
      </w:r>
      <w:r w:rsidRPr="00F9084D">
        <w:rPr>
          <w:rStyle w:val="StyleUnderline"/>
        </w:rPr>
        <w:t>s alone. Instead, they typically include exceptions, variances, or differential treatment designed to ensure sufficient political support for the measure</w:t>
      </w:r>
      <w:r w:rsidRPr="00F9084D">
        <w:t xml:space="preserve">. While a comprehensive examination of all the ways a CBM might violate WTO rules is beyond the scope of this article, suffice it to say that </w:t>
      </w:r>
      <w:r w:rsidRPr="00F9084D">
        <w:rPr>
          <w:rStyle w:val="StyleUnderline"/>
          <w:highlight w:val="green"/>
        </w:rPr>
        <w:t>a whole host of more technical</w:t>
      </w:r>
      <w:r w:rsidRPr="00F9084D">
        <w:rPr>
          <w:rStyle w:val="StyleUnderline"/>
        </w:rPr>
        <w:t xml:space="preserve">, but not less weighty, </w:t>
      </w:r>
      <w:r w:rsidRPr="00F9084D">
        <w:rPr>
          <w:rStyle w:val="StyleUnderline"/>
          <w:highlight w:val="green"/>
        </w:rPr>
        <w:t>issues present ripe targets for potential challengers:</w:t>
      </w:r>
      <w:r w:rsidRPr="00F9084D">
        <w:rPr>
          <w:rStyle w:val="StyleUnderline"/>
        </w:rPr>
        <w:t xml:space="preserve"> whether to adjust the price of</w:t>
      </w:r>
      <w:r w:rsidRPr="00F9084D">
        <w:t xml:space="preserve"> imports, or also </w:t>
      </w:r>
      <w:r w:rsidRPr="00F9084D">
        <w:rPr>
          <w:rStyle w:val="StyleUnderline"/>
        </w:rPr>
        <w:t>exports; whether to apply the CBM to all countries</w:t>
      </w:r>
      <w:r w:rsidRPr="00F9084D">
        <w:t xml:space="preserve">, or whether to exempt developing countries; </w:t>
      </w:r>
      <w:r w:rsidRPr="00F9084D">
        <w:rPr>
          <w:rStyle w:val="StyleUnderline"/>
        </w:rPr>
        <w:t>whether to apply the CBM to only direct emissions</w:t>
      </w:r>
      <w:r w:rsidRPr="00F9084D">
        <w:t xml:space="preserve"> for a given product, or also the indirect emissions that went into making it; </w:t>
      </w:r>
      <w:r w:rsidRPr="00F9084D">
        <w:rPr>
          <w:rStyle w:val="StyleUnderline"/>
        </w:rPr>
        <w:t xml:space="preserve">and whether to calculate </w:t>
      </w:r>
      <w:r w:rsidRPr="00F9084D">
        <w:t xml:space="preserve">embedded emissions </w:t>
      </w:r>
      <w:r w:rsidRPr="00F9084D">
        <w:rPr>
          <w:rStyle w:val="StyleUnderline"/>
        </w:rPr>
        <w:t xml:space="preserve">on a shipment-by-shipment level </w:t>
      </w:r>
      <w:r w:rsidRPr="00F9084D">
        <w:t>(or more distantly from the widget itself, such as on the basis of country averages).</w:t>
      </w:r>
    </w:p>
    <w:p w14:paraId="19ECBCD3" w14:textId="77777777" w:rsidR="00EA4A60" w:rsidRPr="00F9084D" w:rsidRDefault="00EA4A60" w:rsidP="00EA4A60">
      <w:pPr>
        <w:rPr>
          <w:rStyle w:val="StyleUnderline"/>
        </w:rPr>
      </w:pPr>
      <w:r w:rsidRPr="00F9084D">
        <w:rPr>
          <w:rStyle w:val="StyleUnderline"/>
        </w:rPr>
        <w:t xml:space="preserve">The EU’s latest proposal illustrates some of these problems. First, </w:t>
      </w:r>
      <w:r w:rsidRPr="00F9084D">
        <w:rPr>
          <w:rStyle w:val="StyleUnderline"/>
          <w:highlight w:val="green"/>
        </w:rPr>
        <w:t>the European CBM would provide importers a credit</w:t>
      </w:r>
      <w:r w:rsidRPr="00F9084D">
        <w:rPr>
          <w:rStyle w:val="StyleUnderline"/>
        </w:rPr>
        <w:t xml:space="preserve"> for any carbon price paid in their home market. It would not, however, give them credit for the cost of complying with decarbonization regulations in their home market.51 </w:t>
      </w:r>
      <w:r w:rsidRPr="00F9084D">
        <w:rPr>
          <w:rStyle w:val="StyleUnderline"/>
          <w:highlight w:val="green"/>
        </w:rPr>
        <w:t>Two firms</w:t>
      </w:r>
      <w:r w:rsidRPr="00F9084D">
        <w:rPr>
          <w:rStyle w:val="StyleUnderline"/>
        </w:rPr>
        <w:t xml:space="preserve"> that pay equivalent carbon costs – one via an explicit carbon pricing mechanism and the second an implicit price via regulation </w:t>
      </w:r>
      <w:r w:rsidRPr="00F9084D">
        <w:rPr>
          <w:rStyle w:val="StyleUnderline"/>
          <w:highlight w:val="green"/>
        </w:rPr>
        <w:t>– are thus treated differently</w:t>
      </w:r>
      <w:r w:rsidRPr="00F9084D">
        <w:t xml:space="preserve">. This is discriminatory, while failing to reward what the European Commission states as the goal of its CBM: global decarbonization.52 Both the </w:t>
      </w:r>
      <w:r w:rsidRPr="00F9084D">
        <w:rPr>
          <w:rStyle w:val="StyleUnderline"/>
        </w:rPr>
        <w:t xml:space="preserve">GATT’s primary </w:t>
      </w:r>
      <w:r w:rsidRPr="00F9084D">
        <w:rPr>
          <w:rStyle w:val="StyleUnderline"/>
          <w:highlight w:val="green"/>
        </w:rPr>
        <w:t>nondiscrimination rules</w:t>
      </w:r>
      <w:r w:rsidRPr="00F9084D">
        <w:t xml:space="preserve">, as well as the nondiscrimination rule applicable to the GATT’s general exceptions via the chapeau of article XX, </w:t>
      </w:r>
      <w:r w:rsidRPr="00F9084D">
        <w:rPr>
          <w:rStyle w:val="StyleUnderline"/>
        </w:rPr>
        <w:t xml:space="preserve">would likely </w:t>
      </w:r>
      <w:r w:rsidRPr="00F9084D">
        <w:rPr>
          <w:rStyle w:val="StyleUnderline"/>
          <w:highlight w:val="green"/>
        </w:rPr>
        <w:t xml:space="preserve">require </w:t>
      </w:r>
      <w:r w:rsidRPr="00F9084D">
        <w:rPr>
          <w:rStyle w:val="StyleUnderline"/>
        </w:rPr>
        <w:t>the</w:t>
      </w:r>
      <w:r w:rsidRPr="00F9084D">
        <w:rPr>
          <w:rStyle w:val="StyleUnderline"/>
          <w:highlight w:val="green"/>
        </w:rPr>
        <w:t xml:space="preserve"> EU </w:t>
      </w:r>
      <w:r w:rsidRPr="00F9084D">
        <w:rPr>
          <w:rStyle w:val="StyleUnderline"/>
        </w:rPr>
        <w:t xml:space="preserve">to </w:t>
      </w:r>
      <w:r w:rsidRPr="00F9084D">
        <w:rPr>
          <w:rStyle w:val="StyleUnderline"/>
          <w:highlight w:val="green"/>
        </w:rPr>
        <w:t xml:space="preserve">take account of </w:t>
      </w:r>
      <w:r w:rsidRPr="00F9084D">
        <w:rPr>
          <w:rStyle w:val="StyleUnderline"/>
        </w:rPr>
        <w:t xml:space="preserve">the </w:t>
      </w:r>
      <w:r w:rsidRPr="00F9084D">
        <w:rPr>
          <w:rStyle w:val="StyleUnderline"/>
          <w:highlight w:val="green"/>
        </w:rPr>
        <w:t>implicit price of carbon in all countries</w:t>
      </w:r>
      <w:r w:rsidRPr="00F9084D">
        <w:rPr>
          <w:rStyle w:val="StyleUnderline"/>
        </w:rPr>
        <w:t xml:space="preserve"> if it does so for one. Doing so would create </w:t>
      </w:r>
      <w:r w:rsidRPr="00F9084D">
        <w:rPr>
          <w:rStyle w:val="StyleUnderline"/>
          <w:highlight w:val="green"/>
        </w:rPr>
        <w:t xml:space="preserve">a significant administrative burden, </w:t>
      </w:r>
      <w:r w:rsidRPr="00F9084D">
        <w:rPr>
          <w:rStyle w:val="StyleUnderline"/>
        </w:rPr>
        <w:t xml:space="preserve">with </w:t>
      </w:r>
      <w:r w:rsidRPr="00F9084D">
        <w:rPr>
          <w:rStyle w:val="StyleUnderline"/>
          <w:highlight w:val="green"/>
        </w:rPr>
        <w:t>no</w:t>
      </w:r>
      <w:r w:rsidRPr="00F9084D">
        <w:rPr>
          <w:rStyle w:val="StyleUnderline"/>
        </w:rPr>
        <w:t xml:space="preserve"> guarantee that any ostensibly </w:t>
      </w:r>
      <w:r w:rsidRPr="00F9084D">
        <w:rPr>
          <w:rStyle w:val="StyleUnderline"/>
          <w:highlight w:val="green"/>
        </w:rPr>
        <w:t>neutral formula</w:t>
      </w:r>
      <w:r w:rsidRPr="00F9084D">
        <w:rPr>
          <w:rStyle w:val="StyleUnderline"/>
        </w:rPr>
        <w:t xml:space="preserve"> to evaluate the implicit price of carbon across countries will ultimately hold up under review</w:t>
      </w:r>
      <w:r w:rsidRPr="00F9084D">
        <w:t xml:space="preserve">.53 Second, </w:t>
      </w:r>
      <w:r w:rsidRPr="00F9084D">
        <w:rPr>
          <w:rStyle w:val="StyleUnderline"/>
        </w:rPr>
        <w:t>EU producers will benefit from the ability to trade emissions permits in private markets</w:t>
      </w:r>
      <w:r w:rsidRPr="00F9084D">
        <w:t xml:space="preserve">, and pay spot prices daily for doing so, </w:t>
      </w:r>
      <w:r w:rsidRPr="00F9084D">
        <w:rPr>
          <w:rStyle w:val="StyleUnderline"/>
        </w:rPr>
        <w:t>while importers will be forced to buy permits</w:t>
      </w:r>
      <w:r w:rsidRPr="00F9084D">
        <w:t xml:space="preserve"> from government at averages of past prices.54 </w:t>
      </w:r>
      <w:r w:rsidRPr="00F9084D">
        <w:rPr>
          <w:rStyle w:val="StyleUnderline"/>
        </w:rPr>
        <w:t xml:space="preserve">Finally, the details on how </w:t>
      </w:r>
      <w:r w:rsidRPr="00F9084D">
        <w:rPr>
          <w:rStyle w:val="StyleUnderline"/>
          <w:highlight w:val="green"/>
        </w:rPr>
        <w:t>verification of emissions</w:t>
      </w:r>
      <w:r w:rsidRPr="00F9084D">
        <w:rPr>
          <w:rStyle w:val="StyleUnderline"/>
        </w:rPr>
        <w:t xml:space="preserve"> will work</w:t>
      </w:r>
      <w:r w:rsidRPr="00F9084D">
        <w:t xml:space="preserve">, and how those procedures compare to the procedures that apply to domestic manufacturers, </w:t>
      </w:r>
      <w:r w:rsidRPr="00F9084D">
        <w:rPr>
          <w:rStyle w:val="StyleUnderline"/>
        </w:rPr>
        <w:t xml:space="preserve">creates </w:t>
      </w:r>
      <w:r w:rsidRPr="00F9084D">
        <w:rPr>
          <w:rStyle w:val="StyleUnderline"/>
          <w:highlight w:val="green"/>
        </w:rPr>
        <w:t>another</w:t>
      </w:r>
      <w:r w:rsidRPr="00F9084D">
        <w:rPr>
          <w:rStyle w:val="StyleUnderline"/>
        </w:rPr>
        <w:t xml:space="preserve"> possible </w:t>
      </w:r>
      <w:r w:rsidRPr="00F9084D">
        <w:rPr>
          <w:rStyle w:val="StyleUnderline"/>
          <w:highlight w:val="green"/>
        </w:rPr>
        <w:t>basis for</w:t>
      </w:r>
      <w:r w:rsidRPr="00F9084D">
        <w:rPr>
          <w:rStyle w:val="StyleUnderline"/>
        </w:rPr>
        <w:t xml:space="preserve"> a </w:t>
      </w:r>
      <w:r w:rsidRPr="00F9084D">
        <w:rPr>
          <w:rStyle w:val="StyleUnderline"/>
          <w:highlight w:val="green"/>
        </w:rPr>
        <w:t>discrimination</w:t>
      </w:r>
      <w:r w:rsidRPr="00F9084D">
        <w:rPr>
          <w:rStyle w:val="StyleUnderline"/>
        </w:rPr>
        <w:t xml:space="preserve"> complaint.</w:t>
      </w:r>
    </w:p>
    <w:p w14:paraId="2A14AC5E" w14:textId="77777777" w:rsidR="00EA4A60" w:rsidRPr="00F9084D" w:rsidRDefault="00EA4A60" w:rsidP="00EA4A60">
      <w:proofErr w:type="gramStart"/>
      <w:r w:rsidRPr="00F9084D">
        <w:rPr>
          <w:rStyle w:val="StyleUnderline"/>
        </w:rPr>
        <w:t>All of</w:t>
      </w:r>
      <w:proofErr w:type="gramEnd"/>
      <w:r w:rsidRPr="00F9084D">
        <w:rPr>
          <w:rStyle w:val="StyleUnderline"/>
        </w:rPr>
        <w:t xml:space="preserve"> these difficulties apply to any single nation’s CBM. A common CBM presents an additional wrinkle. To be consistent with the WTO’s primary rules, countries imposing a </w:t>
      </w:r>
      <w:r w:rsidRPr="00F9084D">
        <w:rPr>
          <w:rStyle w:val="StyleUnderline"/>
          <w:highlight w:val="green"/>
        </w:rPr>
        <w:t xml:space="preserve">common CBM </w:t>
      </w:r>
      <w:r w:rsidRPr="00F9084D">
        <w:rPr>
          <w:rStyle w:val="StyleUnderline"/>
        </w:rPr>
        <w:t xml:space="preserve">would likely </w:t>
      </w:r>
      <w:r w:rsidRPr="00F9084D">
        <w:rPr>
          <w:rStyle w:val="StyleUnderline"/>
          <w:highlight w:val="green"/>
        </w:rPr>
        <w:t>have to impose similar carbon costs on domestic producers</w:t>
      </w:r>
      <w:r w:rsidRPr="00F9084D">
        <w:rPr>
          <w:rStyle w:val="StyleUnderline"/>
        </w:rPr>
        <w:t>.</w:t>
      </w:r>
      <w:r w:rsidRPr="00F9084D">
        <w:t xml:space="preserve"> For example, the EU’s proposal requires importers to purchase permits </w:t>
      </w:r>
      <w:proofErr w:type="gramStart"/>
      <w:r w:rsidRPr="00F9084D">
        <w:t>for the amount of</w:t>
      </w:r>
      <w:proofErr w:type="gramEnd"/>
      <w:r w:rsidRPr="00F9084D">
        <w:t xml:space="preserve"> carbon emitted during the production of a product, with the price of the permits tied to the price of such a permit under the ETS</w:t>
      </w:r>
      <w:r w:rsidRPr="00F9084D">
        <w:rPr>
          <w:rStyle w:val="StyleUnderline"/>
        </w:rPr>
        <w:t xml:space="preserve">. Under WTO rules, the United States could not impose a carbon tariff in the same amount as the EU’s price of a permit unless the cost of carbon in the United States were at least as high as the cost of carbon in the EU. Charging a higher tariff than the United States charges on its own domestic products would amount to discrimination. And while this </w:t>
      </w:r>
      <w:r w:rsidRPr="00F9084D">
        <w:rPr>
          <w:rStyle w:val="StyleUnderline"/>
          <w:highlight w:val="green"/>
        </w:rPr>
        <w:t xml:space="preserve">difficulty </w:t>
      </w:r>
      <w:r w:rsidRPr="00F9084D">
        <w:rPr>
          <w:rStyle w:val="StyleUnderline"/>
        </w:rPr>
        <w:t xml:space="preserve">could in principle be </w:t>
      </w:r>
      <w:r w:rsidRPr="00F9084D">
        <w:rPr>
          <w:rStyle w:val="StyleUnderline"/>
          <w:highlight w:val="green"/>
        </w:rPr>
        <w:t xml:space="preserve">solved by setting </w:t>
      </w:r>
      <w:r w:rsidRPr="00F9084D">
        <w:rPr>
          <w:rStyle w:val="StyleUnderline"/>
        </w:rPr>
        <w:t xml:space="preserve">the </w:t>
      </w:r>
      <w:r w:rsidRPr="00F9084D">
        <w:rPr>
          <w:rStyle w:val="StyleUnderline"/>
          <w:highlight w:val="green"/>
        </w:rPr>
        <w:t xml:space="preserve">CBM equal to </w:t>
      </w:r>
      <w:r w:rsidRPr="00F9084D">
        <w:rPr>
          <w:rStyle w:val="StyleUnderline"/>
        </w:rPr>
        <w:t>the</w:t>
      </w:r>
      <w:r w:rsidRPr="00F9084D">
        <w:rPr>
          <w:rStyle w:val="StyleUnderline"/>
          <w:highlight w:val="green"/>
        </w:rPr>
        <w:t xml:space="preserve"> lowest price</w:t>
      </w:r>
      <w:r w:rsidRPr="00F9084D">
        <w:rPr>
          <w:rStyle w:val="StyleUnderline"/>
        </w:rPr>
        <w:t xml:space="preserve"> charged in any member country, such an approach has several disadvantages</w:t>
      </w:r>
      <w:r w:rsidRPr="00F9084D">
        <w:t xml:space="preserve">. For example, determining those prices in countries, like the United States, that do not have an explicit carbon pricing system is possible but difficult. Worse, </w:t>
      </w:r>
      <w:r w:rsidRPr="00F9084D">
        <w:rPr>
          <w:rStyle w:val="StyleUnderline"/>
        </w:rPr>
        <w:t>a</w:t>
      </w:r>
      <w:r w:rsidRPr="00F9084D">
        <w:rPr>
          <w:rStyle w:val="StyleUnderline"/>
          <w:highlight w:val="green"/>
        </w:rPr>
        <w:t xml:space="preserve"> lowest common denominator approach</w:t>
      </w:r>
      <w:r w:rsidRPr="00F9084D">
        <w:rPr>
          <w:rStyle w:val="StyleUnderline"/>
        </w:rPr>
        <w:t xml:space="preserve"> would </w:t>
      </w:r>
      <w:r w:rsidRPr="00F9084D">
        <w:rPr>
          <w:rStyle w:val="StyleUnderline"/>
          <w:highlight w:val="green"/>
        </w:rPr>
        <w:t>reduce</w:t>
      </w:r>
      <w:r w:rsidRPr="00F9084D">
        <w:rPr>
          <w:rStyle w:val="StyleUnderline"/>
        </w:rPr>
        <w:t xml:space="preserve"> the </w:t>
      </w:r>
      <w:r w:rsidRPr="00F9084D">
        <w:rPr>
          <w:rStyle w:val="StyleUnderline"/>
          <w:highlight w:val="green"/>
        </w:rPr>
        <w:t>environmental effectiveness</w:t>
      </w:r>
      <w:r w:rsidRPr="00F9084D">
        <w:rPr>
          <w:rStyle w:val="StyleUnderline"/>
        </w:rPr>
        <w:t xml:space="preserve"> of the </w:t>
      </w:r>
      <w:proofErr w:type="gramStart"/>
      <w:r w:rsidRPr="00F9084D">
        <w:rPr>
          <w:rStyle w:val="StyleUnderline"/>
        </w:rPr>
        <w:t>system as a whole</w:t>
      </w:r>
      <w:proofErr w:type="gramEnd"/>
      <w:r w:rsidRPr="00F9084D">
        <w:t>. As a result, a common carbon tariff is likely to leave at least some members exposed to claims that the common CBM is more stringent than their domestic decarbonization measures.</w:t>
      </w:r>
    </w:p>
    <w:p w14:paraId="76255116" w14:textId="77777777" w:rsidR="00EA4A60" w:rsidRPr="00A84CFC" w:rsidRDefault="00EA4A60" w:rsidP="00EA4A60">
      <w:pPr>
        <w:pStyle w:val="Heading4"/>
        <w:rPr>
          <w:rFonts w:cs="Calibri"/>
        </w:rPr>
      </w:pPr>
      <w:r w:rsidRPr="00A84CFC">
        <w:rPr>
          <w:rFonts w:cs="Calibri"/>
        </w:rPr>
        <w:t>Warming causes extinction</w:t>
      </w:r>
    </w:p>
    <w:p w14:paraId="10A4A903" w14:textId="77777777" w:rsidR="00EA4A60" w:rsidRPr="00A84CFC" w:rsidRDefault="00EA4A60" w:rsidP="00EA4A60">
      <w:r w:rsidRPr="00A84CFC">
        <w:rPr>
          <w:b/>
          <w:bCs/>
          <w:sz w:val="26"/>
          <w:szCs w:val="26"/>
        </w:rPr>
        <w:t>Pester 21</w:t>
      </w:r>
      <w:r w:rsidRPr="00A84CFC">
        <w:t xml:space="preserve"> </w:t>
      </w:r>
      <w:r w:rsidRPr="00A84CFC">
        <w:rPr>
          <w:szCs w:val="16"/>
        </w:rPr>
        <w:t xml:space="preserve">(Patrick, staff writer for Live Science. His background is in wildlife </w:t>
      </w:r>
      <w:proofErr w:type="gramStart"/>
      <w:r w:rsidRPr="00A84CFC">
        <w:rPr>
          <w:szCs w:val="16"/>
        </w:rPr>
        <w:t>conservation</w:t>
      </w:r>
      <w:proofErr w:type="gramEnd"/>
      <w:r w:rsidRPr="00A84CFC">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A84CFC">
        <w:rPr>
          <w:szCs w:val="16"/>
        </w:rPr>
        <w:t>evolution</w:t>
      </w:r>
      <w:proofErr w:type="gramEnd"/>
      <w:r w:rsidRPr="00A84CFC">
        <w:rPr>
          <w:szCs w:val="16"/>
        </w:rPr>
        <w:t xml:space="preserve"> and conservation in action at Middlesex University London. Citing </w:t>
      </w:r>
      <w:r w:rsidRPr="00A84CFC">
        <w:rPr>
          <w:b/>
          <w:bCs/>
          <w:szCs w:val="16"/>
        </w:rPr>
        <w:t>Luke Kemp, a research associate at the Centre for the Study of Existential Risk at the University of Cambridg</w:t>
      </w:r>
      <w:r w:rsidRPr="00A84CFC">
        <w:rPr>
          <w:szCs w:val="16"/>
        </w:rPr>
        <w:t xml:space="preserve">e in the United Kingdom AND </w:t>
      </w:r>
      <w:r w:rsidRPr="00A84CFC">
        <w:rPr>
          <w:b/>
          <w:bCs/>
          <w:szCs w:val="16"/>
          <w:u w:val="single"/>
        </w:rPr>
        <w:t xml:space="preserve">Michael Mann, PhD, </w:t>
      </w:r>
      <w:r w:rsidRPr="00A84CFC">
        <w:rPr>
          <w:b/>
          <w:bCs/>
          <w:szCs w:val="16"/>
        </w:rPr>
        <w:t>distinguished professor of atmospheric science at Penn State</w:t>
      </w:r>
      <w:r w:rsidRPr="00A84CFC">
        <w:rPr>
          <w:szCs w:val="16"/>
        </w:rPr>
        <w:t xml:space="preserve">. “Could climate change make humans go extinct?” </w:t>
      </w:r>
      <w:hyperlink r:id="rId12" w:history="1">
        <w:r w:rsidRPr="00A84CFC">
          <w:rPr>
            <w:rStyle w:val="Hyperlink"/>
            <w:szCs w:val="16"/>
          </w:rPr>
          <w:t>https://www.livescience.com/climate-change-humans-extinct.html August 30</w:t>
        </w:r>
      </w:hyperlink>
      <w:r w:rsidRPr="00A84CFC">
        <w:rPr>
          <w:szCs w:val="16"/>
        </w:rPr>
        <w:t xml:space="preserve">, </w:t>
      </w:r>
      <w:proofErr w:type="gramStart"/>
      <w:r w:rsidRPr="00A84CFC">
        <w:rPr>
          <w:szCs w:val="16"/>
        </w:rPr>
        <w:t>2021)DR</w:t>
      </w:r>
      <w:proofErr w:type="gramEnd"/>
      <w:r w:rsidRPr="00A84CFC">
        <w:rPr>
          <w:szCs w:val="16"/>
        </w:rPr>
        <w:t xml:space="preserve"> 21</w:t>
      </w:r>
    </w:p>
    <w:p w14:paraId="17F4A0D9" w14:textId="77777777" w:rsidR="00EA4A60" w:rsidRPr="00A84CFC" w:rsidRDefault="00EA4A60" w:rsidP="00EA4A60">
      <w:pPr>
        <w:rPr>
          <w:sz w:val="26"/>
          <w:szCs w:val="26"/>
          <w:u w:val="single"/>
        </w:rPr>
      </w:pPr>
      <w:r w:rsidRPr="00A84CFC">
        <w:rPr>
          <w:szCs w:val="26"/>
        </w:rPr>
        <w:t xml:space="preserve">According to Mann, </w:t>
      </w:r>
      <w:r w:rsidRPr="00A84CFC">
        <w:rPr>
          <w:sz w:val="26"/>
          <w:szCs w:val="26"/>
          <w:highlight w:val="green"/>
          <w:u w:val="single"/>
        </w:rPr>
        <w:t xml:space="preserve">a global temperature </w:t>
      </w:r>
      <w:proofErr w:type="gramStart"/>
      <w:r w:rsidRPr="00A84CFC">
        <w:rPr>
          <w:sz w:val="26"/>
          <w:szCs w:val="26"/>
          <w:highlight w:val="green"/>
          <w:u w:val="single"/>
        </w:rPr>
        <w:t>increase</w:t>
      </w:r>
      <w:proofErr w:type="gramEnd"/>
      <w:r w:rsidRPr="00A84CFC">
        <w:rPr>
          <w:sz w:val="26"/>
          <w:szCs w:val="26"/>
          <w:highlight w:val="green"/>
          <w:u w:val="single"/>
        </w:rPr>
        <w:t xml:space="preserve"> of</w:t>
      </w:r>
      <w:r w:rsidRPr="00A84CFC">
        <w:rPr>
          <w:szCs w:val="26"/>
        </w:rPr>
        <w:t xml:space="preserve"> 5.4 degrees Fahrenheit (</w:t>
      </w:r>
      <w:r w:rsidRPr="00A84CFC">
        <w:rPr>
          <w:rStyle w:val="Emphasis"/>
          <w:szCs w:val="26"/>
          <w:highlight w:val="green"/>
        </w:rPr>
        <w:t>3</w:t>
      </w:r>
      <w:r w:rsidRPr="00A84CFC">
        <w:rPr>
          <w:szCs w:val="26"/>
        </w:rPr>
        <w:t xml:space="preserve"> degrees </w:t>
      </w:r>
      <w:r w:rsidRPr="00A84CFC">
        <w:rPr>
          <w:rStyle w:val="Emphasis"/>
          <w:szCs w:val="26"/>
          <w:highlight w:val="green"/>
        </w:rPr>
        <w:t>C</w:t>
      </w:r>
      <w:r w:rsidRPr="00A84CFC">
        <w:rPr>
          <w:rStyle w:val="Emphasis"/>
          <w:szCs w:val="26"/>
        </w:rPr>
        <w:t>elsius</w:t>
      </w:r>
      <w:r w:rsidRPr="00A84CFC">
        <w:rPr>
          <w:szCs w:val="26"/>
        </w:rPr>
        <w:t xml:space="preserve">) or more </w:t>
      </w:r>
      <w:r w:rsidRPr="00A84CFC">
        <w:rPr>
          <w:sz w:val="26"/>
          <w:szCs w:val="26"/>
          <w:highlight w:val="green"/>
          <w:u w:val="single"/>
        </w:rPr>
        <w:t>could lead to</w:t>
      </w:r>
      <w:r w:rsidRPr="00A84CFC">
        <w:rPr>
          <w:sz w:val="26"/>
          <w:szCs w:val="26"/>
          <w:u w:val="single"/>
        </w:rPr>
        <w:t xml:space="preserve"> </w:t>
      </w:r>
      <w:r w:rsidRPr="00A84CFC">
        <w:rPr>
          <w:rStyle w:val="Emphasis"/>
          <w:szCs w:val="26"/>
        </w:rPr>
        <w:t>a collapse of our societal infrastructure</w:t>
      </w:r>
      <w:r w:rsidRPr="00A84CFC">
        <w:rPr>
          <w:sz w:val="26"/>
          <w:szCs w:val="26"/>
          <w:u w:val="single"/>
        </w:rPr>
        <w:t xml:space="preserve"> and </w:t>
      </w:r>
      <w:r w:rsidRPr="00A84CFC">
        <w:rPr>
          <w:rStyle w:val="Emphasis"/>
          <w:szCs w:val="26"/>
          <w:highlight w:val="green"/>
        </w:rPr>
        <w:t>massive unrest</w:t>
      </w:r>
      <w:r w:rsidRPr="00A84CFC">
        <w:rPr>
          <w:sz w:val="26"/>
          <w:szCs w:val="26"/>
          <w:highlight w:val="green"/>
          <w:u w:val="single"/>
        </w:rPr>
        <w:t xml:space="preserve"> and </w:t>
      </w:r>
      <w:r w:rsidRPr="00A84CFC">
        <w:rPr>
          <w:rStyle w:val="Emphasis"/>
          <w:szCs w:val="26"/>
          <w:highlight w:val="green"/>
        </w:rPr>
        <w:t>conflict</w:t>
      </w:r>
      <w:r w:rsidRPr="00A84CFC">
        <w:rPr>
          <w:sz w:val="26"/>
          <w:szCs w:val="26"/>
          <w:u w:val="single"/>
        </w:rPr>
        <w:t xml:space="preserve">, which, in turn, could lead to </w:t>
      </w:r>
      <w:r w:rsidRPr="00A84CFC">
        <w:rPr>
          <w:sz w:val="26"/>
          <w:szCs w:val="26"/>
          <w:highlight w:val="green"/>
          <w:u w:val="single"/>
        </w:rPr>
        <w:t>a future that resembles</w:t>
      </w:r>
      <w:r w:rsidRPr="00A84CFC">
        <w:rPr>
          <w:sz w:val="26"/>
          <w:szCs w:val="26"/>
          <w:u w:val="single"/>
        </w:rPr>
        <w:t xml:space="preserve"> some Hollywood </w:t>
      </w:r>
      <w:r w:rsidRPr="00A84CFC">
        <w:rPr>
          <w:rStyle w:val="Emphasis"/>
          <w:szCs w:val="26"/>
          <w:highlight w:val="green"/>
        </w:rPr>
        <w:t>dystopian films</w:t>
      </w:r>
      <w:r w:rsidRPr="00A84CFC">
        <w:rPr>
          <w:rStyle w:val="Emphasis"/>
          <w:szCs w:val="26"/>
        </w:rPr>
        <w:t>. </w:t>
      </w:r>
    </w:p>
    <w:p w14:paraId="1ECB669F" w14:textId="77777777" w:rsidR="00EA4A60" w:rsidRPr="00A84CFC" w:rsidRDefault="00EA4A60" w:rsidP="00EA4A60">
      <w:r w:rsidRPr="00A84CFC">
        <w:rPr>
          <w:sz w:val="26"/>
          <w:szCs w:val="26"/>
          <w:u w:val="single"/>
        </w:rPr>
        <w:t xml:space="preserve">One way climate change could trigger a societal collapse is by creating </w:t>
      </w:r>
      <w:r w:rsidRPr="00A84CFC">
        <w:rPr>
          <w:rStyle w:val="Emphasis"/>
          <w:szCs w:val="26"/>
          <w:highlight w:val="green"/>
        </w:rPr>
        <w:t>food insecurity</w:t>
      </w:r>
      <w:r w:rsidRPr="00A84CFC">
        <w:rPr>
          <w:szCs w:val="26"/>
          <w:highlight w:val="green"/>
        </w:rPr>
        <w:t>.</w:t>
      </w:r>
      <w:r w:rsidRPr="00A84CFC">
        <w:rPr>
          <w:szCs w:val="26"/>
        </w:rPr>
        <w:t xml:space="preserve"> </w:t>
      </w:r>
      <w:r w:rsidRPr="00A84CFC">
        <w:rPr>
          <w:sz w:val="26"/>
          <w:szCs w:val="26"/>
          <w:u w:val="single"/>
        </w:rPr>
        <w:t>Warming the planet has a range of negative impacts on food production, including increasing the water deficit and thereby reducing food harvests, </w:t>
      </w:r>
      <w:hyperlink r:id="rId13" w:history="1">
        <w:r w:rsidRPr="00A84CFC">
          <w:rPr>
            <w:rStyle w:val="Hyperlink"/>
            <w:szCs w:val="26"/>
          </w:rPr>
          <w:t>Live Science previously reported</w:t>
        </w:r>
      </w:hyperlink>
      <w:r w:rsidRPr="00A84CFC">
        <w:rPr>
          <w:szCs w:val="26"/>
        </w:rPr>
        <w:t xml:space="preserve">. </w:t>
      </w:r>
      <w:r w:rsidRPr="00A84CFC">
        <w:rPr>
          <w:sz w:val="26"/>
          <w:szCs w:val="26"/>
          <w:u w:val="single"/>
        </w:rPr>
        <w:t xml:space="preserve">Food production losses can </w:t>
      </w:r>
      <w:r w:rsidRPr="00A84CFC">
        <w:rPr>
          <w:sz w:val="26"/>
          <w:szCs w:val="26"/>
          <w:highlight w:val="green"/>
          <w:u w:val="single"/>
        </w:rPr>
        <w:t>increase</w:t>
      </w:r>
      <w:r w:rsidRPr="00A84CFC">
        <w:rPr>
          <w:sz w:val="26"/>
          <w:szCs w:val="26"/>
          <w:u w:val="single"/>
        </w:rPr>
        <w:t xml:space="preserve"> </w:t>
      </w:r>
      <w:r w:rsidRPr="00A84CFC">
        <w:rPr>
          <w:rStyle w:val="Emphasis"/>
          <w:szCs w:val="26"/>
        </w:rPr>
        <w:t xml:space="preserve">human </w:t>
      </w:r>
      <w:r w:rsidRPr="00A84CFC">
        <w:rPr>
          <w:rStyle w:val="Emphasis"/>
          <w:szCs w:val="26"/>
          <w:highlight w:val="green"/>
        </w:rPr>
        <w:t>death</w:t>
      </w:r>
      <w:r w:rsidRPr="00A84CFC">
        <w:rPr>
          <w:rStyle w:val="Emphasis"/>
          <w:szCs w:val="26"/>
        </w:rPr>
        <w:t>s</w:t>
      </w:r>
      <w:r w:rsidRPr="00A84CFC">
        <w:rPr>
          <w:sz w:val="26"/>
          <w:szCs w:val="26"/>
          <w:u w:val="single"/>
        </w:rPr>
        <w:t xml:space="preserve"> and </w:t>
      </w:r>
      <w:r w:rsidRPr="00A84CFC">
        <w:rPr>
          <w:rStyle w:val="Emphasis"/>
          <w:szCs w:val="26"/>
          <w:highlight w:val="green"/>
        </w:rPr>
        <w:t>drive economic loss</w:t>
      </w:r>
      <w:r w:rsidRPr="00A84CFC">
        <w:rPr>
          <w:sz w:val="26"/>
          <w:szCs w:val="26"/>
          <w:highlight w:val="green"/>
          <w:u w:val="single"/>
        </w:rPr>
        <w:t xml:space="preserve"> and</w:t>
      </w:r>
      <w:r w:rsidRPr="00A84CFC">
        <w:rPr>
          <w:sz w:val="26"/>
          <w:szCs w:val="26"/>
          <w:u w:val="single"/>
        </w:rPr>
        <w:t xml:space="preserve"> </w:t>
      </w:r>
      <w:r w:rsidRPr="00A84CFC">
        <w:rPr>
          <w:rStyle w:val="Emphasis"/>
          <w:szCs w:val="26"/>
        </w:rPr>
        <w:t>socio-</w:t>
      </w:r>
      <w:r w:rsidRPr="00A84CFC">
        <w:rPr>
          <w:rStyle w:val="Emphasis"/>
          <w:szCs w:val="26"/>
          <w:highlight w:val="green"/>
        </w:rPr>
        <w:t>political instability</w:t>
      </w:r>
      <w:r w:rsidRPr="00A84CFC">
        <w:rPr>
          <w:sz w:val="26"/>
          <w:szCs w:val="26"/>
          <w:u w:val="single"/>
        </w:rPr>
        <w:t>,</w:t>
      </w:r>
      <w:r w:rsidRPr="00A84CFC">
        <w:rPr>
          <w:szCs w:val="26"/>
        </w:rPr>
        <w:t xml:space="preserve"> among other factors, that </w:t>
      </w:r>
      <w:r w:rsidRPr="00A84CFC">
        <w:rPr>
          <w:sz w:val="26"/>
          <w:szCs w:val="26"/>
          <w:u w:val="single"/>
        </w:rPr>
        <w:t xml:space="preserve">may trigger a breakdown of our institutions </w:t>
      </w:r>
      <w:r w:rsidRPr="00A84CFC">
        <w:rPr>
          <w:sz w:val="26"/>
          <w:szCs w:val="26"/>
          <w:highlight w:val="green"/>
          <w:u w:val="single"/>
        </w:rPr>
        <w:t>and</w:t>
      </w:r>
      <w:r w:rsidRPr="00A84CFC">
        <w:rPr>
          <w:sz w:val="26"/>
          <w:szCs w:val="26"/>
          <w:u w:val="single"/>
        </w:rPr>
        <w:t xml:space="preserve"> increase the </w:t>
      </w:r>
      <w:r w:rsidRPr="00A84CFC">
        <w:rPr>
          <w:sz w:val="26"/>
          <w:szCs w:val="26"/>
          <w:highlight w:val="green"/>
          <w:u w:val="single"/>
        </w:rPr>
        <w:t>risk</w:t>
      </w:r>
      <w:r w:rsidRPr="00A84CFC">
        <w:rPr>
          <w:sz w:val="26"/>
          <w:szCs w:val="26"/>
          <w:u w:val="single"/>
        </w:rPr>
        <w:t xml:space="preserve"> of </w:t>
      </w:r>
      <w:r w:rsidRPr="00A84CFC">
        <w:rPr>
          <w:rStyle w:val="Emphasis"/>
          <w:szCs w:val="26"/>
        </w:rPr>
        <w:t xml:space="preserve">a </w:t>
      </w:r>
      <w:r w:rsidRPr="00A84CFC">
        <w:rPr>
          <w:rStyle w:val="Emphasis"/>
          <w:szCs w:val="26"/>
          <w:highlight w:val="green"/>
        </w:rPr>
        <w:t>societal collapse</w:t>
      </w:r>
      <w:r w:rsidRPr="00A84CFC">
        <w:rPr>
          <w:szCs w:val="26"/>
        </w:rPr>
        <w:t>, according to a study published Feb. 21 in the journal </w:t>
      </w:r>
      <w:hyperlink r:id="rId14" w:tgtFrame="_blank" w:history="1">
        <w:r w:rsidRPr="00A84CFC">
          <w:rPr>
            <w:rStyle w:val="Hyperlink"/>
            <w:szCs w:val="26"/>
          </w:rPr>
          <w:t>Climatic Change</w:t>
        </w:r>
      </w:hyperlink>
      <w:r w:rsidRPr="00A84CFC">
        <w:t>. </w:t>
      </w:r>
    </w:p>
    <w:p w14:paraId="7C2CA7AB" w14:textId="77777777" w:rsidR="00EA4A60" w:rsidRPr="00A84CFC" w:rsidRDefault="00EA4A60" w:rsidP="00EA4A60">
      <w:pPr>
        <w:rPr>
          <w:sz w:val="12"/>
          <w:szCs w:val="12"/>
        </w:rPr>
      </w:pPr>
      <w:r w:rsidRPr="00A84CFC">
        <w:rPr>
          <w:sz w:val="12"/>
          <w:szCs w:val="12"/>
        </w:rPr>
        <w:t>Related: </w:t>
      </w:r>
      <w:hyperlink r:id="rId15" w:history="1">
        <w:r w:rsidRPr="00A84CFC">
          <w:rPr>
            <w:rStyle w:val="Hyperlink"/>
            <w:sz w:val="12"/>
            <w:szCs w:val="12"/>
          </w:rPr>
          <w:t>Has the Earth ever been this hot before?</w:t>
        </w:r>
      </w:hyperlink>
    </w:p>
    <w:p w14:paraId="58293704" w14:textId="77777777" w:rsidR="00EA4A60" w:rsidRPr="00A84CFC" w:rsidRDefault="00EA4A60" w:rsidP="00EA4A60">
      <w:pPr>
        <w:rPr>
          <w:sz w:val="12"/>
          <w:szCs w:val="12"/>
        </w:rPr>
      </w:pPr>
      <w:r w:rsidRPr="00A84CFC">
        <w:rPr>
          <w:sz w:val="12"/>
          <w:szCs w:val="12"/>
        </w:rPr>
        <w:t>Past extinctions and collapses </w:t>
      </w:r>
    </w:p>
    <w:p w14:paraId="403083DF" w14:textId="77777777" w:rsidR="00EA4A60" w:rsidRPr="00A84CFC" w:rsidRDefault="00EA4A60" w:rsidP="00EA4A60">
      <w:pPr>
        <w:rPr>
          <w:szCs w:val="26"/>
        </w:rPr>
      </w:pPr>
      <w:r w:rsidRPr="00A84CFC">
        <w:rPr>
          <w:szCs w:val="26"/>
        </w:rPr>
        <w:t>Kemp studies previous civilization collapses and the risk of climate change. Extinctions and catastrophes almost always involve multiple factors, he said, but he thinks</w:t>
      </w:r>
      <w:r w:rsidRPr="00A84CFC">
        <w:rPr>
          <w:sz w:val="26"/>
          <w:szCs w:val="26"/>
          <w:u w:val="single"/>
        </w:rPr>
        <w:t xml:space="preserve"> </w:t>
      </w:r>
      <w:r w:rsidRPr="00A84CFC">
        <w:rPr>
          <w:sz w:val="26"/>
          <w:szCs w:val="26"/>
          <w:highlight w:val="green"/>
          <w:u w:val="single"/>
        </w:rPr>
        <w:t xml:space="preserve">if humans were to go </w:t>
      </w:r>
      <w:r w:rsidRPr="00A84CFC">
        <w:rPr>
          <w:rStyle w:val="Emphasis"/>
          <w:szCs w:val="26"/>
          <w:highlight w:val="green"/>
        </w:rPr>
        <w:t>extinct</w:t>
      </w:r>
      <w:r w:rsidRPr="00A84CFC">
        <w:rPr>
          <w:sz w:val="26"/>
          <w:szCs w:val="26"/>
          <w:highlight w:val="green"/>
          <w:u w:val="single"/>
        </w:rPr>
        <w:t>, climate change would</w:t>
      </w:r>
      <w:r w:rsidRPr="00A84CFC">
        <w:rPr>
          <w:sz w:val="26"/>
          <w:szCs w:val="26"/>
          <w:u w:val="single"/>
        </w:rPr>
        <w:t xml:space="preserve"> likely </w:t>
      </w:r>
      <w:r w:rsidRPr="00A84CFC">
        <w:rPr>
          <w:rStyle w:val="Emphasis"/>
          <w:szCs w:val="26"/>
          <w:highlight w:val="green"/>
        </w:rPr>
        <w:t>be the main culprit.</w:t>
      </w:r>
      <w:r w:rsidRPr="00A84CFC">
        <w:rPr>
          <w:sz w:val="26"/>
          <w:szCs w:val="26"/>
          <w:u w:val="single"/>
        </w:rPr>
        <w:t> </w:t>
      </w:r>
    </w:p>
    <w:p w14:paraId="203FDFAD" w14:textId="77777777" w:rsidR="00EA4A60" w:rsidRPr="00A84CFC" w:rsidRDefault="00EA4A60" w:rsidP="00EA4A60">
      <w:pPr>
        <w:rPr>
          <w:u w:val="single"/>
        </w:rPr>
      </w:pPr>
      <w:r w:rsidRPr="00A84CFC">
        <w:rPr>
          <w:u w:val="single"/>
        </w:rPr>
        <w:t>"If I'm to say, what do I think is the biggest contributor to the potential for human extinction going towards the future? Then climate change, no doubt," Kemp told Live Science. </w:t>
      </w:r>
    </w:p>
    <w:p w14:paraId="4D74A545" w14:textId="77777777" w:rsidR="00EA4A60" w:rsidRPr="00A84CFC" w:rsidRDefault="00EA4A60" w:rsidP="00EA4A60">
      <w:r w:rsidRPr="00A84CFC">
        <w:rPr>
          <w:rStyle w:val="Emphasis"/>
          <w:szCs w:val="26"/>
          <w:highlight w:val="green"/>
        </w:rPr>
        <w:t>All</w:t>
      </w:r>
      <w:r w:rsidRPr="00A84CFC">
        <w:rPr>
          <w:sz w:val="26"/>
          <w:szCs w:val="26"/>
          <w:u w:val="single"/>
        </w:rPr>
        <w:t xml:space="preserve"> of the major </w:t>
      </w:r>
      <w:hyperlink r:id="rId16" w:history="1">
        <w:r w:rsidRPr="00A84CFC">
          <w:rPr>
            <w:rStyle w:val="Emphasis"/>
            <w:szCs w:val="26"/>
            <w:highlight w:val="green"/>
          </w:rPr>
          <w:t>mass-extinction events</w:t>
        </w:r>
      </w:hyperlink>
      <w:r w:rsidRPr="00A84CFC">
        <w:rPr>
          <w:rStyle w:val="Emphasis"/>
          <w:szCs w:val="26"/>
          <w:highlight w:val="green"/>
        </w:rPr>
        <w:t> in</w:t>
      </w:r>
      <w:r w:rsidRPr="00A84CFC">
        <w:rPr>
          <w:rStyle w:val="Emphasis"/>
          <w:szCs w:val="26"/>
        </w:rPr>
        <w:t xml:space="preserve"> Earth's </w:t>
      </w:r>
      <w:r w:rsidRPr="00A84CFC">
        <w:rPr>
          <w:rStyle w:val="Emphasis"/>
          <w:szCs w:val="26"/>
          <w:highlight w:val="green"/>
        </w:rPr>
        <w:t>history have involved</w:t>
      </w:r>
      <w:r w:rsidRPr="00A84CFC">
        <w:rPr>
          <w:sz w:val="26"/>
          <w:szCs w:val="26"/>
          <w:u w:val="single"/>
        </w:rPr>
        <w:t xml:space="preserve"> some kind of </w:t>
      </w:r>
      <w:r w:rsidRPr="00A84CFC">
        <w:rPr>
          <w:rStyle w:val="Emphasis"/>
          <w:szCs w:val="26"/>
          <w:highlight w:val="green"/>
        </w:rPr>
        <w:t>climatic change</w:t>
      </w:r>
      <w:r w:rsidRPr="00A84CFC">
        <w:rPr>
          <w:szCs w:val="26"/>
        </w:rPr>
        <w:t>, according to Kemp. These events include cooling during the Ordovician-</w:t>
      </w:r>
      <w:hyperlink r:id="rId17" w:history="1">
        <w:r w:rsidRPr="00A84CFC">
          <w:rPr>
            <w:rStyle w:val="Hyperlink"/>
            <w:szCs w:val="26"/>
          </w:rPr>
          <w:t>Silurian</w:t>
        </w:r>
      </w:hyperlink>
      <w:r w:rsidRPr="00A84CFC">
        <w:rPr>
          <w:szCs w:val="26"/>
        </w:rPr>
        <w:t> extinction about 440 million years ago that wiped out 85% of species, and</w:t>
      </w:r>
      <w:r w:rsidRPr="00A84CFC">
        <w:t xml:space="preserve"> warming during the </w:t>
      </w:r>
      <w:hyperlink r:id="rId18" w:history="1">
        <w:r w:rsidRPr="00A84CFC">
          <w:rPr>
            <w:rStyle w:val="Hyperlink"/>
          </w:rPr>
          <w:t>Triassic</w:t>
        </w:r>
      </w:hyperlink>
      <w:r w:rsidRPr="00A84CFC">
        <w:t>-</w:t>
      </w:r>
      <w:hyperlink r:id="rId19" w:history="1">
        <w:r w:rsidRPr="00A84CFC">
          <w:rPr>
            <w:rStyle w:val="Hyperlink"/>
          </w:rPr>
          <w:t>Jurassic</w:t>
        </w:r>
      </w:hyperlink>
      <w:r w:rsidRPr="00A84CFC">
        <w:t> extinction about 200 million years ago that killed 80% of species, Live Science previously reported. And more recently, climate change affected the fate of early human relatives. </w:t>
      </w:r>
    </w:p>
    <w:p w14:paraId="0EF53577" w14:textId="77777777" w:rsidR="00EA4A60" w:rsidRPr="00A84CFC" w:rsidRDefault="00EA4A60" w:rsidP="00EA4A60">
      <w:pPr>
        <w:rPr>
          <w:sz w:val="12"/>
          <w:szCs w:val="12"/>
        </w:rPr>
      </w:pPr>
      <w:r w:rsidRPr="00A84CFC">
        <w:rPr>
          <w:sz w:val="12"/>
          <w:szCs w:val="12"/>
        </w:rPr>
        <w:t>While </w:t>
      </w:r>
      <w:hyperlink r:id="rId20" w:history="1">
        <w:r w:rsidRPr="00A84CFC">
          <w:rPr>
            <w:rStyle w:val="Hyperlink"/>
            <w:sz w:val="12"/>
            <w:szCs w:val="12"/>
          </w:rPr>
          <w:t>Homo sapiens</w:t>
        </w:r>
      </w:hyperlink>
      <w:r w:rsidRPr="00A84CFC">
        <w:rPr>
          <w:sz w:val="12"/>
          <w:szCs w:val="12"/>
        </w:rPr>
        <w:t> are obviously not extinct, "we do have a track record of other hominid species going extinct, such as </w:t>
      </w:r>
      <w:hyperlink r:id="rId21" w:history="1">
        <w:r w:rsidRPr="00A84CFC">
          <w:rPr>
            <w:rStyle w:val="Hyperlink"/>
            <w:sz w:val="12"/>
            <w:szCs w:val="12"/>
          </w:rPr>
          <w:t>Neanderthals</w:t>
        </w:r>
      </w:hyperlink>
      <w:r w:rsidRPr="00A84CFC">
        <w:rPr>
          <w:sz w:val="12"/>
          <w:szCs w:val="12"/>
        </w:rPr>
        <w:t>," Kemp said. "And in each of these cases, it appears that again, climatic change plays some kind of role." </w:t>
      </w:r>
    </w:p>
    <w:p w14:paraId="7010D132" w14:textId="77777777" w:rsidR="00EA4A60" w:rsidRPr="00A84CFC" w:rsidRDefault="00EA4A60" w:rsidP="00EA4A60">
      <w:pPr>
        <w:rPr>
          <w:sz w:val="12"/>
          <w:szCs w:val="12"/>
        </w:rPr>
      </w:pPr>
      <w:r w:rsidRPr="00A84CF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2" w:history="1">
        <w:r w:rsidRPr="00A84CFC">
          <w:rPr>
            <w:rStyle w:val="Hyperlink"/>
            <w:sz w:val="12"/>
            <w:szCs w:val="12"/>
          </w:rPr>
          <w:t>Natural History Museum</w:t>
        </w:r>
      </w:hyperlink>
      <w:r w:rsidRPr="00A84CFC">
        <w:rPr>
          <w:sz w:val="12"/>
          <w:szCs w:val="12"/>
        </w:rPr>
        <w:t> in London. Food loss, driven by climate change, may have also led to a tiny drop in Neanderthal fertility rates, contributing to their extinction, </w:t>
      </w:r>
      <w:hyperlink r:id="rId23" w:history="1">
        <w:r w:rsidRPr="00A84CFC">
          <w:rPr>
            <w:rStyle w:val="Hyperlink"/>
            <w:sz w:val="12"/>
            <w:szCs w:val="12"/>
          </w:rPr>
          <w:t>Live Science previously reported</w:t>
        </w:r>
      </w:hyperlink>
      <w:r w:rsidRPr="00A84CFC">
        <w:rPr>
          <w:sz w:val="12"/>
          <w:szCs w:val="12"/>
        </w:rPr>
        <w:t>.</w:t>
      </w:r>
    </w:p>
    <w:p w14:paraId="5036697E" w14:textId="77777777" w:rsidR="00EA4A60" w:rsidRPr="00A84CFC" w:rsidRDefault="00EA4A60" w:rsidP="00EA4A60">
      <w:pPr>
        <w:rPr>
          <w:sz w:val="12"/>
          <w:szCs w:val="12"/>
        </w:rPr>
      </w:pPr>
      <w:r w:rsidRPr="00A84CFC">
        <w:rPr>
          <w:sz w:val="12"/>
          <w:szCs w:val="12"/>
        </w:rPr>
        <w:t>Climate change has also played a role in the collapse of past human civilizations. A </w:t>
      </w:r>
      <w:hyperlink r:id="rId24" w:history="1">
        <w:r w:rsidRPr="00A84CFC">
          <w:rPr>
            <w:rStyle w:val="Hyperlink"/>
            <w:sz w:val="12"/>
            <w:szCs w:val="12"/>
          </w:rPr>
          <w:t>300-year-long drought</w:t>
        </w:r>
      </w:hyperlink>
      <w:r w:rsidRPr="00A84CF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5279EA34" w14:textId="77777777" w:rsidR="00EA4A60" w:rsidRPr="00A84CFC" w:rsidRDefault="00EA4A60" w:rsidP="00EA4A60">
      <w:pPr>
        <w:rPr>
          <w:sz w:val="12"/>
          <w:szCs w:val="12"/>
        </w:rPr>
      </w:pPr>
      <w:r w:rsidRPr="00A84CFC">
        <w:rPr>
          <w:sz w:val="12"/>
          <w:szCs w:val="12"/>
        </w:rPr>
        <w:t xml:space="preserve">Homo sapiens have proven themselves to be highly adaptable and able to cope with many different climates, be they hot, cold, </w:t>
      </w:r>
      <w:proofErr w:type="gramStart"/>
      <w:r w:rsidRPr="00A84CFC">
        <w:rPr>
          <w:sz w:val="12"/>
          <w:szCs w:val="12"/>
        </w:rPr>
        <w:t>dry</w:t>
      </w:r>
      <w:proofErr w:type="gramEnd"/>
      <w:r w:rsidRPr="00A84CFC">
        <w:rPr>
          <w:sz w:val="12"/>
          <w:szCs w:val="12"/>
        </w:rPr>
        <w:t xml:space="preserve"> or wet. We can use resources from many different plants and animals and share those resources, along with information, to help us survive in a changing world, according to the </w:t>
      </w:r>
      <w:hyperlink r:id="rId25" w:history="1">
        <w:r w:rsidRPr="00A84CFC">
          <w:rPr>
            <w:rStyle w:val="Hyperlink"/>
            <w:sz w:val="12"/>
            <w:szCs w:val="12"/>
          </w:rPr>
          <w:t>Smithsonian’s National Museum of Natural History</w:t>
        </w:r>
      </w:hyperlink>
      <w:r w:rsidRPr="00A84CFC">
        <w:rPr>
          <w:sz w:val="12"/>
          <w:szCs w:val="12"/>
        </w:rPr>
        <w:t>.</w:t>
      </w:r>
    </w:p>
    <w:p w14:paraId="2A1AA828" w14:textId="77777777" w:rsidR="00EA4A60" w:rsidRPr="00A84CFC" w:rsidRDefault="00EA4A60" w:rsidP="00EA4A60">
      <w:pPr>
        <w:rPr>
          <w:sz w:val="12"/>
          <w:szCs w:val="12"/>
        </w:rPr>
      </w:pPr>
      <w:r w:rsidRPr="00A84CFC">
        <w:rPr>
          <w:sz w:val="12"/>
          <w:szCs w:val="12"/>
        </w:rPr>
        <w:t>Related: </w:t>
      </w:r>
      <w:hyperlink r:id="rId26" w:history="1">
        <w:r w:rsidRPr="00A84CFC">
          <w:rPr>
            <w:rStyle w:val="Hyperlink"/>
            <w:sz w:val="12"/>
            <w:szCs w:val="12"/>
          </w:rPr>
          <w:t>How would just 2 degrees of warming change the planet?</w:t>
        </w:r>
      </w:hyperlink>
    </w:p>
    <w:p w14:paraId="5BB1C326" w14:textId="77777777" w:rsidR="00EA4A60" w:rsidRPr="00A84CFC" w:rsidRDefault="00EA4A60" w:rsidP="00EA4A60">
      <w:pPr>
        <w:rPr>
          <w:sz w:val="12"/>
          <w:szCs w:val="12"/>
        </w:rPr>
      </w:pPr>
      <w:r w:rsidRPr="00A84CFC">
        <w:rPr>
          <w:sz w:val="12"/>
          <w:szCs w:val="12"/>
        </w:rPr>
        <w:t>Today, we live in a global, interconnected civilization, but there's reason to believe our species could survive its collapse. A study published on July 21 in the journal </w:t>
      </w:r>
      <w:hyperlink r:id="rId27" w:history="1">
        <w:r w:rsidRPr="00A84CFC">
          <w:rPr>
            <w:rStyle w:val="Hyperlink"/>
            <w:sz w:val="12"/>
            <w:szCs w:val="12"/>
          </w:rPr>
          <w:t>Sustainability</w:t>
        </w:r>
      </w:hyperlink>
      <w:r w:rsidRPr="00A84CF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4D98609F" w14:textId="77777777" w:rsidR="00EA4A60" w:rsidRPr="00A84CFC" w:rsidRDefault="00EA4A60" w:rsidP="00EA4A60">
      <w:pPr>
        <w:rPr>
          <w:sz w:val="12"/>
          <w:szCs w:val="12"/>
        </w:rPr>
      </w:pPr>
      <w:r w:rsidRPr="00A84CF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69BF891A" w14:textId="77777777" w:rsidR="00EA4A60" w:rsidRPr="00A84CFC" w:rsidRDefault="00EA4A60" w:rsidP="00EA4A60">
      <w:pPr>
        <w:rPr>
          <w:sz w:val="12"/>
          <w:szCs w:val="12"/>
        </w:rPr>
      </w:pPr>
      <w:r w:rsidRPr="00A84CFC">
        <w:rPr>
          <w:sz w:val="12"/>
          <w:szCs w:val="12"/>
        </w:rPr>
        <w:t>Turning on ourselves </w:t>
      </w:r>
    </w:p>
    <w:p w14:paraId="73FBA660" w14:textId="77777777" w:rsidR="00EA4A60" w:rsidRPr="00A84CFC" w:rsidRDefault="00EA4A60" w:rsidP="00EA4A60">
      <w:pPr>
        <w:rPr>
          <w:szCs w:val="26"/>
        </w:rPr>
      </w:pPr>
      <w:r w:rsidRPr="00A84CFC">
        <w:rPr>
          <w:szCs w:val="26"/>
        </w:rPr>
        <w:t xml:space="preserve">The last scenario to consider is </w:t>
      </w:r>
      <w:r w:rsidRPr="00A84CFC">
        <w:rPr>
          <w:rStyle w:val="Emphasis"/>
          <w:szCs w:val="26"/>
        </w:rPr>
        <w:t>climate-driven conflict</w:t>
      </w:r>
      <w:r w:rsidRPr="00A84CFC">
        <w:rPr>
          <w:szCs w:val="26"/>
        </w:rPr>
        <w:t xml:space="preserve">. Kemp explained that in the future, </w:t>
      </w:r>
      <w:r w:rsidRPr="00A84CFC">
        <w:rPr>
          <w:sz w:val="26"/>
          <w:szCs w:val="26"/>
          <w:u w:val="single"/>
        </w:rPr>
        <w:t xml:space="preserve">a scarcity of resources that diminish because of </w:t>
      </w:r>
      <w:r w:rsidRPr="00A84CFC">
        <w:rPr>
          <w:b/>
          <w:bCs/>
          <w:sz w:val="26"/>
          <w:szCs w:val="26"/>
          <w:highlight w:val="green"/>
          <w:u w:val="single"/>
        </w:rPr>
        <w:t>climate change could</w:t>
      </w:r>
      <w:r w:rsidRPr="00A84CFC">
        <w:rPr>
          <w:sz w:val="26"/>
          <w:szCs w:val="26"/>
          <w:u w:val="single"/>
        </w:rPr>
        <w:t xml:space="preserve"> potentially </w:t>
      </w:r>
      <w:r w:rsidRPr="00A84CFC">
        <w:rPr>
          <w:rStyle w:val="Emphasis"/>
          <w:szCs w:val="26"/>
          <w:highlight w:val="green"/>
        </w:rPr>
        <w:t>create conditions for wars that threaten humanity</w:t>
      </w:r>
      <w:r w:rsidRPr="00A84CFC">
        <w:rPr>
          <w:sz w:val="26"/>
          <w:szCs w:val="26"/>
          <w:u w:val="single"/>
        </w:rPr>
        <w:t xml:space="preserve">. "There's reasons to be concerned that </w:t>
      </w:r>
      <w:r w:rsidRPr="00A84CFC">
        <w:rPr>
          <w:sz w:val="26"/>
          <w:szCs w:val="26"/>
          <w:highlight w:val="green"/>
          <w:u w:val="single"/>
        </w:rPr>
        <w:t xml:space="preserve">as </w:t>
      </w:r>
      <w:r w:rsidRPr="00A84CFC">
        <w:rPr>
          <w:rStyle w:val="Emphasis"/>
          <w:szCs w:val="26"/>
          <w:highlight w:val="green"/>
        </w:rPr>
        <w:t>water resources dry up</w:t>
      </w:r>
      <w:r w:rsidRPr="00A84CFC">
        <w:rPr>
          <w:sz w:val="26"/>
          <w:szCs w:val="26"/>
          <w:u w:val="single"/>
        </w:rPr>
        <w:t xml:space="preserve"> and </w:t>
      </w:r>
      <w:r w:rsidRPr="00A84CFC">
        <w:rPr>
          <w:rStyle w:val="Emphasis"/>
          <w:szCs w:val="26"/>
        </w:rPr>
        <w:t>scarcity becomes worse</w:t>
      </w:r>
      <w:r w:rsidRPr="00A84CFC">
        <w:rPr>
          <w:sz w:val="26"/>
          <w:szCs w:val="26"/>
          <w:u w:val="single"/>
        </w:rPr>
        <w:t xml:space="preserve">, and the general conditions of living today become much, much worse, then suddenly, the </w:t>
      </w:r>
      <w:r w:rsidRPr="00A84CFC">
        <w:rPr>
          <w:rStyle w:val="Emphasis"/>
          <w:szCs w:val="26"/>
          <w:highlight w:val="green"/>
        </w:rPr>
        <w:t>threat of potential nuclear war becomes much higher</w:t>
      </w:r>
      <w:r w:rsidRPr="00A84CFC">
        <w:rPr>
          <w:sz w:val="26"/>
          <w:szCs w:val="26"/>
          <w:highlight w:val="green"/>
          <w:u w:val="single"/>
        </w:rPr>
        <w:t>,</w:t>
      </w:r>
      <w:r w:rsidRPr="00A84CFC">
        <w:rPr>
          <w:szCs w:val="26"/>
        </w:rPr>
        <w:t>" Kemp said. </w:t>
      </w:r>
    </w:p>
    <w:p w14:paraId="182A9B5A" w14:textId="77777777" w:rsidR="00EA4A60" w:rsidRPr="00A84CFC" w:rsidRDefault="00EA4A60" w:rsidP="00EA4A60">
      <w:pPr>
        <w:rPr>
          <w:sz w:val="26"/>
          <w:szCs w:val="26"/>
          <w:u w:val="single"/>
        </w:rPr>
      </w:pPr>
      <w:r w:rsidRPr="00A84CFC">
        <w:rPr>
          <w:szCs w:val="26"/>
        </w:rPr>
        <w:t xml:space="preserve">Put another way, climate change impacts might not directly cause humans to go extinct, but it could lead to events that seriously endanger hundreds of millions, if not billions, of lives. </w:t>
      </w:r>
      <w:r w:rsidRPr="00A84CFC">
        <w:rPr>
          <w:sz w:val="26"/>
          <w:szCs w:val="26"/>
          <w:u w:val="single"/>
        </w:rPr>
        <w:t>A 2019 study published in the journal </w:t>
      </w:r>
      <w:hyperlink r:id="rId28" w:history="1">
        <w:r w:rsidRPr="00A84CFC">
          <w:rPr>
            <w:rStyle w:val="Hyperlink"/>
            <w:sz w:val="26"/>
            <w:szCs w:val="26"/>
            <w:u w:val="single"/>
          </w:rPr>
          <w:t>Science Advances</w:t>
        </w:r>
      </w:hyperlink>
      <w:r w:rsidRPr="00A84CFC">
        <w:rPr>
          <w:sz w:val="26"/>
          <w:szCs w:val="26"/>
          <w:u w:val="single"/>
        </w:rPr>
        <w:t xml:space="preserve"> found that </w:t>
      </w:r>
      <w:r w:rsidRPr="00A84CFC">
        <w:rPr>
          <w:rStyle w:val="Emphasis"/>
          <w:szCs w:val="26"/>
          <w:highlight w:val="green"/>
        </w:rPr>
        <w:t>a nuclear conflict</w:t>
      </w:r>
      <w:r w:rsidRPr="00A84CFC">
        <w:rPr>
          <w:szCs w:val="26"/>
        </w:rPr>
        <w:t xml:space="preserve"> between just India and Pakistan, </w:t>
      </w:r>
      <w:r w:rsidRPr="00A84CFC">
        <w:rPr>
          <w:sz w:val="26"/>
          <w:szCs w:val="26"/>
          <w:u w:val="single"/>
        </w:rPr>
        <w:t>with</w:t>
      </w:r>
      <w:r w:rsidRPr="00A84CFC">
        <w:rPr>
          <w:sz w:val="26"/>
          <w:szCs w:val="26"/>
          <w:highlight w:val="green"/>
          <w:u w:val="single"/>
        </w:rPr>
        <w:t xml:space="preserve"> a small fraction of the world's nuclear weapons</w:t>
      </w:r>
      <w:r w:rsidRPr="00A84CFC">
        <w:rPr>
          <w:sz w:val="26"/>
          <w:szCs w:val="26"/>
          <w:u w:val="single"/>
        </w:rPr>
        <w:t xml:space="preserve">, </w:t>
      </w:r>
      <w:r w:rsidRPr="00A84CFC">
        <w:rPr>
          <w:sz w:val="26"/>
          <w:szCs w:val="26"/>
          <w:highlight w:val="green"/>
          <w:u w:val="single"/>
        </w:rPr>
        <w:t>could kill</w:t>
      </w:r>
      <w:r w:rsidRPr="00A84CFC">
        <w:rPr>
          <w:sz w:val="26"/>
          <w:szCs w:val="26"/>
          <w:u w:val="single"/>
        </w:rPr>
        <w:t xml:space="preserve"> 50 million to </w:t>
      </w:r>
      <w:r w:rsidRPr="00A84CFC">
        <w:rPr>
          <w:rStyle w:val="Emphasis"/>
          <w:szCs w:val="26"/>
          <w:highlight w:val="green"/>
        </w:rPr>
        <w:t>125 million people</w:t>
      </w:r>
      <w:r w:rsidRPr="00A84CFC">
        <w:rPr>
          <w:sz w:val="26"/>
          <w:szCs w:val="26"/>
          <w:u w:val="single"/>
        </w:rPr>
        <w:t xml:space="preserve"> in those two countries alone. Nuclear war would also change the climate, such as through temperature drops as burning cities fill the atmosphere with smoke, threatening food production worldwide and potentially </w:t>
      </w:r>
      <w:r w:rsidRPr="00A84CFC">
        <w:rPr>
          <w:sz w:val="26"/>
          <w:szCs w:val="26"/>
          <w:highlight w:val="green"/>
          <w:u w:val="single"/>
        </w:rPr>
        <w:t xml:space="preserve">causing </w:t>
      </w:r>
      <w:r w:rsidRPr="00A84CFC">
        <w:rPr>
          <w:rStyle w:val="Emphasis"/>
          <w:szCs w:val="26"/>
          <w:highlight w:val="green"/>
        </w:rPr>
        <w:t>mass starvation</w:t>
      </w:r>
      <w:r w:rsidRPr="00A84CFC">
        <w:rPr>
          <w:sz w:val="26"/>
          <w:szCs w:val="26"/>
          <w:highlight w:val="green"/>
          <w:u w:val="single"/>
        </w:rPr>
        <w:t>.</w:t>
      </w:r>
    </w:p>
    <w:p w14:paraId="35968385" w14:textId="77777777" w:rsidR="00EA4A60" w:rsidRPr="00A84CFC" w:rsidRDefault="00EA4A60" w:rsidP="00EA4A60">
      <w:pPr>
        <w:rPr>
          <w:sz w:val="12"/>
          <w:szCs w:val="12"/>
        </w:rPr>
      </w:pPr>
      <w:r w:rsidRPr="00A84CFC">
        <w:rPr>
          <w:sz w:val="12"/>
          <w:szCs w:val="12"/>
        </w:rPr>
        <w:t>What's next?  </w:t>
      </w:r>
    </w:p>
    <w:p w14:paraId="6A404527" w14:textId="77777777" w:rsidR="00EA4A60" w:rsidRDefault="00EA4A60" w:rsidP="00EA4A60">
      <w:pPr>
        <w:rPr>
          <w:rStyle w:val="Emphasis"/>
          <w:szCs w:val="26"/>
        </w:rPr>
      </w:pPr>
      <w:r w:rsidRPr="00A84CFC">
        <w:rPr>
          <w:szCs w:val="26"/>
        </w:rPr>
        <w:t xml:space="preserve">While avoiding complete extinction doesn't sound like much of a climate change silver lining, there is reason for hope. </w:t>
      </w:r>
      <w:r w:rsidRPr="00A84CFC">
        <w:rPr>
          <w:sz w:val="26"/>
          <w:szCs w:val="26"/>
          <w:u w:val="single"/>
        </w:rPr>
        <w:t xml:space="preserve">Experts say </w:t>
      </w:r>
      <w:r w:rsidRPr="00A84CFC">
        <w:rPr>
          <w:rStyle w:val="Emphasis"/>
          <w:szCs w:val="26"/>
          <w:highlight w:val="green"/>
        </w:rPr>
        <w:t>it isn't too late to avoid the worst-case scenarios</w:t>
      </w:r>
    </w:p>
    <w:p w14:paraId="3EA9E014" w14:textId="77777777" w:rsidR="00EA4A60" w:rsidRPr="00A84CFC" w:rsidRDefault="00EA4A60" w:rsidP="00EA4A60">
      <w:pPr>
        <w:rPr>
          <w:sz w:val="26"/>
          <w:szCs w:val="26"/>
          <w:u w:val="single"/>
        </w:rPr>
      </w:pPr>
      <w:r w:rsidRPr="00A84CFC">
        <w:rPr>
          <w:sz w:val="26"/>
          <w:szCs w:val="26"/>
          <w:u w:val="single"/>
        </w:rPr>
        <w:t xml:space="preserve"> with significant cuts to greenhouse gas emissions.</w:t>
      </w:r>
    </w:p>
    <w:p w14:paraId="16064339" w14:textId="77777777" w:rsidR="00EA4A60" w:rsidRDefault="00EA4A60" w:rsidP="00EA4A60">
      <w:pPr>
        <w:rPr>
          <w:sz w:val="26"/>
          <w:szCs w:val="26"/>
          <w:u w:val="single"/>
        </w:rPr>
      </w:pPr>
      <w:r w:rsidRPr="00A84CFC">
        <w:rPr>
          <w:sz w:val="26"/>
          <w:szCs w:val="26"/>
          <w:u w:val="single"/>
        </w:rPr>
        <w:t>"It is up to us," Mann said. "</w:t>
      </w:r>
      <w:r w:rsidRPr="00A84CFC">
        <w:rPr>
          <w:sz w:val="26"/>
          <w:szCs w:val="26"/>
          <w:highlight w:val="green"/>
          <w:u w:val="single"/>
        </w:rPr>
        <w:t>If we fail to reduce</w:t>
      </w:r>
      <w:r w:rsidRPr="00A84CFC">
        <w:rPr>
          <w:sz w:val="26"/>
          <w:szCs w:val="26"/>
          <w:u w:val="single"/>
        </w:rPr>
        <w:t xml:space="preserve"> carbon </w:t>
      </w:r>
      <w:r w:rsidRPr="00A84CFC">
        <w:rPr>
          <w:sz w:val="26"/>
          <w:szCs w:val="26"/>
          <w:highlight w:val="green"/>
          <w:u w:val="single"/>
        </w:rPr>
        <w:t xml:space="preserve">emissions substantially </w:t>
      </w:r>
      <w:r w:rsidRPr="00A84CFC">
        <w:rPr>
          <w:rStyle w:val="Emphasis"/>
          <w:szCs w:val="26"/>
          <w:highlight w:val="green"/>
        </w:rPr>
        <w:t>in the decade ahead</w:t>
      </w:r>
      <w:r w:rsidRPr="00A84CFC">
        <w:rPr>
          <w:sz w:val="26"/>
          <w:szCs w:val="26"/>
          <w:u w:val="single"/>
        </w:rPr>
        <w:t xml:space="preserve">, </w:t>
      </w:r>
      <w:r w:rsidRPr="00A84CFC">
        <w:rPr>
          <w:sz w:val="26"/>
          <w:szCs w:val="26"/>
          <w:highlight w:val="green"/>
          <w:u w:val="single"/>
        </w:rPr>
        <w:t>we are likely committed to</w:t>
      </w:r>
      <w:r w:rsidRPr="00A84CFC">
        <w:rPr>
          <w:sz w:val="26"/>
          <w:szCs w:val="26"/>
          <w:u w:val="single"/>
        </w:rPr>
        <w:t xml:space="preserve"> a worsening of already dangerous </w:t>
      </w:r>
      <w:r w:rsidRPr="00A84CFC">
        <w:rPr>
          <w:rStyle w:val="Emphasis"/>
          <w:szCs w:val="26"/>
          <w:highlight w:val="green"/>
        </w:rPr>
        <w:t>extreme weather events</w:t>
      </w:r>
      <w:r w:rsidRPr="00A84CFC">
        <w:rPr>
          <w:sz w:val="26"/>
          <w:szCs w:val="26"/>
          <w:u w:val="single"/>
        </w:rPr>
        <w:t xml:space="preserve">, inundation of coastlines around the world due to melting ice and rising sea level, more pressure on limited resources as a growing global population competes for less food, water and space due to climate change </w:t>
      </w:r>
      <w:r w:rsidRPr="00A84CFC">
        <w:rPr>
          <w:rStyle w:val="Emphasis"/>
          <w:szCs w:val="26"/>
        </w:rPr>
        <w:t>impacts</w:t>
      </w:r>
      <w:r w:rsidRPr="00A84CFC">
        <w:rPr>
          <w:sz w:val="26"/>
          <w:szCs w:val="26"/>
          <w:u w:val="single"/>
        </w:rPr>
        <w:t>. If we act boldly now, we can avoid the worst impacts."</w:t>
      </w:r>
    </w:p>
    <w:p w14:paraId="094DA106" w14:textId="77777777" w:rsidR="00EA4A60" w:rsidRDefault="00EA4A60" w:rsidP="00EA4A60">
      <w:pPr>
        <w:pStyle w:val="Heading3"/>
        <w:rPr>
          <w:rFonts w:cs="Calibri"/>
        </w:rPr>
      </w:pPr>
      <w:r>
        <w:rPr>
          <w:rFonts w:cs="Calibri"/>
        </w:rPr>
        <w:t>3</w:t>
      </w:r>
    </w:p>
    <w:p w14:paraId="02272951" w14:textId="77777777" w:rsidR="00EA4A60" w:rsidRPr="0092026C" w:rsidRDefault="00EA4A60" w:rsidP="00EA4A60">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3368BC81" w14:textId="77777777" w:rsidR="00EA4A60" w:rsidRDefault="00EA4A60" w:rsidP="00EA4A60">
      <w:pPr>
        <w:pStyle w:val="Heading4"/>
        <w:rPr>
          <w:rFonts w:cs="Calibri"/>
        </w:rPr>
      </w:pPr>
      <w:r w:rsidRPr="0092026C">
        <w:rPr>
          <w:rFonts w:cs="Calibri"/>
        </w:rPr>
        <w:t xml:space="preserve">- substantially increase </w:t>
      </w:r>
      <w:r>
        <w:rPr>
          <w:rFonts w:cs="Calibri"/>
        </w:rPr>
        <w:t xml:space="preserve">innovation funding, </w:t>
      </w:r>
      <w:proofErr w:type="gramStart"/>
      <w:r w:rsidRPr="0092026C">
        <w:rPr>
          <w:rFonts w:cs="Calibri"/>
        </w:rPr>
        <w:t>production</w:t>
      </w:r>
      <w:proofErr w:type="gramEnd"/>
      <w:r w:rsidRPr="0092026C">
        <w:rPr>
          <w:rFonts w:cs="Calibri"/>
        </w:rPr>
        <w:t xml:space="preserve"> and global distribution of COVID-19 Vaccine</w:t>
      </w:r>
      <w:r>
        <w:rPr>
          <w:rFonts w:cs="Calibri"/>
        </w:rPr>
        <w:t>s for all current and future waves of the pandemic</w:t>
      </w:r>
    </w:p>
    <w:p w14:paraId="54145D8F" w14:textId="77777777" w:rsidR="00EA4A60" w:rsidRPr="003614B5" w:rsidRDefault="00EA4A60" w:rsidP="00EA4A60">
      <w:r>
        <w:t>Includes sinopharma, Sinovac, and all potential future medicines</w:t>
      </w:r>
    </w:p>
    <w:p w14:paraId="2C560660" w14:textId="77777777" w:rsidR="00EA4A60" w:rsidRPr="0092026C" w:rsidRDefault="00EA4A60" w:rsidP="00EA4A60">
      <w:pPr>
        <w:pStyle w:val="Heading4"/>
        <w:rPr>
          <w:rFonts w:cs="Calibri"/>
        </w:rPr>
      </w:pPr>
      <w:r w:rsidRPr="0092026C">
        <w:rPr>
          <w:rFonts w:cs="Calibri"/>
        </w:rPr>
        <w:t>- cooperate with allies to achieve increased production and global distribution of the COVID-19 Vaccine.</w:t>
      </w:r>
    </w:p>
    <w:p w14:paraId="7B3F5907" w14:textId="77777777" w:rsidR="00EA4A60" w:rsidRDefault="00EA4A60" w:rsidP="00EA4A60">
      <w:pPr>
        <w:pStyle w:val="Heading4"/>
        <w:rPr>
          <w:rFonts w:cs="Calibri"/>
        </w:rPr>
      </w:pPr>
      <w:r w:rsidRPr="0092026C">
        <w:rPr>
          <w:rFonts w:cs="Calibri"/>
        </w:rPr>
        <w:t xml:space="preserve">That solves better – IP rights don’t hinder vaccine </w:t>
      </w:r>
      <w:r w:rsidRPr="00A77BB8">
        <w:rPr>
          <w:rFonts w:cs="Calibri"/>
        </w:rPr>
        <w:t>cooperation, but manufacturing capacity is the current constraint.</w:t>
      </w:r>
    </w:p>
    <w:p w14:paraId="48475EAC" w14:textId="77777777" w:rsidR="00EA4A60" w:rsidRDefault="00EA4A60" w:rsidP="00EA4A60">
      <w:pPr>
        <w:rPr>
          <w:u w:val="single"/>
        </w:rPr>
      </w:pPr>
    </w:p>
    <w:p w14:paraId="7507D382" w14:textId="77777777" w:rsidR="00EA4A60" w:rsidRDefault="00EA4A60" w:rsidP="00EA4A60">
      <w:pPr>
        <w:pStyle w:val="Heading4"/>
        <w:rPr>
          <w:rFonts w:cs="Calibri"/>
        </w:rPr>
      </w:pPr>
      <w:r w:rsidRPr="0092026C">
        <w:rPr>
          <w:rFonts w:cs="Calibri"/>
        </w:rPr>
        <w:t xml:space="preserve">Solves case – China </w:t>
      </w:r>
      <w:r>
        <w:rPr>
          <w:rFonts w:cs="Calibri"/>
        </w:rPr>
        <w:t xml:space="preserve">already can </w:t>
      </w:r>
      <w:r w:rsidRPr="0092026C">
        <w:rPr>
          <w:rFonts w:cs="Calibri"/>
        </w:rPr>
        <w:t>vaccinate the world.</w:t>
      </w:r>
    </w:p>
    <w:p w14:paraId="484A1910" w14:textId="77777777" w:rsidR="00EA4A60" w:rsidRPr="0092026C" w:rsidRDefault="00EA4A60" w:rsidP="00EA4A60">
      <w:r w:rsidRPr="0092026C">
        <w:rPr>
          <w:rStyle w:val="Style13ptBold"/>
        </w:rPr>
        <w:t>Mallapaty 6-9</w:t>
      </w:r>
      <w:r w:rsidRPr="0092026C">
        <w:t xml:space="preserve"> Smriti Mallapaty 6-9-2021 "China is vaccinating a staggering 20 million people a day" </w:t>
      </w:r>
      <w:hyperlink r:id="rId29"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5DB057F2" w14:textId="77777777" w:rsidR="00EA4A60" w:rsidRDefault="00EA4A60" w:rsidP="00EA4A60">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Kis,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says Kis;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Rongjun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centres, says Kis. “It is crucial that everything arrives at the right location at the right time.”</w:t>
      </w:r>
    </w:p>
    <w:p w14:paraId="512AD6A6" w14:textId="77777777" w:rsidR="00EA4A60" w:rsidRPr="0092026C" w:rsidRDefault="00EA4A60" w:rsidP="00EA4A60">
      <w:pPr>
        <w:pStyle w:val="Heading4"/>
        <w:rPr>
          <w:rFonts w:cs="Calibri"/>
        </w:rPr>
      </w:pPr>
      <w:r w:rsidRPr="0092026C">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7379822E" w14:textId="77777777" w:rsidR="00EA4A60" w:rsidRDefault="00EA4A60" w:rsidP="00EA4A60">
      <w:pPr>
        <w:rPr>
          <w:szCs w:val="26"/>
        </w:rPr>
      </w:pPr>
    </w:p>
    <w:p w14:paraId="178423C9" w14:textId="77777777" w:rsidR="00EA4A60" w:rsidRPr="0056164D" w:rsidRDefault="00EA4A60" w:rsidP="00EA4A60">
      <w:pPr>
        <w:pStyle w:val="Heading3"/>
      </w:pPr>
      <w:r>
        <w:t>Case</w:t>
      </w:r>
    </w:p>
    <w:p w14:paraId="435DA046" w14:textId="77777777" w:rsidR="00EA4A60" w:rsidRDefault="00EA4A60" w:rsidP="00EA4A60">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79DA777E" w14:textId="77777777" w:rsidR="00EA4A60" w:rsidRDefault="00EA4A60" w:rsidP="00EA4A60">
      <w:pPr>
        <w:pStyle w:val="Heading4"/>
      </w:pPr>
      <w:r>
        <w:t xml:space="preserve">2] No Correlation and </w:t>
      </w:r>
      <w:r>
        <w:rPr>
          <w:u w:val="single"/>
        </w:rPr>
        <w:t>best studies</w:t>
      </w:r>
      <w:r>
        <w:t xml:space="preserve"> show COVID </w:t>
      </w:r>
      <w:r>
        <w:rPr>
          <w:u w:val="single"/>
        </w:rPr>
        <w:t>decreases Conflict</w:t>
      </w:r>
      <w:r>
        <w:t>.</w:t>
      </w:r>
    </w:p>
    <w:p w14:paraId="4D27035A" w14:textId="77777777" w:rsidR="00EA4A60" w:rsidRPr="0033139F" w:rsidRDefault="00EA4A60" w:rsidP="00EA4A60">
      <w:r w:rsidRPr="0033139F">
        <w:rPr>
          <w:rStyle w:val="Style13ptBold"/>
        </w:rPr>
        <w:t>Salemi 20</w:t>
      </w:r>
      <w:r>
        <w:t xml:space="preserve"> </w:t>
      </w:r>
      <w:r w:rsidRPr="0033139F">
        <w:t>Colette Salemi 10-15-2020 "Does COVID-19 raise the risk of violent conflict? Not everywhere"</w:t>
      </w:r>
      <w:r>
        <w:t xml:space="preserve"> </w:t>
      </w:r>
      <w:hyperlink r:id="rId30" w:anchor="selection-309.0-312.0" w:history="1">
        <w:r w:rsidRPr="004E1AFA">
          <w:rPr>
            <w:rStyle w:val="Hyperlink"/>
          </w:rPr>
          <w:t>https://archive.is/h591O#selection-309.0-312.0</w:t>
        </w:r>
      </w:hyperlink>
      <w:r>
        <w:t xml:space="preserve"> (</w:t>
      </w:r>
      <w:r w:rsidRPr="0033139F">
        <w:t xml:space="preserve">Colette Salemi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6CB860CB" w14:textId="77777777" w:rsidR="00EA4A60" w:rsidRPr="003D0649" w:rsidRDefault="00EA4A60" w:rsidP="00EA4A60">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7866486C" w14:textId="77777777" w:rsidR="00EA4A60" w:rsidRDefault="00EA4A60" w:rsidP="00EA4A60">
      <w:r>
        <w:rPr>
          <w:noProof/>
        </w:rPr>
        <w:drawing>
          <wp:inline distT="0" distB="0" distL="0" distR="0" wp14:anchorId="6AC38176" wp14:editId="694A6FE5">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06F56108" w14:textId="77777777" w:rsidR="00EA4A60" w:rsidRDefault="00EA4A60" w:rsidP="00EA4A60">
      <w:pPr>
        <w:pStyle w:val="Heading4"/>
      </w:pPr>
      <w:r>
        <w:t>3] Cooperation and Solidarity Check.</w:t>
      </w:r>
    </w:p>
    <w:p w14:paraId="0E9824E2" w14:textId="77777777" w:rsidR="00EA4A60" w:rsidRPr="003D0649" w:rsidRDefault="00EA4A60" w:rsidP="00EA4A60">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7DCBB5AF" w14:textId="77777777" w:rsidR="00EA4A60" w:rsidRPr="003D0649" w:rsidRDefault="00EA4A60" w:rsidP="00EA4A60">
      <w:pPr>
        <w:rPr>
          <w:sz w:val="16"/>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xml:space="preserve">. The empirical success of such efforts </w:t>
      </w:r>
      <w:proofErr w:type="gramStart"/>
      <w:r w:rsidRPr="003D0649">
        <w:rPr>
          <w:sz w:val="16"/>
        </w:rPr>
        <w:t>is so far been</w:t>
      </w:r>
      <w:proofErr w:type="gramEnd"/>
      <w:r w:rsidRPr="003D0649">
        <w:rPr>
          <w:sz w:val="16"/>
        </w:rPr>
        <w:t xml:space="preserve"> limited (Kelman,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 xml:space="preserve">(Chattu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(Rustad, 2020).</w:t>
      </w:r>
    </w:p>
    <w:p w14:paraId="0B05F4A3" w14:textId="77777777" w:rsidR="00EA4A60" w:rsidRDefault="00EA4A60" w:rsidP="00EA4A60">
      <w:pPr>
        <w:pStyle w:val="Heading4"/>
      </w:pPr>
      <w:r>
        <w:t xml:space="preserve">4] Actors </w:t>
      </w:r>
      <w:r>
        <w:rPr>
          <w:u w:val="single"/>
        </w:rPr>
        <w:t>turn inward</w:t>
      </w:r>
      <w:r>
        <w:t xml:space="preserve"> NOT </w:t>
      </w:r>
      <w:r>
        <w:rPr>
          <w:u w:val="single"/>
        </w:rPr>
        <w:t>outward</w:t>
      </w:r>
      <w:r>
        <w:t>.</w:t>
      </w:r>
    </w:p>
    <w:p w14:paraId="7E86C0A4" w14:textId="77777777" w:rsidR="00EA4A60" w:rsidRPr="003D0649" w:rsidRDefault="00EA4A60" w:rsidP="00EA4A60">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129952F6" w14:textId="77777777" w:rsidR="00EA4A60" w:rsidRDefault="00EA4A60" w:rsidP="00EA4A60">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1F1052C1" w14:textId="77777777" w:rsidR="00EA4A60" w:rsidRDefault="00EA4A60" w:rsidP="00EA4A60">
      <w:pPr>
        <w:pStyle w:val="Heading4"/>
      </w:pPr>
      <w:r>
        <w:t>LBL 1AC Recna Warrants:</w:t>
      </w:r>
    </w:p>
    <w:p w14:paraId="5043701B" w14:textId="77777777" w:rsidR="00EA4A60" w:rsidRDefault="00EA4A60" w:rsidP="00EA4A60">
      <w:pPr>
        <w:pStyle w:val="Heading4"/>
      </w:pPr>
      <w:r>
        <w:t>1] Commander Miscalc Warrant is literally “they die” – a] other diseases like Flu also cause death and b] natural causes – chain of command solves.</w:t>
      </w:r>
    </w:p>
    <w:p w14:paraId="4630AC47" w14:textId="77777777" w:rsidR="00EA4A60" w:rsidRDefault="00EA4A60" w:rsidP="00EA4A60">
      <w:pPr>
        <w:pStyle w:val="Heading4"/>
      </w:pPr>
      <w:r>
        <w:t>2] Zero warrant for this Proliferation Warrant – less likely in pandemics since technology and money is re-directed at social and health spending.</w:t>
      </w:r>
    </w:p>
    <w:p w14:paraId="544DEBEB" w14:textId="77777777" w:rsidR="00EA4A60" w:rsidRPr="00B71193" w:rsidRDefault="00EA4A60" w:rsidP="00EA4A60">
      <w:pPr>
        <w:pStyle w:val="Heading4"/>
      </w:pPr>
      <w:r>
        <w:t>Decades of protests thump any impact</w:t>
      </w:r>
    </w:p>
    <w:p w14:paraId="4C608531" w14:textId="77777777" w:rsidR="00EA4A60" w:rsidRPr="00666790" w:rsidRDefault="00EA4A60" w:rsidP="00EA4A60"/>
    <w:p w14:paraId="2DE27514" w14:textId="77777777" w:rsidR="00EA4A60" w:rsidRPr="00B55AD5" w:rsidRDefault="00EA4A60" w:rsidP="00EA4A60"/>
    <w:p w14:paraId="63B256A8" w14:textId="77777777" w:rsidR="00EA4A60" w:rsidRPr="00B55AD5" w:rsidRDefault="00EA4A60" w:rsidP="00EA4A60"/>
    <w:p w14:paraId="4BB3556E" w14:textId="77777777" w:rsidR="00EA4A60" w:rsidRDefault="00EA4A60" w:rsidP="00EA4A60">
      <w:pPr>
        <w:rPr>
          <w:szCs w:val="26"/>
        </w:rPr>
      </w:pPr>
    </w:p>
    <w:p w14:paraId="39E1341A" w14:textId="77777777" w:rsidR="00EA4A60" w:rsidRDefault="00EA4A60" w:rsidP="00EA4A60">
      <w:pPr>
        <w:pStyle w:val="Heading3"/>
      </w:pPr>
      <w:r>
        <w:t>Imapct Turn</w:t>
      </w:r>
    </w:p>
    <w:p w14:paraId="0F98ACCE" w14:textId="77777777" w:rsidR="00EA4A60" w:rsidRPr="000D07AB" w:rsidRDefault="00EA4A60" w:rsidP="00EA4A60">
      <w:pPr>
        <w:pStyle w:val="Heading4"/>
      </w:pPr>
      <w:r>
        <w:t>First is offense-</w:t>
      </w:r>
    </w:p>
    <w:p w14:paraId="6F2A08C4" w14:textId="77777777" w:rsidR="00EA4A60" w:rsidRDefault="00EA4A60" w:rsidP="00EA4A60">
      <w:pPr>
        <w:pStyle w:val="Heading4"/>
      </w:pPr>
      <w:r>
        <w:t>1] Counterbalancing</w:t>
      </w:r>
    </w:p>
    <w:p w14:paraId="3A9F2E4E" w14:textId="77777777" w:rsidR="00EA4A60" w:rsidRPr="00706F1C" w:rsidRDefault="00EA4A60" w:rsidP="00EA4A60">
      <w:pPr>
        <w:pStyle w:val="Heading4"/>
      </w:pPr>
      <w:r>
        <w:t xml:space="preserve">A. </w:t>
      </w:r>
      <w:r w:rsidRPr="00706F1C">
        <w:t xml:space="preserve">Pursuit of hegemony leads to </w:t>
      </w:r>
      <w:r>
        <w:t>Sino-Russia alliance and is unsustainable</w:t>
      </w:r>
      <w:r w:rsidRPr="00706F1C">
        <w:t>.</w:t>
      </w:r>
    </w:p>
    <w:p w14:paraId="07C03DC8" w14:textId="77777777" w:rsidR="00EA4A60" w:rsidRPr="00706F1C" w:rsidRDefault="00EA4A60" w:rsidP="00EA4A60">
      <w:pPr>
        <w:rPr>
          <w:rStyle w:val="Style13ptBold"/>
        </w:rPr>
      </w:pPr>
      <w:r w:rsidRPr="00706F1C">
        <w:rPr>
          <w:rStyle w:val="Style13ptBold"/>
        </w:rPr>
        <w:t>Porter, DPhil, 19</w:t>
      </w:r>
    </w:p>
    <w:p w14:paraId="750ED428" w14:textId="77777777" w:rsidR="00EA4A60" w:rsidRPr="00706F1C" w:rsidRDefault="00EA4A60" w:rsidP="00EA4A60">
      <w:pPr>
        <w:rPr>
          <w:sz w:val="16"/>
        </w:rPr>
      </w:pPr>
      <w:r w:rsidRPr="00706F1C">
        <w:rPr>
          <w:sz w:val="16"/>
        </w:rPr>
        <w:t xml:space="preserve">(Patrick, </w:t>
      </w:r>
      <w:r w:rsidRPr="00706F1C">
        <w:rPr>
          <w:sz w:val="16"/>
          <w:szCs w:val="16"/>
        </w:rPr>
        <w:t>ModernHistory@Oxford, ProfInternationalSecurityAndStrategy@Birmingham</w:t>
      </w:r>
      <w:r w:rsidRPr="00706F1C">
        <w:rPr>
          <w:sz w:val="16"/>
        </w:rPr>
        <w:t>, Advice for a Dark Age: Managing Great Power Competition, The Washington Quarterly, 42:1, 7-25)</w:t>
      </w:r>
    </w:p>
    <w:p w14:paraId="54EDECB4" w14:textId="77777777" w:rsidR="00EA4A60" w:rsidRPr="00706F1C" w:rsidRDefault="00EA4A60" w:rsidP="00EA4A60">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469E9E11" w14:textId="77777777" w:rsidR="00EA4A60" w:rsidRDefault="00EA4A60" w:rsidP="00EA4A60">
      <w:pPr>
        <w:pStyle w:val="Heading4"/>
      </w:pPr>
      <w:r>
        <w:t xml:space="preserve">B. 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4E22C280" w14:textId="77777777" w:rsidR="00EA4A60" w:rsidRPr="00811267" w:rsidRDefault="00EA4A60" w:rsidP="00EA4A60">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268C778D" w14:textId="77777777" w:rsidR="00EA4A60" w:rsidRDefault="00EA4A60" w:rsidP="00EA4A60">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r w:rsidRPr="00743FAE">
        <w:rPr>
          <w:rStyle w:val="Emphasis"/>
          <w:highlight w:val="green"/>
        </w:rPr>
        <w:t>cyber attacks</w:t>
      </w:r>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Why pursue such a policy in the first place? Are there not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75D327E6" w14:textId="77777777" w:rsidR="00EA4A60" w:rsidRDefault="00EA4A60" w:rsidP="00EA4A60">
      <w:pPr>
        <w:pStyle w:val="Heading4"/>
      </w:pPr>
      <w:r>
        <w:t>2] Terrorism</w:t>
      </w:r>
    </w:p>
    <w:p w14:paraId="40AE8DED" w14:textId="77777777" w:rsidR="00EA4A60" w:rsidRDefault="00EA4A60" w:rsidP="00EA4A60">
      <w:pPr>
        <w:pStyle w:val="Heading4"/>
      </w:pPr>
      <w:r>
        <w:t xml:space="preserve">A. 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0387A22E" w14:textId="77777777" w:rsidR="00EA4A60" w:rsidRPr="006D41CC" w:rsidRDefault="00EA4A60" w:rsidP="00EA4A60">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32"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05657377" w14:textId="77777777" w:rsidR="00EA4A60" w:rsidRPr="006D41CC" w:rsidRDefault="00EA4A60" w:rsidP="00EA4A60">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 xml:space="preserve">active </w:t>
      </w:r>
      <w:proofErr w:type="gramStart"/>
      <w:r w:rsidRPr="00A66A81">
        <w:rPr>
          <w:highlight w:val="green"/>
          <w:u w:val="single"/>
        </w:rPr>
        <w:t>militarily</w:t>
      </w:r>
      <w:r w:rsidRPr="006D41CC">
        <w:rPr>
          <w:sz w:val="16"/>
        </w:rPr>
        <w:t>—invading</w:t>
      </w:r>
      <w:proofErr w:type="gramEnd"/>
      <w:r w:rsidRPr="006D41CC">
        <w:rPr>
          <w:sz w:val="16"/>
        </w:rPr>
        <w:t xml:space="preserve">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200B4AEA" w14:textId="77777777" w:rsidR="00EA4A60" w:rsidRPr="006D41CC" w:rsidRDefault="00EA4A60" w:rsidP="00EA4A60">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6C45ACB3" w14:textId="77777777" w:rsidR="00EA4A60" w:rsidRPr="006D41CC" w:rsidRDefault="00EA4A60" w:rsidP="00EA4A60">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47FF49FC" w14:textId="77777777" w:rsidR="00EA4A60" w:rsidRDefault="00EA4A60" w:rsidP="00EA4A60">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27C6253C" w14:textId="77777777" w:rsidR="00EA4A60" w:rsidRPr="006D41CC" w:rsidRDefault="00EA4A60" w:rsidP="00EA4A60">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 xml:space="preserve">If we </w:t>
      </w:r>
      <w:proofErr w:type="gramStart"/>
      <w:r w:rsidRPr="00A66A81">
        <w:rPr>
          <w:highlight w:val="green"/>
          <w:u w:val="single"/>
        </w:rPr>
        <w:t>have to</w:t>
      </w:r>
      <w:proofErr w:type="gramEnd"/>
      <w:r w:rsidRPr="00A66A81">
        <w:rPr>
          <w:highlight w:val="green"/>
          <w:u w:val="single"/>
        </w:rPr>
        <w:t xml:space="preserve">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778F3CB8" w14:textId="77777777" w:rsidR="00EA4A60" w:rsidRPr="006D41CC" w:rsidRDefault="00EA4A60" w:rsidP="00EA4A60">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4D195B73" w14:textId="77777777" w:rsidR="00EA4A60" w:rsidRPr="006D41CC" w:rsidRDefault="00EA4A60" w:rsidP="00EA4A60">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60D62750" w14:textId="77777777" w:rsidR="00EA4A60" w:rsidRPr="006D41CC" w:rsidRDefault="00EA4A60" w:rsidP="00EA4A60">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 xml:space="preserve">Washington has undertaken </w:t>
      </w:r>
      <w:proofErr w:type="gramStart"/>
      <w:r w:rsidRPr="006D41CC">
        <w:rPr>
          <w:u w:val="single"/>
        </w:rPr>
        <w:t>all of</w:t>
      </w:r>
      <w:proofErr w:type="gramEnd"/>
      <w:r w:rsidRPr="006D41CC">
        <w:rPr>
          <w:u w:val="single"/>
        </w:rPr>
        <w:t xml:space="preserve">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12AF0E6B" w14:textId="77777777" w:rsidR="00EA4A60" w:rsidRPr="006D41CC" w:rsidRDefault="00EA4A60" w:rsidP="00EA4A60">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60C8D6FE" w14:textId="77777777" w:rsidR="00EA4A60" w:rsidRPr="00045A69" w:rsidRDefault="00EA4A60" w:rsidP="00EA4A60">
      <w:pPr>
        <w:pStyle w:val="Heading4"/>
      </w:pPr>
      <w:r>
        <w:t xml:space="preserve">C. 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13ECA9FD" w14:textId="77777777" w:rsidR="00EA4A60" w:rsidRPr="00716809" w:rsidRDefault="00EA4A60" w:rsidP="00EA4A60">
      <w:r w:rsidRPr="00FC7D4B">
        <w:rPr>
          <w:rStyle w:val="Style13ptBold"/>
        </w:rPr>
        <w:t>Arguello and Buis, 18</w:t>
      </w:r>
      <w:r>
        <w:t xml:space="preserve"> – *Irma, Founder and Chair of the NPSGlobal Foundation (Non-proliferation for Global Security), degree in Phyisics Science from the University of Buenos Aires, Master degree in Business Administration from IDEA/Wharton School, Defense and Security studies (Master level) at the Escuela de Defensa Nacional, Argentina; **Emiliano, lawyer and associate professor of public international law, international humanitarian law, international law of disarmament, and the origins of international law in antiquity (Irma Arguello &amp; Emiliano J. Buis,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79420EF8" w14:textId="77777777" w:rsidR="00EA4A60" w:rsidRDefault="00EA4A60" w:rsidP="00EA4A60">
      <w:pPr>
        <w:rPr>
          <w:sz w:val="16"/>
        </w:rPr>
      </w:pPr>
      <w:r w:rsidRPr="00716809">
        <w:rPr>
          <w:sz w:val="16"/>
        </w:rPr>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rPr>
          <w:sz w:val="16"/>
        </w:rPr>
        <w:t xml:space="preserve">, however, </w:t>
      </w:r>
      <w:r w:rsidRPr="003F2EB4">
        <w:rPr>
          <w:rStyle w:val="StyleUnderline"/>
        </w:rPr>
        <w:t>and</w:t>
      </w:r>
      <w:r w:rsidRPr="00716809">
        <w:rPr>
          <w:sz w:val="16"/>
        </w:rPr>
        <w:t xml:space="preserve"> promptly </w:t>
      </w:r>
      <w:r w:rsidRPr="003F2EB4">
        <w:rPr>
          <w:rStyle w:val="Emphasis"/>
        </w:rPr>
        <w:t>propagate</w:t>
      </w:r>
      <w:r>
        <w:rPr>
          <w:rStyle w:val="Emphasis"/>
        </w:rPr>
        <w:t xml:space="preserve"> </w:t>
      </w:r>
      <w:r w:rsidRPr="003F2EB4">
        <w:rPr>
          <w:rStyle w:val="Emphasis"/>
        </w:rPr>
        <w:t>worldwide</w:t>
      </w:r>
      <w:r w:rsidRPr="00716809">
        <w:rPr>
          <w:sz w:val="16"/>
        </w:rPr>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rPr>
          <w:sz w:val="16"/>
        </w:rPr>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rPr>
          <w:sz w:val="16"/>
        </w:rPr>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rPr>
          <w:sz w:val="16"/>
        </w:rPr>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rPr>
          <w:sz w:val="16"/>
        </w:rPr>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rPr>
          <w:sz w:val="16"/>
        </w:rPr>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rPr>
          <w:sz w:val="16"/>
        </w:rPr>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rPr>
          <w:sz w:val="16"/>
        </w:rPr>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rPr>
          <w:sz w:val="16"/>
        </w:rPr>
        <w:t xml:space="preserve">, likely </w:t>
      </w:r>
      <w:r w:rsidRPr="00D23D6B">
        <w:rPr>
          <w:rStyle w:val="Emphasis"/>
        </w:rPr>
        <w:t>lasting for years</w:t>
      </w:r>
      <w:r w:rsidRPr="00D23D6B">
        <w:rPr>
          <w:sz w:val="16"/>
        </w:rPr>
        <w:t>.</w:t>
      </w:r>
      <w:r w:rsidRPr="00716809">
        <w:rPr>
          <w:sz w:val="16"/>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rPr>
          <w:sz w:val="16"/>
        </w:rPr>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rPr>
          <w:sz w:val="16"/>
        </w:rPr>
        <w:t xml:space="preserve">, </w:t>
      </w:r>
      <w:r w:rsidRPr="00716809">
        <w:rPr>
          <w:rStyle w:val="StyleUnderline"/>
        </w:rPr>
        <w:t>security, and relations among states</w:t>
      </w:r>
      <w:r w:rsidRPr="00716809">
        <w:rPr>
          <w:sz w:val="16"/>
        </w:rPr>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rPr>
          <w:sz w:val="16"/>
        </w:rPr>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rPr>
          <w:sz w:val="16"/>
        </w:rPr>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rPr>
          <w:sz w:val="16"/>
        </w:rPr>
        <w:t xml:space="preserve">. </w:t>
      </w:r>
      <w:r w:rsidRPr="00716809">
        <w:rPr>
          <w:rStyle w:val="StyleUnderline"/>
        </w:rPr>
        <w:t>After the attack</w:t>
      </w:r>
      <w:r w:rsidRPr="00716809">
        <w:rPr>
          <w:sz w:val="16"/>
        </w:rPr>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rPr>
          <w:sz w:val="16"/>
        </w:rPr>
        <w:t xml:space="preserve">, and a deep review of concepts such as nuclear deterrence, no-firstuse, proportionality, and negative security assurances. Finally, the behavior of governments and individuals would also change radically. </w:t>
      </w:r>
      <w:r w:rsidRPr="00D23D6B">
        <w:rPr>
          <w:rStyle w:val="Emphasis"/>
          <w:highlight w:val="green"/>
        </w:rPr>
        <w:t>Internal chaos</w:t>
      </w:r>
      <w:r w:rsidRPr="00716809">
        <w:rPr>
          <w:sz w:val="16"/>
        </w:rPr>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rPr>
          <w:sz w:val="16"/>
        </w:rPr>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rPr>
          <w:sz w:val="16"/>
        </w:rPr>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rPr>
          <w:sz w:val="16"/>
        </w:rPr>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rPr>
          <w:sz w:val="16"/>
        </w:rPr>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rPr>
          <w:sz w:val="16"/>
        </w:rPr>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rPr>
          <w:sz w:val="16"/>
        </w:rPr>
        <w:t xml:space="preserve">. </w:t>
      </w:r>
      <w:r w:rsidRPr="00D23D6B">
        <w:rPr>
          <w:rStyle w:val="StyleUnderline"/>
        </w:rPr>
        <w:t>There would</w:t>
      </w:r>
      <w:r w:rsidRPr="00716809">
        <w:rPr>
          <w:sz w:val="16"/>
        </w:rPr>
        <w:t xml:space="preserve"> also </w:t>
      </w:r>
      <w:r w:rsidRPr="00D23D6B">
        <w:rPr>
          <w:rStyle w:val="StyleUnderline"/>
        </w:rPr>
        <w:t>be</w:t>
      </w:r>
      <w:r w:rsidRPr="00716809">
        <w:rPr>
          <w:sz w:val="16"/>
        </w:rPr>
        <w:t xml:space="preserve"> a </w:t>
      </w:r>
      <w:r w:rsidRPr="00D23D6B">
        <w:rPr>
          <w:rStyle w:val="Emphasis"/>
        </w:rPr>
        <w:t>significant increase in social fragmentation</w:t>
      </w:r>
      <w:r w:rsidRPr="00716809">
        <w:rPr>
          <w:sz w:val="16"/>
        </w:rPr>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rPr>
          <w:sz w:val="16"/>
        </w:rPr>
        <w:t xml:space="preserve">, </w:t>
      </w:r>
      <w:r w:rsidRPr="00716809">
        <w:rPr>
          <w:rStyle w:val="StyleUnderline"/>
        </w:rPr>
        <w:t>mistrust</w:t>
      </w:r>
      <w:r w:rsidRPr="00716809">
        <w:rPr>
          <w:sz w:val="16"/>
        </w:rPr>
        <w:t xml:space="preserve">, </w:t>
      </w:r>
      <w:r w:rsidRPr="00716809">
        <w:rPr>
          <w:rStyle w:val="StyleUnderline"/>
        </w:rPr>
        <w:t>and intolerance</w:t>
      </w:r>
      <w:r w:rsidRPr="00716809">
        <w:rPr>
          <w:sz w:val="16"/>
        </w:rPr>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rPr>
          <w:sz w:val="16"/>
        </w:rPr>
        <w:t>.</w:t>
      </w:r>
    </w:p>
    <w:p w14:paraId="76454BE8" w14:textId="77777777" w:rsidR="00EA4A60" w:rsidRDefault="00EA4A60" w:rsidP="00EA4A60">
      <w:pPr>
        <w:pStyle w:val="Heading4"/>
      </w:pPr>
      <w:r>
        <w:t>3] 1AC Brands says heg solves prolif:</w:t>
      </w:r>
    </w:p>
    <w:p w14:paraId="5B7E0162" w14:textId="77777777" w:rsidR="00EA4A60" w:rsidRDefault="00EA4A60" w:rsidP="00EA4A60">
      <w:r>
        <w:t xml:space="preserve">This </w:t>
      </w:r>
      <w:r w:rsidRPr="002E1AEA">
        <w:rPr>
          <w:rStyle w:val="Emphasis"/>
          <w:highlight w:val="gree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2E1AEA">
        <w:rPr>
          <w:rStyle w:val="Emphasis"/>
          <w:highlight w:val="gree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2E1AEA">
        <w:rPr>
          <w:rStyle w:val="Emphasis"/>
          <w:highlight w:val="gree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0C08016B" w14:textId="77777777" w:rsidR="00EA4A60" w:rsidRPr="00597016" w:rsidRDefault="00EA4A60" w:rsidP="00EA4A60">
      <w:pPr>
        <w:pStyle w:val="Heading4"/>
        <w:rPr>
          <w:rFonts w:cs="Calibri"/>
        </w:rPr>
      </w:pPr>
      <w:r>
        <w:t>P</w:t>
      </w:r>
      <w:r>
        <w:rPr>
          <w:rFonts w:cs="Calibri"/>
        </w:rPr>
        <w:t>rolif solves war – no way they get a new terminal lol</w:t>
      </w:r>
    </w:p>
    <w:p w14:paraId="2A2B202B" w14:textId="77777777" w:rsidR="00EA4A60" w:rsidRPr="00597016" w:rsidRDefault="00EA4A60" w:rsidP="00EA4A60">
      <w:pPr>
        <w:rPr>
          <w:rStyle w:val="Style13ptBold"/>
        </w:rPr>
      </w:pPr>
      <w:r w:rsidRPr="00597016">
        <w:rPr>
          <w:rStyle w:val="Style13ptBold"/>
        </w:rPr>
        <w:t>Cohen, PhD, ‘17</w:t>
      </w:r>
    </w:p>
    <w:p w14:paraId="537DD13C" w14:textId="77777777" w:rsidR="00EA4A60" w:rsidRPr="00597016" w:rsidRDefault="00EA4A60" w:rsidP="00EA4A60">
      <w:pPr>
        <w:rPr>
          <w:sz w:val="16"/>
          <w:szCs w:val="16"/>
        </w:rPr>
      </w:pPr>
      <w:r w:rsidRPr="00597016">
        <w:rPr>
          <w:sz w:val="16"/>
          <w:szCs w:val="16"/>
        </w:rPr>
        <w:t>(Michael D., PoliSci@BritishColumbia, SeniorLecturerSecurityStudies@Macquarie, “How nuclear proliferation causes conflict: the case for optimistic pessimism,” The Nonproliferation Review, Volume 23, Issue 3-4) BW</w:t>
      </w:r>
    </w:p>
    <w:p w14:paraId="1CD0CCCE" w14:textId="77777777" w:rsidR="00EA4A60" w:rsidRPr="00597016" w:rsidRDefault="00EA4A60" w:rsidP="00EA4A60">
      <w:pPr>
        <w:rPr>
          <w:sz w:val="16"/>
        </w:rPr>
      </w:pPr>
      <w:r w:rsidRPr="00597016">
        <w:rPr>
          <w:sz w:val="16"/>
        </w:rPr>
        <w:t xml:space="preserve">But </w:t>
      </w:r>
      <w:r w:rsidRPr="00597016">
        <w:rPr>
          <w:rStyle w:val="StyleUnderline"/>
        </w:rPr>
        <w:t>there is a systematic effect of experience with nuclear weapons on</w:t>
      </w:r>
      <w:r w:rsidRPr="00597016">
        <w:rPr>
          <w:sz w:val="16"/>
        </w:rPr>
        <w:t xml:space="preserve"> the </w:t>
      </w:r>
      <w:r w:rsidRPr="00597016">
        <w:rPr>
          <w:rStyle w:val="StyleUnderline"/>
        </w:rPr>
        <w:t>conflict propensity</w:t>
      </w:r>
      <w:r w:rsidRPr="00597016">
        <w:rPr>
          <w:sz w:val="16"/>
        </w:rPr>
        <w:t xml:space="preserve"> of </w:t>
      </w:r>
      <w:r w:rsidRPr="00B64B9F">
        <w:rPr>
          <w:sz w:val="16"/>
        </w:rPr>
        <w:t xml:space="preserve">states. </w:t>
      </w:r>
      <w:r w:rsidRPr="00B64B9F">
        <w:rPr>
          <w:rStyle w:val="StyleUnderline"/>
        </w:rPr>
        <w:t>The Soviet Union stopped challenging the status quo</w:t>
      </w:r>
      <w:r w:rsidRPr="00B64B9F">
        <w:rPr>
          <w:sz w:val="16"/>
        </w:rPr>
        <w:t xml:space="preserve"> in Berlin and Cuba </w:t>
      </w:r>
      <w:r w:rsidRPr="00B64B9F">
        <w:rPr>
          <w:rStyle w:val="StyleUnderline"/>
        </w:rPr>
        <w:t>after 1963.</w:t>
      </w:r>
      <w:r w:rsidRPr="00B64B9F">
        <w:rPr>
          <w:sz w:val="16"/>
        </w:rPr>
        <w:t xml:space="preserve"> The number of fatalities from terrorist violence in Kashmir in 2012 was almost that of 1989.83 </w:t>
      </w:r>
      <w:r w:rsidRPr="00B64B9F">
        <w:rPr>
          <w:rStyle w:val="StyleUnderline"/>
        </w:rPr>
        <w:t>Mao never again challenged Soviet forces after</w:t>
      </w:r>
      <w:r w:rsidRPr="00B64B9F">
        <w:rPr>
          <w:sz w:val="16"/>
        </w:rPr>
        <w:t xml:space="preserve"> the 1969 </w:t>
      </w:r>
      <w:r w:rsidRPr="00B64B9F">
        <w:rPr>
          <w:rStyle w:val="StyleUnderline"/>
        </w:rPr>
        <w:t>Zhenbao</w:t>
      </w:r>
      <w:r w:rsidRPr="00B64B9F">
        <w:rPr>
          <w:sz w:val="16"/>
        </w:rPr>
        <w:t xml:space="preserve"> conflict. Rec</w:t>
      </w:r>
      <w:r w:rsidRPr="00597016">
        <w:rPr>
          <w:sz w:val="16"/>
        </w:rPr>
        <w:t xml:space="preserve">ent </w:t>
      </w:r>
      <w:r w:rsidRPr="00597016">
        <w:rPr>
          <w:rStyle w:val="Emphasis"/>
          <w:highlight w:val="green"/>
        </w:rPr>
        <w:t>quantitative studies have</w:t>
      </w:r>
      <w:r w:rsidRPr="00597016">
        <w:rPr>
          <w:sz w:val="16"/>
        </w:rPr>
        <w:t xml:space="preserve"> also </w:t>
      </w:r>
      <w:r w:rsidRPr="00597016">
        <w:rPr>
          <w:rStyle w:val="Emphasis"/>
          <w:highlight w:val="green"/>
        </w:rPr>
        <w:t>concluded that experience</w:t>
      </w:r>
      <w:r w:rsidRPr="00597016">
        <w:rPr>
          <w:sz w:val="16"/>
        </w:rPr>
        <w:t xml:space="preserve"> with nuclear weapons </w:t>
      </w:r>
      <w:r w:rsidRPr="00597016">
        <w:rPr>
          <w:rStyle w:val="Emphasis"/>
          <w:highlight w:val="green"/>
        </w:rPr>
        <w:t>moderates</w:t>
      </w:r>
      <w:r w:rsidRPr="00597016">
        <w:rPr>
          <w:rStyle w:val="Emphasis"/>
        </w:rPr>
        <w:t xml:space="preserve"> the </w:t>
      </w:r>
      <w:r w:rsidRPr="00597016">
        <w:rPr>
          <w:rStyle w:val="Emphasis"/>
          <w:highlight w:val="green"/>
        </w:rPr>
        <w:t>conflict propensity of new nuclear powers.</w:t>
      </w:r>
      <w:r w:rsidRPr="00597016">
        <w:rPr>
          <w:sz w:val="16"/>
        </w:rPr>
        <w:t xml:space="preserve"> Most </w:t>
      </w:r>
      <w:r w:rsidRPr="00597016">
        <w:rPr>
          <w:rStyle w:val="StyleUnderline"/>
        </w:rPr>
        <w:t xml:space="preserve">quantitative scholarship concludes that nuclear </w:t>
      </w:r>
      <w:r w:rsidRPr="00597016">
        <w:rPr>
          <w:rStyle w:val="StyleUnderline"/>
          <w:highlight w:val="green"/>
        </w:rPr>
        <w:t>prolif</w:t>
      </w:r>
      <w:r w:rsidRPr="00597016">
        <w:rPr>
          <w:rStyle w:val="StyleUnderline"/>
        </w:rPr>
        <w:t xml:space="preserve">eration </w:t>
      </w:r>
      <w:r w:rsidRPr="00597016">
        <w:rPr>
          <w:rStyle w:val="Emphasis"/>
          <w:highlight w:val="green"/>
        </w:rPr>
        <w:t>does not lead to conventional conflict</w:t>
      </w:r>
      <w:r w:rsidRPr="00597016">
        <w:rPr>
          <w:rStyle w:val="StyleUnderline"/>
        </w:rPr>
        <w:t xml:space="preserve"> because</w:t>
      </w:r>
      <w:r w:rsidRPr="00597016">
        <w:rPr>
          <w:sz w:val="16"/>
        </w:rPr>
        <w:t xml:space="preserve"> quantitative </w:t>
      </w:r>
      <w:r w:rsidRPr="00597016">
        <w:rPr>
          <w:rStyle w:val="StyleUnderline"/>
        </w:rPr>
        <w:t>tests showed no relationship</w:t>
      </w:r>
      <w:r w:rsidRPr="00597016">
        <w:rPr>
          <w:sz w:val="16"/>
        </w:rPr>
        <w:t xml:space="preserve"> between these variables.84 States that develop nuclear weapons are highly conflict prone, so a high propensity for conflict likely causes nuclear-weapon development and further conflict.</w:t>
      </w:r>
      <w:r w:rsidRPr="00B64B9F">
        <w:rPr>
          <w:sz w:val="16"/>
        </w:rPr>
        <w:t xml:space="preserve">85 But </w:t>
      </w:r>
      <w:r w:rsidRPr="00B64B9F">
        <w:rPr>
          <w:rStyle w:val="StyleUnderline"/>
        </w:rPr>
        <w:t>statistical research has ignored the role of experience</w:t>
      </w:r>
      <w:r w:rsidRPr="00B64B9F">
        <w:rPr>
          <w:sz w:val="16"/>
        </w:rPr>
        <w:t xml:space="preserve"> with</w:t>
      </w:r>
      <w:r w:rsidRPr="00597016">
        <w:rPr>
          <w:sz w:val="16"/>
        </w:rPr>
        <w:t xml:space="preserve"> nuclear weapons</w:t>
      </w:r>
      <w:r w:rsidRPr="008B7B03">
        <w:rPr>
          <w:sz w:val="16"/>
        </w:rPr>
        <w:t xml:space="preserve">. </w:t>
      </w:r>
      <w:r w:rsidRPr="008B7B03">
        <w:rPr>
          <w:rStyle w:val="StyleUnderline"/>
        </w:rPr>
        <w:t>Temporally disaggregating the effect</w:t>
      </w:r>
      <w:r w:rsidRPr="008B7B03">
        <w:rPr>
          <w:sz w:val="16"/>
        </w:rPr>
        <w:t xml:space="preserve"> of nuclear proliferation on state conflict </w:t>
      </w:r>
      <w:r w:rsidRPr="008B7B03">
        <w:rPr>
          <w:rStyle w:val="StyleUnderline"/>
        </w:rPr>
        <w:t xml:space="preserve">uncovers a </w:t>
      </w:r>
      <w:r w:rsidRPr="008B7B03">
        <w:rPr>
          <w:rStyle w:val="Emphasis"/>
        </w:rPr>
        <w:t>robust correlation</w:t>
      </w:r>
      <w:r w:rsidRPr="008B7B03">
        <w:rPr>
          <w:sz w:val="16"/>
        </w:rPr>
        <w:t xml:space="preserve"> between nuclear-weapon proliferation</w:t>
      </w:r>
      <w:r w:rsidRPr="00597016">
        <w:rPr>
          <w:sz w:val="16"/>
        </w:rPr>
        <w:t>, experience, and international dispute behavior.</w:t>
      </w:r>
    </w:p>
    <w:p w14:paraId="114DC4CB" w14:textId="77777777" w:rsidR="00EA4A60" w:rsidRPr="00597016" w:rsidRDefault="00EA4A60" w:rsidP="00EA4A60">
      <w:pPr>
        <w:rPr>
          <w:sz w:val="16"/>
        </w:rPr>
      </w:pPr>
      <w:r w:rsidRPr="00597016">
        <w:rPr>
          <w:rStyle w:val="StyleUnderline"/>
        </w:rPr>
        <w:t>U</w:t>
      </w:r>
      <w:r w:rsidRPr="00597016">
        <w:rPr>
          <w:sz w:val="16"/>
        </w:rPr>
        <w:t xml:space="preserve">niversity of </w:t>
      </w:r>
      <w:r w:rsidRPr="00597016">
        <w:rPr>
          <w:rStyle w:val="StyleUnderline"/>
        </w:rPr>
        <w:t>Penn</w:t>
      </w:r>
      <w:r w:rsidRPr="00597016">
        <w:rPr>
          <w:sz w:val="16"/>
        </w:rPr>
        <w:t>sylvania</w:t>
      </w:r>
      <w:r w:rsidRPr="00597016">
        <w:rPr>
          <w:rStyle w:val="StyleUnderline"/>
        </w:rPr>
        <w:t>’s</w:t>
      </w:r>
      <w:r w:rsidRPr="00597016">
        <w:rPr>
          <w:sz w:val="16"/>
        </w:rPr>
        <w:t xml:space="preserve"> Michael </w:t>
      </w:r>
      <w:r w:rsidRPr="00597016">
        <w:rPr>
          <w:rStyle w:val="StyleUnderline"/>
        </w:rPr>
        <w:t xml:space="preserve">Horowitz conducted a </w:t>
      </w:r>
      <w:r w:rsidRPr="00597016">
        <w:rPr>
          <w:rStyle w:val="Emphasis"/>
        </w:rPr>
        <w:t>statistical analysis</w:t>
      </w:r>
      <w:r w:rsidRPr="00597016">
        <w:rPr>
          <w:rStyle w:val="StyleUnderline"/>
        </w:rPr>
        <w:t xml:space="preserve"> and found that the </w:t>
      </w:r>
      <w:r w:rsidRPr="00597016">
        <w:rPr>
          <w:rStyle w:val="StyleUnderline"/>
          <w:highlight w:val="green"/>
        </w:rPr>
        <w:t>probability of</w:t>
      </w:r>
      <w:r w:rsidRPr="00597016">
        <w:rPr>
          <w:rStyle w:val="StyleUnderline"/>
        </w:rPr>
        <w:t xml:space="preserve"> new nuclear states </w:t>
      </w:r>
      <w:r w:rsidRPr="00597016">
        <w:rPr>
          <w:rStyle w:val="StyleUnderline"/>
          <w:highlight w:val="green"/>
        </w:rPr>
        <w:t>reciprocating disputes</w:t>
      </w:r>
      <w:r w:rsidRPr="00597016">
        <w:rPr>
          <w:sz w:val="16"/>
        </w:rPr>
        <w:t xml:space="preserve"> quickly increases and then </w:t>
      </w:r>
      <w:r w:rsidRPr="00597016">
        <w:rPr>
          <w:rStyle w:val="Emphasis"/>
          <w:highlight w:val="green"/>
        </w:rPr>
        <w:t>decreases over time</w:t>
      </w:r>
      <w:r w:rsidRPr="00597016">
        <w:rPr>
          <w:sz w:val="16"/>
        </w:rPr>
        <w:t>.</w:t>
      </w:r>
    </w:p>
    <w:p w14:paraId="6F835DEF" w14:textId="77777777" w:rsidR="00EA4A60" w:rsidRPr="00597016" w:rsidRDefault="00EA4A60" w:rsidP="00EA4A60">
      <w:pPr>
        <w:rPr>
          <w:sz w:val="16"/>
        </w:rPr>
      </w:pPr>
      <w:r w:rsidRPr="00597016">
        <w:rPr>
          <w:sz w:val="16"/>
        </w:rPr>
        <w:t xml:space="preserve">The probability that a nuclear state will reciprocate a dispute with a non-nuclear </w:t>
      </w:r>
      <w:r w:rsidRPr="00B64B9F">
        <w:rPr>
          <w:sz w:val="16"/>
        </w:rPr>
        <w:t xml:space="preserve">state drops </w:t>
      </w:r>
      <w:r w:rsidRPr="00B64B9F">
        <w:rPr>
          <w:rStyle w:val="StyleUnderline"/>
        </w:rPr>
        <w:t>from .53 one year after</w:t>
      </w:r>
      <w:r w:rsidRPr="00B64B9F">
        <w:rPr>
          <w:sz w:val="16"/>
        </w:rPr>
        <w:t xml:space="preserve"> developing nuclear weapons </w:t>
      </w:r>
      <w:r w:rsidRPr="00B64B9F">
        <w:rPr>
          <w:rStyle w:val="StyleUnderline"/>
        </w:rPr>
        <w:t>to .23 in year 56.</w:t>
      </w:r>
      <w:r w:rsidRPr="00B64B9F">
        <w:rPr>
          <w:sz w:val="16"/>
        </w:rPr>
        <w:t xml:space="preserve"> Two new nuclear powers are 67 percent more likely to reciprocate a dispute</w:t>
      </w:r>
      <w:r w:rsidRPr="00597016">
        <w:rPr>
          <w:sz w:val="16"/>
        </w:rPr>
        <w:t xml:space="preserve"> than two average non-nuclear states. </w:t>
      </w:r>
      <w:r w:rsidRPr="00B64B9F">
        <w:rPr>
          <w:rStyle w:val="StyleUnderline"/>
        </w:rPr>
        <w:t xml:space="preserve">Two experienced nuclear powers are </w:t>
      </w:r>
      <w:r w:rsidRPr="00B64B9F">
        <w:rPr>
          <w:rStyle w:val="Emphasis"/>
        </w:rPr>
        <w:t>65 percent less</w:t>
      </w:r>
      <w:r w:rsidRPr="00B64B9F">
        <w:rPr>
          <w:rStyle w:val="StyleUnderline"/>
        </w:rPr>
        <w:t xml:space="preserve"> likely to reciprocate than two average non-nuclear states.</w:t>
      </w:r>
      <w:r w:rsidRPr="00B64B9F">
        <w:rPr>
          <w:sz w:val="16"/>
        </w:rPr>
        <w:t xml:space="preserve"> The probability</w:t>
      </w:r>
      <w:r w:rsidRPr="00597016">
        <w:rPr>
          <w:sz w:val="16"/>
        </w:rPr>
        <w:t xml:space="preserve"> of dispute reciprocation between an experienced and new nuclear power is 26 percent greater than two non-nuclear states, and the probability of a very experienced state and a somewhat experienced state reciprocating is 42 percent less than two non-nuclear states.86</w:t>
      </w:r>
    </w:p>
    <w:p w14:paraId="1DB790E3" w14:textId="77777777" w:rsidR="00EA4A60" w:rsidRPr="00597016" w:rsidRDefault="00EA4A60" w:rsidP="00EA4A60">
      <w:pPr>
        <w:rPr>
          <w:sz w:val="16"/>
        </w:rPr>
      </w:pPr>
      <w:r w:rsidRPr="00597016">
        <w:rPr>
          <w:rStyle w:val="StyleUnderline"/>
        </w:rPr>
        <w:t>U</w:t>
      </w:r>
      <w:r w:rsidRPr="00597016">
        <w:rPr>
          <w:sz w:val="16"/>
        </w:rPr>
        <w:t xml:space="preserve">niversity of </w:t>
      </w:r>
      <w:r w:rsidRPr="00597016">
        <w:rPr>
          <w:rStyle w:val="StyleUnderline"/>
        </w:rPr>
        <w:t>C</w:t>
      </w:r>
      <w:r w:rsidRPr="00597016">
        <w:rPr>
          <w:sz w:val="16"/>
        </w:rPr>
        <w:t>alifornia-</w:t>
      </w:r>
      <w:r w:rsidRPr="00597016">
        <w:rPr>
          <w:rStyle w:val="StyleUnderline"/>
        </w:rPr>
        <w:t>San Diego’s</w:t>
      </w:r>
      <w:r w:rsidRPr="00597016">
        <w:rPr>
          <w:sz w:val="16"/>
        </w:rPr>
        <w:t xml:space="preserve"> Erik </w:t>
      </w:r>
      <w:r w:rsidRPr="00597016">
        <w:rPr>
          <w:rStyle w:val="StyleUnderline"/>
        </w:rPr>
        <w:t>Gartzke conducted a similar statistical test</w:t>
      </w:r>
      <w:r w:rsidRPr="00597016">
        <w:rPr>
          <w:sz w:val="16"/>
        </w:rPr>
        <w:t xml:space="preserve"> when the dependent variable was dispute initiation rather than reciprocation </w:t>
      </w:r>
      <w:r w:rsidRPr="00597016">
        <w:rPr>
          <w:rStyle w:val="StyleUnderline"/>
        </w:rPr>
        <w:t>and found</w:t>
      </w:r>
      <w:r w:rsidRPr="00597016">
        <w:rPr>
          <w:sz w:val="16"/>
        </w:rPr>
        <w:t xml:space="preserve"> similarly </w:t>
      </w:r>
      <w:r w:rsidRPr="00597016">
        <w:rPr>
          <w:rStyle w:val="StyleUnderline"/>
        </w:rPr>
        <w:t>robust results.</w:t>
      </w:r>
      <w:r w:rsidRPr="00597016">
        <w:rPr>
          <w:sz w:val="16"/>
        </w:rPr>
        <w:t xml:space="preserve">87 Gartzke found </w:t>
      </w:r>
      <w:r w:rsidRPr="008B7B03">
        <w:rPr>
          <w:sz w:val="16"/>
        </w:rPr>
        <w:t>t</w:t>
      </w:r>
      <w:r w:rsidRPr="00597016">
        <w:rPr>
          <w:sz w:val="16"/>
        </w:rPr>
        <w:t xml:space="preserve">hat, </w:t>
      </w:r>
      <w:r w:rsidRPr="00597016">
        <w:rPr>
          <w:rStyle w:val="StyleUnderline"/>
          <w:highlight w:val="green"/>
        </w:rPr>
        <w:t>while the overall effect</w:t>
      </w:r>
      <w:r w:rsidRPr="00597016">
        <w:rPr>
          <w:rStyle w:val="StyleUnderline"/>
        </w:rPr>
        <w:t xml:space="preserve"> of</w:t>
      </w:r>
      <w:r w:rsidRPr="00597016">
        <w:rPr>
          <w:sz w:val="16"/>
        </w:rPr>
        <w:t xml:space="preserve"> nuclear </w:t>
      </w:r>
      <w:r w:rsidRPr="00597016">
        <w:rPr>
          <w:rStyle w:val="StyleUnderline"/>
        </w:rPr>
        <w:t>prolif</w:t>
      </w:r>
      <w:r w:rsidRPr="00597016">
        <w:rPr>
          <w:sz w:val="16"/>
        </w:rPr>
        <w:t xml:space="preserve">eration </w:t>
      </w:r>
      <w:r w:rsidRPr="00597016">
        <w:rPr>
          <w:rStyle w:val="StyleUnderline"/>
        </w:rPr>
        <w:t xml:space="preserve">on conflict propensity </w:t>
      </w:r>
      <w:r w:rsidRPr="00597016">
        <w:rPr>
          <w:rStyle w:val="StyleUnderline"/>
          <w:highlight w:val="green"/>
        </w:rPr>
        <w:t>is neutral,</w:t>
      </w:r>
      <w:r w:rsidRPr="00597016">
        <w:rPr>
          <w:rStyle w:val="StyleUnderline"/>
        </w:rPr>
        <w:t xml:space="preserve"> there is variation</w:t>
      </w:r>
      <w:r w:rsidRPr="00597016">
        <w:rPr>
          <w:sz w:val="16"/>
        </w:rPr>
        <w:t xml:space="preserve"> in the effect of proliferation </w:t>
      </w:r>
      <w:r w:rsidRPr="00597016">
        <w:rPr>
          <w:rStyle w:val="StyleUnderline"/>
        </w:rPr>
        <w:t>over time.</w:t>
      </w:r>
      <w:r w:rsidRPr="00597016">
        <w:rPr>
          <w:sz w:val="16"/>
        </w:rPr>
        <w:t xml:space="preserve"> Nuclear proliferation influences the timing, rather than the occurrence, of disputes. While </w:t>
      </w:r>
      <w:r w:rsidRPr="00597016">
        <w:rPr>
          <w:rStyle w:val="Emphasis"/>
        </w:rPr>
        <w:t xml:space="preserve">new </w:t>
      </w:r>
      <w:r w:rsidRPr="00597016">
        <w:rPr>
          <w:rStyle w:val="Emphasis"/>
          <w:highlight w:val="green"/>
        </w:rPr>
        <w:t>nuclear states</w:t>
      </w:r>
      <w:r w:rsidRPr="00597016">
        <w:rPr>
          <w:sz w:val="16"/>
        </w:rPr>
        <w:t xml:space="preserve"> are prone to initiate militarized </w:t>
      </w:r>
      <w:r w:rsidRPr="008B7B03">
        <w:rPr>
          <w:sz w:val="16"/>
        </w:rPr>
        <w:t xml:space="preserve">disputes, </w:t>
      </w:r>
      <w:r w:rsidRPr="008B7B03">
        <w:rPr>
          <w:rStyle w:val="Emphasis"/>
        </w:rPr>
        <w:t>over time</w:t>
      </w:r>
      <w:r w:rsidRPr="00597016">
        <w:rPr>
          <w:sz w:val="16"/>
        </w:rPr>
        <w:t xml:space="preserve"> they </w:t>
      </w:r>
      <w:r w:rsidRPr="00597016">
        <w:rPr>
          <w:rStyle w:val="Emphasis"/>
          <w:highlight w:val="green"/>
        </w:rPr>
        <w:t>moderate</w:t>
      </w:r>
      <w:r w:rsidRPr="00597016">
        <w:rPr>
          <w:rStyle w:val="Emphasis"/>
        </w:rPr>
        <w:t xml:space="preserve"> their </w:t>
      </w:r>
      <w:r w:rsidRPr="00597016">
        <w:rPr>
          <w:rStyle w:val="Emphasis"/>
          <w:highlight w:val="green"/>
        </w:rPr>
        <w:t>policies</w:t>
      </w:r>
      <w:r w:rsidRPr="00597016">
        <w:rPr>
          <w:rStyle w:val="StyleUnderline"/>
        </w:rPr>
        <w:t xml:space="preserve"> and become as likely to initiate disputes as they were before nuclear proliferation.</w:t>
      </w:r>
      <w:r w:rsidRPr="00597016">
        <w:rPr>
          <w:sz w:val="16"/>
        </w:rPr>
        <w:t xml:space="preserve">88 These effects wash out in statistical </w:t>
      </w:r>
      <w:r w:rsidRPr="00B64B9F">
        <w:rPr>
          <w:sz w:val="16"/>
        </w:rPr>
        <w:t>tests</w:t>
      </w:r>
      <w:r w:rsidRPr="00597016">
        <w:rPr>
          <w:sz w:val="16"/>
        </w:rPr>
        <w:t xml:space="preserve"> that do not control for experience with nuclear weapons. In short, </w:t>
      </w:r>
      <w:r w:rsidRPr="00597016">
        <w:rPr>
          <w:rStyle w:val="Emphasis"/>
          <w:highlight w:val="green"/>
        </w:rPr>
        <w:t xml:space="preserve">if </w:t>
      </w:r>
      <w:r w:rsidRPr="00597016">
        <w:rPr>
          <w:rStyle w:val="Emphasis"/>
          <w:sz w:val="24"/>
          <w:highlight w:val="green"/>
        </w:rPr>
        <w:t>Iran and North Korea</w:t>
      </w:r>
      <w:r w:rsidRPr="00597016">
        <w:rPr>
          <w:rStyle w:val="Emphasis"/>
          <w:highlight w:val="green"/>
        </w:rPr>
        <w:t xml:space="preserve"> develop nuc</w:t>
      </w:r>
      <w:r w:rsidRPr="00B64B9F">
        <w:rPr>
          <w:rStyle w:val="Emphasis"/>
        </w:rPr>
        <w:t>lear weapon</w:t>
      </w:r>
      <w:r w:rsidRPr="00597016">
        <w:rPr>
          <w:rStyle w:val="Emphasis"/>
          <w:highlight w:val="green"/>
        </w:rPr>
        <w:t xml:space="preserve">s and challenge </w:t>
      </w:r>
      <w:r w:rsidRPr="00B64B9F">
        <w:rPr>
          <w:rStyle w:val="Emphasis"/>
        </w:rPr>
        <w:t>their</w:t>
      </w:r>
      <w:r w:rsidRPr="00597016">
        <w:rPr>
          <w:rStyle w:val="Emphasis"/>
        </w:rPr>
        <w:t xml:space="preserve"> regional </w:t>
      </w:r>
      <w:r w:rsidRPr="00597016">
        <w:rPr>
          <w:rStyle w:val="Emphasis"/>
          <w:highlight w:val="green"/>
        </w:rPr>
        <w:t xml:space="preserve">status quo, </w:t>
      </w:r>
      <w:r w:rsidRPr="00B64B9F">
        <w:rPr>
          <w:rStyle w:val="Emphasis"/>
        </w:rPr>
        <w:t xml:space="preserve">the historical record suggests that </w:t>
      </w:r>
      <w:r w:rsidRPr="00597016">
        <w:rPr>
          <w:rStyle w:val="Emphasis"/>
          <w:highlight w:val="green"/>
        </w:rPr>
        <w:t>they will not do so for long.</w:t>
      </w:r>
      <w:r w:rsidRPr="00597016">
        <w:rPr>
          <w:sz w:val="16"/>
        </w:rPr>
        <w:t xml:space="preserve"> Thus James M. Lindsay and Ray Takeyh of the Council on Foreign Relations recently claimed that a nuclear Iran would be most dangerous “at first, when it would likely be at its most reckless.” </w:t>
      </w:r>
      <w:proofErr w:type="gramStart"/>
      <w:r w:rsidRPr="00597016">
        <w:rPr>
          <w:sz w:val="16"/>
        </w:rPr>
        <w:t>But,</w:t>
      </w:r>
      <w:proofErr w:type="gramEnd"/>
      <w:r w:rsidRPr="00597016">
        <w:rPr>
          <w:sz w:val="16"/>
        </w:rPr>
        <w:t xml:space="preserve"> </w:t>
      </w:r>
      <w:r w:rsidRPr="00597016">
        <w:rPr>
          <w:rStyle w:val="StyleUnderline"/>
        </w:rPr>
        <w:t>“like other nuclear aspirants before them</w:t>
      </w:r>
      <w:r w:rsidRPr="00B64B9F">
        <w:rPr>
          <w:rStyle w:val="StyleUnderline"/>
        </w:rPr>
        <w:t>, the guardians of the theocracy might discover that nuclear</w:t>
      </w:r>
      <w:r w:rsidRPr="00597016">
        <w:rPr>
          <w:rStyle w:val="StyleUnderline"/>
        </w:rPr>
        <w:t xml:space="preserve"> </w:t>
      </w:r>
      <w:r w:rsidRPr="00597016">
        <w:rPr>
          <w:rStyle w:val="StyleUnderline"/>
          <w:highlight w:val="green"/>
        </w:rPr>
        <w:t xml:space="preserve">bombs are </w:t>
      </w:r>
      <w:r w:rsidRPr="00597016">
        <w:rPr>
          <w:rStyle w:val="Emphasis"/>
          <w:highlight w:val="green"/>
        </w:rPr>
        <w:t>simply not good for</w:t>
      </w:r>
      <w:r w:rsidRPr="00597016">
        <w:rPr>
          <w:rStyle w:val="Emphasis"/>
        </w:rPr>
        <w:t xml:space="preserve"> diplomatic </w:t>
      </w:r>
      <w:r w:rsidRPr="00597016">
        <w:rPr>
          <w:rStyle w:val="Emphasis"/>
          <w:highlight w:val="green"/>
        </w:rPr>
        <w:t xml:space="preserve">leverage </w:t>
      </w:r>
      <w:r w:rsidRPr="00B64B9F">
        <w:rPr>
          <w:rStyle w:val="Emphasis"/>
        </w:rPr>
        <w:t>or strategic aggrandizement.”</w:t>
      </w:r>
      <w:r w:rsidRPr="00B64B9F">
        <w:rPr>
          <w:sz w:val="16"/>
        </w:rPr>
        <w:t xml:space="preserve"> 89</w:t>
      </w:r>
    </w:p>
    <w:p w14:paraId="263E2012" w14:textId="77777777" w:rsidR="00EA4A60" w:rsidRPr="00B64B9F" w:rsidRDefault="00EA4A60" w:rsidP="00EA4A60">
      <w:pPr>
        <w:rPr>
          <w:sz w:val="16"/>
          <w:szCs w:val="16"/>
        </w:rPr>
      </w:pPr>
      <w:r w:rsidRPr="00597016">
        <w:rPr>
          <w:sz w:val="16"/>
          <w:szCs w:val="16"/>
        </w:rPr>
        <w:t xml:space="preserve">Conclusion: </w:t>
      </w:r>
      <w:r w:rsidRPr="00B64B9F">
        <w:rPr>
          <w:sz w:val="16"/>
          <w:szCs w:val="16"/>
        </w:rPr>
        <w:t>proliferation pessimism, Iran, and North Korea</w:t>
      </w:r>
    </w:p>
    <w:p w14:paraId="38611095" w14:textId="77777777" w:rsidR="00EA4A60" w:rsidRPr="00597016" w:rsidRDefault="00EA4A60" w:rsidP="00EA4A60">
      <w:pPr>
        <w:rPr>
          <w:sz w:val="16"/>
        </w:rPr>
      </w:pPr>
      <w:r w:rsidRPr="00B64B9F">
        <w:rPr>
          <w:rStyle w:val="StyleUnderline"/>
        </w:rPr>
        <w:t>Three of</w:t>
      </w:r>
      <w:r w:rsidRPr="00B64B9F">
        <w:rPr>
          <w:sz w:val="16"/>
        </w:rPr>
        <w:t xml:space="preserve"> the </w:t>
      </w:r>
      <w:r w:rsidRPr="00B64B9F">
        <w:rPr>
          <w:rStyle w:val="StyleUnderline"/>
        </w:rPr>
        <w:t>four mechanisms</w:t>
      </w:r>
      <w:r w:rsidRPr="00B64B9F">
        <w:rPr>
          <w:sz w:val="16"/>
        </w:rPr>
        <w:t xml:space="preserve"> long </w:t>
      </w:r>
      <w:r w:rsidRPr="00B64B9F">
        <w:rPr>
          <w:rStyle w:val="StyleUnderline"/>
        </w:rPr>
        <w:t>alleged to make nuclear proliferation cause interstate conflict find</w:t>
      </w:r>
      <w:r w:rsidRPr="00B64B9F">
        <w:rPr>
          <w:sz w:val="16"/>
        </w:rPr>
        <w:t xml:space="preserve"> little to </w:t>
      </w:r>
      <w:r w:rsidRPr="00B64B9F">
        <w:rPr>
          <w:rStyle w:val="Emphasis"/>
        </w:rPr>
        <w:t>no empirical support</w:t>
      </w:r>
      <w:r w:rsidRPr="00B64B9F">
        <w:rPr>
          <w:rStyle w:val="StyleUnderline"/>
        </w:rPr>
        <w:t xml:space="preserve"> when</w:t>
      </w:r>
      <w:r w:rsidRPr="00597016">
        <w:rPr>
          <w:sz w:val="16"/>
        </w:rPr>
        <w:t xml:space="preserve"> the </w:t>
      </w:r>
      <w:r w:rsidRPr="00597016">
        <w:rPr>
          <w:rStyle w:val="StyleUnderline"/>
        </w:rPr>
        <w:t>endogeneity, omitted-variable bias, and conceptual-confusion issues</w:t>
      </w:r>
      <w:r w:rsidRPr="00597016">
        <w:rPr>
          <w:sz w:val="16"/>
        </w:rPr>
        <w:t xml:space="preserve"> addressed above </w:t>
      </w:r>
      <w:r w:rsidRPr="00597016">
        <w:rPr>
          <w:rStyle w:val="StyleUnderline"/>
        </w:rPr>
        <w:t>are recognized</w:t>
      </w:r>
      <w:r w:rsidRPr="00597016">
        <w:rPr>
          <w:sz w:val="16"/>
        </w:rPr>
        <w:t xml:space="preserve"> and applied to the evidence. </w:t>
      </w:r>
      <w:r w:rsidRPr="00597016">
        <w:rPr>
          <w:rStyle w:val="StyleUnderline"/>
        </w:rPr>
        <w:t>Preventive-</w:t>
      </w:r>
      <w:r w:rsidRPr="008B7B03">
        <w:rPr>
          <w:rStyle w:val="StyleUnderline"/>
        </w:rPr>
        <w:t>war motivations, nonsurvivable arsenals, and organiz</w:t>
      </w:r>
      <w:r w:rsidRPr="00597016">
        <w:rPr>
          <w:rStyle w:val="StyleUnderline"/>
        </w:rPr>
        <w:t xml:space="preserve">ational </w:t>
      </w:r>
      <w:r w:rsidRPr="00597016">
        <w:rPr>
          <w:rStyle w:val="StyleUnderline"/>
          <w:highlight w:val="green"/>
        </w:rPr>
        <w:t xml:space="preserve">logics that lead to accidents </w:t>
      </w:r>
      <w:r w:rsidRPr="00597016">
        <w:rPr>
          <w:rStyle w:val="Emphasis"/>
          <w:highlight w:val="green"/>
        </w:rPr>
        <w:t>do not cause</w:t>
      </w:r>
      <w:r w:rsidRPr="00597016">
        <w:rPr>
          <w:rStyle w:val="Emphasis"/>
        </w:rPr>
        <w:t xml:space="preserve"> armed </w:t>
      </w:r>
      <w:r w:rsidRPr="00597016">
        <w:rPr>
          <w:rStyle w:val="Emphasis"/>
          <w:highlight w:val="green"/>
        </w:rPr>
        <w:t>conflict.</w:t>
      </w:r>
      <w:r w:rsidRPr="00597016">
        <w:rPr>
          <w:rStyle w:val="StyleUnderline"/>
        </w:rPr>
        <w:t xml:space="preserve"> </w:t>
      </w:r>
      <w:r w:rsidRPr="00B64B9F">
        <w:rPr>
          <w:rStyle w:val="StyleUnderline"/>
        </w:rPr>
        <w:t>The only mechanism that has</w:t>
      </w:r>
      <w:r w:rsidRPr="00B64B9F">
        <w:rPr>
          <w:sz w:val="16"/>
        </w:rPr>
        <w:t xml:space="preserve"> systematically </w:t>
      </w:r>
      <w:r w:rsidRPr="00B64B9F">
        <w:rPr>
          <w:rStyle w:val="StyleUnderline"/>
        </w:rPr>
        <w:t>led to conflict is conventional aggression by weak revisionists</w:t>
      </w:r>
      <w:r w:rsidRPr="00B64B9F">
        <w:rPr>
          <w:sz w:val="16"/>
        </w:rPr>
        <w:t xml:space="preserve"> after nuclea</w:t>
      </w:r>
      <w:r w:rsidRPr="00597016">
        <w:rPr>
          <w:sz w:val="16"/>
        </w:rPr>
        <w:t>r proliferation</w:t>
      </w:r>
      <w:r w:rsidRPr="00B64B9F">
        <w:rPr>
          <w:sz w:val="16"/>
        </w:rPr>
        <w:t xml:space="preserve">, </w:t>
      </w:r>
      <w:r w:rsidRPr="00B64B9F">
        <w:rPr>
          <w:rStyle w:val="StyleUnderline"/>
        </w:rPr>
        <w:t xml:space="preserve">but a few years of </w:t>
      </w:r>
      <w:r w:rsidRPr="00B64B9F">
        <w:rPr>
          <w:rStyle w:val="Emphasis"/>
        </w:rPr>
        <w:t>experience</w:t>
      </w:r>
      <w:r w:rsidRPr="00B64B9F">
        <w:rPr>
          <w:sz w:val="16"/>
        </w:rPr>
        <w:t xml:space="preserve"> with nuclear weapons </w:t>
      </w:r>
      <w:r w:rsidRPr="00B64B9F">
        <w:rPr>
          <w:rStyle w:val="Emphasis"/>
        </w:rPr>
        <w:t>moderates</w:t>
      </w:r>
      <w:r w:rsidRPr="00B64B9F">
        <w:rPr>
          <w:sz w:val="16"/>
        </w:rPr>
        <w:t xml:space="preserve"> the </w:t>
      </w:r>
      <w:r w:rsidRPr="00B64B9F">
        <w:rPr>
          <w:rStyle w:val="Emphasis"/>
        </w:rPr>
        <w:t>conflict propensity</w:t>
      </w:r>
      <w:r w:rsidRPr="00B64B9F">
        <w:rPr>
          <w:sz w:val="16"/>
        </w:rPr>
        <w:t xml:space="preserve"> of new nuclear sta</w:t>
      </w:r>
      <w:r w:rsidRPr="00597016">
        <w:rPr>
          <w:sz w:val="16"/>
        </w:rPr>
        <w:t>tes</w:t>
      </w:r>
      <w:r w:rsidRPr="00B64B9F">
        <w:rPr>
          <w:sz w:val="16"/>
        </w:rPr>
        <w:t xml:space="preserve">. </w:t>
      </w:r>
      <w:r w:rsidRPr="00B64B9F">
        <w:rPr>
          <w:rStyle w:val="StyleUnderline"/>
        </w:rPr>
        <w:t>By failing to specify how frequently we should observe</w:t>
      </w:r>
      <w:r w:rsidRPr="00B64B9F">
        <w:rPr>
          <w:sz w:val="16"/>
        </w:rPr>
        <w:t xml:space="preserve"> preventive</w:t>
      </w:r>
      <w:r w:rsidRPr="00597016">
        <w:rPr>
          <w:sz w:val="16"/>
        </w:rPr>
        <w:t xml:space="preserve"> </w:t>
      </w:r>
      <w:r w:rsidRPr="00597016">
        <w:rPr>
          <w:rStyle w:val="StyleUnderline"/>
        </w:rPr>
        <w:t>motivations</w:t>
      </w:r>
      <w:r w:rsidRPr="00597016">
        <w:rPr>
          <w:sz w:val="16"/>
        </w:rPr>
        <w:t xml:space="preserve">, their effect on nonsurvivable arsenals, </w:t>
      </w:r>
      <w:r w:rsidRPr="00597016">
        <w:rPr>
          <w:rStyle w:val="StyleUnderline"/>
        </w:rPr>
        <w:t>or</w:t>
      </w:r>
      <w:r w:rsidRPr="00597016">
        <w:rPr>
          <w:sz w:val="16"/>
        </w:rPr>
        <w:t xml:space="preserve"> how </w:t>
      </w:r>
      <w:r w:rsidRPr="00597016">
        <w:rPr>
          <w:rStyle w:val="StyleUnderline"/>
        </w:rPr>
        <w:t>organizational logics</w:t>
      </w:r>
      <w:r w:rsidRPr="00597016">
        <w:rPr>
          <w:sz w:val="16"/>
        </w:rPr>
        <w:t xml:space="preserve"> lead to conflict, accidents, and nuclear war, </w:t>
      </w:r>
      <w:r w:rsidRPr="00597016">
        <w:rPr>
          <w:rStyle w:val="Emphasis"/>
          <w:highlight w:val="green"/>
        </w:rPr>
        <w:t>prolif</w:t>
      </w:r>
      <w:r w:rsidRPr="008B7B03">
        <w:rPr>
          <w:rStyle w:val="Emphasis"/>
        </w:rPr>
        <w:t xml:space="preserve">eration </w:t>
      </w:r>
      <w:r w:rsidRPr="00597016">
        <w:rPr>
          <w:rStyle w:val="Emphasis"/>
          <w:highlight w:val="green"/>
        </w:rPr>
        <w:t xml:space="preserve">pessimist claims are </w:t>
      </w:r>
      <w:r w:rsidRPr="00597016">
        <w:rPr>
          <w:rStyle w:val="Emphasis"/>
          <w:sz w:val="24"/>
          <w:highlight w:val="green"/>
        </w:rPr>
        <w:t>unfalsifiable.</w:t>
      </w:r>
      <w:r w:rsidRPr="00597016">
        <w:rPr>
          <w:sz w:val="16"/>
        </w:rPr>
        <w:t xml:space="preserve"> Pessimist scholars need to specify how much longer we should observe them not leading to conflict before concluding that their threat has been greatly exaggerated.</w:t>
      </w:r>
    </w:p>
    <w:p w14:paraId="7EC5E6E3" w14:textId="77777777" w:rsidR="00EA4A60" w:rsidRPr="00597016" w:rsidRDefault="00EA4A60" w:rsidP="00EA4A60">
      <w:pPr>
        <w:rPr>
          <w:sz w:val="16"/>
        </w:rPr>
      </w:pPr>
      <w:r w:rsidRPr="00597016">
        <w:rPr>
          <w:sz w:val="16"/>
        </w:rPr>
        <w:t xml:space="preserve">The </w:t>
      </w:r>
      <w:r w:rsidRPr="00597016">
        <w:rPr>
          <w:rStyle w:val="StyleUnderline"/>
        </w:rPr>
        <w:t>undesirability</w:t>
      </w:r>
      <w:r w:rsidRPr="00597016">
        <w:rPr>
          <w:sz w:val="16"/>
        </w:rPr>
        <w:t xml:space="preserve"> of nuclear use </w:t>
      </w:r>
      <w:r w:rsidRPr="00597016">
        <w:rPr>
          <w:rStyle w:val="StyleUnderline"/>
        </w:rPr>
        <w:t>has prevented scholars from coming to terms with</w:t>
      </w:r>
      <w:r w:rsidRPr="00597016">
        <w:rPr>
          <w:sz w:val="16"/>
        </w:rPr>
        <w:t xml:space="preserve"> what </w:t>
      </w:r>
      <w:r w:rsidRPr="00597016">
        <w:rPr>
          <w:rStyle w:val="StyleUnderline"/>
        </w:rPr>
        <w:t>a more careful and systematic reading of the historical record</w:t>
      </w:r>
      <w:r w:rsidRPr="00597016">
        <w:rPr>
          <w:sz w:val="16"/>
        </w:rPr>
        <w:t xml:space="preserve"> suggests about the relationship between these mechanisms and conflict. Sagan has argued that proliferation fatalism and deterrence optimism reduce incentives to combat proliferation.90 But </w:t>
      </w:r>
      <w:r w:rsidRPr="00B64B9F">
        <w:rPr>
          <w:sz w:val="16"/>
        </w:rPr>
        <w:t xml:space="preserve">these same </w:t>
      </w:r>
      <w:r w:rsidRPr="00B64B9F">
        <w:rPr>
          <w:rStyle w:val="StyleUnderline"/>
        </w:rPr>
        <w:t xml:space="preserve">dynamics have led scholars to </w:t>
      </w:r>
      <w:r w:rsidRPr="00B64B9F">
        <w:rPr>
          <w:rStyle w:val="Emphasis"/>
        </w:rPr>
        <w:t>vastly exaggerate</w:t>
      </w:r>
      <w:r w:rsidRPr="00B64B9F">
        <w:rPr>
          <w:sz w:val="16"/>
        </w:rPr>
        <w:t xml:space="preserve"> the number of </w:t>
      </w:r>
      <w:r w:rsidRPr="00B64B9F">
        <w:rPr>
          <w:rStyle w:val="Emphasis"/>
        </w:rPr>
        <w:t>threats posed by the spread of nuclear weapons.</w:t>
      </w:r>
      <w:r w:rsidRPr="00B64B9F">
        <w:rPr>
          <w:sz w:val="16"/>
        </w:rPr>
        <w:t xml:space="preserve"> If</w:t>
      </w:r>
      <w:r w:rsidRPr="00597016">
        <w:rPr>
          <w:sz w:val="16"/>
        </w:rPr>
        <w:t xml:space="preserve"> the greatest danger posed by nuclear proliferation is conventional aggression in the short-term, </w:t>
      </w:r>
      <w:r w:rsidRPr="00597016">
        <w:rPr>
          <w:rStyle w:val="StyleUnderline"/>
        </w:rPr>
        <w:t xml:space="preserve">scholars need to rediscover </w:t>
      </w:r>
      <w:r w:rsidRPr="00B64B9F">
        <w:rPr>
          <w:rStyle w:val="StyleUnderline"/>
        </w:rPr>
        <w:t xml:space="preserve">how </w:t>
      </w:r>
      <w:r w:rsidRPr="00B64B9F">
        <w:rPr>
          <w:rStyle w:val="Emphasis"/>
        </w:rPr>
        <w:t>deterrence</w:t>
      </w:r>
      <w:r w:rsidRPr="00B64B9F">
        <w:rPr>
          <w:rStyle w:val="StyleUnderline"/>
        </w:rPr>
        <w:t xml:space="preserve"> can moderate</w:t>
      </w:r>
      <w:r w:rsidRPr="00B64B9F">
        <w:rPr>
          <w:sz w:val="16"/>
        </w:rPr>
        <w:t xml:space="preserve"> the </w:t>
      </w:r>
      <w:r w:rsidRPr="00B64B9F">
        <w:rPr>
          <w:rStyle w:val="StyleUnderline"/>
        </w:rPr>
        <w:t>high conflict propensity</w:t>
      </w:r>
      <w:r w:rsidRPr="00B64B9F">
        <w:rPr>
          <w:sz w:val="16"/>
        </w:rPr>
        <w:t xml:space="preserve"> of new nuclear states.91 Arguments about the frequency of nuclear escalation, however,</w:t>
      </w:r>
      <w:r w:rsidRPr="00597016">
        <w:rPr>
          <w:sz w:val="16"/>
        </w:rPr>
        <w:t xml:space="preserve"> say nothing about its cost. Isn’t the possibility of nuclear escalation on the Korean peninsula, for example, evidence against the arguments made throughout this paper? A few cases of accidental, unintentional, or deliberate nuclear escalation could show that the mechanisms offered by pessimist scholars linking nuclear proliferation and conflict survive the criticisms leveled at them here. A lower bar for the proliferation-pessimist theory to pass might be one case of nuclear escalation. But </w:t>
      </w:r>
      <w:r w:rsidRPr="00597016">
        <w:rPr>
          <w:rStyle w:val="Emphasis"/>
          <w:highlight w:val="green"/>
        </w:rPr>
        <w:t>after seventy years, nuclear weapons have not once led to conflict</w:t>
      </w:r>
      <w:r w:rsidRPr="00597016">
        <w:rPr>
          <w:sz w:val="16"/>
        </w:rPr>
        <w:t xml:space="preserve"> through the mechanisms addressed here.</w:t>
      </w:r>
    </w:p>
    <w:p w14:paraId="09378C9A" w14:textId="77777777" w:rsidR="00EA4A60" w:rsidRDefault="00EA4A60" w:rsidP="00EA4A60">
      <w:pPr>
        <w:rPr>
          <w:sz w:val="16"/>
        </w:rPr>
      </w:pPr>
      <w:r w:rsidRPr="00597016">
        <w:rPr>
          <w:sz w:val="16"/>
        </w:rPr>
        <w:t xml:space="preserve">This is not the place for a lengthier treatment of how the United States and its allies should deal with the challenges posed by a North Korean (or possible Iranian) nuclear bomb. But </w:t>
      </w:r>
      <w:r w:rsidRPr="00597016">
        <w:rPr>
          <w:rStyle w:val="StyleUnderline"/>
        </w:rPr>
        <w:t xml:space="preserve">the historical record suggests that Israeli, South Korean, and others’ preventive motivations to strike will not lead to military action, and that </w:t>
      </w:r>
      <w:r w:rsidRPr="00597016">
        <w:rPr>
          <w:rStyle w:val="Emphasis"/>
          <w:highlight w:val="green"/>
        </w:rPr>
        <w:t>any strike would</w:t>
      </w:r>
      <w:r w:rsidRPr="00597016">
        <w:rPr>
          <w:sz w:val="16"/>
        </w:rPr>
        <w:t xml:space="preserve"> likely </w:t>
      </w:r>
      <w:r w:rsidRPr="00597016">
        <w:rPr>
          <w:rStyle w:val="Emphasis"/>
          <w:highlight w:val="green"/>
        </w:rPr>
        <w:t>not escalate</w:t>
      </w:r>
      <w:r w:rsidRPr="00597016">
        <w:rPr>
          <w:rStyle w:val="Emphasis"/>
        </w:rPr>
        <w:t xml:space="preserve"> to conflict</w:t>
      </w:r>
      <w:r w:rsidRPr="00597016">
        <w:rPr>
          <w:sz w:val="16"/>
        </w:rPr>
        <w:t xml:space="preserve"> unless the United States or its allies decide to topple the regimes in Tehran and Pyongyang. </w:t>
      </w:r>
      <w:r w:rsidRPr="00597016">
        <w:rPr>
          <w:rStyle w:val="StyleUnderline"/>
        </w:rPr>
        <w:t xml:space="preserve">The </w:t>
      </w:r>
      <w:r w:rsidRPr="00597016">
        <w:rPr>
          <w:rStyle w:val="StyleUnderline"/>
          <w:highlight w:val="green"/>
        </w:rPr>
        <w:t>nonsurvivability</w:t>
      </w:r>
      <w:r w:rsidRPr="00597016">
        <w:rPr>
          <w:rStyle w:val="StyleUnderline"/>
        </w:rPr>
        <w:t xml:space="preserve"> of an Iranian or North Korean arsenal </w:t>
      </w:r>
      <w:r w:rsidRPr="00597016">
        <w:rPr>
          <w:rStyle w:val="StyleUnderline"/>
          <w:highlight w:val="green"/>
        </w:rPr>
        <w:t>will not tempt others</w:t>
      </w:r>
      <w:r w:rsidRPr="00597016">
        <w:rPr>
          <w:rStyle w:val="StyleUnderline"/>
        </w:rPr>
        <w:t xml:space="preserve"> to strike.</w:t>
      </w:r>
      <w:r w:rsidRPr="00597016">
        <w:rPr>
          <w:sz w:val="16"/>
        </w:rPr>
        <w:t xml:space="preserve"> The arguments made here have contrasting findings for preventive-strike considerations. </w:t>
      </w:r>
      <w:r w:rsidRPr="00597016">
        <w:rPr>
          <w:rStyle w:val="StyleUnderline"/>
        </w:rPr>
        <w:t>On the one hand, strikes</w:t>
      </w:r>
      <w:r w:rsidRPr="00597016">
        <w:rPr>
          <w:sz w:val="16"/>
        </w:rPr>
        <w:t xml:space="preserve"> are less costly than many believe because they </w:t>
      </w:r>
      <w:r w:rsidRPr="00597016">
        <w:rPr>
          <w:rStyle w:val="StyleUnderline"/>
        </w:rPr>
        <w:t xml:space="preserve">rarely cause escalation. On the </w:t>
      </w:r>
      <w:r w:rsidRPr="008B7B03">
        <w:rPr>
          <w:rStyle w:val="StyleUnderline"/>
        </w:rPr>
        <w:t>other</w:t>
      </w:r>
      <w:r w:rsidRPr="008B7B03">
        <w:rPr>
          <w:sz w:val="16"/>
        </w:rPr>
        <w:t xml:space="preserve"> hand, </w:t>
      </w:r>
      <w:r w:rsidRPr="008B7B03">
        <w:rPr>
          <w:rStyle w:val="StyleUnderline"/>
        </w:rPr>
        <w:t>strikes are less necessary than many believe because the costs of nuclear proliferation are much lower tha</w:t>
      </w:r>
      <w:r w:rsidRPr="00597016">
        <w:rPr>
          <w:rStyle w:val="StyleUnderline"/>
        </w:rPr>
        <w:t>n usually assumed.</w:t>
      </w:r>
      <w:r w:rsidRPr="00597016">
        <w:rPr>
          <w:sz w:val="16"/>
        </w:rPr>
        <w:t xml:space="preserve"> Nuclear accidents may occur, but these will likely only cause </w:t>
      </w:r>
      <w:r w:rsidRPr="00442B0B">
        <w:rPr>
          <w:sz w:val="16"/>
        </w:rPr>
        <w:t xml:space="preserve">conventional or nuclear escalation if Tehran or Pyongyang have already attempted to revise their status quo. The historical record also suggests that </w:t>
      </w:r>
      <w:r w:rsidRPr="00442B0B">
        <w:rPr>
          <w:rStyle w:val="StyleUnderline"/>
        </w:rPr>
        <w:t>a few years of experience</w:t>
      </w:r>
      <w:r w:rsidRPr="00442B0B">
        <w:rPr>
          <w:sz w:val="16"/>
        </w:rPr>
        <w:t xml:space="preserve"> with the bomb </w:t>
      </w:r>
      <w:r w:rsidRPr="00442B0B">
        <w:rPr>
          <w:rStyle w:val="StyleUnderline"/>
        </w:rPr>
        <w:t>will teach Tehran and Pyongyang the limits of nuclear coercion and</w:t>
      </w:r>
      <w:r w:rsidRPr="00442B0B">
        <w:rPr>
          <w:sz w:val="16"/>
        </w:rPr>
        <w:t xml:space="preserve"> that </w:t>
      </w:r>
      <w:r w:rsidRPr="00442B0B">
        <w:rPr>
          <w:rStyle w:val="Emphasis"/>
        </w:rPr>
        <w:t>any conflict will stop short of nuclear escalation.</w:t>
      </w:r>
      <w:r w:rsidRPr="00442B0B">
        <w:rPr>
          <w:sz w:val="16"/>
        </w:rPr>
        <w:t xml:space="preserve"> Future research should further refine proliferation pessimism and integrate it with optimist perspectives through addressing what causes new nuclear states to moderate their aggression and what policies by the United States and its allies might cause this. An optimistic pessimism toward the spread of nuclear weapons c</w:t>
      </w:r>
      <w:r w:rsidRPr="00597016">
        <w:rPr>
          <w:sz w:val="16"/>
        </w:rPr>
        <w:t>an better come to terms with how and when they lead to interstate conflict and form the basis for better policies to reduce the dangers.</w:t>
      </w:r>
      <w:r>
        <w:rPr>
          <w:sz w:val="16"/>
        </w:rPr>
        <w:br/>
      </w:r>
    </w:p>
    <w:p w14:paraId="3319A66B" w14:textId="77777777" w:rsidR="00EA4A60" w:rsidRDefault="00EA4A60" w:rsidP="00EA4A60">
      <w:pPr>
        <w:rPr>
          <w:sz w:val="16"/>
        </w:rPr>
      </w:pPr>
    </w:p>
    <w:p w14:paraId="7A1232BB" w14:textId="77777777" w:rsidR="00EA4A60" w:rsidRDefault="00EA4A60" w:rsidP="00EA4A60">
      <w:pPr>
        <w:rPr>
          <w:sz w:val="16"/>
        </w:rPr>
      </w:pPr>
    </w:p>
    <w:p w14:paraId="2731244D" w14:textId="77777777" w:rsidR="00EA4A60" w:rsidRDefault="00EA4A60" w:rsidP="00EA4A60">
      <w:pPr>
        <w:rPr>
          <w:sz w:val="16"/>
        </w:rPr>
      </w:pPr>
    </w:p>
    <w:p w14:paraId="234A54E6" w14:textId="77777777" w:rsidR="00EA4A60" w:rsidRDefault="00EA4A60" w:rsidP="00EA4A60">
      <w:pPr>
        <w:rPr>
          <w:sz w:val="16"/>
        </w:rPr>
      </w:pPr>
    </w:p>
    <w:p w14:paraId="75A7B47F" w14:textId="77777777" w:rsidR="00EA4A60" w:rsidRDefault="00EA4A60" w:rsidP="00EA4A60">
      <w:pPr>
        <w:rPr>
          <w:sz w:val="16"/>
        </w:rPr>
      </w:pPr>
    </w:p>
    <w:p w14:paraId="3DC46E23" w14:textId="77777777" w:rsidR="00EA4A60" w:rsidRDefault="00EA4A60" w:rsidP="00EA4A60">
      <w:pPr>
        <w:pStyle w:val="Heading4"/>
      </w:pPr>
      <w:r>
        <w:t>Defense-</w:t>
      </w:r>
    </w:p>
    <w:p w14:paraId="33C21440" w14:textId="77777777" w:rsidR="00EA4A60" w:rsidRDefault="00EA4A60" w:rsidP="00EA4A60">
      <w:r>
        <w:t>Post dates theirs – assumes us escalates</w:t>
      </w:r>
    </w:p>
    <w:p w14:paraId="378FA56E" w14:textId="77777777" w:rsidR="00EA4A60" w:rsidRPr="00D03B16" w:rsidRDefault="00EA4A60" w:rsidP="00EA4A60">
      <w:pPr>
        <w:pStyle w:val="Heading4"/>
      </w:pPr>
      <w:r>
        <w:t>Decline has popularized restraint – a bipartisan coalition formed to avoid the failures of liberal hegemony</w:t>
      </w:r>
    </w:p>
    <w:p w14:paraId="1CCA400F" w14:textId="77777777" w:rsidR="00EA4A60" w:rsidRPr="00D03B16" w:rsidRDefault="00EA4A60" w:rsidP="00EA4A60">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33" w:history="1">
        <w:r w:rsidRPr="00FE39F2">
          <w:rPr>
            <w:rStyle w:val="Hyperlink"/>
          </w:rPr>
          <w:t>https://www.foreignaffairs.com/articles/united-states/2021-08-24/strategies-restraint</w:t>
        </w:r>
      </w:hyperlink>
      <w:r>
        <w:t xml:space="preserve"> mvp</w:t>
      </w:r>
    </w:p>
    <w:p w14:paraId="160843C9" w14:textId="77777777" w:rsidR="00EA4A60" w:rsidRDefault="00EA4A60" w:rsidP="00EA4A60">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561D42AC" w14:textId="77777777" w:rsidR="00EA4A60" w:rsidRPr="00046EF7" w:rsidRDefault="00EA4A60" w:rsidP="00EA4A60">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3B93935B" w14:textId="77777777" w:rsidR="00EA4A60" w:rsidRPr="00046EF7" w:rsidRDefault="00EA4A60" w:rsidP="00EA4A60">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2788DFDA" w14:textId="77777777" w:rsidR="00EA4A60" w:rsidRDefault="00EA4A60" w:rsidP="00EA4A60">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49008736" w14:textId="77777777" w:rsidR="00EA4A60" w:rsidRDefault="00EA4A60" w:rsidP="00EA4A60">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344FF45D" w14:textId="77777777" w:rsidR="00EA4A60" w:rsidRDefault="00EA4A60" w:rsidP="00EA4A60">
      <w:r>
        <w:t>A DEBATE REBORN</w:t>
      </w:r>
    </w:p>
    <w:p w14:paraId="7A5E7424" w14:textId="77777777" w:rsidR="00EA4A60" w:rsidRDefault="00EA4A60" w:rsidP="00EA4A60">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149A798C" w14:textId="77777777" w:rsidR="00EA4A60" w:rsidRDefault="00EA4A60" w:rsidP="00EA4A60">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14:paraId="0535BC11" w14:textId="77777777" w:rsidR="00EA4A60" w:rsidRDefault="00EA4A60" w:rsidP="00EA4A60">
      <w:r>
        <w:t>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its still considerable power on quixotic bids to restore the liberal order or remake the world in its own image, the United States should focus on what it can realistically achieve.”</w:t>
      </w:r>
    </w:p>
    <w:p w14:paraId="797C813C" w14:textId="77777777" w:rsidR="00EA4A60" w:rsidRDefault="00EA4A60" w:rsidP="00EA4A60">
      <w:r>
        <w:t>Restrainers have not offered a coherent alternative to today’s foreign policy.</w:t>
      </w:r>
    </w:p>
    <w:p w14:paraId="3876C951" w14:textId="77777777" w:rsidR="00EA4A60" w:rsidRDefault="00EA4A60" w:rsidP="00EA4A60">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4015FF45" w14:textId="77777777" w:rsidR="00EA4A60" w:rsidRDefault="00EA4A60" w:rsidP="00EA4A60">
      <w:r>
        <w:t>They also reject some of the core liberal components of the old consensus, spurning diplomacy and arms control, fetishizing sovereignty, and preferring American solutions to global problems over multilateral solutions. For them, the liberal order is a mirage. As Nadia Schadlow, a veteran of the Trump White House, wrote in these pages in 2020, “Washington must let go of old illusions, move past the myths of liberal internationalism, and reconsider its views about the nature of the world order.”</w:t>
      </w:r>
    </w:p>
    <w:p w14:paraId="26EEC18D" w14:textId="77777777" w:rsidR="00EA4A60" w:rsidRDefault="00EA4A60" w:rsidP="00EA4A60">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3083FCA4" w14:textId="77777777" w:rsidR="00EA4A60" w:rsidRDefault="00EA4A60" w:rsidP="00EA4A60">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527FDED1" w14:textId="77777777" w:rsidR="00EA4A60" w:rsidRDefault="00EA4A60" w:rsidP="00EA4A60">
      <w:r>
        <w:t>RESTRAINT’S MOMENT</w:t>
      </w:r>
    </w:p>
    <w:p w14:paraId="0E93DD75" w14:textId="77777777" w:rsidR="00EA4A60" w:rsidRDefault="00EA4A60" w:rsidP="00EA4A60">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59A389B3" w14:textId="77777777" w:rsidR="00EA4A60" w:rsidRPr="00E03ACB" w:rsidRDefault="00EA4A60" w:rsidP="00EA4A60">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71E67AB5" w14:textId="77777777" w:rsidR="00EA4A60" w:rsidRDefault="00EA4A60" w:rsidP="00EA4A60">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31FE5410" w14:textId="77777777" w:rsidR="00EA4A60" w:rsidRDefault="00EA4A60" w:rsidP="00EA4A60">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04EBA948" w14:textId="77777777" w:rsidR="00EA4A60" w:rsidRDefault="00EA4A60" w:rsidP="00EA4A60">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w:t>
      </w:r>
      <w:proofErr w:type="gramStart"/>
      <w:r w:rsidRPr="00E03ACB">
        <w:rPr>
          <w:rStyle w:val="StyleUnderline"/>
        </w:rPr>
        <w:t>Kentucky</w:t>
      </w:r>
      <w:proofErr w:type="gramEnd"/>
      <w:r w:rsidRPr="00E03ACB">
        <w:rPr>
          <w:rStyle w:val="StyleUnderline"/>
        </w:rPr>
        <w:t xml:space="preserve">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The transpartisan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5FC9DCDC" w14:textId="77777777" w:rsidR="00EA4A60" w:rsidRPr="00305295" w:rsidRDefault="00EA4A60" w:rsidP="00EA4A60">
      <w:pPr>
        <w:pStyle w:val="Heading4"/>
      </w:pPr>
      <w:r>
        <w:t>Power transitions cause retrenchment and peace, not war.</w:t>
      </w:r>
    </w:p>
    <w:p w14:paraId="5E2ADC7B" w14:textId="77777777" w:rsidR="00EA4A60" w:rsidRPr="00A56B0A" w:rsidRDefault="00EA4A60" w:rsidP="00EA4A60">
      <w:pPr>
        <w:rPr>
          <w:rStyle w:val="Style13ptBold"/>
        </w:rPr>
      </w:pPr>
      <w:r w:rsidRPr="00A56B0A">
        <w:rPr>
          <w:rStyle w:val="Style13ptBold"/>
        </w:rPr>
        <w:t>MacDonald and Parent, PhDs in Political Science, 20</w:t>
      </w:r>
    </w:p>
    <w:p w14:paraId="2D593E7D" w14:textId="77777777" w:rsidR="00EA4A60" w:rsidRPr="00950586" w:rsidRDefault="00EA4A60" w:rsidP="00EA4A60">
      <w:pPr>
        <w:jc w:val="both"/>
        <w:rPr>
          <w:sz w:val="16"/>
          <w:szCs w:val="16"/>
        </w:rPr>
      </w:pPr>
      <w:r w:rsidRPr="00950586">
        <w:rPr>
          <w:sz w:val="16"/>
          <w:szCs w:val="16"/>
        </w:rPr>
        <w:t xml:space="preserve">(Paul K., Columbia, Associate Professor of Political Science at Wellesley College, and Joseph M., Columbia, Associate Professor of Political Science at the University of Notre Dame, The Authors Respond, </w:t>
      </w:r>
      <w:r w:rsidRPr="00950586">
        <w:rPr>
          <w:i/>
          <w:iCs/>
          <w:sz w:val="16"/>
          <w:szCs w:val="16"/>
        </w:rPr>
        <w:t>Journal of East Asian Studies</w:t>
      </w:r>
      <w:r w:rsidRPr="00950586">
        <w:rPr>
          <w:sz w:val="16"/>
          <w:szCs w:val="16"/>
        </w:rPr>
        <w:t>, 20(2): 176-179) BW</w:t>
      </w:r>
    </w:p>
    <w:p w14:paraId="53BF1926" w14:textId="77777777" w:rsidR="00EA4A60" w:rsidRDefault="00EA4A60" w:rsidP="00EA4A60">
      <w:pPr>
        <w:rPr>
          <w:rStyle w:val="Emphasis"/>
        </w:rPr>
      </w:pPr>
      <w:r w:rsidRPr="00A56B0A">
        <w:rPr>
          <w:rStyle w:val="StyleUnderline"/>
        </w:rPr>
        <w:t>How do great powers respond to decline?</w:t>
      </w:r>
      <w:r w:rsidRPr="001F47BE">
        <w:rPr>
          <w:sz w:val="16"/>
        </w:rPr>
        <w:t xml:space="preserve"> Do they tend to embrace policies that raise the risk of war with rising challengers? These were the core questions that we set out to answer in our book Twilight of the Titans. We focused on these questions because there is a growing consensus among many policymakers and pundits that shifts in relative power are particularly perilous. In an influential 2015 Atlantic Monthly article, for example, the political scientist Graham </w:t>
      </w:r>
      <w:r w:rsidRPr="00A56B0A">
        <w:rPr>
          <w:rStyle w:val="StyleUnderline"/>
        </w:rPr>
        <w:t>Allison argued that “war between the United States and China</w:t>
      </w:r>
      <w:r w:rsidRPr="001F47BE">
        <w:rPr>
          <w:sz w:val="16"/>
        </w:rPr>
        <w:t xml:space="preserve"> in the decades ahead is not just possible, but much more likely than recognized </w:t>
      </w:r>
      <w:proofErr w:type="gramStart"/>
      <w:r w:rsidRPr="001F47BE">
        <w:rPr>
          <w:sz w:val="16"/>
        </w:rPr>
        <w:t>at the moment</w:t>
      </w:r>
      <w:proofErr w:type="gramEnd"/>
      <w:r w:rsidRPr="001F47BE">
        <w:rPr>
          <w:sz w:val="16"/>
        </w:rPr>
        <w:t xml:space="preserve">. Indeed, judging by the historical record, war </w:t>
      </w:r>
      <w:r w:rsidRPr="00A56B0A">
        <w:rPr>
          <w:rStyle w:val="StyleUnderline"/>
        </w:rPr>
        <w:t>is more likely than not”</w:t>
      </w:r>
      <w:r w:rsidRPr="001F47BE">
        <w:rPr>
          <w:sz w:val="16"/>
        </w:rPr>
        <w:t xml:space="preserve"> (Allison 2015; 2017). In 2017, Allison reportedly briefed these findings, which are derived from his accounting of sixteen historical power transitions, to Trump’s National Security Council (Crowley 2017). For better or worse, academic arguments about rising and falling powers are helping to shape contemporary Sino-American relations. Probably for worse, because the marquee finding in our book is that </w:t>
      </w:r>
      <w:r w:rsidRPr="00C01E07">
        <w:rPr>
          <w:rStyle w:val="Emphasis"/>
          <w:highlight w:val="green"/>
        </w:rPr>
        <w:t>power transition theory is wrong</w:t>
      </w:r>
      <w:r w:rsidRPr="00A56B0A">
        <w:rPr>
          <w:rStyle w:val="Emphasis"/>
        </w:rPr>
        <w:t>.</w:t>
      </w:r>
      <w:r w:rsidRPr="00A56B0A">
        <w:rPr>
          <w:rStyle w:val="StyleUnderline"/>
        </w:rPr>
        <w:t xml:space="preserve"> Ordinal </w:t>
      </w:r>
      <w:r w:rsidRPr="00C01E07">
        <w:rPr>
          <w:rStyle w:val="StyleUnderline"/>
          <w:highlight w:val="green"/>
        </w:rPr>
        <w:t xml:space="preserve">transitions between </w:t>
      </w:r>
      <w:r w:rsidRPr="00C01E07">
        <w:rPr>
          <w:rStyle w:val="StyleUnderline"/>
        </w:rPr>
        <w:t xml:space="preserve">rising and declining </w:t>
      </w:r>
      <w:r w:rsidRPr="00C01E07">
        <w:rPr>
          <w:rStyle w:val="StyleUnderline"/>
          <w:highlight w:val="green"/>
        </w:rPr>
        <w:t xml:space="preserve">powers tend to be </w:t>
      </w:r>
      <w:r w:rsidRPr="00C01E07">
        <w:rPr>
          <w:rStyle w:val="Emphasis"/>
          <w:highlight w:val="green"/>
        </w:rPr>
        <w:t>less</w:t>
      </w:r>
      <w:r w:rsidRPr="00A56B0A">
        <w:rPr>
          <w:rStyle w:val="Emphasis"/>
        </w:rPr>
        <w:t>—</w:t>
      </w:r>
      <w:r w:rsidRPr="00C01E07">
        <w:rPr>
          <w:rStyle w:val="Emphasis"/>
        </w:rPr>
        <w:t>rather than more</w:t>
      </w:r>
      <w:r w:rsidRPr="00A56B0A">
        <w:rPr>
          <w:rStyle w:val="Emphasis"/>
        </w:rPr>
        <w:t>—</w:t>
      </w:r>
      <w:r w:rsidRPr="00C01E07">
        <w:rPr>
          <w:rStyle w:val="Emphasis"/>
          <w:highlight w:val="green"/>
        </w:rPr>
        <w:t>conflict prone</w:t>
      </w:r>
      <w:r w:rsidRPr="00A56B0A">
        <w:rPr>
          <w:rStyle w:val="Emphasis"/>
        </w:rPr>
        <w:t>.</w:t>
      </w:r>
      <w:r w:rsidRPr="001F47BE">
        <w:rPr>
          <w:sz w:val="16"/>
        </w:rPr>
        <w:t xml:space="preserve"> The main reason why this is the case is because </w:t>
      </w:r>
      <w:r w:rsidRPr="00C01E07">
        <w:rPr>
          <w:rStyle w:val="StyleUnderline"/>
          <w:highlight w:val="green"/>
        </w:rPr>
        <w:t>great powers</w:t>
      </w:r>
      <w:r w:rsidRPr="00A56B0A">
        <w:rPr>
          <w:rStyle w:val="StyleUnderline"/>
        </w:rPr>
        <w:t xml:space="preserve"> tend to </w:t>
      </w:r>
      <w:r w:rsidRPr="00C01E07">
        <w:rPr>
          <w:rStyle w:val="StyleUnderline"/>
          <w:highlight w:val="green"/>
        </w:rPr>
        <w:t>respond</w:t>
      </w:r>
      <w:r w:rsidRPr="00A56B0A">
        <w:rPr>
          <w:rStyle w:val="StyleUnderline"/>
        </w:rPr>
        <w:t xml:space="preserve"> to decline </w:t>
      </w:r>
      <w:r w:rsidRPr="00C01E07">
        <w:rPr>
          <w:rStyle w:val="StyleUnderline"/>
          <w:highlight w:val="green"/>
        </w:rPr>
        <w:t>not by lashing out</w:t>
      </w:r>
      <w:r w:rsidRPr="00A56B0A">
        <w:rPr>
          <w:rStyle w:val="StyleUnderline"/>
        </w:rPr>
        <w:t xml:space="preserve"> against their rising rivals, </w:t>
      </w:r>
      <w:r w:rsidRPr="00C01E07">
        <w:rPr>
          <w:rStyle w:val="StyleUnderline"/>
          <w:highlight w:val="green"/>
        </w:rPr>
        <w:t>but by adopting</w:t>
      </w:r>
      <w:r w:rsidRPr="00A56B0A">
        <w:rPr>
          <w:rStyle w:val="StyleUnderline"/>
        </w:rPr>
        <w:t xml:space="preserve"> </w:t>
      </w:r>
      <w:r w:rsidRPr="00C01E07">
        <w:rPr>
          <w:rStyle w:val="StyleUnderline"/>
        </w:rPr>
        <w:t xml:space="preserve">policies of </w:t>
      </w:r>
      <w:r w:rsidRPr="00C01E07">
        <w:rPr>
          <w:rStyle w:val="StyleUnderline"/>
          <w:highlight w:val="green"/>
        </w:rPr>
        <w:t>strategic retrenchment</w:t>
      </w:r>
      <w:r w:rsidRPr="00A56B0A">
        <w:rPr>
          <w:rStyle w:val="StyleUnderline"/>
        </w:rPr>
        <w:t>.</w:t>
      </w:r>
      <w:r w:rsidRPr="001F47BE">
        <w:rPr>
          <w:sz w:val="16"/>
        </w:rPr>
        <w:t xml:space="preserve"> These policies do not always work, and different structural conditions can make it easier or harder for declining powers to use retrenchment to effectively manage decline. Yet </w:t>
      </w:r>
      <w:r w:rsidRPr="00A56B0A">
        <w:rPr>
          <w:rStyle w:val="StyleUnderline"/>
        </w:rPr>
        <w:t>to the extent that hawks in the United States are drawing on power transition theory to advocate for “confronting” a rising China or</w:t>
      </w:r>
      <w:r w:rsidRPr="001F47BE">
        <w:rPr>
          <w:sz w:val="16"/>
        </w:rPr>
        <w:t xml:space="preserve"> for a strategy of </w:t>
      </w:r>
      <w:r w:rsidRPr="00A56B0A">
        <w:rPr>
          <w:rStyle w:val="StyleUnderline"/>
        </w:rPr>
        <w:t xml:space="preserve">“great power competition,” these </w:t>
      </w:r>
      <w:r w:rsidRPr="00C01E07">
        <w:rPr>
          <w:rStyle w:val="StyleUnderline"/>
        </w:rPr>
        <w:t xml:space="preserve">policy recommendations are based on </w:t>
      </w:r>
      <w:r w:rsidRPr="00C01E07">
        <w:rPr>
          <w:rStyle w:val="Emphasis"/>
        </w:rPr>
        <w:t>flimsy intellectual foundations.</w:t>
      </w:r>
      <w:r w:rsidRPr="001F47BE">
        <w:rPr>
          <w:sz w:val="16"/>
        </w:rPr>
        <w:t xml:space="preserve"> We appreciate the care with which all three of the reviewers have engaged with the arguments and evidence we present in our book. All three seem to accept the basic conclusion: that the impending Sino-American power transition may be turbulent, but that conflict is less likely than not. Yet there are some important areas of dispute. One concerns what the chief source of grand strategy is and how that will </w:t>
      </w:r>
      <w:proofErr w:type="gramStart"/>
      <w:r w:rsidRPr="001F47BE">
        <w:rPr>
          <w:sz w:val="16"/>
        </w:rPr>
        <w:t>affects</w:t>
      </w:r>
      <w:proofErr w:type="gramEnd"/>
      <w:r w:rsidRPr="001F47BE">
        <w:rPr>
          <w:sz w:val="16"/>
        </w:rPr>
        <w:t xml:space="preserve"> great power relations. Along with Robert Ross, we tend to rely on structural material factors, while David Kang and Ketian Zhang rely more on domestic and/or non-material factors. The other concerns how conflictual the rise of China will be. Ironically, although we tend to share Ross’s analytical focus on systemic factors, we reach a much more optimistic</w:t>
      </w:r>
      <w:r w:rsidRPr="001F47BE">
        <w:rPr>
          <w:rFonts w:ascii="Times New Roman" w:eastAsia="Times New Roman" w:hAnsi="Times New Roman" w:cs="Times New Roman"/>
          <w:sz w:val="16"/>
        </w:rPr>
        <w:t xml:space="preserve"> </w:t>
      </w:r>
      <w:r w:rsidRPr="001F47BE">
        <w:rPr>
          <w:sz w:val="16"/>
        </w:rPr>
        <w:t xml:space="preserve">conclusion about the extent to which conditions in the Asia-Pacific are “ripe for rivalry” (Friedberg 1993). Let us start with the question of what shapes grand strategy. Our book follows realist theory and argues that actors in international politics, typically </w:t>
      </w:r>
      <w:r w:rsidRPr="00C01E07">
        <w:rPr>
          <w:rStyle w:val="StyleUnderline"/>
        </w:rPr>
        <w:t>states</w:t>
      </w:r>
      <w:r w:rsidRPr="001F47BE">
        <w:rPr>
          <w:sz w:val="16"/>
        </w:rPr>
        <w:t xml:space="preserve">, </w:t>
      </w:r>
      <w:r w:rsidRPr="00C01E07">
        <w:rPr>
          <w:rStyle w:val="StyleUnderline"/>
        </w:rPr>
        <w:t>are primarily interested in</w:t>
      </w:r>
      <w:r w:rsidRPr="00A56B0A">
        <w:rPr>
          <w:rStyle w:val="StyleUnderline"/>
        </w:rPr>
        <w:t xml:space="preserve"> their </w:t>
      </w:r>
      <w:r w:rsidRPr="00C01E07">
        <w:rPr>
          <w:rStyle w:val="StyleUnderline"/>
        </w:rPr>
        <w:t>security and survival</w:t>
      </w:r>
      <w:r w:rsidRPr="00A56B0A">
        <w:rPr>
          <w:rStyle w:val="StyleUnderline"/>
        </w:rPr>
        <w:t>. This is precisely why states tend to be alarmed by relative decline,</w:t>
      </w:r>
      <w:r w:rsidRPr="001F47BE">
        <w:rPr>
          <w:sz w:val="16"/>
        </w:rPr>
        <w:t xml:space="preserve"> because it exposes them to potential harm. Yet beyond this simple and spare assumption, we accept that states can define their security needs in a wide variety of ways, and that culture, history, and domestic politics can matter a great deal in how they do so. Here we are in complete agreement with Kang that one should not “unproblematically assume that all states are the same in the contemporary world.” He is absolutely right to be frustrated </w:t>
      </w:r>
      <w:proofErr w:type="gramStart"/>
      <w:r w:rsidRPr="001F47BE">
        <w:rPr>
          <w:sz w:val="16"/>
        </w:rPr>
        <w:t>that international relations scholars</w:t>
      </w:r>
      <w:proofErr w:type="gramEnd"/>
      <w:r w:rsidRPr="001F47BE">
        <w:rPr>
          <w:sz w:val="16"/>
        </w:rPr>
        <w:t xml:space="preserve"> know much more about European than Asian history, a regrettable legacy of imperialism and the Cold War, which is getting better too slowly. </w:t>
      </w:r>
      <w:r w:rsidRPr="00A56B0A">
        <w:rPr>
          <w:rStyle w:val="StyleUnderline"/>
        </w:rPr>
        <w:t>We accept that China’s conception of its security needs</w:t>
      </w:r>
      <w:r w:rsidRPr="001F47BE">
        <w:rPr>
          <w:sz w:val="16"/>
        </w:rPr>
        <w:t xml:space="preserve"> and its role in the Asia-Pacific region </w:t>
      </w:r>
      <w:r w:rsidRPr="00A56B0A">
        <w:rPr>
          <w:rStyle w:val="StyleUnderline"/>
        </w:rPr>
        <w:t>will inevitably be shaped by cultural and historical legacies,</w:t>
      </w:r>
      <w:r w:rsidRPr="001F47BE">
        <w:rPr>
          <w:sz w:val="16"/>
        </w:rPr>
        <w:t xml:space="preserve"> the same way that Britain’s tradition of “splendid isolation” or French conceptions of “grandeur” influenced their grand strategic responses in the cases we explore in our book. Indeed, although our research finds that shifts in relative power are among the most important factors shaping great power grand strategies, we note that the correlation is imperfect. States routinely retrench less than we expect given the depth of their declines, to highlight one notable exception (pp. 53–55). The question for contemporary US–Chinese relations is the extent to which historical or cultural differences override structural conditions or make it simply impossible to compare cases of rising and declining powers. Here we disagree with Kang that China’s experience is not just distinctive, but fundamentally sui generis. </w:t>
      </w:r>
      <w:r w:rsidRPr="00A56B0A">
        <w:rPr>
          <w:rStyle w:val="StyleUnderline"/>
        </w:rPr>
        <w:t>It may be true that “the historical East Asian system was hegemonic,”</w:t>
      </w:r>
      <w:r w:rsidRPr="001F47BE">
        <w:rPr>
          <w:sz w:val="16"/>
        </w:rPr>
        <w:t xml:space="preserve"> and that as a result, Chinese foreign policy was traditionally oriented more towards monitoring hierarchic relationships rather than managing shifts in the balance of power. </w:t>
      </w:r>
      <w:r w:rsidRPr="00A56B0A">
        <w:rPr>
          <w:rStyle w:val="StyleUnderline"/>
        </w:rPr>
        <w:t xml:space="preserve">Yet </w:t>
      </w:r>
      <w:r w:rsidRPr="00C01E07">
        <w:rPr>
          <w:rStyle w:val="StyleUnderline"/>
        </w:rPr>
        <w:t>British grand strategy was likewise obsessed with questions of imperial management</w:t>
      </w:r>
      <w:r w:rsidRPr="00A56B0A">
        <w:rPr>
          <w:rStyle w:val="StyleUnderline"/>
        </w:rPr>
        <w:t>, while the expansion and contraction of contested frontiers were central preoccupations of Russian grand strategy. Similarly, it may well be the case that East Asian history highlights “the dangers of internal challenges</w:t>
      </w:r>
      <w:r w:rsidRPr="001F47BE">
        <w:rPr>
          <w:sz w:val="16"/>
        </w:rPr>
        <w:t xml:space="preserve"> rather than external threats.” </w:t>
      </w:r>
      <w:r w:rsidRPr="00A56B0A">
        <w:rPr>
          <w:rStyle w:val="StyleUnderline"/>
        </w:rPr>
        <w:t xml:space="preserve">Yet French policymakers grappled with a rising Germany amidst a contested transition from royalism to republicanism, while domestic unrest and parliamentary protest provided a fatal backdrop for late-tsarist responses to decline. </w:t>
      </w:r>
      <w:r w:rsidRPr="00C01E07">
        <w:rPr>
          <w:rStyle w:val="StyleUnderline"/>
        </w:rPr>
        <w:t>Great powers are inevitably preoccupied with a range of competing concerns</w:t>
      </w:r>
      <w:r w:rsidRPr="00A56B0A">
        <w:rPr>
          <w:rStyle w:val="StyleUnderline"/>
        </w:rPr>
        <w:t>—external threats, imperial entanglements, domestic difficulties</w:t>
      </w:r>
      <w:r w:rsidRPr="001F47BE">
        <w:rPr>
          <w:sz w:val="16"/>
        </w:rPr>
        <w:t xml:space="preserve">—all of which are impacted by decline in different ways to varying degrees. Zhang’s core contention is that the making of grand strategy is more complex than we allow for in the book. She notes that there are multiple ways to measure “rising” and “declining,” that grand strategies are sometimes too complex to capture with a single word such as “retrenchment,” and that diplomatic or economic interests can often trump security concerns. We acknowledge </w:t>
      </w:r>
      <w:proofErr w:type="gramStart"/>
      <w:r w:rsidRPr="001F47BE">
        <w:rPr>
          <w:sz w:val="16"/>
        </w:rPr>
        <w:t>all of</w:t>
      </w:r>
      <w:proofErr w:type="gramEnd"/>
      <w:r w:rsidRPr="001F47BE">
        <w:rPr>
          <w:sz w:val="16"/>
        </w:rPr>
        <w:t xml:space="preserve"> these points and do our best to defend our choices in the text. </w:t>
      </w:r>
      <w:r w:rsidRPr="00A56B0A">
        <w:rPr>
          <w:rStyle w:val="StyleUnderline"/>
        </w:rPr>
        <w:t>We</w:t>
      </w:r>
      <w:r w:rsidRPr="001F47BE">
        <w:rPr>
          <w:sz w:val="16"/>
        </w:rPr>
        <w:t xml:space="preserve"> choose one way to </w:t>
      </w:r>
      <w:r w:rsidRPr="00A56B0A">
        <w:rPr>
          <w:rStyle w:val="StyleUnderline"/>
        </w:rPr>
        <w:t>measure</w:t>
      </w:r>
      <w:r w:rsidRPr="001F47BE">
        <w:rPr>
          <w:sz w:val="16"/>
        </w:rPr>
        <w:t xml:space="preserve"> decline (</w:t>
      </w:r>
      <w:r w:rsidRPr="00A56B0A">
        <w:rPr>
          <w:rStyle w:val="StyleUnderline"/>
        </w:rPr>
        <w:t>relative great power share of GDP</w:t>
      </w:r>
      <w:r w:rsidRPr="001F47BE">
        <w:rPr>
          <w:sz w:val="16"/>
        </w:rPr>
        <w:t xml:space="preserve">) </w:t>
      </w:r>
      <w:r w:rsidRPr="00A56B0A">
        <w:rPr>
          <w:rStyle w:val="StyleUnderline"/>
        </w:rPr>
        <w:t>and focus on</w:t>
      </w:r>
      <w:r w:rsidRPr="001F47BE">
        <w:rPr>
          <w:sz w:val="16"/>
        </w:rPr>
        <w:t xml:space="preserve"> a particular moment of decline (</w:t>
      </w:r>
      <w:proofErr w:type="gramStart"/>
      <w:r w:rsidRPr="00A56B0A">
        <w:rPr>
          <w:rStyle w:val="StyleUnderline"/>
        </w:rPr>
        <w:t>five year</w:t>
      </w:r>
      <w:proofErr w:type="gramEnd"/>
      <w:r w:rsidRPr="00A56B0A">
        <w:rPr>
          <w:rStyle w:val="StyleUnderline"/>
        </w:rPr>
        <w:t xml:space="preserve"> windows around an ordinal transition</w:t>
      </w:r>
      <w:r w:rsidRPr="001F47BE">
        <w:rPr>
          <w:sz w:val="16"/>
        </w:rPr>
        <w:t xml:space="preserve">) not because these are the only measures or moments that matter, but </w:t>
      </w:r>
      <w:r w:rsidRPr="005F7B8E">
        <w:rPr>
          <w:rStyle w:val="StyleUnderline"/>
        </w:rPr>
        <w:t>because they match those of power transition theorists and are easiest to implement</w:t>
      </w:r>
      <w:r w:rsidRPr="001F47BE">
        <w:rPr>
          <w:sz w:val="16"/>
        </w:rPr>
        <w:t xml:space="preserve"> (pp. 5–6, 45–48). </w:t>
      </w:r>
      <w:r w:rsidRPr="00A56B0A">
        <w:rPr>
          <w:rStyle w:val="StyleUnderline"/>
        </w:rPr>
        <w:t>We classify and compare grand strategies based on their relative ambition</w:t>
      </w:r>
      <w:r w:rsidRPr="001F47BE">
        <w:rPr>
          <w:sz w:val="16"/>
        </w:rPr>
        <w:t xml:space="preserve">—do they trend towards expansion or retrenchment—not because this is the only or necessarily the best way to think about grand strategy, but </w:t>
      </w:r>
      <w:r w:rsidRPr="00A56B0A">
        <w:rPr>
          <w:rStyle w:val="StyleUnderline"/>
        </w:rPr>
        <w:t>because questions of the bearing burdens and managing costs tend to be particularly salient during moments of decline</w:t>
      </w:r>
      <w:r w:rsidRPr="001F47BE">
        <w:rPr>
          <w:sz w:val="16"/>
        </w:rPr>
        <w:t xml:space="preserve"> (pp. 6–9, 48–50). Zhang is certainly correct that there are broader shifts in the character of international politics that may mute our findings. Perhaps globalization has fundamentally transformed the boundaries in which great power competition can take place, thereby rendering the concerns of power transition theorists obsolete (nuclear </w:t>
      </w:r>
      <w:r w:rsidRPr="00442B0B">
        <w:rPr>
          <w:sz w:val="16"/>
        </w:rPr>
        <w:t xml:space="preserve">weapons, international institutions, and the spread of democracy are often cited as having a similar pacifying effect). We try to account for this in our discussion of the “conquest calculus”: </w:t>
      </w:r>
      <w:r w:rsidRPr="00442B0B">
        <w:rPr>
          <w:rStyle w:val="StyleUnderline"/>
        </w:rPr>
        <w:t>when it is harder for states to profit from using force, they will be less likely to choose preventive war in response to decline</w:t>
      </w:r>
      <w:r w:rsidRPr="00442B0B">
        <w:rPr>
          <w:sz w:val="16"/>
        </w:rPr>
        <w:t xml:space="preserve"> (pp. 70–71). </w:t>
      </w:r>
      <w:r w:rsidRPr="00442B0B">
        <w:rPr>
          <w:rStyle w:val="StyleUnderline"/>
        </w:rPr>
        <w:t xml:space="preserve">Yet many of our cases of decline come from nineteenth- and early twentieth-century Europe, when these pacifying forces were relatively weak, and yet </w:t>
      </w:r>
      <w:r w:rsidRPr="00442B0B">
        <w:rPr>
          <w:rStyle w:val="Emphasis"/>
        </w:rPr>
        <w:t>great powers still tended to favor retrenchment over</w:t>
      </w:r>
      <w:r w:rsidRPr="00F86C42">
        <w:rPr>
          <w:rStyle w:val="Emphasis"/>
        </w:rPr>
        <w:t xml:space="preserve"> war</w:t>
      </w:r>
      <w:r w:rsidRPr="00F86C42">
        <w:rPr>
          <w:sz w:val="16"/>
        </w:rPr>
        <w:t xml:space="preserve"> (pp</w:t>
      </w:r>
      <w:r w:rsidRPr="001F47BE">
        <w:rPr>
          <w:sz w:val="16"/>
        </w:rPr>
        <w:t>. 40–41, 191–192). Even in familiar and favorable cases, the evidence in favor of power transition theory is thin</w:t>
      </w:r>
      <w:r w:rsidRPr="00C01E07">
        <w:rPr>
          <w:sz w:val="16"/>
          <w:highlight w:val="green"/>
        </w:rPr>
        <w:t xml:space="preserve">. </w:t>
      </w:r>
      <w:r w:rsidRPr="00C01E07">
        <w:rPr>
          <w:rStyle w:val="StyleUnderline"/>
          <w:highlight w:val="green"/>
        </w:rPr>
        <w:t xml:space="preserve">Now that </w:t>
      </w:r>
      <w:r w:rsidRPr="00F86C42">
        <w:rPr>
          <w:rStyle w:val="Emphasis"/>
        </w:rPr>
        <w:t>trade</w:t>
      </w:r>
      <w:r w:rsidRPr="00A56B0A">
        <w:rPr>
          <w:rStyle w:val="Emphasis"/>
        </w:rPr>
        <w:t xml:space="preserve"> networks, international </w:t>
      </w:r>
      <w:r w:rsidRPr="00C01E07">
        <w:rPr>
          <w:rStyle w:val="Emphasis"/>
          <w:highlight w:val="green"/>
        </w:rPr>
        <w:t>institutions</w:t>
      </w:r>
      <w:r w:rsidRPr="00F86C42">
        <w:rPr>
          <w:rStyle w:val="Emphasis"/>
        </w:rPr>
        <w:t>, democracy, and nuc</w:t>
      </w:r>
      <w:r w:rsidRPr="00A56B0A">
        <w:rPr>
          <w:rStyle w:val="Emphasis"/>
        </w:rPr>
        <w:t>lear weapon</w:t>
      </w:r>
      <w:r w:rsidRPr="00F86C42">
        <w:rPr>
          <w:rStyle w:val="Emphasis"/>
        </w:rPr>
        <w:t>s</w:t>
      </w:r>
      <w:r w:rsidRPr="00F86C42">
        <w:rPr>
          <w:rStyle w:val="StyleUnderline"/>
        </w:rPr>
        <w:t xml:space="preserve"> </w:t>
      </w:r>
      <w:r w:rsidRPr="00C01E07">
        <w:rPr>
          <w:rStyle w:val="StyleUnderline"/>
          <w:highlight w:val="green"/>
        </w:rPr>
        <w:t>have remade the global landscape</w:t>
      </w:r>
      <w:r w:rsidRPr="00A56B0A">
        <w:rPr>
          <w:rStyle w:val="StyleUnderline"/>
        </w:rPr>
        <w:t xml:space="preserve">, the </w:t>
      </w:r>
      <w:r w:rsidRPr="00C01E07">
        <w:rPr>
          <w:rStyle w:val="StyleUnderline"/>
          <w:highlight w:val="green"/>
        </w:rPr>
        <w:t>implications</w:t>
      </w:r>
      <w:r w:rsidRPr="00A56B0A">
        <w:rPr>
          <w:rStyle w:val="StyleUnderline"/>
        </w:rPr>
        <w:t xml:space="preserve"> of our argument </w:t>
      </w:r>
      <w:r w:rsidRPr="00C01E07">
        <w:rPr>
          <w:rStyle w:val="StyleUnderline"/>
          <w:highlight w:val="green"/>
        </w:rPr>
        <w:t xml:space="preserve">tend to be </w:t>
      </w:r>
      <w:r w:rsidRPr="00F86C42">
        <w:rPr>
          <w:rStyle w:val="StyleUnderline"/>
        </w:rPr>
        <w:t xml:space="preserve">more </w:t>
      </w:r>
      <w:r w:rsidRPr="00C01E07">
        <w:rPr>
          <w:rStyle w:val="StyleUnderline"/>
          <w:highlight w:val="green"/>
        </w:rPr>
        <w:t>optimistic</w:t>
      </w:r>
      <w:r w:rsidRPr="00A56B0A">
        <w:rPr>
          <w:rStyle w:val="StyleUnderline"/>
        </w:rPr>
        <w:t xml:space="preserve">. </w:t>
      </w:r>
      <w:r w:rsidRPr="00C01E07">
        <w:rPr>
          <w:rStyle w:val="StyleUnderline"/>
        </w:rPr>
        <w:t xml:space="preserve">Decline is not destiny, and </w:t>
      </w:r>
      <w:r w:rsidRPr="00C01E07">
        <w:rPr>
          <w:rStyle w:val="Emphasis"/>
          <w:highlight w:val="green"/>
        </w:rPr>
        <w:t>great powers have considerable latitude</w:t>
      </w:r>
      <w:r w:rsidRPr="00C01E07">
        <w:rPr>
          <w:rStyle w:val="StyleUnderline"/>
          <w:highlight w:val="green"/>
        </w:rPr>
        <w:t xml:space="preserve"> to manage </w:t>
      </w:r>
      <w:r w:rsidRPr="00C01E07">
        <w:rPr>
          <w:rStyle w:val="StyleUnderline"/>
        </w:rPr>
        <w:t xml:space="preserve">power </w:t>
      </w:r>
      <w:r w:rsidRPr="00C01E07">
        <w:rPr>
          <w:rStyle w:val="StyleUnderline"/>
          <w:highlight w:val="green"/>
        </w:rPr>
        <w:t>transitions using retrenchment</w:t>
      </w:r>
      <w:r w:rsidRPr="00A56B0A">
        <w:rPr>
          <w:rStyle w:val="StyleUnderline"/>
        </w:rPr>
        <w:t>,</w:t>
      </w:r>
      <w:r w:rsidRPr="001F47BE">
        <w:rPr>
          <w:sz w:val="16"/>
        </w:rPr>
        <w:t xml:space="preserve"> even in seemingly unfavorable circumstances. We were surprised, therefore, that Ross finds our account “especially pessimistic” about the future of Sino-American relations. </w:t>
      </w:r>
      <w:r w:rsidRPr="00A56B0A">
        <w:rPr>
          <w:rStyle w:val="StyleUnderline"/>
        </w:rPr>
        <w:t>Ross is right that some</w:t>
      </w:r>
      <w:r w:rsidRPr="001F47BE">
        <w:rPr>
          <w:sz w:val="16"/>
        </w:rPr>
        <w:t xml:space="preserve"> of the </w:t>
      </w:r>
      <w:r w:rsidRPr="00C01E07">
        <w:rPr>
          <w:rStyle w:val="StyleUnderline"/>
          <w:highlight w:val="green"/>
        </w:rPr>
        <w:t>conditions</w:t>
      </w:r>
      <w:r w:rsidRPr="001F47BE">
        <w:rPr>
          <w:sz w:val="16"/>
        </w:rPr>
        <w:t xml:space="preserve"> we emphasiz</w:t>
      </w:r>
      <w:r w:rsidRPr="00C01E07">
        <w:rPr>
          <w:sz w:val="16"/>
        </w:rPr>
        <w:t>e</w:t>
      </w:r>
      <w:r w:rsidRPr="001F47BE">
        <w:rPr>
          <w:sz w:val="16"/>
        </w:rPr>
        <w:t xml:space="preserve"> </w:t>
      </w:r>
      <w:r w:rsidRPr="00C01E07">
        <w:rPr>
          <w:rStyle w:val="StyleUnderline"/>
          <w:highlight w:val="green"/>
        </w:rPr>
        <w:t>may make the U</w:t>
      </w:r>
      <w:r w:rsidRPr="00A56B0A">
        <w:rPr>
          <w:rStyle w:val="StyleUnderline"/>
        </w:rPr>
        <w:t xml:space="preserve">nited </w:t>
      </w:r>
      <w:r w:rsidRPr="00C01E07">
        <w:rPr>
          <w:rStyle w:val="StyleUnderline"/>
          <w:highlight w:val="green"/>
        </w:rPr>
        <w:t>S</w:t>
      </w:r>
      <w:r w:rsidRPr="00A56B0A">
        <w:rPr>
          <w:rStyle w:val="StyleUnderline"/>
        </w:rPr>
        <w:t xml:space="preserve">tates </w:t>
      </w:r>
      <w:r w:rsidRPr="00C01E07">
        <w:rPr>
          <w:rStyle w:val="StyleUnderline"/>
          <w:highlight w:val="green"/>
        </w:rPr>
        <w:t>reluctant to retrench,</w:t>
      </w:r>
      <w:r w:rsidRPr="00A56B0A">
        <w:rPr>
          <w:rStyle w:val="StyleUnderline"/>
        </w:rPr>
        <w:t xml:space="preserve"> notably</w:t>
      </w:r>
      <w:r w:rsidRPr="001F47BE">
        <w:rPr>
          <w:sz w:val="16"/>
        </w:rPr>
        <w:t xml:space="preserve"> the United States’ </w:t>
      </w:r>
      <w:r w:rsidRPr="00A56B0A">
        <w:rPr>
          <w:rStyle w:val="StyleUnderline"/>
        </w:rPr>
        <w:t>unwillingness to surrender preeminence and the apparent absence of regional allies</w:t>
      </w:r>
      <w:r w:rsidRPr="001F47BE">
        <w:rPr>
          <w:sz w:val="16"/>
        </w:rPr>
        <w:t xml:space="preserve"> who are </w:t>
      </w:r>
      <w:r w:rsidRPr="00A56B0A">
        <w:rPr>
          <w:rStyle w:val="StyleUnderline"/>
        </w:rPr>
        <w:t>willing or able to balance</w:t>
      </w:r>
      <w:r w:rsidRPr="001F47BE">
        <w:rPr>
          <w:sz w:val="16"/>
        </w:rPr>
        <w:t xml:space="preserve"> against a rising </w:t>
      </w:r>
      <w:r w:rsidRPr="00A56B0A">
        <w:rPr>
          <w:rStyle w:val="StyleUnderline"/>
        </w:rPr>
        <w:t xml:space="preserve">China. </w:t>
      </w:r>
      <w:r w:rsidRPr="00C01E07">
        <w:rPr>
          <w:rStyle w:val="StyleUnderline"/>
          <w:highlight w:val="green"/>
        </w:rPr>
        <w:t>Nevertheless</w:t>
      </w:r>
      <w:r w:rsidRPr="00A56B0A">
        <w:rPr>
          <w:rStyle w:val="StyleUnderline"/>
        </w:rPr>
        <w:t>,</w:t>
      </w:r>
      <w:r w:rsidRPr="001F47BE">
        <w:rPr>
          <w:sz w:val="16"/>
        </w:rPr>
        <w:t xml:space="preserve"> there are </w:t>
      </w:r>
      <w:r w:rsidRPr="00C01E07">
        <w:rPr>
          <w:rStyle w:val="StyleUnderline"/>
          <w:highlight w:val="green"/>
        </w:rPr>
        <w:t>other conditions</w:t>
      </w:r>
      <w:r w:rsidRPr="001F47BE">
        <w:rPr>
          <w:sz w:val="16"/>
        </w:rPr>
        <w:t xml:space="preserve"> that appear to </w:t>
      </w:r>
      <w:r w:rsidRPr="00C01E07">
        <w:rPr>
          <w:rStyle w:val="StyleUnderline"/>
          <w:highlight w:val="green"/>
        </w:rPr>
        <w:t>favor</w:t>
      </w:r>
      <w:r w:rsidRPr="00A56B0A">
        <w:rPr>
          <w:rStyle w:val="StyleUnderline"/>
        </w:rPr>
        <w:t xml:space="preserve"> accommodation and </w:t>
      </w:r>
      <w:r w:rsidRPr="00C01E07">
        <w:rPr>
          <w:rStyle w:val="StyleUnderline"/>
          <w:highlight w:val="green"/>
        </w:rPr>
        <w:t>retrenchment</w:t>
      </w:r>
      <w:r w:rsidRPr="00A56B0A">
        <w:rPr>
          <w:rStyle w:val="StyleUnderline"/>
        </w:rPr>
        <w:t xml:space="preserve">: </w:t>
      </w:r>
      <w:r w:rsidRPr="00C01E07">
        <w:rPr>
          <w:rStyle w:val="Emphasis"/>
          <w:highlight w:val="green"/>
        </w:rPr>
        <w:t>vast distances separate the two biggest powers</w:t>
      </w:r>
      <w:r w:rsidRPr="00A56B0A">
        <w:rPr>
          <w:rStyle w:val="Emphasis"/>
        </w:rPr>
        <w:t xml:space="preserve">; the conquest </w:t>
      </w:r>
      <w:r w:rsidRPr="00C01E07">
        <w:rPr>
          <w:rStyle w:val="Emphasis"/>
          <w:highlight w:val="green"/>
        </w:rPr>
        <w:t>calculus appears to favor the defense</w:t>
      </w:r>
      <w:r w:rsidRPr="00A56B0A">
        <w:rPr>
          <w:rStyle w:val="Emphasis"/>
        </w:rPr>
        <w:t xml:space="preserve">; American </w:t>
      </w:r>
      <w:r w:rsidRPr="00C01E07">
        <w:rPr>
          <w:rStyle w:val="Emphasis"/>
          <w:highlight w:val="green"/>
        </w:rPr>
        <w:t>security commitments are</w:t>
      </w:r>
      <w:r w:rsidRPr="00A56B0A">
        <w:rPr>
          <w:rStyle w:val="Emphasis"/>
        </w:rPr>
        <w:t xml:space="preserve"> relatively </w:t>
      </w:r>
      <w:r w:rsidRPr="00C01E07">
        <w:rPr>
          <w:rStyle w:val="Emphasis"/>
          <w:highlight w:val="green"/>
        </w:rPr>
        <w:t>independent</w:t>
      </w:r>
      <w:r w:rsidRPr="00A56B0A">
        <w:rPr>
          <w:rStyle w:val="Emphasis"/>
        </w:rPr>
        <w:t xml:space="preserve">, easing worries about falling dominos; </w:t>
      </w:r>
      <w:r w:rsidRPr="00C01E07">
        <w:rPr>
          <w:rStyle w:val="Emphasis"/>
          <w:highlight w:val="green"/>
        </w:rPr>
        <w:t>and the U</w:t>
      </w:r>
      <w:r w:rsidRPr="00A56B0A">
        <w:rPr>
          <w:rStyle w:val="Emphasis"/>
        </w:rPr>
        <w:t xml:space="preserve">nited </w:t>
      </w:r>
      <w:r w:rsidRPr="00C01E07">
        <w:rPr>
          <w:rStyle w:val="Emphasis"/>
          <w:highlight w:val="green"/>
        </w:rPr>
        <w:t>S</w:t>
      </w:r>
      <w:r w:rsidRPr="00A56B0A">
        <w:rPr>
          <w:rStyle w:val="Emphasis"/>
        </w:rPr>
        <w:t xml:space="preserve">tates </w:t>
      </w:r>
      <w:r w:rsidRPr="00C01E07">
        <w:rPr>
          <w:rStyle w:val="Emphasis"/>
          <w:highlight w:val="green"/>
        </w:rPr>
        <w:t>is falling gradually, which leaves time for experimentation</w:t>
      </w:r>
      <w:r w:rsidRPr="00A56B0A">
        <w:rPr>
          <w:rStyle w:val="Emphasis"/>
        </w:rPr>
        <w:t xml:space="preserve"> an</w:t>
      </w:r>
    </w:p>
    <w:p w14:paraId="6534BB8B" w14:textId="77777777" w:rsidR="00EA4A60" w:rsidRDefault="00EA4A60" w:rsidP="00EA4A60">
      <w:pPr>
        <w:rPr>
          <w:rStyle w:val="Emphasis"/>
        </w:rPr>
      </w:pPr>
    </w:p>
    <w:p w14:paraId="330B9D30" w14:textId="77777777" w:rsidR="00EA4A60" w:rsidRDefault="00EA4A60" w:rsidP="00EA4A60">
      <w:pPr>
        <w:rPr>
          <w:rStyle w:val="Emphasis"/>
        </w:rPr>
      </w:pPr>
    </w:p>
    <w:p w14:paraId="5F99FE2C" w14:textId="77777777" w:rsidR="00EA4A60" w:rsidRDefault="00EA4A60" w:rsidP="00EA4A60">
      <w:pPr>
        <w:rPr>
          <w:rStyle w:val="StyleUnderline"/>
        </w:rPr>
      </w:pPr>
      <w:r w:rsidRPr="00A56B0A">
        <w:rPr>
          <w:rStyle w:val="Emphasis"/>
        </w:rPr>
        <w:t>d for reforms to bear fruit</w:t>
      </w:r>
      <w:r w:rsidRPr="001F47BE">
        <w:rPr>
          <w:sz w:val="16"/>
        </w:rPr>
        <w:t xml:space="preserve"> (pp. 197–198). We concur with Ross’s observation about the importance of </w:t>
      </w:r>
      <w:r w:rsidRPr="00A56B0A">
        <w:rPr>
          <w:rStyle w:val="StyleUnderline"/>
        </w:rPr>
        <w:t>geography</w:t>
      </w:r>
      <w:r w:rsidRPr="001F47BE">
        <w:rPr>
          <w:sz w:val="16"/>
        </w:rPr>
        <w:t xml:space="preserve">, which </w:t>
      </w:r>
      <w:r w:rsidRPr="00A56B0A">
        <w:rPr>
          <w:rStyle w:val="StyleUnderline"/>
        </w:rPr>
        <w:t>can mute incentives to use force and provide opportunities for retrenchment</w:t>
      </w:r>
      <w:r w:rsidRPr="001F47BE">
        <w:rPr>
          <w:sz w:val="16"/>
        </w:rPr>
        <w:t xml:space="preserve"> (pp. 39–41). Still, we think these opportunities are not unique to maritime environments. </w:t>
      </w:r>
      <w:r w:rsidRPr="00A56B0A">
        <w:rPr>
          <w:rStyle w:val="StyleUnderline"/>
        </w:rPr>
        <w:t xml:space="preserve">In the 1880s, the vast and dispersed character of Russia’s imperial commitments provided it with opportunities to pull back from exposed frontiers while reinforcing key strongpoints. </w:t>
      </w:r>
      <w:r w:rsidRPr="00C01E07">
        <w:rPr>
          <w:rStyle w:val="StyleUnderline"/>
          <w:highlight w:val="green"/>
        </w:rPr>
        <w:t>Declining powers</w:t>
      </w:r>
      <w:r w:rsidRPr="00A56B0A">
        <w:rPr>
          <w:rStyle w:val="StyleUnderline"/>
        </w:rPr>
        <w:t xml:space="preserve"> often </w:t>
      </w:r>
      <w:r w:rsidRPr="00C01E07">
        <w:rPr>
          <w:rStyle w:val="StyleUnderline"/>
          <w:highlight w:val="green"/>
        </w:rPr>
        <w:t xml:space="preserve">see retrenchment </w:t>
      </w:r>
      <w:r w:rsidRPr="005467E3">
        <w:rPr>
          <w:rStyle w:val="StyleUnderline"/>
        </w:rPr>
        <w:t xml:space="preserve">not as a strategy that sacrifices security, but </w:t>
      </w:r>
      <w:proofErr w:type="gramStart"/>
      <w:r w:rsidRPr="00C01E07">
        <w:rPr>
          <w:rStyle w:val="StyleUnderline"/>
          <w:highlight w:val="green"/>
        </w:rPr>
        <w:t>as a means to</w:t>
      </w:r>
      <w:proofErr w:type="gramEnd"/>
      <w:r w:rsidRPr="00C01E07">
        <w:rPr>
          <w:rStyle w:val="StyleUnderline"/>
          <w:highlight w:val="green"/>
        </w:rPr>
        <w:t xml:space="preserve"> </w:t>
      </w:r>
      <w:r w:rsidRPr="00C01E07">
        <w:rPr>
          <w:rStyle w:val="Emphasis"/>
          <w:highlight w:val="green"/>
        </w:rPr>
        <w:t>bolster deterrence and protect vital interests</w:t>
      </w:r>
      <w:r w:rsidRPr="00A56B0A">
        <w:rPr>
          <w:rStyle w:val="Emphasis"/>
        </w:rPr>
        <w:t>.</w:t>
      </w:r>
      <w:r w:rsidRPr="001F47BE">
        <w:rPr>
          <w:sz w:val="16"/>
        </w:rPr>
        <w:t xml:space="preserve"> If so, then the United States was wise to reorient its defense priorities and devote an increasing share of its resources to the Pacific. As for applications, we would like to consider two: balancing and signaling. Kang builds the case that Asian states are not balancing against China because China is not a threat, is working to reassure its neighbors, and by implication does not much threaten the United States. In contrast, we believe that Kang is excessively optimistic about the intensity of the security dilemma in Asia. At root, balance of power theory proposes that, in a self-help world, great powers generally balance against each other mostly by</w:t>
      </w:r>
      <w:r w:rsidRPr="001F47BE">
        <w:rPr>
          <w:rFonts w:ascii="Times New Roman" w:eastAsia="Times New Roman" w:hAnsi="Times New Roman" w:cs="Times New Roman"/>
          <w:sz w:val="16"/>
        </w:rPr>
        <w:t xml:space="preserve"> </w:t>
      </w:r>
      <w:r w:rsidRPr="001F47BE">
        <w:rPr>
          <w:sz w:val="16"/>
        </w:rPr>
        <w:t xml:space="preserve">strengthening their own capabilities; for weaker actors, however, their behaviors are more variable. This is exactly what Kang’s Figure 1 shows and exactly what American policymakers fear: </w:t>
      </w:r>
      <w:r w:rsidRPr="00A56B0A">
        <w:rPr>
          <w:rStyle w:val="StyleUnderline"/>
        </w:rPr>
        <w:t>China balancing against the United States and most Asian states failing to balance against China</w:t>
      </w:r>
      <w:r w:rsidRPr="001F47BE">
        <w:rPr>
          <w:sz w:val="16"/>
        </w:rPr>
        <w:t xml:space="preserve">. This </w:t>
      </w:r>
      <w:r w:rsidRPr="00A56B0A">
        <w:rPr>
          <w:rStyle w:val="StyleUnderline"/>
        </w:rPr>
        <w:t>has led to a rebalancing of US forces to the Asia-Pacific and increasingly fraught relations</w:t>
      </w:r>
      <w:r w:rsidRPr="001F47BE">
        <w:rPr>
          <w:sz w:val="16"/>
        </w:rPr>
        <w:t xml:space="preserve"> between the two superpowers. Moreover, and rather than being a sui generis feature of East Asia, </w:t>
      </w:r>
      <w:r w:rsidRPr="00A56B0A">
        <w:rPr>
          <w:rStyle w:val="StyleUnderline"/>
        </w:rPr>
        <w:t xml:space="preserve">this trend is also consistent with historical practice. Our data suggest that </w:t>
      </w:r>
      <w:r w:rsidRPr="00C01E07">
        <w:rPr>
          <w:rStyle w:val="StyleUnderline"/>
          <w:highlight w:val="green"/>
        </w:rPr>
        <w:t>rising powers</w:t>
      </w:r>
      <w:r w:rsidRPr="00A56B0A">
        <w:rPr>
          <w:rStyle w:val="StyleUnderline"/>
        </w:rPr>
        <w:t xml:space="preserve"> tend to increase defense spending at a faster rate than other great powers, but that they also tend to </w:t>
      </w:r>
      <w:r w:rsidRPr="00C01E07">
        <w:rPr>
          <w:rStyle w:val="Emphasis"/>
          <w:highlight w:val="green"/>
        </w:rPr>
        <w:t>negotiate more alliance agreements and</w:t>
      </w:r>
      <w:r w:rsidRPr="00A56B0A">
        <w:rPr>
          <w:rStyle w:val="Emphasis"/>
        </w:rPr>
        <w:t xml:space="preserve"> to </w:t>
      </w:r>
      <w:r w:rsidRPr="00C01E07">
        <w:rPr>
          <w:rStyle w:val="Emphasis"/>
          <w:highlight w:val="green"/>
        </w:rPr>
        <w:t>get involved in fewer</w:t>
      </w:r>
      <w:r w:rsidRPr="00A56B0A">
        <w:rPr>
          <w:rStyle w:val="Emphasis"/>
        </w:rPr>
        <w:t xml:space="preserve"> militarized </w:t>
      </w:r>
      <w:r w:rsidRPr="00C01E07">
        <w:rPr>
          <w:rStyle w:val="Emphasis"/>
          <w:highlight w:val="green"/>
        </w:rPr>
        <w:t>disputes</w:t>
      </w:r>
      <w:r w:rsidRPr="001F47BE">
        <w:rPr>
          <w:sz w:val="16"/>
        </w:rPr>
        <w:t xml:space="preserve"> (pp. 64–66). </w:t>
      </w:r>
      <w:r w:rsidRPr="00A56B0A">
        <w:rPr>
          <w:rStyle w:val="StyleUnderline"/>
        </w:rPr>
        <w:t>Rising powers often invest in and modernize their militaries, yet also go out of their way to reassure their neighbors. This is a classic balance of power dynamic: great power poles repel each other as weaker states</w:t>
      </w:r>
      <w:r w:rsidRPr="001F47BE">
        <w:rPr>
          <w:sz w:val="16"/>
        </w:rPr>
        <w:t xml:space="preserve"> caught in between </w:t>
      </w:r>
      <w:r w:rsidRPr="00A56B0A">
        <w:rPr>
          <w:rStyle w:val="StyleUnderline"/>
        </w:rPr>
        <w:t>are generally swept</w:t>
      </w:r>
      <w:r w:rsidRPr="001F47BE">
        <w:rPr>
          <w:sz w:val="16"/>
        </w:rPr>
        <w:t xml:space="preserve"> into one orbit or another. Oddly enough, </w:t>
      </w:r>
      <w:r w:rsidRPr="00A56B0A">
        <w:rPr>
          <w:rStyle w:val="StyleUnderline"/>
        </w:rPr>
        <w:t>this allows us to close on an ungloomy note.</w:t>
      </w:r>
      <w:r w:rsidRPr="001F47BE">
        <w:rPr>
          <w:sz w:val="16"/>
        </w:rPr>
        <w:t xml:space="preserve"> Zhang has pervasive worries about signaling. </w:t>
      </w:r>
      <w:r w:rsidRPr="00A56B0A">
        <w:rPr>
          <w:rStyle w:val="StyleUnderline"/>
        </w:rPr>
        <w:t>What if kindness is mistaken for weakness and US defensive measures signal a lack of resolve?</w:t>
      </w:r>
      <w:r w:rsidRPr="001F47BE">
        <w:rPr>
          <w:sz w:val="16"/>
        </w:rPr>
        <w:t xml:space="preserve"> We hope our work can dampen some of these anxieties. </w:t>
      </w:r>
      <w:r w:rsidRPr="00A56B0A">
        <w:rPr>
          <w:rStyle w:val="StyleUnderline"/>
        </w:rPr>
        <w:t xml:space="preserve">Over more than a century, the complexities of power and statecraft have changed. </w:t>
      </w:r>
      <w:r w:rsidRPr="00C01E07">
        <w:rPr>
          <w:rStyle w:val="Emphasis"/>
          <w:highlight w:val="green"/>
        </w:rPr>
        <w:t xml:space="preserve">In </w:t>
      </w:r>
      <w:r w:rsidRPr="00C01E07">
        <w:rPr>
          <w:rStyle w:val="Emphasis"/>
        </w:rPr>
        <w:t xml:space="preserve">markedly </w:t>
      </w:r>
      <w:r w:rsidRPr="00C01E07">
        <w:rPr>
          <w:rStyle w:val="Emphasis"/>
          <w:highlight w:val="green"/>
        </w:rPr>
        <w:t>worse circumstances than</w:t>
      </w:r>
      <w:r w:rsidRPr="001F47BE">
        <w:rPr>
          <w:sz w:val="16"/>
        </w:rPr>
        <w:t xml:space="preserve"> those in </w:t>
      </w:r>
      <w:r w:rsidRPr="00C01E07">
        <w:rPr>
          <w:rStyle w:val="Emphasis"/>
          <w:highlight w:val="green"/>
        </w:rPr>
        <w:t>the</w:t>
      </w:r>
      <w:r w:rsidRPr="00A56B0A">
        <w:rPr>
          <w:rStyle w:val="Emphasis"/>
        </w:rPr>
        <w:t xml:space="preserve"> contemporary </w:t>
      </w:r>
      <w:r w:rsidRPr="00C01E07">
        <w:rPr>
          <w:rStyle w:val="Emphasis"/>
          <w:highlight w:val="green"/>
        </w:rPr>
        <w:t>Asia-Pacific, great powers have risen and fallen</w:t>
      </w:r>
      <w:r w:rsidRPr="00A56B0A">
        <w:rPr>
          <w:rStyle w:val="Emphasis"/>
        </w:rPr>
        <w:t xml:space="preserve">, made contradictory statements, </w:t>
      </w:r>
      <w:r w:rsidRPr="00C01E07">
        <w:rPr>
          <w:rStyle w:val="Emphasis"/>
          <w:highlight w:val="green"/>
        </w:rPr>
        <w:t>and pursued contradictory policies</w:t>
      </w:r>
      <w:r w:rsidRPr="00A56B0A">
        <w:rPr>
          <w:rStyle w:val="Emphasis"/>
        </w:rPr>
        <w:t xml:space="preserve">, </w:t>
      </w:r>
      <w:r w:rsidRPr="00C01E07">
        <w:rPr>
          <w:rStyle w:val="Emphasis"/>
          <w:highlight w:val="green"/>
        </w:rPr>
        <w:t>yet across many measures</w:t>
      </w:r>
      <w:r w:rsidRPr="00A56B0A">
        <w:rPr>
          <w:rStyle w:val="Emphasis"/>
        </w:rPr>
        <w:t xml:space="preserve">, </w:t>
      </w:r>
      <w:r w:rsidRPr="00442B0B">
        <w:rPr>
          <w:rStyle w:val="Emphasis"/>
        </w:rPr>
        <w:t>and controlling for many confounding factors, momen</w:t>
      </w:r>
      <w:r w:rsidRPr="00A56B0A">
        <w:rPr>
          <w:rStyle w:val="Emphasis"/>
        </w:rPr>
        <w:t xml:space="preserve">ts of </w:t>
      </w:r>
      <w:r w:rsidRPr="00C01E07">
        <w:rPr>
          <w:rStyle w:val="Emphasis"/>
          <w:highlight w:val="green"/>
        </w:rPr>
        <w:t>power transition have tended to be peaceful</w:t>
      </w:r>
      <w:r w:rsidRPr="00A56B0A">
        <w:rPr>
          <w:rStyle w:val="Emphasis"/>
        </w:rPr>
        <w:t>.</w:t>
      </w:r>
      <w:r w:rsidRPr="00A56B0A">
        <w:rPr>
          <w:rStyle w:val="StyleUnderline"/>
        </w:rPr>
        <w:t xml:space="preserve"> For all their manifest imperfections, great powers generally sense power trends accurately, and exchange signals as intended,</w:t>
      </w:r>
      <w:r w:rsidRPr="001F47BE">
        <w:rPr>
          <w:sz w:val="16"/>
        </w:rPr>
        <w:t xml:space="preserve"> which has powerfully contributed to peace. While this is no reason for complacency—deterrence can break down, reassurance can fail, historical legacies can cast long shadows—it is no reason for undue alarm either. </w:t>
      </w:r>
      <w:r w:rsidRPr="00A56B0A">
        <w:rPr>
          <w:rStyle w:val="StyleUnderline"/>
        </w:rPr>
        <w:t>Contra Allison, the United States and China are not trapped in the same old story of war and change; they remain coauthors of their future.</w:t>
      </w:r>
    </w:p>
    <w:p w14:paraId="31B8BF9E" w14:textId="77777777" w:rsidR="00EA4A60" w:rsidRPr="0056164D" w:rsidRDefault="00EA4A60" w:rsidP="00EA4A60">
      <w:pPr>
        <w:pStyle w:val="Heading4"/>
      </w:pPr>
      <w:r w:rsidRPr="0056164D">
        <w:t>Scenario Defense</w:t>
      </w:r>
    </w:p>
    <w:p w14:paraId="179BDDE1" w14:textId="77777777" w:rsidR="00EA4A60" w:rsidRDefault="00EA4A60" w:rsidP="00EA4A60">
      <w:pPr>
        <w:pStyle w:val="Heading4"/>
      </w:pPr>
      <w:r>
        <w:t xml:space="preserve">Empirics go neg – most qualified studies disprove hegemonic stability theories. </w:t>
      </w:r>
    </w:p>
    <w:p w14:paraId="519BAD2C" w14:textId="77777777" w:rsidR="00EA4A60" w:rsidRPr="00B3303E" w:rsidRDefault="00EA4A60" w:rsidP="00EA4A60">
      <w:r w:rsidRPr="00B3303E">
        <w:rPr>
          <w:rStyle w:val="Style13ptBold"/>
        </w:rPr>
        <w:t>Fettweis 17 –</w:t>
      </w:r>
      <w:r w:rsidRPr="00B3303E">
        <w:t xml:space="preserve">Christopher J. Fettweis is an American political scientist and the Associate Professor of Political Science at Tulane University. </w:t>
      </w:r>
      <w:r>
        <w:t>“Unipolarity, Hegemony, and the New Peace, Security Studies” 26:3, 423-451; EG)</w:t>
      </w:r>
    </w:p>
    <w:p w14:paraId="5C4F3FCF" w14:textId="77777777" w:rsidR="00EA4A60" w:rsidRDefault="00EA4A60" w:rsidP="00EA4A60">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proofErr w:type="gramStart"/>
      <w:r w:rsidRPr="00F46D67">
        <w:rPr>
          <w:highlight w:val="green"/>
          <w:u w:val="single"/>
        </w:rPr>
        <w:t>and also</w:t>
      </w:r>
      <w:proofErr w:type="gramEnd"/>
      <w:r w:rsidRPr="00F46D67">
        <w:rPr>
          <w:highlight w:val="green"/>
          <w:u w:val="single"/>
        </w:rPr>
        <w:t xml:space="preserve">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highlevel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674FC555" w14:textId="77777777" w:rsidR="00EA4A60" w:rsidRPr="007858B8" w:rsidRDefault="00EA4A60" w:rsidP="00EA4A60"/>
    <w:p w14:paraId="7A52459C" w14:textId="77777777" w:rsidR="00EA4A60" w:rsidRPr="0056164D" w:rsidRDefault="00EA4A60" w:rsidP="00EA4A60">
      <w:pPr>
        <w:pStyle w:val="Heading4"/>
      </w:pPr>
      <w:r w:rsidRPr="0056164D">
        <w:t>Leadership</w:t>
      </w:r>
    </w:p>
    <w:p w14:paraId="41457BEA" w14:textId="77777777" w:rsidR="00EA4A60" w:rsidRPr="0092026C" w:rsidRDefault="00EA4A60" w:rsidP="00EA4A60">
      <w:pPr>
        <w:pStyle w:val="Heading4"/>
        <w:rPr>
          <w:rFonts w:cs="Calibri"/>
        </w:rPr>
      </w:pPr>
      <w:r w:rsidRPr="0092026C">
        <w:rPr>
          <w:rFonts w:cs="Calibri"/>
        </w:rPr>
        <w:t xml:space="preserve">Chinese leadership solves existential threats. </w:t>
      </w:r>
    </w:p>
    <w:p w14:paraId="21AF9ECB" w14:textId="77777777" w:rsidR="00EA4A60" w:rsidRPr="0092026C" w:rsidRDefault="00EA4A60" w:rsidP="00EA4A60">
      <w:r w:rsidRPr="0092026C">
        <w:rPr>
          <w:rStyle w:val="Style13ptBold"/>
        </w:rPr>
        <w:t>Yamei 18</w:t>
      </w:r>
      <w:r w:rsidRPr="0092026C">
        <w:t xml:space="preserve"> Shen Yamei 18, Deputy Director and Associate Research Fellow of Department for American Studies, China Institute of International Studies, 1-9-2018, "Probing into the “Chinese Solution” for the Transformation of Global Governance," CAIFC, </w:t>
      </w:r>
      <w:hyperlink r:id="rId34" w:history="1">
        <w:r w:rsidRPr="0092026C">
          <w:rPr>
            <w:rStyle w:val="Hyperlink"/>
          </w:rPr>
          <w:t>http://www.caifc.org.cn/en/content.aspx?id=4491</w:t>
        </w:r>
      </w:hyperlink>
    </w:p>
    <w:p w14:paraId="696BA2F7" w14:textId="77777777" w:rsidR="00EA4A60" w:rsidRDefault="00EA4A60" w:rsidP="00EA4A60">
      <w:pPr>
        <w:rPr>
          <w:rStyle w:val="Emphasis"/>
          <w:sz w:val="24"/>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w:t>
      </w:r>
      <w:proofErr w:type="gramStart"/>
      <w:r w:rsidRPr="0092026C">
        <w:rPr>
          <w:rStyle w:val="StyleUnderline"/>
          <w:sz w:val="24"/>
        </w:rPr>
        <w:t>countries</w:t>
      </w:r>
      <w:proofErr w:type="gramEnd"/>
      <w:r w:rsidRPr="0092026C">
        <w:rPr>
          <w:rStyle w:val="StyleUnderline"/>
          <w:sz w:val="24"/>
        </w:rPr>
        <w:t xml:space="preserve"> and having failed to find the path to co-existing peacefully and harmoniously with other </w:t>
      </w:r>
      <w:r w:rsidRPr="0092026C">
        <w:rPr>
          <w:rStyle w:val="StyleUnderline"/>
          <w:i/>
          <w:sz w:val="24"/>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p>
    <w:p w14:paraId="6157DA09" w14:textId="77777777" w:rsidR="00EA4A60" w:rsidRDefault="00EA4A60" w:rsidP="00EA4A60">
      <w:pPr>
        <w:rPr>
          <w:rStyle w:val="Emphasis"/>
          <w:sz w:val="24"/>
        </w:rPr>
      </w:pPr>
    </w:p>
    <w:p w14:paraId="0254723A" w14:textId="77777777" w:rsidR="00EA4A60" w:rsidRDefault="00EA4A60" w:rsidP="00EA4A60">
      <w:pPr>
        <w:rPr>
          <w:rStyle w:val="Emphasis"/>
          <w:sz w:val="24"/>
        </w:rPr>
      </w:pPr>
    </w:p>
    <w:p w14:paraId="7CAEBE35" w14:textId="77777777" w:rsidR="00EA4A60" w:rsidRDefault="00EA4A60" w:rsidP="00EA4A60">
      <w:pPr>
        <w:rPr>
          <w:rStyle w:val="Emphasis"/>
          <w:sz w:val="24"/>
        </w:rPr>
      </w:pPr>
    </w:p>
    <w:p w14:paraId="56C3FEBA" w14:textId="77777777" w:rsidR="00EA4A60" w:rsidRDefault="00EA4A60" w:rsidP="00EA4A60">
      <w:pPr>
        <w:rPr>
          <w:rStyle w:val="StyleUnderline"/>
          <w:sz w:val="24"/>
        </w:rPr>
      </w:pP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w:t>
      </w:r>
      <w:proofErr w:type="gramStart"/>
      <w:r w:rsidRPr="0092026C">
        <w:rPr>
          <w:rStyle w:val="StyleUnderline"/>
          <w:sz w:val="24"/>
        </w:rPr>
        <w:t>so as to</w:t>
      </w:r>
      <w:proofErr w:type="gramEnd"/>
      <w:r w:rsidRPr="0092026C">
        <w:rPr>
          <w:rStyle w:val="StyleUnderline"/>
          <w:sz w:val="24"/>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sz w:val="24"/>
        </w:rPr>
        <w:t>brand new</w:t>
      </w:r>
      <w:proofErr w:type="gramEnd"/>
      <w:r w:rsidRPr="0092026C">
        <w:rPr>
          <w:rStyle w:val="StyleUnderline"/>
          <w:sz w:val="24"/>
        </w:rPr>
        <w:t xml:space="preserve"> option for the nations and peoples who are hoping both to speed up development and maintain independence”.</w:t>
      </w:r>
      <w:r w:rsidRPr="0092026C">
        <w:t xml:space="preserve"> II.Path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xml:space="preserve">. Currently, the international political practice in global governance is mostly problem-driven without creating a set of relatively independent, </w:t>
      </w:r>
      <w:proofErr w:type="gramStart"/>
      <w:r w:rsidRPr="0092026C">
        <w:rPr>
          <w:rStyle w:val="StyleUnderline"/>
          <w:sz w:val="24"/>
        </w:rPr>
        <w:t>centralized</w:t>
      </w:r>
      <w:proofErr w:type="gramEnd"/>
      <w:r w:rsidRPr="0092026C">
        <w:rPr>
          <w:rStyle w:val="StyleUnderline"/>
          <w:sz w:val="24"/>
        </w:rPr>
        <w:t xml:space="preserve"> and integral power structures, resulting in the existing global governance systemcharacterized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w:t>
      </w:r>
      <w:proofErr w:type="gramStart"/>
      <w:r w:rsidRPr="0092026C">
        <w:rPr>
          <w:rStyle w:val="StyleUnderline"/>
          <w:sz w:val="24"/>
        </w:rPr>
        <w:t>fast growing</w:t>
      </w:r>
      <w:proofErr w:type="gramEnd"/>
      <w:r w:rsidRPr="0092026C">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380FFFB6" w14:textId="77777777" w:rsidR="00EA4A60" w:rsidRDefault="00EA4A60" w:rsidP="00EA4A60">
      <w:pPr>
        <w:rPr>
          <w:rStyle w:val="StyleUnderline"/>
          <w:sz w:val="24"/>
        </w:rPr>
      </w:pPr>
    </w:p>
    <w:p w14:paraId="0C97AB2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F9405E"/>
    <w:multiLevelType w:val="hybridMultilevel"/>
    <w:tmpl w:val="50542D88"/>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9499C"/>
    <w:multiLevelType w:val="hybridMultilevel"/>
    <w:tmpl w:val="5ED45CFA"/>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5101C0"/>
    <w:multiLevelType w:val="multilevel"/>
    <w:tmpl w:val="B57C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3A5FC5"/>
    <w:multiLevelType w:val="hybridMultilevel"/>
    <w:tmpl w:val="106ECA3C"/>
    <w:lvl w:ilvl="0" w:tplc="4C8612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B045787"/>
    <w:multiLevelType w:val="hybridMultilevel"/>
    <w:tmpl w:val="4118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30"/>
  </w:num>
  <w:num w:numId="17">
    <w:abstractNumId w:val="42"/>
  </w:num>
  <w:num w:numId="18">
    <w:abstractNumId w:val="41"/>
  </w:num>
  <w:num w:numId="19">
    <w:abstractNumId w:val="40"/>
  </w:num>
  <w:num w:numId="20">
    <w:abstractNumId w:val="19"/>
  </w:num>
  <w:num w:numId="21">
    <w:abstractNumId w:val="31"/>
  </w:num>
  <w:num w:numId="22">
    <w:abstractNumId w:val="13"/>
  </w:num>
  <w:num w:numId="23">
    <w:abstractNumId w:val="43"/>
  </w:num>
  <w:num w:numId="24">
    <w:abstractNumId w:val="33"/>
  </w:num>
  <w:num w:numId="25">
    <w:abstractNumId w:val="38"/>
  </w:num>
  <w:num w:numId="26">
    <w:abstractNumId w:val="44"/>
  </w:num>
  <w:num w:numId="27">
    <w:abstractNumId w:val="25"/>
  </w:num>
  <w:num w:numId="28">
    <w:abstractNumId w:val="18"/>
  </w:num>
  <w:num w:numId="29">
    <w:abstractNumId w:val="27"/>
  </w:num>
  <w:num w:numId="30">
    <w:abstractNumId w:val="15"/>
  </w:num>
  <w:num w:numId="31">
    <w:abstractNumId w:val="24"/>
  </w:num>
  <w:num w:numId="32">
    <w:abstractNumId w:val="21"/>
  </w:num>
  <w:num w:numId="33">
    <w:abstractNumId w:val="34"/>
  </w:num>
  <w:num w:numId="34">
    <w:abstractNumId w:val="35"/>
  </w:num>
  <w:num w:numId="35">
    <w:abstractNumId w:val="28"/>
  </w:num>
  <w:num w:numId="36">
    <w:abstractNumId w:val="12"/>
  </w:num>
  <w:num w:numId="37">
    <w:abstractNumId w:val="39"/>
  </w:num>
  <w:num w:numId="38">
    <w:abstractNumId w:val="17"/>
  </w:num>
  <w:num w:numId="39">
    <w:abstractNumId w:val="22"/>
  </w:num>
  <w:num w:numId="40">
    <w:abstractNumId w:val="37"/>
  </w:num>
  <w:num w:numId="41">
    <w:abstractNumId w:val="47"/>
  </w:num>
  <w:num w:numId="42">
    <w:abstractNumId w:val="23"/>
  </w:num>
  <w:num w:numId="43">
    <w:abstractNumId w:val="11"/>
  </w:num>
  <w:num w:numId="44">
    <w:abstractNumId w:val="29"/>
  </w:num>
  <w:num w:numId="45">
    <w:abstractNumId w:val="20"/>
  </w:num>
  <w:num w:numId="46">
    <w:abstractNumId w:val="45"/>
  </w:num>
  <w:num w:numId="47">
    <w:abstractNumId w:val="32"/>
  </w:num>
  <w:num w:numId="48">
    <w:abstractNumId w:val="46"/>
  </w:num>
  <w:num w:numId="49">
    <w:abstractNumId w:val="36"/>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A4A6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A4A60"/>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BCB6C"/>
  <w15:chartTrackingRefBased/>
  <w15:docId w15:val="{BFF01EBF-74BE-428B-92FD-0D1B3A41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A4A60"/>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EA4A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EA4A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EA4A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EA4A60"/>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EA4A60"/>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EA4A60"/>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EA4A60"/>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A4A60"/>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A4A60"/>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EA4A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4A60"/>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EA4A60"/>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EA4A60"/>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EA4A60"/>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EA4A60"/>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EA4A6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EA4A60"/>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EA4A60"/>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T"/>
    <w:basedOn w:val="DefaultParagraphFont"/>
    <w:link w:val="Card"/>
    <w:uiPriority w:val="99"/>
    <w:unhideWhenUsed/>
    <w:rsid w:val="00EA4A60"/>
    <w:rPr>
      <w:color w:val="auto"/>
      <w:u w:val="none"/>
    </w:rPr>
  </w:style>
  <w:style w:type="character" w:styleId="FollowedHyperlink">
    <w:name w:val="FollowedHyperlink"/>
    <w:basedOn w:val="DefaultParagraphFont"/>
    <w:uiPriority w:val="99"/>
    <w:unhideWhenUsed/>
    <w:rsid w:val="00EA4A60"/>
    <w:rPr>
      <w:color w:val="auto"/>
      <w:u w:val="none"/>
    </w:rPr>
  </w:style>
  <w:style w:type="character" w:customStyle="1" w:styleId="Heading5Char">
    <w:name w:val="Heading 5 Char"/>
    <w:aliases w:val="Blocks Char"/>
    <w:basedOn w:val="DefaultParagraphFont"/>
    <w:link w:val="Heading5"/>
    <w:uiPriority w:val="9"/>
    <w:rsid w:val="00EA4A60"/>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EA4A6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EA4A6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A4A60"/>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EA4A60"/>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EA4A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A4A60"/>
    <w:rPr>
      <w:rFonts w:ascii="Lucida Grande" w:hAnsi="Lucida Grande" w:cs="Lucida Grande"/>
      <w:sz w:val="24"/>
    </w:rPr>
  </w:style>
  <w:style w:type="character" w:styleId="UnresolvedMention">
    <w:name w:val="Unresolved Mention"/>
    <w:basedOn w:val="DefaultParagraphFont"/>
    <w:uiPriority w:val="99"/>
    <w:unhideWhenUsed/>
    <w:rsid w:val="00EA4A60"/>
    <w:rPr>
      <w:color w:val="605E5C"/>
      <w:shd w:val="clear" w:color="auto" w:fill="E1DFDD"/>
    </w:rPr>
  </w:style>
  <w:style w:type="paragraph" w:customStyle="1" w:styleId="textbold">
    <w:name w:val="text bold"/>
    <w:basedOn w:val="Normal"/>
    <w:link w:val="Emphasis"/>
    <w:uiPriority w:val="7"/>
    <w:qFormat/>
    <w:rsid w:val="00EA4A60"/>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
    <w:basedOn w:val="Heading1"/>
    <w:link w:val="Hyperlink"/>
    <w:autoRedefine/>
    <w:uiPriority w:val="99"/>
    <w:qFormat/>
    <w:rsid w:val="00EA4A6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Tag and Cite,CD - Cite,ca"/>
    <w:basedOn w:val="Heading1"/>
    <w:autoRedefine/>
    <w:uiPriority w:val="99"/>
    <w:qFormat/>
    <w:rsid w:val="00EA4A6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EA4A60"/>
    <w:pPr>
      <w:spacing w:after="0" w:line="240" w:lineRule="auto"/>
    </w:pPr>
    <w:rPr>
      <w:i/>
      <w:iCs/>
    </w:rPr>
  </w:style>
  <w:style w:type="character" w:customStyle="1" w:styleId="HTMLAddressChar">
    <w:name w:val="HTML Address Char"/>
    <w:basedOn w:val="DefaultParagraphFont"/>
    <w:link w:val="HTMLAddress"/>
    <w:uiPriority w:val="99"/>
    <w:rsid w:val="00EA4A60"/>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EA4A60"/>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EA4A60"/>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EA4A60"/>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EA4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EA4A60"/>
    <w:rPr>
      <w:rFonts w:ascii="Arial Unicode MS" w:eastAsia="Times New Roman" w:hAnsi="Arial Unicode MS" w:cs="Courier New"/>
      <w:szCs w:val="20"/>
    </w:rPr>
  </w:style>
  <w:style w:type="character" w:styleId="HTMLTypewriter">
    <w:name w:val="HTML Typewriter"/>
    <w:basedOn w:val="DefaultParagraphFont"/>
    <w:unhideWhenUsed/>
    <w:rsid w:val="00EA4A60"/>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EA4A60"/>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EA4A6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EA4A60"/>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EA4A60"/>
    <w:rPr>
      <w:rFonts w:ascii="Calibri" w:hAnsi="Calibri" w:cs="Calibri"/>
      <w:sz w:val="16"/>
      <w:szCs w:val="20"/>
    </w:rPr>
  </w:style>
  <w:style w:type="character" w:customStyle="1" w:styleId="CommentTextChar">
    <w:name w:val="Comment Text Char"/>
    <w:basedOn w:val="DefaultParagraphFont"/>
    <w:link w:val="CommentText"/>
    <w:uiPriority w:val="99"/>
    <w:locked/>
    <w:rsid w:val="00EA4A60"/>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EA4A60"/>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EA4A60"/>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EA4A60"/>
    <w:rPr>
      <w:rFonts w:ascii="Calibri" w:hAnsi="Calibri" w:cs="Calibri"/>
    </w:rPr>
  </w:style>
  <w:style w:type="character" w:customStyle="1" w:styleId="FooterChar">
    <w:name w:val="Footer Char"/>
    <w:basedOn w:val="DefaultParagraphFont"/>
    <w:link w:val="Footer"/>
    <w:uiPriority w:val="99"/>
    <w:locked/>
    <w:rsid w:val="00EA4A60"/>
    <w:rPr>
      <w:rFonts w:ascii="Calibri" w:hAnsi="Calibri" w:cs="Calibri"/>
      <w:sz w:val="16"/>
    </w:rPr>
  </w:style>
  <w:style w:type="paragraph" w:styleId="Index1">
    <w:name w:val="index 1"/>
    <w:basedOn w:val="Normal"/>
    <w:next w:val="Normal"/>
    <w:autoRedefine/>
    <w:unhideWhenUsed/>
    <w:rsid w:val="00EA4A60"/>
    <w:pPr>
      <w:spacing w:after="0" w:line="240" w:lineRule="auto"/>
      <w:ind w:left="220" w:hanging="220"/>
    </w:pPr>
  </w:style>
  <w:style w:type="paragraph" w:styleId="Caption">
    <w:name w:val="caption"/>
    <w:aliases w:val="caption"/>
    <w:basedOn w:val="Normal"/>
    <w:unhideWhenUsed/>
    <w:qFormat/>
    <w:rsid w:val="00EA4A60"/>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EA4A60"/>
    <w:rPr>
      <w:rFonts w:ascii="Calibri" w:hAnsi="Calibri" w:cs="Calibri"/>
      <w:sz w:val="16"/>
      <w:szCs w:val="20"/>
    </w:rPr>
  </w:style>
  <w:style w:type="character" w:customStyle="1" w:styleId="MacroTextChar">
    <w:name w:val="Macro Text Char"/>
    <w:basedOn w:val="DefaultParagraphFont"/>
    <w:link w:val="MacroText"/>
    <w:locked/>
    <w:rsid w:val="00EA4A60"/>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EA4A60"/>
    <w:pPr>
      <w:spacing w:after="120" w:line="256" w:lineRule="auto"/>
    </w:pPr>
  </w:style>
  <w:style w:type="character" w:customStyle="1" w:styleId="BodyTextChar">
    <w:name w:val="Body Text Char"/>
    <w:aliases w:val="BT Char"/>
    <w:basedOn w:val="DefaultParagraphFont"/>
    <w:link w:val="BodyText"/>
    <w:uiPriority w:val="99"/>
    <w:rsid w:val="00EA4A60"/>
    <w:rPr>
      <w:rFonts w:ascii="Calibri" w:hAnsi="Calibri" w:cs="Calibri"/>
    </w:rPr>
  </w:style>
  <w:style w:type="character" w:customStyle="1" w:styleId="ListBulletChar">
    <w:name w:val="List Bullet Char"/>
    <w:link w:val="ListBullet"/>
    <w:locked/>
    <w:rsid w:val="00EA4A60"/>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1"/>
    <w:qFormat/>
    <w:locked/>
    <w:rsid w:val="00EA4A60"/>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1"/>
    <w:qFormat/>
    <w:rsid w:val="00EA4A60"/>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EA4A60"/>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EA4A60"/>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EA4A60"/>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EA4A60"/>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EA4A60"/>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EA4A60"/>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EA4A60"/>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EA4A60"/>
    <w:rPr>
      <w:rFonts w:ascii="Calibri" w:hAnsi="Calibri" w:cs="Calibri"/>
    </w:rPr>
  </w:style>
  <w:style w:type="character" w:customStyle="1" w:styleId="BodyTextFirstIndentChar1">
    <w:name w:val="Body Text First Indent Char1"/>
    <w:basedOn w:val="BodyTextChar"/>
    <w:link w:val="BodyTextFirstIndent"/>
    <w:locked/>
    <w:rsid w:val="00EA4A60"/>
    <w:rPr>
      <w:rFonts w:ascii="Georgia" w:hAnsi="Georgia" w:cs="Calibri"/>
      <w:sz w:val="16"/>
    </w:rPr>
  </w:style>
  <w:style w:type="character" w:customStyle="1" w:styleId="BodyText2Char">
    <w:name w:val="Body Text 2 Char"/>
    <w:basedOn w:val="DefaultParagraphFont"/>
    <w:link w:val="BodyText2"/>
    <w:uiPriority w:val="99"/>
    <w:locked/>
    <w:rsid w:val="00EA4A60"/>
    <w:rPr>
      <w:rFonts w:ascii="Calibri" w:eastAsia="Times New Roman" w:hAnsi="Calibri" w:cs="Calibri"/>
      <w:b/>
      <w:sz w:val="16"/>
      <w:szCs w:val="20"/>
    </w:rPr>
  </w:style>
  <w:style w:type="character" w:customStyle="1" w:styleId="BodyText3Char">
    <w:name w:val="Body Text 3 Char"/>
    <w:basedOn w:val="DefaultParagraphFont"/>
    <w:link w:val="BodyText3"/>
    <w:locked/>
    <w:rsid w:val="00EA4A60"/>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EA4A60"/>
    <w:rPr>
      <w:rFonts w:ascii="Calibri" w:hAnsi="Calibri" w:cs="Calibri"/>
      <w:sz w:val="16"/>
    </w:rPr>
  </w:style>
  <w:style w:type="character" w:customStyle="1" w:styleId="BodyTextIndent3Char1">
    <w:name w:val="Body Text Indent 3 Char1"/>
    <w:basedOn w:val="DefaultParagraphFont"/>
    <w:link w:val="BodyTextIndent3"/>
    <w:uiPriority w:val="99"/>
    <w:locked/>
    <w:rsid w:val="00EA4A60"/>
    <w:rPr>
      <w:rFonts w:ascii="Calibri" w:hAnsi="Calibri" w:cs="Calibri"/>
      <w:sz w:val="16"/>
      <w:szCs w:val="16"/>
    </w:rPr>
  </w:style>
  <w:style w:type="character" w:customStyle="1" w:styleId="PlainTextChar">
    <w:name w:val="Plain Text Char"/>
    <w:basedOn w:val="DefaultParagraphFont"/>
    <w:link w:val="PlainText"/>
    <w:locked/>
    <w:rsid w:val="00EA4A60"/>
    <w:rPr>
      <w:rFonts w:ascii="Courier New" w:eastAsia="Calibri" w:hAnsi="Courier New" w:cs="Calibri"/>
      <w:sz w:val="16"/>
      <w:szCs w:val="20"/>
    </w:rPr>
  </w:style>
  <w:style w:type="paragraph" w:styleId="CommentText">
    <w:name w:val="annotation text"/>
    <w:basedOn w:val="Normal"/>
    <w:link w:val="CommentTextChar"/>
    <w:uiPriority w:val="99"/>
    <w:unhideWhenUsed/>
    <w:rsid w:val="00EA4A60"/>
    <w:pPr>
      <w:spacing w:line="256" w:lineRule="auto"/>
    </w:pPr>
    <w:rPr>
      <w:sz w:val="16"/>
      <w:szCs w:val="20"/>
    </w:rPr>
  </w:style>
  <w:style w:type="character" w:customStyle="1" w:styleId="CommentTextChar1">
    <w:name w:val="Comment Text Char1"/>
    <w:basedOn w:val="DefaultParagraphFont"/>
    <w:uiPriority w:val="99"/>
    <w:rsid w:val="00EA4A60"/>
    <w:rPr>
      <w:rFonts w:ascii="Calibri" w:hAnsi="Calibri" w:cs="Calibri"/>
      <w:sz w:val="20"/>
      <w:szCs w:val="20"/>
    </w:rPr>
  </w:style>
  <w:style w:type="character" w:customStyle="1" w:styleId="CommentSubjectChar">
    <w:name w:val="Comment Subject Char"/>
    <w:basedOn w:val="CommentTextChar"/>
    <w:link w:val="CommentSubject"/>
    <w:uiPriority w:val="99"/>
    <w:locked/>
    <w:rsid w:val="00EA4A60"/>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EA4A60"/>
    <w:rPr>
      <w:rFonts w:ascii="Segoe UI" w:hAnsi="Segoe UI" w:cs="Segoe UI"/>
      <w:sz w:val="18"/>
      <w:szCs w:val="18"/>
    </w:rPr>
  </w:style>
  <w:style w:type="paragraph" w:styleId="ListParagraph">
    <w:name w:val="List Paragraph"/>
    <w:aliases w:val="6 font"/>
    <w:basedOn w:val="Normal"/>
    <w:uiPriority w:val="34"/>
    <w:qFormat/>
    <w:rsid w:val="00EA4A60"/>
    <w:pPr>
      <w:spacing w:line="256" w:lineRule="auto"/>
      <w:ind w:left="720"/>
      <w:contextualSpacing/>
    </w:pPr>
  </w:style>
  <w:style w:type="paragraph" w:customStyle="1" w:styleId="msolistparagraphcxspfirst">
    <w:name w:val="msolistparagraphcxspfirst"/>
    <w:basedOn w:val="Normal"/>
    <w:uiPriority w:val="99"/>
    <w:qFormat/>
    <w:rsid w:val="00EA4A60"/>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EA4A60"/>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EA4A60"/>
    <w:rPr>
      <w:rFonts w:ascii="Calibri" w:hAnsi="Calibri" w:cs="Calibri"/>
      <w:i/>
      <w:iCs/>
      <w:color w:val="000000" w:themeColor="text1"/>
      <w:sz w:val="16"/>
    </w:rPr>
  </w:style>
  <w:style w:type="paragraph" w:customStyle="1" w:styleId="Emphasis1">
    <w:name w:val="Emphasis1"/>
    <w:basedOn w:val="Normal"/>
    <w:uiPriority w:val="20"/>
    <w:qFormat/>
    <w:rsid w:val="00EA4A60"/>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EA4A60"/>
    <w:pPr>
      <w:spacing w:before="100" w:beforeAutospacing="1" w:after="100" w:afterAutospacing="1" w:line="256" w:lineRule="auto"/>
    </w:pPr>
  </w:style>
  <w:style w:type="paragraph" w:customStyle="1" w:styleId="selectionshareable">
    <w:name w:val="selectionshareable"/>
    <w:basedOn w:val="Normal"/>
    <w:uiPriority w:val="99"/>
    <w:qFormat/>
    <w:rsid w:val="00EA4A60"/>
    <w:pPr>
      <w:spacing w:before="100" w:beforeAutospacing="1" w:after="100" w:afterAutospacing="1" w:line="256" w:lineRule="auto"/>
    </w:pPr>
  </w:style>
  <w:style w:type="paragraph" w:customStyle="1" w:styleId="endmarkenabled">
    <w:name w:val="endmarkenabled"/>
    <w:basedOn w:val="Normal"/>
    <w:qFormat/>
    <w:rsid w:val="00EA4A60"/>
    <w:pPr>
      <w:spacing w:before="100" w:beforeAutospacing="1" w:after="100" w:afterAutospacing="1" w:line="256" w:lineRule="auto"/>
    </w:pPr>
  </w:style>
  <w:style w:type="paragraph" w:customStyle="1" w:styleId="css-qckjh9">
    <w:name w:val="css-qckjh9"/>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EA4A60"/>
    <w:rPr>
      <w:rFonts w:ascii="Calibri" w:hAnsi="Calibri" w:cs="Calibri"/>
      <w:color w:val="44546A" w:themeColor="text2"/>
      <w:sz w:val="16"/>
    </w:rPr>
  </w:style>
  <w:style w:type="paragraph" w:customStyle="1" w:styleId="Analytic">
    <w:name w:val="Analytic"/>
    <w:basedOn w:val="Normal"/>
    <w:link w:val="AnalyticChar"/>
    <w:autoRedefine/>
    <w:uiPriority w:val="4"/>
    <w:qFormat/>
    <w:rsid w:val="00EA4A60"/>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A4A60"/>
    <w:pPr>
      <w:spacing w:after="0" w:line="240" w:lineRule="auto"/>
    </w:pPr>
    <w:rPr>
      <w:b/>
      <w:u w:val="single"/>
    </w:rPr>
  </w:style>
  <w:style w:type="paragraph" w:customStyle="1" w:styleId="Emphasize">
    <w:name w:val="Emphasize"/>
    <w:basedOn w:val="Normal"/>
    <w:uiPriority w:val="7"/>
    <w:qFormat/>
    <w:rsid w:val="00EA4A60"/>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EA4A60"/>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EA4A60"/>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EA4A60"/>
    <w:rPr>
      <w:rFonts w:ascii="Calibri" w:hAnsi="Calibri" w:cs="Calibri"/>
      <w:b/>
      <w:sz w:val="16"/>
      <w:u w:val="single"/>
    </w:rPr>
  </w:style>
  <w:style w:type="paragraph" w:customStyle="1" w:styleId="Underline2">
    <w:name w:val="Underline2"/>
    <w:basedOn w:val="Normal"/>
    <w:link w:val="Underline2Char"/>
    <w:autoRedefine/>
    <w:uiPriority w:val="4"/>
    <w:qFormat/>
    <w:rsid w:val="00EA4A60"/>
    <w:pPr>
      <w:spacing w:line="256" w:lineRule="auto"/>
    </w:pPr>
    <w:rPr>
      <w:b/>
      <w:sz w:val="16"/>
      <w:u w:val="single"/>
    </w:rPr>
  </w:style>
  <w:style w:type="character" w:customStyle="1" w:styleId="BodyChar">
    <w:name w:val="Body Char"/>
    <w:basedOn w:val="DefaultParagraphFont"/>
    <w:link w:val="Body"/>
    <w:locked/>
    <w:rsid w:val="00EA4A60"/>
    <w:rPr>
      <w:rFonts w:ascii="Calibri" w:eastAsiaTheme="majorEastAsia" w:hAnsi="Calibri" w:cstheme="majorBidi"/>
      <w:iCs/>
      <w:color w:val="000000" w:themeColor="text1"/>
      <w:sz w:val="8"/>
    </w:rPr>
  </w:style>
  <w:style w:type="paragraph" w:customStyle="1" w:styleId="Body">
    <w:name w:val="Body"/>
    <w:link w:val="BodyChar"/>
    <w:autoRedefine/>
    <w:qFormat/>
    <w:rsid w:val="00EA4A60"/>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EA4A60"/>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EA4A60"/>
    <w:pPr>
      <w:spacing w:line="254" w:lineRule="auto"/>
    </w:pPr>
    <w:rPr>
      <w:b/>
      <w:sz w:val="24"/>
    </w:rPr>
  </w:style>
  <w:style w:type="paragraph" w:customStyle="1" w:styleId="megaarticlebodyfirst-p2htdt">
    <w:name w:val="megaarticlebody_first-p_2htdt"/>
    <w:basedOn w:val="Normal"/>
    <w:uiPriority w:val="99"/>
    <w:semiHidden/>
    <w:qFormat/>
    <w:rsid w:val="00EA4A60"/>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EA4A60"/>
    <w:pPr>
      <w:spacing w:line="254" w:lineRule="auto"/>
    </w:pPr>
    <w:rPr>
      <w:szCs w:val="20"/>
    </w:rPr>
  </w:style>
  <w:style w:type="character" w:customStyle="1" w:styleId="underlinedChar">
    <w:name w:val="underlined Char"/>
    <w:link w:val="underlined"/>
    <w:locked/>
    <w:rsid w:val="00EA4A60"/>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A4A60"/>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EA4A60"/>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EA4A60"/>
    <w:pPr>
      <w:spacing w:line="254" w:lineRule="auto"/>
    </w:pPr>
    <w:rPr>
      <w:rFonts w:ascii="Times New Roman" w:hAnsi="Times New Roman"/>
      <w:sz w:val="24"/>
    </w:rPr>
  </w:style>
  <w:style w:type="paragraph" w:customStyle="1" w:styleId="CiteSpacing">
    <w:name w:val="Cite Spacing"/>
    <w:basedOn w:val="Normal"/>
    <w:uiPriority w:val="4"/>
    <w:qFormat/>
    <w:rsid w:val="00EA4A60"/>
    <w:pPr>
      <w:spacing w:before="60" w:after="60" w:line="256" w:lineRule="auto"/>
    </w:pPr>
  </w:style>
  <w:style w:type="character" w:customStyle="1" w:styleId="CardsChar">
    <w:name w:val="Cards Char"/>
    <w:link w:val="Cards"/>
    <w:locked/>
    <w:rsid w:val="00EA4A60"/>
    <w:rPr>
      <w:rFonts w:ascii="Times New Roman" w:eastAsia="Times New Roman" w:hAnsi="Times New Roman" w:cs="Times New Roman"/>
      <w:sz w:val="20"/>
    </w:rPr>
  </w:style>
  <w:style w:type="paragraph" w:customStyle="1" w:styleId="Cards">
    <w:name w:val="Cards"/>
    <w:next w:val="Normal"/>
    <w:link w:val="CardsChar"/>
    <w:qFormat/>
    <w:rsid w:val="00EA4A60"/>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EA4A60"/>
    <w:rPr>
      <w:rFonts w:ascii="Times New Roman" w:eastAsia="Times New Roman" w:hAnsi="Times New Roman" w:cs="Times New Roman"/>
      <w:sz w:val="20"/>
    </w:rPr>
  </w:style>
  <w:style w:type="paragraph" w:customStyle="1" w:styleId="Nothing">
    <w:name w:val="Nothing"/>
    <w:link w:val="NothingChar"/>
    <w:qFormat/>
    <w:rsid w:val="00EA4A60"/>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EA4A60"/>
    <w:rPr>
      <w:rFonts w:ascii="Book Antiqua" w:hAnsi="Book Antiqua" w:cs="Lucida Grande"/>
      <w:sz w:val="16"/>
    </w:rPr>
  </w:style>
  <w:style w:type="paragraph" w:customStyle="1" w:styleId="cardtext">
    <w:name w:val="card text"/>
    <w:basedOn w:val="Normal"/>
    <w:link w:val="cardtextChar"/>
    <w:qFormat/>
    <w:rsid w:val="00EA4A60"/>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EA4A60"/>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EA4A60"/>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EA4A60"/>
    <w:pPr>
      <w:spacing w:line="256" w:lineRule="auto"/>
    </w:pPr>
    <w:rPr>
      <w:rFonts w:eastAsia="Calibri"/>
      <w:b/>
      <w:color w:val="000000"/>
      <w:u w:val="single"/>
    </w:rPr>
  </w:style>
  <w:style w:type="paragraph" w:customStyle="1" w:styleId="UnderlinePara">
    <w:name w:val="Underline Para"/>
    <w:basedOn w:val="Normal"/>
    <w:uiPriority w:val="1"/>
    <w:qFormat/>
    <w:rsid w:val="00EA4A60"/>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EA4A60"/>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EA4A60"/>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EA4A60"/>
    <w:pPr>
      <w:spacing w:line="256" w:lineRule="auto"/>
    </w:pPr>
    <w:rPr>
      <w:rFonts w:eastAsia="Times New Roman" w:cs="Garamond"/>
      <w:bCs/>
      <w:u w:val="single"/>
    </w:rPr>
  </w:style>
  <w:style w:type="character" w:customStyle="1" w:styleId="tinyChar">
    <w:name w:val="tiny Char"/>
    <w:basedOn w:val="DefaultParagraphFont"/>
    <w:link w:val="tiny"/>
    <w:locked/>
    <w:rsid w:val="00EA4A60"/>
    <w:rPr>
      <w:rFonts w:ascii="Times New Roman" w:eastAsia="Malgun Gothic" w:hAnsi="Times New Roman" w:cs="Times New Roman"/>
      <w:sz w:val="12"/>
    </w:rPr>
  </w:style>
  <w:style w:type="paragraph" w:customStyle="1" w:styleId="tiny">
    <w:name w:val="tiny"/>
    <w:next w:val="Normal"/>
    <w:link w:val="tinyChar"/>
    <w:autoRedefine/>
    <w:qFormat/>
    <w:rsid w:val="00EA4A60"/>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EA4A60"/>
    <w:rPr>
      <w:rFonts w:ascii="Times New Roman" w:eastAsia="Times New Roman" w:hAnsi="Times New Roman" w:cs="Times New Roman"/>
      <w:sz w:val="20"/>
    </w:rPr>
  </w:style>
  <w:style w:type="paragraph" w:customStyle="1" w:styleId="Cites">
    <w:name w:val="Cites"/>
    <w:next w:val="Cards"/>
    <w:link w:val="CitesChar"/>
    <w:uiPriority w:val="99"/>
    <w:qFormat/>
    <w:rsid w:val="00EA4A60"/>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EA4A60"/>
    <w:pPr>
      <w:spacing w:before="100" w:beforeAutospacing="1" w:after="100" w:afterAutospacing="1" w:line="256" w:lineRule="auto"/>
    </w:pPr>
    <w:rPr>
      <w:sz w:val="24"/>
    </w:rPr>
  </w:style>
  <w:style w:type="paragraph" w:customStyle="1" w:styleId="franklin-light1">
    <w:name w:val="franklin-light1"/>
    <w:basedOn w:val="Normal"/>
    <w:uiPriority w:val="99"/>
    <w:qFormat/>
    <w:rsid w:val="00EA4A60"/>
    <w:pPr>
      <w:spacing w:before="100" w:beforeAutospacing="1" w:after="100" w:afterAutospacing="1" w:line="256" w:lineRule="auto"/>
    </w:pPr>
    <w:rPr>
      <w:sz w:val="24"/>
    </w:rPr>
  </w:style>
  <w:style w:type="paragraph" w:customStyle="1" w:styleId="noindent">
    <w:name w:val="noindent"/>
    <w:basedOn w:val="Normal"/>
    <w:qFormat/>
    <w:rsid w:val="00EA4A60"/>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EA4A60"/>
    <w:rPr>
      <w:rFonts w:ascii="Calibri" w:hAnsi="Calibri" w:cs="Calibri"/>
      <w:i/>
      <w:color w:val="2D72B1"/>
      <w:sz w:val="16"/>
    </w:rPr>
  </w:style>
  <w:style w:type="paragraph" w:customStyle="1" w:styleId="analytic0">
    <w:name w:val="analytic"/>
    <w:basedOn w:val="Normal"/>
    <w:link w:val="analyticChar0"/>
    <w:autoRedefine/>
    <w:uiPriority w:val="4"/>
    <w:qFormat/>
    <w:rsid w:val="00EA4A60"/>
    <w:pPr>
      <w:spacing w:line="256" w:lineRule="auto"/>
    </w:pPr>
    <w:rPr>
      <w:i/>
      <w:color w:val="2D72B1"/>
      <w:sz w:val="16"/>
    </w:rPr>
  </w:style>
  <w:style w:type="paragraph" w:customStyle="1" w:styleId="ColorfulList-Accent11">
    <w:name w:val="Colorful List - Accent 11"/>
    <w:basedOn w:val="Normal"/>
    <w:uiPriority w:val="34"/>
    <w:qFormat/>
    <w:rsid w:val="00EA4A60"/>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EA4A60"/>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EA4A60"/>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EA4A60"/>
    <w:pPr>
      <w:spacing w:beforeLines="1" w:afterLines="1" w:after="0" w:line="256" w:lineRule="auto"/>
    </w:pPr>
    <w:rPr>
      <w:rFonts w:ascii="Times" w:hAnsi="Times"/>
      <w:szCs w:val="20"/>
    </w:rPr>
  </w:style>
  <w:style w:type="paragraph" w:customStyle="1" w:styleId="flashline">
    <w:name w:val="flashline"/>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EA4A60"/>
    <w:rPr>
      <w:rFonts w:ascii="SimSun" w:eastAsia="SimSun" w:hAnsi="SimSun"/>
      <w:b/>
      <w:lang w:eastAsia="zh-CN"/>
    </w:rPr>
  </w:style>
  <w:style w:type="paragraph" w:customStyle="1" w:styleId="cites0">
    <w:name w:val="cites"/>
    <w:next w:val="Normal"/>
    <w:link w:val="citesChar0"/>
    <w:autoRedefine/>
    <w:qFormat/>
    <w:rsid w:val="00EA4A60"/>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EA4A60"/>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EA4A60"/>
    <w:rPr>
      <w:rFonts w:ascii="Arial Narrow" w:eastAsia="Times New Roman" w:hAnsi="Arial Narrow" w:cs="Times New Roman"/>
      <w:color w:val="000000"/>
      <w:u w:val="single"/>
    </w:rPr>
  </w:style>
  <w:style w:type="paragraph" w:customStyle="1" w:styleId="CardText1">
    <w:name w:val="Card Text 1"/>
    <w:link w:val="CardText1Char"/>
    <w:qFormat/>
    <w:rsid w:val="00EA4A60"/>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EA4A60"/>
    <w:pPr>
      <w:spacing w:line="256" w:lineRule="auto"/>
      <w:jc w:val="both"/>
    </w:pPr>
    <w:rPr>
      <w:rFonts w:eastAsia="Calibri"/>
    </w:rPr>
  </w:style>
  <w:style w:type="character" w:customStyle="1" w:styleId="Footnote">
    <w:name w:val="Footnote_"/>
    <w:basedOn w:val="DefaultParagraphFont"/>
    <w:link w:val="Footnote0"/>
    <w:locked/>
    <w:rsid w:val="00EA4A60"/>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EA4A60"/>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EA4A60"/>
    <w:rPr>
      <w:rFonts w:ascii="Arial Narrow" w:hAnsi="Arial Narrow"/>
      <w:b/>
      <w:color w:val="000000"/>
      <w:sz w:val="26"/>
    </w:rPr>
  </w:style>
  <w:style w:type="paragraph" w:customStyle="1" w:styleId="CardTagandCite">
    <w:name w:val="Card Tag and Cite"/>
    <w:basedOn w:val="Normal"/>
    <w:next w:val="Normal"/>
    <w:link w:val="CardTagandCiteChar"/>
    <w:qFormat/>
    <w:rsid w:val="00EA4A60"/>
    <w:pPr>
      <w:spacing w:after="0" w:line="240" w:lineRule="auto"/>
    </w:pPr>
    <w:rPr>
      <w:rFonts w:ascii="Arial Narrow" w:hAnsi="Arial Narrow" w:cstheme="minorBidi"/>
      <w:b/>
      <w:color w:val="000000"/>
      <w:sz w:val="26"/>
    </w:rPr>
  </w:style>
  <w:style w:type="paragraph" w:customStyle="1" w:styleId="Cite2">
    <w:name w:val="Cite 2"/>
    <w:basedOn w:val="Normal"/>
    <w:qFormat/>
    <w:rsid w:val="00EA4A60"/>
    <w:pPr>
      <w:spacing w:after="0" w:line="240" w:lineRule="auto"/>
    </w:pPr>
    <w:rPr>
      <w:rFonts w:eastAsia="Calibri"/>
      <w:b/>
      <w:sz w:val="24"/>
      <w:u w:val="single"/>
    </w:rPr>
  </w:style>
  <w:style w:type="paragraph" w:customStyle="1" w:styleId="StyleJustified">
    <w:name w:val="Style Justified"/>
    <w:basedOn w:val="Normal"/>
    <w:qFormat/>
    <w:rsid w:val="00EA4A60"/>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EA4A60"/>
    <w:rPr>
      <w:rFonts w:ascii="Times New Roman" w:eastAsia="Calibri" w:hAnsi="Times New Roman" w:cs="Times New Roman"/>
      <w:b/>
      <w:szCs w:val="20"/>
      <w:u w:val="single"/>
    </w:rPr>
  </w:style>
  <w:style w:type="paragraph" w:customStyle="1" w:styleId="AuthorDate">
    <w:name w:val="AuthorDate"/>
    <w:next w:val="Normal"/>
    <w:link w:val="AuthorDateChar"/>
    <w:qFormat/>
    <w:rsid w:val="00EA4A60"/>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EA4A60"/>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EA4A60"/>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EA4A60"/>
    <w:rPr>
      <w:rFonts w:ascii="Arial Narrow" w:hAnsi="Arial Narrow"/>
      <w:u w:val="single"/>
    </w:rPr>
  </w:style>
  <w:style w:type="paragraph" w:customStyle="1" w:styleId="Cardtext0">
    <w:name w:val="Card text"/>
    <w:link w:val="CardtextChar0"/>
    <w:uiPriority w:val="99"/>
    <w:qFormat/>
    <w:rsid w:val="00EA4A60"/>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EA4A6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EA4A60"/>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EA4A60"/>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EA4A60"/>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EA4A6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EA4A60"/>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EA4A60"/>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EA4A60"/>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EA4A60"/>
    <w:rPr>
      <w:rFonts w:ascii="Calibri" w:hAnsi="Calibri" w:cs="Calibri"/>
      <w:b/>
      <w:color w:val="C00000"/>
      <w:sz w:val="26"/>
    </w:rPr>
  </w:style>
  <w:style w:type="paragraph" w:customStyle="1" w:styleId="analytics">
    <w:name w:val="analytics"/>
    <w:basedOn w:val="Normal"/>
    <w:link w:val="analyticsChar"/>
    <w:uiPriority w:val="4"/>
    <w:qFormat/>
    <w:rsid w:val="00EA4A60"/>
    <w:pPr>
      <w:spacing w:after="0" w:line="240" w:lineRule="auto"/>
    </w:pPr>
    <w:rPr>
      <w:b/>
      <w:color w:val="C00000"/>
      <w:sz w:val="26"/>
    </w:rPr>
  </w:style>
  <w:style w:type="character" w:customStyle="1" w:styleId="citenon-boldChar">
    <w:name w:val="cite non-bold Char"/>
    <w:link w:val="citenon-bold"/>
    <w:locked/>
    <w:rsid w:val="00EA4A60"/>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EA4A60"/>
    <w:pPr>
      <w:spacing w:after="0" w:line="240" w:lineRule="auto"/>
    </w:pPr>
    <w:rPr>
      <w:rFonts w:eastAsia="Calibri"/>
      <w:sz w:val="16"/>
      <w:szCs w:val="20"/>
      <w:lang w:val="x-none" w:eastAsia="x-none"/>
    </w:rPr>
  </w:style>
  <w:style w:type="character" w:customStyle="1" w:styleId="HotRouteChar">
    <w:name w:val="Hot Route! Char"/>
    <w:link w:val="HotRoute"/>
    <w:locked/>
    <w:rsid w:val="00EA4A60"/>
    <w:rPr>
      <w:rFonts w:ascii="Calibri" w:eastAsia="Calibri" w:hAnsi="Calibri" w:cs="Calibri"/>
      <w:color w:val="000000"/>
      <w:sz w:val="16"/>
    </w:rPr>
  </w:style>
  <w:style w:type="paragraph" w:customStyle="1" w:styleId="HotRoute">
    <w:name w:val="Hot Route!"/>
    <w:basedOn w:val="Normal"/>
    <w:link w:val="HotRouteChar"/>
    <w:qFormat/>
    <w:rsid w:val="00EA4A60"/>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EA4A60"/>
    <w:rPr>
      <w:rFonts w:ascii="Calibri" w:hAnsi="Calibri" w:cs="Calibri"/>
      <w:sz w:val="16"/>
    </w:rPr>
  </w:style>
  <w:style w:type="paragraph" w:customStyle="1" w:styleId="CardIndented">
    <w:name w:val="Card (Indented)"/>
    <w:basedOn w:val="Normal"/>
    <w:link w:val="CardIndentedChar"/>
    <w:qFormat/>
    <w:rsid w:val="00EA4A60"/>
    <w:pPr>
      <w:spacing w:after="0" w:line="240" w:lineRule="auto"/>
      <w:ind w:left="288"/>
    </w:pPr>
    <w:rPr>
      <w:sz w:val="16"/>
    </w:rPr>
  </w:style>
  <w:style w:type="paragraph" w:customStyle="1" w:styleId="PhoTag">
    <w:name w:val="PhoTag"/>
    <w:basedOn w:val="Normal"/>
    <w:next w:val="Normal"/>
    <w:autoRedefine/>
    <w:qFormat/>
    <w:rsid w:val="00EA4A60"/>
    <w:pPr>
      <w:spacing w:after="0" w:line="240" w:lineRule="auto"/>
    </w:pPr>
    <w:rPr>
      <w:b/>
    </w:rPr>
  </w:style>
  <w:style w:type="character" w:customStyle="1" w:styleId="NormalTextChar">
    <w:name w:val="Normal Text Char"/>
    <w:link w:val="NormalText"/>
    <w:locked/>
    <w:rsid w:val="00EA4A60"/>
    <w:rPr>
      <w:rFonts w:ascii="Calibri" w:eastAsia="Calibri" w:hAnsi="Calibri" w:cs="Calibri"/>
      <w:sz w:val="16"/>
      <w:szCs w:val="26"/>
    </w:rPr>
  </w:style>
  <w:style w:type="paragraph" w:customStyle="1" w:styleId="NormalText">
    <w:name w:val="Normal Text"/>
    <w:basedOn w:val="Normal"/>
    <w:link w:val="NormalTextChar"/>
    <w:autoRedefine/>
    <w:qFormat/>
    <w:rsid w:val="00EA4A60"/>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EA4A60"/>
    <w:rPr>
      <w:rFonts w:ascii="Calibri" w:eastAsia="Times New Roman" w:hAnsi="Calibri" w:cs="Calibri"/>
      <w:sz w:val="16"/>
      <w:szCs w:val="20"/>
    </w:rPr>
  </w:style>
  <w:style w:type="paragraph" w:customStyle="1" w:styleId="ReallySmall">
    <w:name w:val="Really Small"/>
    <w:basedOn w:val="Normal"/>
    <w:link w:val="ReallySmallChar"/>
    <w:qFormat/>
    <w:rsid w:val="00EA4A60"/>
    <w:pPr>
      <w:spacing w:after="0" w:line="240" w:lineRule="auto"/>
    </w:pPr>
    <w:rPr>
      <w:rFonts w:eastAsia="Times New Roman"/>
      <w:sz w:val="16"/>
      <w:szCs w:val="20"/>
    </w:rPr>
  </w:style>
  <w:style w:type="paragraph" w:customStyle="1" w:styleId="PageHeaderLine1">
    <w:name w:val="PageHeaderLine1"/>
    <w:basedOn w:val="Normal"/>
    <w:qFormat/>
    <w:rsid w:val="00EA4A60"/>
    <w:pPr>
      <w:tabs>
        <w:tab w:val="right" w:pos="10800"/>
      </w:tabs>
      <w:spacing w:after="0" w:line="240" w:lineRule="auto"/>
    </w:pPr>
    <w:rPr>
      <w:b/>
    </w:rPr>
  </w:style>
  <w:style w:type="character" w:customStyle="1" w:styleId="PageHeaderLine2Char">
    <w:name w:val="PageHeaderLine2 Char"/>
    <w:link w:val="PageHeaderLine2"/>
    <w:locked/>
    <w:rsid w:val="00EA4A60"/>
    <w:rPr>
      <w:rFonts w:ascii="Calibri" w:hAnsi="Calibri" w:cs="Calibri"/>
      <w:b/>
      <w:sz w:val="16"/>
    </w:rPr>
  </w:style>
  <w:style w:type="paragraph" w:customStyle="1" w:styleId="PageHeaderLine2">
    <w:name w:val="PageHeaderLine2"/>
    <w:basedOn w:val="Normal"/>
    <w:next w:val="Normal"/>
    <w:link w:val="PageHeaderLine2Char"/>
    <w:qFormat/>
    <w:rsid w:val="00EA4A60"/>
    <w:pPr>
      <w:tabs>
        <w:tab w:val="right" w:pos="10800"/>
      </w:tabs>
      <w:spacing w:after="0" w:line="480" w:lineRule="auto"/>
    </w:pPr>
    <w:rPr>
      <w:b/>
      <w:sz w:val="16"/>
    </w:rPr>
  </w:style>
  <w:style w:type="character" w:customStyle="1" w:styleId="BlockTitle2Char">
    <w:name w:val="Block Title2 Char"/>
    <w:link w:val="BlockTitle2"/>
    <w:locked/>
    <w:rsid w:val="00EA4A60"/>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EA4A60"/>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EA4A60"/>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EA4A60"/>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EA4A60"/>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EA4A60"/>
    <w:rPr>
      <w:rFonts w:ascii="Calibri" w:eastAsia="Calibri" w:hAnsi="Calibri" w:cs="Calibri"/>
      <w:b/>
      <w:bCs/>
      <w:color w:val="000000"/>
      <w:sz w:val="32"/>
      <w:u w:val="single"/>
    </w:rPr>
  </w:style>
  <w:style w:type="paragraph" w:customStyle="1" w:styleId="hat">
    <w:name w:val="hat"/>
    <w:basedOn w:val="Normal"/>
    <w:next w:val="Normal"/>
    <w:link w:val="hatChar"/>
    <w:qFormat/>
    <w:rsid w:val="00EA4A60"/>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EA4A60"/>
    <w:pPr>
      <w:spacing w:after="0" w:line="240" w:lineRule="auto"/>
    </w:pPr>
    <w:rPr>
      <w:rFonts w:eastAsia="Calibri"/>
      <w:color w:val="000000"/>
    </w:rPr>
  </w:style>
  <w:style w:type="character" w:customStyle="1" w:styleId="Heading4CiteChar">
    <w:name w:val="Heading 4 Cite Char"/>
    <w:link w:val="Heading4Cite"/>
    <w:locked/>
    <w:rsid w:val="00EA4A60"/>
    <w:rPr>
      <w:rFonts w:ascii="Calibri" w:eastAsia="Calibri" w:hAnsi="Calibri" w:cs="Calibri"/>
      <w:color w:val="000000"/>
      <w:sz w:val="16"/>
    </w:rPr>
  </w:style>
  <w:style w:type="paragraph" w:customStyle="1" w:styleId="Heading4Cite">
    <w:name w:val="Heading 4 Cite"/>
    <w:basedOn w:val="Normal"/>
    <w:link w:val="Heading4CiteChar"/>
    <w:autoRedefine/>
    <w:qFormat/>
    <w:rsid w:val="00EA4A60"/>
    <w:pPr>
      <w:spacing w:after="0" w:line="240" w:lineRule="auto"/>
    </w:pPr>
    <w:rPr>
      <w:rFonts w:eastAsia="Calibri"/>
      <w:color w:val="000000"/>
      <w:sz w:val="16"/>
    </w:rPr>
  </w:style>
  <w:style w:type="character" w:customStyle="1" w:styleId="UnderliningChar">
    <w:name w:val="Underlining Char"/>
    <w:link w:val="Underlining"/>
    <w:locked/>
    <w:rsid w:val="00EA4A60"/>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EA4A60"/>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EA4A60"/>
    <w:rPr>
      <w:rFonts w:ascii="Calibri" w:eastAsia="Calibri" w:hAnsi="Calibri" w:cs="Calibri"/>
      <w:color w:val="000000"/>
      <w:sz w:val="12"/>
    </w:rPr>
  </w:style>
  <w:style w:type="paragraph" w:customStyle="1" w:styleId="Microtext">
    <w:name w:val="Microtext"/>
    <w:basedOn w:val="Normal"/>
    <w:next w:val="Normal"/>
    <w:link w:val="MicrotextChar"/>
    <w:qFormat/>
    <w:rsid w:val="00EA4A60"/>
    <w:pPr>
      <w:spacing w:after="0" w:line="240" w:lineRule="auto"/>
    </w:pPr>
    <w:rPr>
      <w:rFonts w:eastAsia="Calibri"/>
      <w:color w:val="000000"/>
      <w:sz w:val="12"/>
    </w:rPr>
  </w:style>
  <w:style w:type="paragraph" w:customStyle="1" w:styleId="PageTitle">
    <w:name w:val="Page Title"/>
    <w:basedOn w:val="Normal"/>
    <w:next w:val="Normal"/>
    <w:qFormat/>
    <w:rsid w:val="00EA4A60"/>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EA4A60"/>
    <w:rPr>
      <w:rFonts w:ascii="Arial Narrow" w:hAnsi="Arial Narrow"/>
      <w:sz w:val="16"/>
      <w:u w:val="single"/>
    </w:rPr>
  </w:style>
  <w:style w:type="paragraph" w:customStyle="1" w:styleId="Style4">
    <w:name w:val="Style4"/>
    <w:basedOn w:val="Normal"/>
    <w:link w:val="Style4Char"/>
    <w:qFormat/>
    <w:rsid w:val="00EA4A60"/>
    <w:pPr>
      <w:numPr>
        <w:numId w:val="12"/>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EA4A60"/>
    <w:rPr>
      <w:rFonts w:ascii="Arial Narrow" w:hAnsi="Arial Narrow"/>
      <w:sz w:val="16"/>
      <w:u w:val="single"/>
    </w:rPr>
  </w:style>
  <w:style w:type="paragraph" w:customStyle="1" w:styleId="StyleStyle49pt">
    <w:name w:val="Style Style4 + 9 pt"/>
    <w:basedOn w:val="Style4"/>
    <w:link w:val="StyleStyle49ptChar"/>
    <w:qFormat/>
    <w:rsid w:val="00EA4A60"/>
  </w:style>
  <w:style w:type="character" w:customStyle="1" w:styleId="StyleStyle49ptBoldChar">
    <w:name w:val="Style Style4 + 9 pt Bold Char"/>
    <w:link w:val="StyleStyle49ptBold"/>
    <w:locked/>
    <w:rsid w:val="00EA4A60"/>
    <w:rPr>
      <w:rFonts w:ascii="Arial Narrow" w:hAnsi="Arial Narrow"/>
      <w:b/>
      <w:bCs/>
      <w:sz w:val="16"/>
      <w:u w:val="single"/>
    </w:rPr>
  </w:style>
  <w:style w:type="paragraph" w:customStyle="1" w:styleId="StyleStyle49ptBold">
    <w:name w:val="Style Style4 + 9 pt Bold"/>
    <w:basedOn w:val="Style4"/>
    <w:link w:val="StyleStyle49ptBoldChar"/>
    <w:qFormat/>
    <w:rsid w:val="00EA4A60"/>
    <w:rPr>
      <w:b/>
      <w:bCs/>
    </w:rPr>
  </w:style>
  <w:style w:type="character" w:customStyle="1" w:styleId="Style3Char">
    <w:name w:val="Style3 Char"/>
    <w:link w:val="Style3"/>
    <w:locked/>
    <w:rsid w:val="00EA4A60"/>
    <w:rPr>
      <w:rFonts w:ascii="Arial Narrow" w:hAnsi="Arial Narrow"/>
      <w:b/>
    </w:rPr>
  </w:style>
  <w:style w:type="paragraph" w:customStyle="1" w:styleId="Style3">
    <w:name w:val="Style3"/>
    <w:basedOn w:val="Normal"/>
    <w:link w:val="Style3Char"/>
    <w:qFormat/>
    <w:rsid w:val="00EA4A60"/>
    <w:pPr>
      <w:spacing w:after="0" w:line="240" w:lineRule="auto"/>
    </w:pPr>
    <w:rPr>
      <w:rFonts w:ascii="Arial Narrow" w:hAnsi="Arial Narrow" w:cstheme="minorBidi"/>
      <w:b/>
    </w:rPr>
  </w:style>
  <w:style w:type="paragraph" w:customStyle="1" w:styleId="Style1">
    <w:name w:val="Style 1"/>
    <w:qFormat/>
    <w:rsid w:val="00EA4A6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EA4A60"/>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EA4A60"/>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EA4A60"/>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EA4A60"/>
    <w:pPr>
      <w:spacing w:after="0" w:line="240" w:lineRule="auto"/>
      <w:ind w:left="288" w:right="288"/>
    </w:pPr>
    <w:rPr>
      <w:rFonts w:eastAsia="Times New Roman"/>
      <w:color w:val="000000"/>
      <w:sz w:val="16"/>
      <w:szCs w:val="20"/>
    </w:rPr>
  </w:style>
  <w:style w:type="paragraph" w:customStyle="1" w:styleId="TxBr5p1">
    <w:name w:val="TxBr_5p1"/>
    <w:basedOn w:val="Normal"/>
    <w:qFormat/>
    <w:rsid w:val="00EA4A60"/>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EA4A60"/>
    <w:pPr>
      <w:spacing w:after="0" w:line="240" w:lineRule="auto"/>
      <w:ind w:left="400"/>
    </w:pPr>
    <w:rPr>
      <w:rFonts w:eastAsia="Calibri"/>
      <w:color w:val="000000"/>
    </w:rPr>
  </w:style>
  <w:style w:type="character" w:customStyle="1" w:styleId="HotRouteChar0">
    <w:name w:val="Hot Route Char"/>
    <w:link w:val="HotRoute0"/>
    <w:locked/>
    <w:rsid w:val="00EA4A60"/>
    <w:rPr>
      <w:rFonts w:ascii="Calibri" w:eastAsia="Calibri" w:hAnsi="Calibri" w:cs="Calibri"/>
      <w:color w:val="000000"/>
      <w:sz w:val="16"/>
    </w:rPr>
  </w:style>
  <w:style w:type="paragraph" w:customStyle="1" w:styleId="HotRoute0">
    <w:name w:val="Hot Route"/>
    <w:basedOn w:val="Normal"/>
    <w:link w:val="HotRouteChar0"/>
    <w:qFormat/>
    <w:rsid w:val="00EA4A60"/>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EA4A60"/>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EA4A60"/>
    <w:pPr>
      <w:spacing w:after="0" w:line="240" w:lineRule="auto"/>
    </w:pPr>
    <w:rPr>
      <w:rFonts w:eastAsia="Times New Roman"/>
      <w:color w:val="000000"/>
      <w:sz w:val="16"/>
    </w:rPr>
  </w:style>
  <w:style w:type="paragraph" w:customStyle="1" w:styleId="Paste">
    <w:name w:val="Paste"/>
    <w:basedOn w:val="Normal"/>
    <w:qFormat/>
    <w:rsid w:val="00EA4A60"/>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EA4A60"/>
    <w:rPr>
      <w:rFonts w:ascii="Calibri" w:eastAsia="Times New Roman" w:hAnsi="Calibri" w:cs="Calibri"/>
      <w:b/>
      <w:color w:val="000000"/>
      <w:sz w:val="16"/>
      <w:szCs w:val="20"/>
    </w:rPr>
  </w:style>
  <w:style w:type="paragraph" w:customStyle="1" w:styleId="Normaltag">
    <w:name w:val="Normal tag"/>
    <w:basedOn w:val="Normal"/>
    <w:link w:val="NormaltagChar"/>
    <w:qFormat/>
    <w:rsid w:val="00EA4A60"/>
    <w:pPr>
      <w:spacing w:after="0" w:line="240" w:lineRule="auto"/>
    </w:pPr>
    <w:rPr>
      <w:rFonts w:eastAsia="Times New Roman"/>
      <w:b/>
      <w:color w:val="000000"/>
      <w:sz w:val="16"/>
      <w:szCs w:val="20"/>
    </w:rPr>
  </w:style>
  <w:style w:type="character" w:customStyle="1" w:styleId="MicroChar">
    <w:name w:val="Micro Char"/>
    <w:link w:val="Micro"/>
    <w:locked/>
    <w:rsid w:val="00EA4A60"/>
    <w:rPr>
      <w:rFonts w:ascii="Arial" w:hAnsi="Arial" w:cs="Arial"/>
      <w:sz w:val="12"/>
    </w:rPr>
  </w:style>
  <w:style w:type="paragraph" w:customStyle="1" w:styleId="Micro">
    <w:name w:val="Micro"/>
    <w:basedOn w:val="Normal"/>
    <w:next w:val="Normal"/>
    <w:link w:val="MicroChar"/>
    <w:qFormat/>
    <w:rsid w:val="00EA4A60"/>
    <w:pPr>
      <w:spacing w:after="0" w:line="240" w:lineRule="auto"/>
    </w:pPr>
    <w:rPr>
      <w:rFonts w:ascii="Arial" w:hAnsi="Arial" w:cs="Arial"/>
      <w:sz w:val="12"/>
    </w:rPr>
  </w:style>
  <w:style w:type="character" w:customStyle="1" w:styleId="StyleStyle49ptBold3Char">
    <w:name w:val="Style Style4 + 9 pt Bold3 Char"/>
    <w:link w:val="StyleStyle49ptBold3"/>
    <w:locked/>
    <w:rsid w:val="00EA4A60"/>
    <w:rPr>
      <w:b/>
      <w:bCs/>
      <w:u w:val="single"/>
    </w:rPr>
  </w:style>
  <w:style w:type="paragraph" w:customStyle="1" w:styleId="StyleStyle49ptBold3">
    <w:name w:val="Style Style4 + 9 pt Bold3"/>
    <w:basedOn w:val="Normal"/>
    <w:link w:val="StyleStyle49ptBold3Char"/>
    <w:qFormat/>
    <w:rsid w:val="00EA4A60"/>
    <w:pPr>
      <w:spacing w:after="0" w:line="254" w:lineRule="auto"/>
    </w:pPr>
    <w:rPr>
      <w:rFonts w:asciiTheme="minorHAnsi" w:hAnsiTheme="minorHAnsi" w:cstheme="minorBidi"/>
      <w:b/>
      <w:bCs/>
      <w:u w:val="single"/>
    </w:rPr>
  </w:style>
  <w:style w:type="paragraph" w:customStyle="1" w:styleId="body-text">
    <w:name w:val="body-text"/>
    <w:basedOn w:val="Normal"/>
    <w:qFormat/>
    <w:rsid w:val="00EA4A60"/>
    <w:pPr>
      <w:spacing w:before="100" w:beforeAutospacing="1" w:after="100" w:afterAutospacing="1" w:line="240" w:lineRule="auto"/>
    </w:pPr>
    <w:rPr>
      <w:rFonts w:eastAsia="Times New Roman"/>
    </w:rPr>
  </w:style>
  <w:style w:type="paragraph" w:customStyle="1" w:styleId="TagCite">
    <w:name w:val="TagCite"/>
    <w:basedOn w:val="Normal"/>
    <w:qFormat/>
    <w:rsid w:val="00EA4A60"/>
    <w:pPr>
      <w:spacing w:after="0" w:line="240" w:lineRule="auto"/>
    </w:pPr>
    <w:rPr>
      <w:rFonts w:eastAsia="Times New Roman"/>
      <w:b/>
    </w:rPr>
  </w:style>
  <w:style w:type="paragraph" w:customStyle="1" w:styleId="SmallNormal">
    <w:name w:val="Small Normal"/>
    <w:basedOn w:val="Normal"/>
    <w:qFormat/>
    <w:rsid w:val="00EA4A60"/>
    <w:pPr>
      <w:suppressAutoHyphens/>
      <w:spacing w:after="0" w:line="240" w:lineRule="auto"/>
      <w:contextualSpacing/>
    </w:pPr>
    <w:rPr>
      <w:rFonts w:eastAsia="Times New Roman"/>
      <w:sz w:val="18"/>
      <w:szCs w:val="18"/>
    </w:rPr>
  </w:style>
  <w:style w:type="paragraph" w:customStyle="1" w:styleId="Shrink">
    <w:name w:val="Shrink"/>
    <w:qFormat/>
    <w:rsid w:val="00EA4A60"/>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EA4A60"/>
    <w:pPr>
      <w:spacing w:after="0" w:line="240" w:lineRule="auto"/>
    </w:pPr>
    <w:rPr>
      <w:rFonts w:eastAsia="Times New Roman"/>
      <w:b/>
      <w:szCs w:val="20"/>
    </w:rPr>
  </w:style>
  <w:style w:type="paragraph" w:customStyle="1" w:styleId="tagcite0">
    <w:name w:val="tagcite"/>
    <w:basedOn w:val="Normal"/>
    <w:qFormat/>
    <w:rsid w:val="00EA4A60"/>
    <w:pPr>
      <w:spacing w:after="0" w:line="240" w:lineRule="auto"/>
    </w:pPr>
    <w:rPr>
      <w:rFonts w:eastAsia="Times New Roman"/>
      <w:b/>
    </w:rPr>
  </w:style>
  <w:style w:type="paragraph" w:customStyle="1" w:styleId="SmallFont">
    <w:name w:val="Small Font"/>
    <w:basedOn w:val="Normal"/>
    <w:qFormat/>
    <w:rsid w:val="00EA4A60"/>
    <w:pPr>
      <w:spacing w:after="200" w:line="240" w:lineRule="auto"/>
      <w:contextualSpacing/>
    </w:pPr>
    <w:rPr>
      <w:rFonts w:eastAsia="Calibri"/>
      <w:sz w:val="12"/>
    </w:rPr>
  </w:style>
  <w:style w:type="paragraph" w:customStyle="1" w:styleId="SmallFontCharCharChar">
    <w:name w:val="Small Font Char Char Char"/>
    <w:basedOn w:val="Normal"/>
    <w:qFormat/>
    <w:rsid w:val="00EA4A60"/>
    <w:pPr>
      <w:spacing w:after="0" w:line="240" w:lineRule="auto"/>
    </w:pPr>
    <w:rPr>
      <w:rFonts w:eastAsia="Times New Roman"/>
      <w:sz w:val="12"/>
    </w:rPr>
  </w:style>
  <w:style w:type="character" w:customStyle="1" w:styleId="CardNotUnderlinedChar1">
    <w:name w:val="Card Not Underlined Char1"/>
    <w:link w:val="CardNotUnderlined"/>
    <w:locked/>
    <w:rsid w:val="00EA4A60"/>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EA4A60"/>
    <w:pPr>
      <w:spacing w:after="0" w:line="240" w:lineRule="auto"/>
    </w:pPr>
    <w:rPr>
      <w:rFonts w:ascii="Cambria" w:eastAsia="Times New Roman" w:hAnsi="Cambria"/>
      <w:sz w:val="18"/>
      <w:szCs w:val="20"/>
    </w:rPr>
  </w:style>
  <w:style w:type="character" w:customStyle="1" w:styleId="CardStyleChar">
    <w:name w:val="Card Style Char"/>
    <w:link w:val="CardStyle"/>
    <w:locked/>
    <w:rsid w:val="00EA4A60"/>
    <w:rPr>
      <w:rFonts w:ascii="Calibri" w:eastAsia="Times New Roman" w:hAnsi="Calibri" w:cs="Calibri"/>
      <w:sz w:val="16"/>
    </w:rPr>
  </w:style>
  <w:style w:type="paragraph" w:customStyle="1" w:styleId="CardStyle">
    <w:name w:val="Card Style"/>
    <w:basedOn w:val="Normal"/>
    <w:link w:val="CardStyleChar"/>
    <w:qFormat/>
    <w:rsid w:val="00EA4A60"/>
    <w:pPr>
      <w:spacing w:after="0" w:line="240" w:lineRule="auto"/>
    </w:pPr>
    <w:rPr>
      <w:rFonts w:eastAsia="Times New Roman"/>
      <w:sz w:val="16"/>
    </w:rPr>
  </w:style>
  <w:style w:type="paragraph" w:customStyle="1" w:styleId="loose">
    <w:name w:val="loose"/>
    <w:basedOn w:val="Normal"/>
    <w:qFormat/>
    <w:rsid w:val="00EA4A60"/>
    <w:pPr>
      <w:spacing w:beforeLines="1" w:after="0" w:line="240" w:lineRule="auto"/>
    </w:pPr>
    <w:rPr>
      <w:rFonts w:ascii="Times" w:eastAsia="Times New Roman" w:hAnsi="Times"/>
      <w:szCs w:val="20"/>
    </w:rPr>
  </w:style>
  <w:style w:type="paragraph" w:customStyle="1" w:styleId="Regular">
    <w:name w:val="Regular"/>
    <w:qFormat/>
    <w:rsid w:val="00EA4A60"/>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EA4A60"/>
    <w:rPr>
      <w:rFonts w:ascii="Times New Roman" w:hAnsi="Times New Roman" w:cs="Times New Roman"/>
      <w:sz w:val="16"/>
      <w:szCs w:val="16"/>
    </w:rPr>
  </w:style>
  <w:style w:type="paragraph" w:customStyle="1" w:styleId="Style2">
    <w:name w:val="Style2"/>
    <w:basedOn w:val="Normal"/>
    <w:link w:val="Style2Char"/>
    <w:qFormat/>
    <w:rsid w:val="00EA4A60"/>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EA4A60"/>
    <w:rPr>
      <w:u w:val="single"/>
    </w:rPr>
  </w:style>
  <w:style w:type="paragraph" w:customStyle="1" w:styleId="Boldunderline">
    <w:name w:val="Bold underline"/>
    <w:basedOn w:val="TextUnderline"/>
    <w:qFormat/>
    <w:rsid w:val="00EA4A60"/>
    <w:rPr>
      <w:b/>
    </w:rPr>
  </w:style>
  <w:style w:type="paragraph" w:customStyle="1" w:styleId="FullText">
    <w:name w:val="Full Text"/>
    <w:basedOn w:val="Normal"/>
    <w:qFormat/>
    <w:rsid w:val="00EA4A60"/>
    <w:pPr>
      <w:spacing w:after="0" w:line="240" w:lineRule="auto"/>
    </w:pPr>
    <w:rPr>
      <w:rFonts w:ascii="Arial Narrow" w:eastAsia="Times New Roman" w:hAnsi="Arial Narrow"/>
    </w:rPr>
  </w:style>
  <w:style w:type="paragraph" w:customStyle="1" w:styleId="TagLine">
    <w:name w:val="Tag Line"/>
    <w:basedOn w:val="Normal"/>
    <w:next w:val="FullText"/>
    <w:qFormat/>
    <w:rsid w:val="00EA4A60"/>
    <w:pPr>
      <w:spacing w:after="0" w:line="240" w:lineRule="auto"/>
    </w:pPr>
    <w:rPr>
      <w:rFonts w:ascii="Arial Narrow" w:eastAsia="Times New Roman" w:hAnsi="Arial Narrow"/>
      <w:b/>
      <w:sz w:val="28"/>
    </w:rPr>
  </w:style>
  <w:style w:type="paragraph" w:customStyle="1" w:styleId="FreeForm">
    <w:name w:val="Free Form"/>
    <w:qFormat/>
    <w:rsid w:val="00EA4A60"/>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EA4A60"/>
    <w:rPr>
      <w:rFonts w:ascii="Calibri" w:hAnsi="Calibri" w:cs="Calibri"/>
      <w:b/>
      <w:u w:val="single"/>
    </w:rPr>
  </w:style>
  <w:style w:type="paragraph" w:customStyle="1" w:styleId="AuthorDate0">
    <w:name w:val="Author/Date"/>
    <w:basedOn w:val="Normal"/>
    <w:link w:val="AuthorDateChar0"/>
    <w:qFormat/>
    <w:rsid w:val="00EA4A60"/>
    <w:pPr>
      <w:spacing w:after="0" w:line="240" w:lineRule="auto"/>
    </w:pPr>
    <w:rPr>
      <w:b/>
      <w:u w:val="single"/>
    </w:rPr>
  </w:style>
  <w:style w:type="character" w:customStyle="1" w:styleId="TagCiteChar">
    <w:name w:val="Tag &amp; Cite Char"/>
    <w:link w:val="TagCite1"/>
    <w:locked/>
    <w:rsid w:val="00EA4A60"/>
    <w:rPr>
      <w:rFonts w:ascii="Arial Narrow" w:eastAsia="Times New Roman" w:hAnsi="Arial Narrow" w:cs="Calibri"/>
      <w:b/>
      <w:sz w:val="16"/>
    </w:rPr>
  </w:style>
  <w:style w:type="paragraph" w:customStyle="1" w:styleId="TagCite1">
    <w:name w:val="Tag &amp; Cite"/>
    <w:basedOn w:val="Normal"/>
    <w:link w:val="TagCiteChar"/>
    <w:qFormat/>
    <w:rsid w:val="00EA4A60"/>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EA4A60"/>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EA4A60"/>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EA4A60"/>
    <w:pPr>
      <w:spacing w:after="0" w:line="240" w:lineRule="auto"/>
    </w:pPr>
    <w:rPr>
      <w:rFonts w:eastAsia="Times New Roman"/>
      <w:b/>
    </w:rPr>
  </w:style>
  <w:style w:type="paragraph" w:customStyle="1" w:styleId="Hat2">
    <w:name w:val="Hat2"/>
    <w:basedOn w:val="Heading2"/>
    <w:next w:val="Heading2"/>
    <w:autoRedefine/>
    <w:uiPriority w:val="99"/>
    <w:qFormat/>
    <w:rsid w:val="00EA4A60"/>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EA4A60"/>
    <w:rPr>
      <w:rFonts w:ascii="Arial Narrow" w:hAnsi="Arial Narrow"/>
      <w:sz w:val="12"/>
    </w:rPr>
  </w:style>
  <w:style w:type="paragraph" w:customStyle="1" w:styleId="MicroText0">
    <w:name w:val="MicroText"/>
    <w:basedOn w:val="Normal"/>
    <w:next w:val="Normal"/>
    <w:link w:val="MicroTextChar0"/>
    <w:qFormat/>
    <w:rsid w:val="00EA4A60"/>
    <w:pPr>
      <w:spacing w:after="0" w:line="240" w:lineRule="auto"/>
    </w:pPr>
    <w:rPr>
      <w:rFonts w:ascii="Arial Narrow" w:hAnsi="Arial Narrow" w:cstheme="minorBidi"/>
      <w:sz w:val="12"/>
    </w:rPr>
  </w:style>
  <w:style w:type="character" w:customStyle="1" w:styleId="UnreadTextChar">
    <w:name w:val="Unread Text Char"/>
    <w:link w:val="UnreadText"/>
    <w:locked/>
    <w:rsid w:val="00EA4A60"/>
    <w:rPr>
      <w:rFonts w:ascii="Calibri" w:eastAsia="Calibri" w:hAnsi="Calibri" w:cs="Calibri"/>
      <w:sz w:val="15"/>
    </w:rPr>
  </w:style>
  <w:style w:type="paragraph" w:customStyle="1" w:styleId="UnreadText">
    <w:name w:val="Unread Text"/>
    <w:basedOn w:val="Normal"/>
    <w:link w:val="UnreadTextChar"/>
    <w:autoRedefine/>
    <w:qFormat/>
    <w:rsid w:val="00EA4A60"/>
    <w:pPr>
      <w:spacing w:after="0" w:line="254" w:lineRule="auto"/>
    </w:pPr>
    <w:rPr>
      <w:rFonts w:eastAsia="Calibri"/>
      <w:sz w:val="15"/>
    </w:rPr>
  </w:style>
  <w:style w:type="character" w:customStyle="1" w:styleId="CircledChar">
    <w:name w:val="Circled Char"/>
    <w:link w:val="Circled"/>
    <w:locked/>
    <w:rsid w:val="00EA4A60"/>
    <w:rPr>
      <w:rFonts w:ascii="Calibri" w:eastAsia="Calibri" w:hAnsi="Calibri" w:cs="Calibri"/>
      <w:b/>
      <w:szCs w:val="20"/>
      <w:u w:val="thick"/>
    </w:rPr>
  </w:style>
  <w:style w:type="paragraph" w:customStyle="1" w:styleId="Circled">
    <w:name w:val="Circled"/>
    <w:basedOn w:val="Normal"/>
    <w:link w:val="CircledChar"/>
    <w:qFormat/>
    <w:rsid w:val="00EA4A60"/>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EA4A6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A4A60"/>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EA4A60"/>
    <w:rPr>
      <w:rFonts w:ascii="Calibri" w:hAnsi="Calibri" w:cs="Calibri"/>
      <w:b/>
      <w:sz w:val="16"/>
    </w:rPr>
  </w:style>
  <w:style w:type="paragraph" w:customStyle="1" w:styleId="Tagtemplate">
    <w:name w:val="Tagtemplate"/>
    <w:basedOn w:val="Normal"/>
    <w:link w:val="TagtemplateChar"/>
    <w:autoRedefine/>
    <w:qFormat/>
    <w:rsid w:val="00EA4A60"/>
    <w:pPr>
      <w:keepNext/>
      <w:keepLines/>
      <w:spacing w:after="0" w:line="240" w:lineRule="auto"/>
    </w:pPr>
    <w:rPr>
      <w:b/>
      <w:sz w:val="16"/>
    </w:rPr>
  </w:style>
  <w:style w:type="paragraph" w:customStyle="1" w:styleId="TxBr33p1">
    <w:name w:val="TxBr_33p1"/>
    <w:basedOn w:val="Normal"/>
    <w:uiPriority w:val="99"/>
    <w:qFormat/>
    <w:rsid w:val="00EA4A60"/>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EA4A60"/>
    <w:rPr>
      <w:rFonts w:ascii="Calibri" w:eastAsia="Times New Roman" w:hAnsi="Calibri" w:cs="Calibri"/>
      <w:sz w:val="16"/>
      <w:u w:val="single"/>
    </w:rPr>
  </w:style>
  <w:style w:type="paragraph" w:customStyle="1" w:styleId="StyleStyle411pt">
    <w:name w:val="Style Style4 + 11 pt"/>
    <w:basedOn w:val="Normal"/>
    <w:link w:val="StyleStyle411ptChar"/>
    <w:qFormat/>
    <w:rsid w:val="00EA4A60"/>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EA4A60"/>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EA4A60"/>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EA4A60"/>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EA4A60"/>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EA4A60"/>
    <w:pPr>
      <w:spacing w:after="0" w:line="240" w:lineRule="auto"/>
    </w:pPr>
    <w:rPr>
      <w:rFonts w:eastAsia="SimSun"/>
      <w:lang w:eastAsia="zh-CN"/>
    </w:rPr>
  </w:style>
  <w:style w:type="character" w:customStyle="1" w:styleId="BlockHeadingsChar">
    <w:name w:val="Block Headings Char"/>
    <w:link w:val="BlockHeadings"/>
    <w:locked/>
    <w:rsid w:val="00EA4A60"/>
    <w:rPr>
      <w:rFonts w:ascii="Calibri" w:eastAsia="Times New Roman" w:hAnsi="Calibri" w:cs="Calibri"/>
      <w:b/>
      <w:sz w:val="16"/>
      <w:szCs w:val="20"/>
    </w:rPr>
  </w:style>
  <w:style w:type="paragraph" w:customStyle="1" w:styleId="BlockHeadings">
    <w:name w:val="Block Headings"/>
    <w:basedOn w:val="Normal"/>
    <w:link w:val="BlockHeadingsChar"/>
    <w:qFormat/>
    <w:rsid w:val="00EA4A6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EA4A60"/>
    <w:rPr>
      <w:rFonts w:ascii="Calibri" w:eastAsia="Calibri" w:hAnsi="Calibri" w:cs="Calibri"/>
      <w:b/>
      <w:color w:val="000000"/>
      <w:sz w:val="28"/>
      <w:u w:val="thick" w:color="000000"/>
    </w:rPr>
  </w:style>
  <w:style w:type="paragraph" w:customStyle="1" w:styleId="boldcite">
    <w:name w:val="bold cite"/>
    <w:basedOn w:val="Normal"/>
    <w:link w:val="boldciteChar4"/>
    <w:qFormat/>
    <w:rsid w:val="00EA4A60"/>
    <w:pPr>
      <w:spacing w:after="0" w:line="240" w:lineRule="auto"/>
    </w:pPr>
    <w:rPr>
      <w:rFonts w:eastAsia="Calibri"/>
      <w:b/>
      <w:color w:val="000000"/>
      <w:sz w:val="28"/>
      <w:u w:val="thick" w:color="000000"/>
    </w:rPr>
  </w:style>
  <w:style w:type="paragraph" w:customStyle="1" w:styleId="Normal10">
    <w:name w:val="Normal1"/>
    <w:basedOn w:val="Normal"/>
    <w:qFormat/>
    <w:rsid w:val="00EA4A60"/>
    <w:pPr>
      <w:spacing w:after="0" w:line="240" w:lineRule="auto"/>
    </w:pPr>
    <w:rPr>
      <w:rFonts w:eastAsia="Calibri"/>
    </w:rPr>
  </w:style>
  <w:style w:type="character" w:customStyle="1" w:styleId="Irrelevant6fontChar">
    <w:name w:val="Irrelevant (6 font) Char"/>
    <w:basedOn w:val="DefaultParagraphFont"/>
    <w:link w:val="Irrelevant6font"/>
    <w:locked/>
    <w:rsid w:val="00EA4A60"/>
    <w:rPr>
      <w:rFonts w:ascii="Calibri" w:eastAsia="Calibri" w:hAnsi="Calibri" w:cs="Calibri"/>
      <w:sz w:val="12"/>
      <w:szCs w:val="12"/>
    </w:rPr>
  </w:style>
  <w:style w:type="paragraph" w:customStyle="1" w:styleId="Irrelevant6font">
    <w:name w:val="Irrelevant (6 font)"/>
    <w:basedOn w:val="Normal"/>
    <w:link w:val="Irrelevant6fontChar"/>
    <w:qFormat/>
    <w:rsid w:val="00EA4A60"/>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EA4A60"/>
    <w:rPr>
      <w:rFonts w:ascii="Georgia" w:eastAsia="Times New Roman" w:hAnsi="Georgia"/>
      <w:sz w:val="12"/>
    </w:rPr>
  </w:style>
  <w:style w:type="paragraph" w:customStyle="1" w:styleId="CardsFont6pt">
    <w:name w:val="Cards + Font: 6 pt"/>
    <w:basedOn w:val="Cards"/>
    <w:link w:val="CardsFont6ptChar1"/>
    <w:autoRedefine/>
    <w:qFormat/>
    <w:rsid w:val="00EA4A60"/>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EA4A60"/>
    <w:pPr>
      <w:spacing w:after="0" w:line="240" w:lineRule="auto"/>
    </w:pPr>
    <w:rPr>
      <w:rFonts w:eastAsia="Calibri"/>
      <w:szCs w:val="20"/>
    </w:rPr>
  </w:style>
  <w:style w:type="paragraph" w:customStyle="1" w:styleId="rdheadline">
    <w:name w:val="rdheadline"/>
    <w:basedOn w:val="Normal"/>
    <w:uiPriority w:val="99"/>
    <w:qFormat/>
    <w:rsid w:val="00EA4A60"/>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EA4A60"/>
    <w:pPr>
      <w:spacing w:after="100" w:afterAutospacing="1" w:line="240" w:lineRule="auto"/>
    </w:pPr>
    <w:rPr>
      <w:rFonts w:ascii="Verdana" w:eastAsia="Calibri" w:hAnsi="Verdana"/>
      <w:szCs w:val="20"/>
    </w:rPr>
  </w:style>
  <w:style w:type="character" w:customStyle="1" w:styleId="Heading2Char0">
    <w:name w:val="Heading2 Char"/>
    <w:link w:val="Heading20"/>
    <w:locked/>
    <w:rsid w:val="00EA4A60"/>
    <w:rPr>
      <w:rFonts w:ascii="Calibri" w:eastAsia="Times New Roman" w:hAnsi="Calibri" w:cs="Calibri"/>
      <w:b/>
      <w:caps/>
      <w:sz w:val="16"/>
    </w:rPr>
  </w:style>
  <w:style w:type="paragraph" w:customStyle="1" w:styleId="Heading20">
    <w:name w:val="Heading2"/>
    <w:basedOn w:val="Normal"/>
    <w:link w:val="Heading2Char0"/>
    <w:qFormat/>
    <w:rsid w:val="00EA4A60"/>
    <w:pPr>
      <w:spacing w:after="0" w:line="240" w:lineRule="auto"/>
      <w:jc w:val="center"/>
    </w:pPr>
    <w:rPr>
      <w:rFonts w:eastAsia="Times New Roman"/>
      <w:b/>
      <w:caps/>
      <w:sz w:val="16"/>
    </w:rPr>
  </w:style>
  <w:style w:type="character" w:customStyle="1" w:styleId="Header2Char">
    <w:name w:val="Header2 Char"/>
    <w:link w:val="Header2"/>
    <w:locked/>
    <w:rsid w:val="00EA4A60"/>
    <w:rPr>
      <w:rFonts w:ascii="Calibri" w:eastAsia="Times New Roman" w:hAnsi="Calibri" w:cs="Calibri"/>
      <w:b/>
      <w:caps/>
      <w:sz w:val="16"/>
    </w:rPr>
  </w:style>
  <w:style w:type="paragraph" w:customStyle="1" w:styleId="Header2">
    <w:name w:val="Header2"/>
    <w:basedOn w:val="Heading20"/>
    <w:link w:val="Header2Char"/>
    <w:qFormat/>
    <w:rsid w:val="00EA4A60"/>
  </w:style>
  <w:style w:type="character" w:customStyle="1" w:styleId="UnderlinedcardChar">
    <w:name w:val="Underlined card Char"/>
    <w:link w:val="Underlinedcard"/>
    <w:locked/>
    <w:rsid w:val="00EA4A60"/>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EA4A60"/>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EA4A60"/>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EA4A60"/>
    <w:rPr>
      <w:bCs/>
    </w:rPr>
  </w:style>
  <w:style w:type="character" w:customStyle="1" w:styleId="Heading212ptChar">
    <w:name w:val="Heading2 + 12 pt Char"/>
    <w:link w:val="Heading212pt"/>
    <w:locked/>
    <w:rsid w:val="00EA4A60"/>
    <w:rPr>
      <w:rFonts w:ascii="Calibri" w:eastAsia="Times New Roman" w:hAnsi="Calibri" w:cs="Calibri"/>
      <w:b/>
      <w:bCs/>
      <w:caps/>
      <w:sz w:val="16"/>
    </w:rPr>
  </w:style>
  <w:style w:type="paragraph" w:customStyle="1" w:styleId="Heading212pt">
    <w:name w:val="Heading2 + 12 pt"/>
    <w:basedOn w:val="StyleHeading212pt"/>
    <w:link w:val="Heading212ptChar"/>
    <w:qFormat/>
    <w:rsid w:val="00EA4A60"/>
  </w:style>
  <w:style w:type="paragraph" w:customStyle="1" w:styleId="StyleHeading110pt">
    <w:name w:val="Style Heading 1 + 10 pt"/>
    <w:basedOn w:val="Heading1"/>
    <w:qFormat/>
    <w:rsid w:val="00EA4A60"/>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EA4A60"/>
  </w:style>
  <w:style w:type="paragraph" w:customStyle="1" w:styleId="StyleUnderliningTimesNewRomanBoldNounderlineKernat16">
    <w:name w:val="Style Underlining + Times New Roman Bold No underline Kern at 16..."/>
    <w:basedOn w:val="Normal"/>
    <w:qFormat/>
    <w:rsid w:val="00EA4A60"/>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EA4A60"/>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EA4A60"/>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EA4A6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EA4A60"/>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EA4A60"/>
    <w:pPr>
      <w:spacing w:after="0" w:line="240" w:lineRule="auto"/>
      <w:ind w:left="1728" w:right="1728"/>
    </w:pPr>
    <w:rPr>
      <w:rFonts w:eastAsia="Calibri"/>
      <w:sz w:val="18"/>
      <w:u w:val="single"/>
    </w:rPr>
  </w:style>
  <w:style w:type="paragraph" w:customStyle="1" w:styleId="medium-normal">
    <w:name w:val="medium-normal"/>
    <w:basedOn w:val="Normal"/>
    <w:qFormat/>
    <w:rsid w:val="00EA4A60"/>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EA4A60"/>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EA4A60"/>
    <w:rPr>
      <w:rFonts w:ascii="Calibri" w:eastAsia="Times New Roman" w:hAnsi="Calibri" w:cs="Calibri"/>
      <w:sz w:val="12"/>
    </w:rPr>
  </w:style>
  <w:style w:type="paragraph" w:customStyle="1" w:styleId="CardsFont6ptChar">
    <w:name w:val="Cards + Font: 6 pt Char"/>
    <w:basedOn w:val="CardsChar2"/>
    <w:link w:val="CardsFont6ptCharChar"/>
    <w:qFormat/>
    <w:rsid w:val="00EA4A60"/>
    <w:rPr>
      <w:rFonts w:eastAsia="Times New Roman"/>
      <w:sz w:val="12"/>
      <w:szCs w:val="22"/>
    </w:rPr>
  </w:style>
  <w:style w:type="character" w:customStyle="1" w:styleId="CitesCharCharChar">
    <w:name w:val="Cites Char Char Char"/>
    <w:link w:val="CitesCharChar"/>
    <w:locked/>
    <w:rsid w:val="00EA4A60"/>
    <w:rPr>
      <w:rFonts w:ascii="Calibri" w:eastAsia="Times New Roman" w:hAnsi="Calibri" w:cs="Calibri"/>
      <w:b/>
      <w:bCs/>
      <w:sz w:val="16"/>
    </w:rPr>
  </w:style>
  <w:style w:type="paragraph" w:customStyle="1" w:styleId="CitesCharChar">
    <w:name w:val="Cites Char Char"/>
    <w:basedOn w:val="Normal"/>
    <w:link w:val="CitesCharCharChar"/>
    <w:qFormat/>
    <w:rsid w:val="00EA4A60"/>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EA4A60"/>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EA4A60"/>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EA4A60"/>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EA4A60"/>
    <w:pPr>
      <w:spacing w:after="0" w:line="240" w:lineRule="auto"/>
      <w:ind w:left="1728" w:right="1728"/>
    </w:pPr>
    <w:rPr>
      <w:rFonts w:eastAsia="Times New Roman"/>
      <w:sz w:val="18"/>
    </w:rPr>
  </w:style>
  <w:style w:type="paragraph" w:customStyle="1" w:styleId="CardTextCharChar">
    <w:name w:val="Card Text Char Char"/>
    <w:basedOn w:val="Normal"/>
    <w:qFormat/>
    <w:rsid w:val="00EA4A60"/>
    <w:pPr>
      <w:spacing w:after="0" w:line="240" w:lineRule="auto"/>
      <w:ind w:left="1728" w:right="1728"/>
    </w:pPr>
    <w:rPr>
      <w:rFonts w:eastAsia="Calibri"/>
      <w:sz w:val="18"/>
    </w:rPr>
  </w:style>
  <w:style w:type="paragraph" w:customStyle="1" w:styleId="boldciteChar">
    <w:name w:val="bold cite Char"/>
    <w:basedOn w:val="Heading1"/>
    <w:uiPriority w:val="99"/>
    <w:qFormat/>
    <w:rsid w:val="00EA4A60"/>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EA4A60"/>
    <w:pPr>
      <w:spacing w:after="0" w:line="240" w:lineRule="auto"/>
    </w:pPr>
    <w:rPr>
      <w:rFonts w:eastAsia="Calibri"/>
      <w:szCs w:val="20"/>
    </w:rPr>
  </w:style>
  <w:style w:type="paragraph" w:customStyle="1" w:styleId="CardCites">
    <w:name w:val="Card Cites"/>
    <w:basedOn w:val="Normal"/>
    <w:next w:val="Normal"/>
    <w:qFormat/>
    <w:rsid w:val="00EA4A60"/>
    <w:pPr>
      <w:spacing w:after="0" w:line="240" w:lineRule="auto"/>
    </w:pPr>
    <w:rPr>
      <w:rFonts w:eastAsia="Calibri"/>
      <w:b/>
    </w:rPr>
  </w:style>
  <w:style w:type="paragraph" w:customStyle="1" w:styleId="textmargin">
    <w:name w:val="textmargin"/>
    <w:basedOn w:val="Normal"/>
    <w:uiPriority w:val="99"/>
    <w:qFormat/>
    <w:rsid w:val="00EA4A6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EA4A60"/>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EA4A60"/>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EA4A60"/>
    <w:pPr>
      <w:spacing w:after="0" w:line="240" w:lineRule="auto"/>
    </w:pPr>
    <w:rPr>
      <w:rFonts w:ascii="Verdana" w:eastAsia="Calibri" w:hAnsi="Verdana"/>
      <w:szCs w:val="20"/>
    </w:rPr>
  </w:style>
  <w:style w:type="paragraph" w:customStyle="1" w:styleId="correctindex">
    <w:name w:val="correct index"/>
    <w:basedOn w:val="Normal"/>
    <w:uiPriority w:val="99"/>
    <w:qFormat/>
    <w:rsid w:val="00EA4A60"/>
    <w:pPr>
      <w:spacing w:after="0" w:line="240" w:lineRule="auto"/>
    </w:pPr>
    <w:rPr>
      <w:rFonts w:ascii="Arial Narrow" w:eastAsia="Calibri" w:hAnsi="Arial Narrow"/>
      <w:color w:val="000000"/>
    </w:rPr>
  </w:style>
  <w:style w:type="paragraph" w:customStyle="1" w:styleId="bc2">
    <w:name w:val="bc_2"/>
    <w:basedOn w:val="Normal"/>
    <w:uiPriority w:val="99"/>
    <w:qFormat/>
    <w:rsid w:val="00EA4A60"/>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EA4A60"/>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EA4A60"/>
    <w:pPr>
      <w:spacing w:after="0" w:line="240" w:lineRule="auto"/>
    </w:pPr>
    <w:rPr>
      <w:rFonts w:ascii="Verdana" w:eastAsia="Calibri" w:hAnsi="Verdana"/>
      <w:szCs w:val="20"/>
    </w:rPr>
  </w:style>
  <w:style w:type="paragraph" w:customStyle="1" w:styleId="quote2">
    <w:name w:val="quote2"/>
    <w:basedOn w:val="Normal"/>
    <w:uiPriority w:val="99"/>
    <w:qFormat/>
    <w:rsid w:val="00EA4A60"/>
    <w:pPr>
      <w:spacing w:after="0" w:line="240" w:lineRule="auto"/>
    </w:pPr>
    <w:rPr>
      <w:rFonts w:ascii="Verdana" w:eastAsia="Calibri" w:hAnsi="Verdana"/>
      <w:szCs w:val="20"/>
    </w:rPr>
  </w:style>
  <w:style w:type="paragraph" w:customStyle="1" w:styleId="BlockTitle1">
    <w:name w:val="Block Title #1"/>
    <w:basedOn w:val="Heading1"/>
    <w:qFormat/>
    <w:rsid w:val="00EA4A60"/>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EA4A60"/>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A4A60"/>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EA4A60"/>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EA4A60"/>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EA4A60"/>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EA4A60"/>
    <w:pPr>
      <w:spacing w:after="0" w:line="240" w:lineRule="auto"/>
    </w:pPr>
    <w:rPr>
      <w:rFonts w:ascii="Arial Narrow" w:eastAsia="Times New Roman" w:hAnsi="Arial Narrow"/>
      <w:sz w:val="18"/>
    </w:rPr>
  </w:style>
  <w:style w:type="character" w:customStyle="1" w:styleId="TagCiteChar0">
    <w:name w:val="Tag/Cite Char"/>
    <w:link w:val="TagCite2"/>
    <w:locked/>
    <w:rsid w:val="00EA4A60"/>
    <w:rPr>
      <w:rFonts w:ascii="Arial Narrow" w:eastAsia="Times New Roman" w:hAnsi="Arial Narrow" w:cs="Calibri"/>
      <w:b/>
      <w:sz w:val="16"/>
    </w:rPr>
  </w:style>
  <w:style w:type="paragraph" w:customStyle="1" w:styleId="TagCite2">
    <w:name w:val="Tag/Cite"/>
    <w:basedOn w:val="Normal"/>
    <w:next w:val="Normal"/>
    <w:link w:val="TagCiteChar0"/>
    <w:qFormat/>
    <w:rsid w:val="00EA4A60"/>
    <w:pPr>
      <w:spacing w:after="0" w:line="240" w:lineRule="auto"/>
    </w:pPr>
    <w:rPr>
      <w:rFonts w:ascii="Arial Narrow" w:eastAsia="Times New Roman" w:hAnsi="Arial Narrow"/>
      <w:b/>
      <w:sz w:val="16"/>
    </w:rPr>
  </w:style>
  <w:style w:type="character" w:customStyle="1" w:styleId="F4Char">
    <w:name w:val="F4 Char"/>
    <w:link w:val="F4"/>
    <w:locked/>
    <w:rsid w:val="00EA4A60"/>
    <w:rPr>
      <w:rFonts w:ascii="Arial Narrow" w:eastAsia="Times New Roman" w:hAnsi="Arial Narrow" w:cs="Calibri"/>
      <w:sz w:val="16"/>
      <w:szCs w:val="20"/>
      <w:u w:val="single"/>
    </w:rPr>
  </w:style>
  <w:style w:type="paragraph" w:customStyle="1" w:styleId="F4">
    <w:name w:val="F4"/>
    <w:basedOn w:val="Normal"/>
    <w:link w:val="F4Char"/>
    <w:qFormat/>
    <w:rsid w:val="00EA4A60"/>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EA4A60"/>
    <w:rPr>
      <w:rFonts w:ascii="Arial Narrow" w:eastAsia="Times New Roman" w:hAnsi="Arial Narrow" w:cs="Calibri"/>
      <w:sz w:val="16"/>
      <w:szCs w:val="20"/>
    </w:rPr>
  </w:style>
  <w:style w:type="paragraph" w:customStyle="1" w:styleId="StyleCARD">
    <w:name w:val="Style CARD +"/>
    <w:basedOn w:val="Normal"/>
    <w:link w:val="StyleCARDChar"/>
    <w:qFormat/>
    <w:rsid w:val="00EA4A60"/>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EA4A60"/>
    <w:pPr>
      <w:spacing w:after="0" w:line="240" w:lineRule="auto"/>
    </w:pPr>
    <w:rPr>
      <w:b/>
    </w:rPr>
  </w:style>
  <w:style w:type="character" w:customStyle="1" w:styleId="tagCharCharChar">
    <w:name w:val="tag Char Char Char"/>
    <w:link w:val="tagCharChar"/>
    <w:locked/>
    <w:rsid w:val="00EA4A60"/>
    <w:rPr>
      <w:rFonts w:ascii="Calibri" w:eastAsia="Times New Roman" w:hAnsi="Calibri" w:cs="Calibri"/>
      <w:b/>
      <w:sz w:val="16"/>
      <w:szCs w:val="20"/>
    </w:rPr>
  </w:style>
  <w:style w:type="paragraph" w:customStyle="1" w:styleId="tagCharChar">
    <w:name w:val="tag Char Char"/>
    <w:basedOn w:val="Normal"/>
    <w:link w:val="tagCharCharChar"/>
    <w:qFormat/>
    <w:rsid w:val="00EA4A60"/>
    <w:pPr>
      <w:spacing w:after="0" w:line="240" w:lineRule="auto"/>
    </w:pPr>
    <w:rPr>
      <w:rFonts w:eastAsia="Times New Roman"/>
      <w:b/>
      <w:sz w:val="16"/>
      <w:szCs w:val="20"/>
    </w:rPr>
  </w:style>
  <w:style w:type="paragraph" w:customStyle="1" w:styleId="issuedetails">
    <w:name w:val="issue_details"/>
    <w:basedOn w:val="Normal"/>
    <w:uiPriority w:val="99"/>
    <w:qFormat/>
    <w:rsid w:val="00EA4A60"/>
    <w:pPr>
      <w:spacing w:before="100" w:beforeAutospacing="1" w:after="100" w:afterAutospacing="1" w:line="240" w:lineRule="auto"/>
    </w:pPr>
    <w:rPr>
      <w:rFonts w:eastAsia="Times New Roman"/>
    </w:rPr>
  </w:style>
  <w:style w:type="paragraph" w:customStyle="1" w:styleId="TxBrp2">
    <w:name w:val="TxBr_p2"/>
    <w:basedOn w:val="Normal"/>
    <w:qFormat/>
    <w:rsid w:val="00EA4A60"/>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EA4A60"/>
    <w:pPr>
      <w:spacing w:after="0" w:line="240" w:lineRule="auto"/>
    </w:pPr>
    <w:rPr>
      <w:rFonts w:eastAsia="Times New Roman"/>
      <w:color w:val="000000"/>
      <w:szCs w:val="20"/>
    </w:rPr>
  </w:style>
  <w:style w:type="paragraph" w:customStyle="1" w:styleId="bodycopyindent">
    <w:name w:val="bodycopyindent"/>
    <w:basedOn w:val="Normal"/>
    <w:uiPriority w:val="99"/>
    <w:qFormat/>
    <w:rsid w:val="00EA4A60"/>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EA4A60"/>
    <w:rPr>
      <w:rFonts w:ascii="Arial Narrow" w:eastAsia="Times New Roman" w:hAnsi="Arial Narrow"/>
      <w:u w:val="single"/>
    </w:rPr>
  </w:style>
  <w:style w:type="paragraph" w:customStyle="1" w:styleId="StyleUnderlineChar11pt3">
    <w:name w:val="Style Underline Char + 11 pt3"/>
    <w:link w:val="StyleUnderlineChar11pt3Char"/>
    <w:qFormat/>
    <w:rsid w:val="00EA4A60"/>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EA4A60"/>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EA4A60"/>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EA4A60"/>
    <w:rPr>
      <w:rFonts w:ascii="Arial Narrow" w:eastAsia="Times New Roman" w:hAnsi="Arial Narrow"/>
      <w:u w:val="single"/>
    </w:rPr>
  </w:style>
  <w:style w:type="paragraph" w:customStyle="1" w:styleId="StyleUnderlineChar11pt">
    <w:name w:val="Style Underline Char + 11 pt"/>
    <w:link w:val="StyleUnderlineChar11ptChar"/>
    <w:qFormat/>
    <w:rsid w:val="00EA4A60"/>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EA4A60"/>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EA4A60"/>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EA4A60"/>
    <w:pPr>
      <w:spacing w:before="100" w:beforeAutospacing="1" w:after="100" w:afterAutospacing="1" w:line="240" w:lineRule="auto"/>
    </w:pPr>
    <w:rPr>
      <w:rFonts w:eastAsia="Times New Roman"/>
    </w:rPr>
  </w:style>
  <w:style w:type="paragraph" w:customStyle="1" w:styleId="text1">
    <w:name w:val="text1"/>
    <w:basedOn w:val="Normal"/>
    <w:autoRedefine/>
    <w:qFormat/>
    <w:rsid w:val="00EA4A60"/>
    <w:pPr>
      <w:spacing w:after="0" w:line="240" w:lineRule="auto"/>
    </w:pPr>
    <w:rPr>
      <w:rFonts w:eastAsia="Times New Roman"/>
      <w:szCs w:val="20"/>
    </w:rPr>
  </w:style>
  <w:style w:type="character" w:customStyle="1" w:styleId="Style6Char">
    <w:name w:val="Style6 Char"/>
    <w:basedOn w:val="DefaultParagraphFont"/>
    <w:link w:val="Style6"/>
    <w:locked/>
    <w:rsid w:val="00EA4A60"/>
    <w:rPr>
      <w:rFonts w:ascii="Calibri" w:hAnsi="Calibri" w:cs="Calibri"/>
      <w:b/>
      <w:sz w:val="16"/>
    </w:rPr>
  </w:style>
  <w:style w:type="paragraph" w:customStyle="1" w:styleId="Style6">
    <w:name w:val="Style6"/>
    <w:basedOn w:val="Normal"/>
    <w:link w:val="Style6Char"/>
    <w:autoRedefine/>
    <w:qFormat/>
    <w:rsid w:val="00EA4A60"/>
    <w:pPr>
      <w:spacing w:after="0" w:line="240" w:lineRule="auto"/>
    </w:pPr>
    <w:rPr>
      <w:b/>
      <w:sz w:val="16"/>
    </w:rPr>
  </w:style>
  <w:style w:type="character" w:customStyle="1" w:styleId="Style11Char">
    <w:name w:val="Style11 Char"/>
    <w:basedOn w:val="DefaultParagraphFont"/>
    <w:link w:val="Style11"/>
    <w:locked/>
    <w:rsid w:val="00EA4A60"/>
    <w:rPr>
      <w:rFonts w:ascii="Calibri" w:eastAsia="Times New Roman" w:hAnsi="Calibri" w:cs="Calibri"/>
      <w:b/>
      <w:sz w:val="16"/>
      <w:szCs w:val="20"/>
      <w:u w:val="thick"/>
    </w:rPr>
  </w:style>
  <w:style w:type="paragraph" w:customStyle="1" w:styleId="Style11">
    <w:name w:val="Style11"/>
    <w:basedOn w:val="Normal"/>
    <w:link w:val="Style11Char"/>
    <w:qFormat/>
    <w:rsid w:val="00EA4A60"/>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EA4A60"/>
    <w:rPr>
      <w:rFonts w:ascii="Calibri" w:eastAsia="Times New Roman" w:hAnsi="Calibri" w:cs="Calibri"/>
      <w:b/>
      <w:sz w:val="16"/>
      <w:u w:val="thick"/>
    </w:rPr>
  </w:style>
  <w:style w:type="paragraph" w:customStyle="1" w:styleId="Style12">
    <w:name w:val="Style12"/>
    <w:basedOn w:val="Normal"/>
    <w:link w:val="Style12Char"/>
    <w:qFormat/>
    <w:rsid w:val="00EA4A60"/>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EA4A6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A4A60"/>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EA4A6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A4A60"/>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EA4A60"/>
    <w:pPr>
      <w:spacing w:after="0" w:line="240" w:lineRule="auto"/>
      <w:ind w:left="288" w:right="288"/>
    </w:pPr>
  </w:style>
  <w:style w:type="character" w:customStyle="1" w:styleId="MinimizedTextChar">
    <w:name w:val="Minimized Text Char"/>
    <w:link w:val="MinimizedText"/>
    <w:locked/>
    <w:rsid w:val="00EA4A60"/>
    <w:rPr>
      <w:rFonts w:ascii="Cambria" w:hAnsi="Cambria"/>
      <w:sz w:val="16"/>
    </w:rPr>
  </w:style>
  <w:style w:type="paragraph" w:customStyle="1" w:styleId="MinimizedText">
    <w:name w:val="Minimized Text"/>
    <w:link w:val="MinimizedTextChar"/>
    <w:qFormat/>
    <w:rsid w:val="00EA4A60"/>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EA4A60"/>
    <w:rPr>
      <w:rFonts w:ascii="Cambria" w:hAnsi="Cambria"/>
      <w:sz w:val="20"/>
    </w:rPr>
  </w:style>
  <w:style w:type="paragraph" w:customStyle="1" w:styleId="StyleMinimizedText11pt">
    <w:name w:val="Style Minimized Text + 11 pt"/>
    <w:basedOn w:val="MinimizedText"/>
    <w:link w:val="StyleMinimizedText11ptChar"/>
    <w:qFormat/>
    <w:rsid w:val="00EA4A60"/>
    <w:rPr>
      <w:sz w:val="20"/>
    </w:rPr>
  </w:style>
  <w:style w:type="character" w:customStyle="1" w:styleId="Debate-EmphasizedText-F5Char">
    <w:name w:val="Debate- Emphasized Text- F5 Char"/>
    <w:link w:val="Debate-EmphasizedText-F5"/>
    <w:locked/>
    <w:rsid w:val="00EA4A60"/>
    <w:rPr>
      <w:rFonts w:ascii="Georgia" w:hAnsi="Georgia" w:cs="Verdana"/>
      <w:u w:val="single"/>
    </w:rPr>
  </w:style>
  <w:style w:type="paragraph" w:customStyle="1" w:styleId="Debate-EmphasizedText-F5">
    <w:name w:val="Debate- Emphasized Text- F5"/>
    <w:basedOn w:val="Normal"/>
    <w:link w:val="Debate-EmphasizedText-F5Char"/>
    <w:qFormat/>
    <w:rsid w:val="00EA4A60"/>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EA4A6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EA4A60"/>
    <w:pPr>
      <w:spacing w:after="200" w:line="240" w:lineRule="auto"/>
      <w:contextualSpacing/>
    </w:pPr>
    <w:rPr>
      <w:rFonts w:ascii="Georgia" w:hAnsi="Georgia" w:cs="Verdana"/>
      <w:u w:val="single"/>
    </w:rPr>
  </w:style>
  <w:style w:type="character" w:customStyle="1" w:styleId="CardT1Char">
    <w:name w:val="CardT1 Char"/>
    <w:link w:val="CardT1"/>
    <w:locked/>
    <w:rsid w:val="00EA4A60"/>
    <w:rPr>
      <w:rFonts w:ascii="Calibri" w:eastAsia="Calibri" w:hAnsi="Calibri" w:cs="Calibri"/>
      <w:kern w:val="2"/>
      <w:sz w:val="14"/>
      <w:szCs w:val="14"/>
      <w:lang w:eastAsia="zh-TW"/>
    </w:rPr>
  </w:style>
  <w:style w:type="paragraph" w:customStyle="1" w:styleId="CardT1">
    <w:name w:val="CardT1"/>
    <w:basedOn w:val="Normal"/>
    <w:link w:val="CardT1Char"/>
    <w:qFormat/>
    <w:rsid w:val="00EA4A60"/>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EA4A60"/>
    <w:rPr>
      <w:rFonts w:ascii="Calibri" w:eastAsia="Times New Roman" w:hAnsi="Calibri" w:cs="Calibri"/>
      <w:sz w:val="16"/>
      <w:szCs w:val="20"/>
    </w:rPr>
  </w:style>
  <w:style w:type="paragraph" w:customStyle="1" w:styleId="CardText3">
    <w:name w:val="CardText"/>
    <w:basedOn w:val="Normal"/>
    <w:next w:val="Normal"/>
    <w:link w:val="CardTextChar1"/>
    <w:qFormat/>
    <w:rsid w:val="00EA4A60"/>
    <w:pPr>
      <w:spacing w:after="0" w:line="240" w:lineRule="auto"/>
      <w:ind w:left="288" w:right="288"/>
    </w:pPr>
    <w:rPr>
      <w:rFonts w:eastAsia="Times New Roman"/>
      <w:sz w:val="16"/>
      <w:szCs w:val="20"/>
    </w:rPr>
  </w:style>
  <w:style w:type="character" w:customStyle="1" w:styleId="TaglineChar">
    <w:name w:val="Tagline Char"/>
    <w:link w:val="Tagline0"/>
    <w:locked/>
    <w:rsid w:val="00EA4A60"/>
    <w:rPr>
      <w:rFonts w:ascii="Calibri" w:hAnsi="Calibri" w:cs="Calibri"/>
      <w:b/>
      <w:sz w:val="26"/>
    </w:rPr>
  </w:style>
  <w:style w:type="paragraph" w:customStyle="1" w:styleId="Tagline0">
    <w:name w:val="Tagline"/>
    <w:basedOn w:val="Normal"/>
    <w:link w:val="TaglineChar"/>
    <w:qFormat/>
    <w:rsid w:val="00EA4A60"/>
    <w:pPr>
      <w:spacing w:after="0" w:line="254" w:lineRule="auto"/>
    </w:pPr>
    <w:rPr>
      <w:b/>
      <w:sz w:val="26"/>
    </w:rPr>
  </w:style>
  <w:style w:type="paragraph" w:customStyle="1" w:styleId="bodytext0">
    <w:name w:val="bodytext"/>
    <w:basedOn w:val="Normal"/>
    <w:qFormat/>
    <w:rsid w:val="00EA4A60"/>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EA4A60"/>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EA4A60"/>
    <w:pPr>
      <w:spacing w:line="181" w:lineRule="atLeast"/>
    </w:pPr>
    <w:rPr>
      <w:rFonts w:ascii="Sabon LT Std" w:eastAsia="MS Mincho" w:hAnsi="Sabon LT Std"/>
      <w:color w:val="auto"/>
      <w:sz w:val="22"/>
    </w:rPr>
  </w:style>
  <w:style w:type="paragraph" w:customStyle="1" w:styleId="Pa15">
    <w:name w:val="Pa15"/>
    <w:basedOn w:val="Default"/>
    <w:next w:val="Default"/>
    <w:qFormat/>
    <w:rsid w:val="00EA4A60"/>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EA4A60"/>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EA4A60"/>
    <w:rPr>
      <w:rFonts w:ascii="Calibri" w:eastAsia="Times New Roman" w:hAnsi="Calibri" w:cs="Calibri"/>
      <w:b/>
      <w:kern w:val="32"/>
      <w:sz w:val="32"/>
      <w:szCs w:val="20"/>
    </w:rPr>
  </w:style>
  <w:style w:type="paragraph" w:customStyle="1" w:styleId="HeadingsBase">
    <w:name w:val="Headings Base"/>
    <w:basedOn w:val="Normal"/>
    <w:link w:val="HeadingsBaseChar"/>
    <w:qFormat/>
    <w:rsid w:val="00EA4A60"/>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EA4A60"/>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EA4A60"/>
  </w:style>
  <w:style w:type="paragraph" w:customStyle="1" w:styleId="SchoolWorksCited">
    <w:name w:val="School Works Cited"/>
    <w:basedOn w:val="SchoolPaper"/>
    <w:qFormat/>
    <w:rsid w:val="00EA4A60"/>
  </w:style>
  <w:style w:type="paragraph" w:customStyle="1" w:styleId="BlockQuote">
    <w:name w:val="Block Quote"/>
    <w:basedOn w:val="Normal"/>
    <w:qFormat/>
    <w:rsid w:val="00EA4A60"/>
    <w:pPr>
      <w:spacing w:after="0" w:line="240" w:lineRule="auto"/>
      <w:ind w:left="720" w:right="720"/>
    </w:pPr>
    <w:rPr>
      <w:rFonts w:eastAsia="Times New Roman"/>
      <w:kern w:val="32"/>
      <w:szCs w:val="20"/>
    </w:rPr>
  </w:style>
  <w:style w:type="paragraph" w:customStyle="1" w:styleId="PaperBody">
    <w:name w:val="Paper Body"/>
    <w:basedOn w:val="Normal"/>
    <w:qFormat/>
    <w:rsid w:val="00EA4A60"/>
    <w:pPr>
      <w:spacing w:after="0" w:line="480" w:lineRule="auto"/>
      <w:ind w:firstLine="720"/>
    </w:pPr>
    <w:rPr>
      <w:rFonts w:eastAsia="Times New Roman"/>
      <w:kern w:val="32"/>
    </w:rPr>
  </w:style>
  <w:style w:type="paragraph" w:customStyle="1" w:styleId="PaperCitation">
    <w:name w:val="Paper Citation"/>
    <w:basedOn w:val="Normal"/>
    <w:qFormat/>
    <w:rsid w:val="00EA4A60"/>
    <w:pPr>
      <w:spacing w:after="0" w:line="480" w:lineRule="auto"/>
      <w:ind w:left="720" w:hanging="720"/>
    </w:pPr>
    <w:rPr>
      <w:rFonts w:eastAsia="Times New Roman"/>
      <w:kern w:val="32"/>
      <w:szCs w:val="20"/>
    </w:rPr>
  </w:style>
  <w:style w:type="paragraph" w:customStyle="1" w:styleId="WW-Default">
    <w:name w:val="WW-Default"/>
    <w:qFormat/>
    <w:rsid w:val="00EA4A60"/>
    <w:pPr>
      <w:suppressAutoHyphens/>
      <w:spacing w:after="0" w:line="240" w:lineRule="auto"/>
    </w:pPr>
    <w:rPr>
      <w:rFonts w:ascii="Georgia" w:eastAsia="Calibri" w:hAnsi="Georgia" w:cs="Calibri"/>
      <w:lang w:eastAsia="ar-SA"/>
    </w:rPr>
  </w:style>
  <w:style w:type="paragraph" w:customStyle="1" w:styleId="Standard">
    <w:name w:val="Standard"/>
    <w:qFormat/>
    <w:rsid w:val="00EA4A6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EA4A6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EA4A60"/>
    <w:rPr>
      <w:rFonts w:ascii="Calibri" w:eastAsia="Times New Roman" w:hAnsi="Calibri" w:cs="Calibri"/>
      <w:sz w:val="16"/>
    </w:rPr>
  </w:style>
  <w:style w:type="paragraph" w:customStyle="1" w:styleId="10ptfont">
    <w:name w:val="10pt font"/>
    <w:basedOn w:val="Normal"/>
    <w:link w:val="10ptfontChar"/>
    <w:autoRedefine/>
    <w:qFormat/>
    <w:rsid w:val="00EA4A60"/>
    <w:pPr>
      <w:spacing w:after="0" w:line="240" w:lineRule="auto"/>
    </w:pPr>
    <w:rPr>
      <w:rFonts w:eastAsia="Times New Roman"/>
      <w:sz w:val="16"/>
    </w:rPr>
  </w:style>
  <w:style w:type="paragraph" w:customStyle="1" w:styleId="Shrink8">
    <w:name w:val="Shrink8"/>
    <w:basedOn w:val="Normal"/>
    <w:qFormat/>
    <w:rsid w:val="00EA4A60"/>
    <w:pPr>
      <w:spacing w:after="0" w:line="240" w:lineRule="auto"/>
    </w:pPr>
    <w:rPr>
      <w:rFonts w:eastAsia="Cambria"/>
    </w:rPr>
  </w:style>
  <w:style w:type="paragraph" w:customStyle="1" w:styleId="western">
    <w:name w:val="western"/>
    <w:basedOn w:val="Normal"/>
    <w:qFormat/>
    <w:rsid w:val="00EA4A60"/>
    <w:pPr>
      <w:suppressAutoHyphens/>
      <w:spacing w:before="280" w:after="280" w:line="240" w:lineRule="auto"/>
    </w:pPr>
    <w:rPr>
      <w:color w:val="000000"/>
    </w:rPr>
  </w:style>
  <w:style w:type="paragraph" w:customStyle="1" w:styleId="first">
    <w:name w:val="firs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EA4A60"/>
    <w:pPr>
      <w:spacing w:after="0" w:line="240" w:lineRule="auto"/>
    </w:pPr>
  </w:style>
  <w:style w:type="paragraph" w:customStyle="1" w:styleId="TagsChar1Char">
    <w:name w:val="Tags Char1 Char"/>
    <w:basedOn w:val="Normal"/>
    <w:qFormat/>
    <w:rsid w:val="00EA4A60"/>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A4A60"/>
    <w:pPr>
      <w:spacing w:after="0" w:line="240" w:lineRule="auto"/>
    </w:pPr>
  </w:style>
  <w:style w:type="paragraph" w:customStyle="1" w:styleId="Cards1">
    <w:name w:val="Cards1"/>
    <w:basedOn w:val="Normal"/>
    <w:qFormat/>
    <w:rsid w:val="00EA4A60"/>
    <w:pPr>
      <w:spacing w:after="0" w:line="240" w:lineRule="auto"/>
    </w:pPr>
  </w:style>
  <w:style w:type="paragraph" w:customStyle="1" w:styleId="CardsUnderline">
    <w:name w:val="Cards + Underline"/>
    <w:basedOn w:val="Normal"/>
    <w:next w:val="Style3"/>
    <w:qFormat/>
    <w:rsid w:val="00EA4A60"/>
    <w:pPr>
      <w:spacing w:after="0" w:line="240" w:lineRule="auto"/>
    </w:pPr>
  </w:style>
  <w:style w:type="paragraph" w:customStyle="1" w:styleId="StyleNormalWebNormalWebChar1CharNormalWebCharCharC">
    <w:name w:val="Style Normal (Web)Normal (Web) Char1 CharNormal (Web) Char Char C..."/>
    <w:basedOn w:val="Title"/>
    <w:qFormat/>
    <w:rsid w:val="00EA4A60"/>
    <w:pPr>
      <w:pBdr>
        <w:bottom w:val="none" w:sz="0" w:space="0" w:color="auto"/>
      </w:pBdr>
      <w:spacing w:after="0"/>
      <w:contextualSpacing w:val="0"/>
    </w:pPr>
    <w:rPr>
      <w:rFonts w:ascii="Georgia" w:hAnsi="Georgia"/>
      <w:bCs w:val="0"/>
      <w:u w:val="none"/>
    </w:rPr>
  </w:style>
  <w:style w:type="paragraph" w:customStyle="1" w:styleId="Reference">
    <w:name w:val="Reference"/>
    <w:qFormat/>
    <w:rsid w:val="00EA4A60"/>
    <w:pPr>
      <w:spacing w:after="200" w:line="276" w:lineRule="auto"/>
    </w:pPr>
  </w:style>
  <w:style w:type="paragraph" w:customStyle="1" w:styleId="Debate-CardSmalltextF2">
    <w:name w:val="Debate- Card Small text F2"/>
    <w:basedOn w:val="Normal"/>
    <w:next w:val="Normal"/>
    <w:qFormat/>
    <w:rsid w:val="00EA4A60"/>
    <w:pPr>
      <w:spacing w:after="0" w:line="240" w:lineRule="auto"/>
    </w:pPr>
  </w:style>
  <w:style w:type="paragraph" w:customStyle="1" w:styleId="StyleHeading2Heading2Char2CharHeading2Char1CharCharHead">
    <w:name w:val="Style Heading 2Heading 2 Char2 CharHeading 2 Char1 Char CharHead..."/>
    <w:basedOn w:val="Heading2"/>
    <w:qFormat/>
    <w:rsid w:val="00EA4A60"/>
    <w:pPr>
      <w:spacing w:before="480" w:line="240" w:lineRule="auto"/>
    </w:pPr>
  </w:style>
  <w:style w:type="paragraph" w:customStyle="1" w:styleId="Blocktitle0">
    <w:name w:val="Block title"/>
    <w:basedOn w:val="Heading1"/>
    <w:next w:val="Debate-EmphasizedText-F5"/>
    <w:autoRedefine/>
    <w:qFormat/>
    <w:rsid w:val="00EA4A60"/>
    <w:pPr>
      <w:spacing w:before="480" w:line="240" w:lineRule="auto"/>
    </w:pPr>
  </w:style>
  <w:style w:type="paragraph" w:customStyle="1" w:styleId="BlockHeading1">
    <w:name w:val="Block Heading 1"/>
    <w:basedOn w:val="Normal"/>
    <w:qFormat/>
    <w:rsid w:val="00EA4A60"/>
    <w:pPr>
      <w:spacing w:after="0" w:line="240" w:lineRule="auto"/>
    </w:pPr>
  </w:style>
  <w:style w:type="paragraph" w:customStyle="1" w:styleId="RepeatBlockHeading">
    <w:name w:val="Repeat Block Heading"/>
    <w:basedOn w:val="Normal"/>
    <w:next w:val="Underlining"/>
    <w:qFormat/>
    <w:rsid w:val="00EA4A60"/>
    <w:pPr>
      <w:spacing w:after="0" w:line="240" w:lineRule="auto"/>
    </w:pPr>
  </w:style>
  <w:style w:type="paragraph" w:customStyle="1" w:styleId="CardTag">
    <w:name w:val="Card Tag"/>
    <w:next w:val="CardNotUnderlined"/>
    <w:qFormat/>
    <w:rsid w:val="00EA4A60"/>
    <w:pPr>
      <w:spacing w:after="200" w:line="276" w:lineRule="auto"/>
    </w:pPr>
  </w:style>
  <w:style w:type="paragraph" w:customStyle="1" w:styleId="textsmall">
    <w:name w:val="textsmall"/>
    <w:basedOn w:val="Normal"/>
    <w:next w:val="MicroText0"/>
    <w:qFormat/>
    <w:rsid w:val="00EA4A60"/>
    <w:pPr>
      <w:spacing w:after="0" w:line="240" w:lineRule="auto"/>
    </w:pPr>
  </w:style>
  <w:style w:type="paragraph" w:customStyle="1" w:styleId="SmallCite">
    <w:name w:val="Small Cite"/>
    <w:basedOn w:val="Normal"/>
    <w:next w:val="BlockHeading1"/>
    <w:qFormat/>
    <w:rsid w:val="00EA4A60"/>
    <w:pPr>
      <w:spacing w:after="0" w:line="240" w:lineRule="auto"/>
    </w:pPr>
  </w:style>
  <w:style w:type="paragraph" w:customStyle="1" w:styleId="links1">
    <w:name w:val="links1"/>
    <w:basedOn w:val="Normal"/>
    <w:qFormat/>
    <w:rsid w:val="00EA4A60"/>
    <w:pPr>
      <w:spacing w:after="0" w:line="240" w:lineRule="auto"/>
    </w:pPr>
  </w:style>
  <w:style w:type="paragraph" w:customStyle="1" w:styleId="endtext">
    <w:name w:val="endtext"/>
    <w:basedOn w:val="Normal"/>
    <w:next w:val="CardTag"/>
    <w:qFormat/>
    <w:rsid w:val="00EA4A60"/>
    <w:pPr>
      <w:spacing w:after="0" w:line="240" w:lineRule="auto"/>
    </w:pPr>
  </w:style>
  <w:style w:type="paragraph" w:customStyle="1" w:styleId="g">
    <w:name w:val="g"/>
    <w:basedOn w:val="Normal"/>
    <w:next w:val="Paste"/>
    <w:qFormat/>
    <w:rsid w:val="00EA4A60"/>
    <w:pPr>
      <w:spacing w:after="0" w:line="240" w:lineRule="auto"/>
    </w:pPr>
  </w:style>
  <w:style w:type="paragraph" w:customStyle="1" w:styleId="Repeatheader">
    <w:name w:val="Repeat header"/>
    <w:basedOn w:val="Normal"/>
    <w:next w:val="noindent"/>
    <w:autoRedefine/>
    <w:qFormat/>
    <w:rsid w:val="00EA4A60"/>
    <w:pPr>
      <w:spacing w:after="0" w:line="240" w:lineRule="auto"/>
    </w:pPr>
  </w:style>
  <w:style w:type="paragraph" w:customStyle="1" w:styleId="StyleCardNotUnderlined8pt">
    <w:name w:val="Style Card Not Underlined + 8 pt"/>
    <w:basedOn w:val="Debate-CardTextUnderlined-F3"/>
    <w:next w:val="endtext"/>
    <w:qFormat/>
    <w:rsid w:val="00EA4A60"/>
    <w:pPr>
      <w:spacing w:after="0"/>
      <w:contextualSpacing w:val="0"/>
    </w:pPr>
    <w:rPr>
      <w:rFonts w:cstheme="minorBidi"/>
      <w:u w:val="none"/>
    </w:rPr>
  </w:style>
  <w:style w:type="paragraph" w:customStyle="1" w:styleId="CardNotUnderlined3">
    <w:name w:val="Card Not Underlined 3"/>
    <w:basedOn w:val="Debate-CardTextUnderlined-F3"/>
    <w:qFormat/>
    <w:rsid w:val="00EA4A60"/>
    <w:pPr>
      <w:spacing w:after="0"/>
      <w:contextualSpacing w:val="0"/>
    </w:pPr>
    <w:rPr>
      <w:rFonts w:cstheme="minorBidi"/>
      <w:u w:val="none"/>
    </w:rPr>
  </w:style>
  <w:style w:type="paragraph" w:customStyle="1" w:styleId="CardNotUnderlinedFinal">
    <w:name w:val="Card Not Underlined Final"/>
    <w:next w:val="g"/>
    <w:qFormat/>
    <w:rsid w:val="00EA4A60"/>
    <w:pPr>
      <w:spacing w:line="256" w:lineRule="auto"/>
    </w:pPr>
  </w:style>
  <w:style w:type="paragraph" w:customStyle="1" w:styleId="Numbering">
    <w:name w:val="Numbering"/>
    <w:basedOn w:val="Normal"/>
    <w:next w:val="Normal"/>
    <w:qFormat/>
    <w:rsid w:val="00EA4A60"/>
    <w:pPr>
      <w:spacing w:after="0" w:line="240" w:lineRule="auto"/>
    </w:pPr>
  </w:style>
  <w:style w:type="paragraph" w:customStyle="1" w:styleId="Un-IndexedHeading">
    <w:name w:val="Un-Indexed Heading"/>
    <w:basedOn w:val="Heading1"/>
    <w:next w:val="Normal"/>
    <w:qFormat/>
    <w:rsid w:val="00EA4A60"/>
    <w:pPr>
      <w:spacing w:before="480" w:line="240" w:lineRule="auto"/>
    </w:pPr>
  </w:style>
  <w:style w:type="paragraph" w:customStyle="1" w:styleId="Circle">
    <w:name w:val="Circle"/>
    <w:basedOn w:val="Normal"/>
    <w:next w:val="Normal"/>
    <w:qFormat/>
    <w:rsid w:val="00EA4A60"/>
    <w:pPr>
      <w:spacing w:after="0" w:line="240" w:lineRule="auto"/>
    </w:pPr>
  </w:style>
  <w:style w:type="character" w:customStyle="1" w:styleId="PageHeaderChar">
    <w:name w:val="Page Header Char"/>
    <w:link w:val="PageHeader"/>
    <w:locked/>
    <w:rsid w:val="00EA4A60"/>
    <w:rPr>
      <w:rFonts w:ascii="Calibri" w:hAnsi="Calibri" w:cs="Calibri"/>
      <w:sz w:val="16"/>
    </w:rPr>
  </w:style>
  <w:style w:type="paragraph" w:customStyle="1" w:styleId="PageHeader">
    <w:name w:val="Page Header"/>
    <w:basedOn w:val="Normal"/>
    <w:next w:val="CardNotUnderlined3"/>
    <w:link w:val="PageHeaderChar"/>
    <w:qFormat/>
    <w:rsid w:val="00EA4A60"/>
    <w:pPr>
      <w:spacing w:after="0" w:line="240" w:lineRule="auto"/>
    </w:pPr>
    <w:rPr>
      <w:sz w:val="16"/>
    </w:rPr>
  </w:style>
  <w:style w:type="paragraph" w:customStyle="1" w:styleId="IndentedLettering">
    <w:name w:val="Indented Lettering"/>
    <w:next w:val="Normal"/>
    <w:qFormat/>
    <w:rsid w:val="00EA4A60"/>
    <w:pPr>
      <w:spacing w:line="256" w:lineRule="auto"/>
    </w:pPr>
  </w:style>
  <w:style w:type="paragraph" w:customStyle="1" w:styleId="Lettering">
    <w:name w:val="Lettering"/>
    <w:next w:val="Normal"/>
    <w:qFormat/>
    <w:rsid w:val="00EA4A60"/>
    <w:pPr>
      <w:spacing w:line="256" w:lineRule="auto"/>
    </w:pPr>
  </w:style>
  <w:style w:type="paragraph" w:customStyle="1" w:styleId="FileName">
    <w:name w:val="File Name"/>
    <w:basedOn w:val="Normal"/>
    <w:next w:val="Normal"/>
    <w:qFormat/>
    <w:rsid w:val="00EA4A60"/>
    <w:pPr>
      <w:spacing w:after="0" w:line="240" w:lineRule="auto"/>
    </w:pPr>
  </w:style>
  <w:style w:type="paragraph" w:customStyle="1" w:styleId="Pagination">
    <w:name w:val="Pagination"/>
    <w:basedOn w:val="Normal"/>
    <w:next w:val="Normal"/>
    <w:qFormat/>
    <w:rsid w:val="00EA4A60"/>
    <w:pPr>
      <w:spacing w:after="0" w:line="240" w:lineRule="auto"/>
    </w:pPr>
  </w:style>
  <w:style w:type="paragraph" w:customStyle="1" w:styleId="IndentedNumbering">
    <w:name w:val="Indented Numbering"/>
    <w:basedOn w:val="CardNotUnderlinedFinal"/>
    <w:next w:val="Normal"/>
    <w:qFormat/>
    <w:rsid w:val="00EA4A60"/>
  </w:style>
  <w:style w:type="paragraph" w:customStyle="1" w:styleId="CardContinued1">
    <w:name w:val="Card Continued 1"/>
    <w:basedOn w:val="Normal"/>
    <w:next w:val="Normal"/>
    <w:qFormat/>
    <w:rsid w:val="00EA4A60"/>
    <w:pPr>
      <w:spacing w:after="0" w:line="240" w:lineRule="auto"/>
    </w:pPr>
  </w:style>
  <w:style w:type="paragraph" w:customStyle="1" w:styleId="CardContinued2">
    <w:name w:val="Card Continued 2"/>
    <w:basedOn w:val="Circle"/>
    <w:next w:val="Normal"/>
    <w:qFormat/>
    <w:rsid w:val="00EA4A60"/>
  </w:style>
  <w:style w:type="paragraph" w:customStyle="1" w:styleId="Clearformatting">
    <w:name w:val="Clear formatting"/>
    <w:basedOn w:val="Normal"/>
    <w:next w:val="IndentedLettering"/>
    <w:qFormat/>
    <w:rsid w:val="00EA4A60"/>
    <w:pPr>
      <w:spacing w:after="0" w:line="240" w:lineRule="auto"/>
    </w:pPr>
  </w:style>
  <w:style w:type="paragraph" w:customStyle="1" w:styleId="SmallCardText">
    <w:name w:val="Small Card Text"/>
    <w:basedOn w:val="Lettering"/>
    <w:next w:val="FileName"/>
    <w:qFormat/>
    <w:rsid w:val="00EA4A60"/>
  </w:style>
  <w:style w:type="paragraph" w:customStyle="1" w:styleId="TAGFONT">
    <w:name w:val="TAG FONT"/>
    <w:basedOn w:val="Normal"/>
    <w:next w:val="Pagination"/>
    <w:autoRedefine/>
    <w:qFormat/>
    <w:rsid w:val="00EA4A60"/>
    <w:pPr>
      <w:spacing w:after="0" w:line="240" w:lineRule="auto"/>
    </w:pPr>
  </w:style>
  <w:style w:type="paragraph" w:customStyle="1" w:styleId="LanguageStrike">
    <w:name w:val="Language Strike"/>
    <w:basedOn w:val="Normal"/>
    <w:next w:val="Normal"/>
    <w:qFormat/>
    <w:rsid w:val="00EA4A60"/>
    <w:pPr>
      <w:spacing w:after="0" w:line="240" w:lineRule="auto"/>
    </w:pPr>
  </w:style>
  <w:style w:type="paragraph" w:customStyle="1" w:styleId="8point">
    <w:name w:val="8 point"/>
    <w:basedOn w:val="Normal"/>
    <w:next w:val="fullstory"/>
    <w:qFormat/>
    <w:rsid w:val="00EA4A60"/>
    <w:pPr>
      <w:spacing w:after="0" w:line="240" w:lineRule="auto"/>
    </w:pPr>
  </w:style>
  <w:style w:type="paragraph" w:customStyle="1" w:styleId="citationunderline">
    <w:name w:val="citation/underline"/>
    <w:autoRedefine/>
    <w:qFormat/>
    <w:rsid w:val="00EA4A60"/>
    <w:pPr>
      <w:spacing w:after="200" w:line="276" w:lineRule="auto"/>
    </w:pPr>
  </w:style>
  <w:style w:type="paragraph" w:customStyle="1" w:styleId="Style60">
    <w:name w:val="Style 6"/>
    <w:next w:val="8point"/>
    <w:qFormat/>
    <w:rsid w:val="00EA4A60"/>
    <w:pPr>
      <w:spacing w:after="200" w:line="276" w:lineRule="auto"/>
    </w:pPr>
  </w:style>
  <w:style w:type="character" w:customStyle="1" w:styleId="Citation-CompleteChar">
    <w:name w:val="Citation - Complete Char"/>
    <w:basedOn w:val="DefaultParagraphFont"/>
    <w:link w:val="Citation-Complete"/>
    <w:locked/>
    <w:rsid w:val="00EA4A60"/>
    <w:rPr>
      <w:rFonts w:ascii="Calibri" w:hAnsi="Calibri" w:cs="Calibri"/>
      <w:sz w:val="16"/>
    </w:rPr>
  </w:style>
  <w:style w:type="paragraph" w:customStyle="1" w:styleId="Citation-Complete">
    <w:name w:val="Citation - Complete"/>
    <w:basedOn w:val="Normal"/>
    <w:next w:val="Lettering"/>
    <w:link w:val="Citation-CompleteChar"/>
    <w:autoRedefine/>
    <w:qFormat/>
    <w:rsid w:val="00EA4A60"/>
    <w:pPr>
      <w:spacing w:after="0" w:line="240" w:lineRule="auto"/>
    </w:pPr>
    <w:rPr>
      <w:sz w:val="16"/>
    </w:rPr>
  </w:style>
  <w:style w:type="paragraph" w:customStyle="1" w:styleId="Citation-FirstLine">
    <w:name w:val="Citation - First Line"/>
    <w:basedOn w:val="Normal"/>
    <w:next w:val="Style4"/>
    <w:autoRedefine/>
    <w:qFormat/>
    <w:rsid w:val="00EA4A60"/>
    <w:pPr>
      <w:spacing w:after="0" w:line="240" w:lineRule="auto"/>
    </w:pPr>
  </w:style>
  <w:style w:type="paragraph" w:customStyle="1" w:styleId="DateCitesAuthorChar">
    <w:name w:val="DateCitesAuthor Char"/>
    <w:basedOn w:val="Normal"/>
    <w:qFormat/>
    <w:rsid w:val="00EA4A60"/>
    <w:pPr>
      <w:spacing w:after="0" w:line="240" w:lineRule="auto"/>
    </w:pPr>
  </w:style>
  <w:style w:type="paragraph" w:customStyle="1" w:styleId="articlebodynormaltext">
    <w:name w:val="articlebody_normaltext"/>
    <w:basedOn w:val="Normal"/>
    <w:next w:val="Citation-Complete"/>
    <w:qFormat/>
    <w:rsid w:val="00EA4A60"/>
    <w:pPr>
      <w:spacing w:after="0" w:line="240" w:lineRule="auto"/>
    </w:pPr>
  </w:style>
  <w:style w:type="paragraph" w:customStyle="1" w:styleId="2909F619802848F09E01365C32F34654">
    <w:name w:val="2909F619802848F09E01365C32F34654"/>
    <w:next w:val="Citation-FirstLine"/>
    <w:qFormat/>
    <w:rsid w:val="00EA4A60"/>
    <w:pPr>
      <w:spacing w:after="200" w:line="276" w:lineRule="auto"/>
    </w:pPr>
  </w:style>
  <w:style w:type="paragraph" w:customStyle="1" w:styleId="D345FF3D873148C5AE3FBF3267827368">
    <w:name w:val="D345FF3D873148C5AE3FBF3267827368"/>
    <w:qFormat/>
    <w:rsid w:val="00EA4A60"/>
    <w:pPr>
      <w:spacing w:after="200" w:line="276" w:lineRule="auto"/>
    </w:pPr>
  </w:style>
  <w:style w:type="paragraph" w:customStyle="1" w:styleId="targetcaption">
    <w:name w:val="targetcaption"/>
    <w:basedOn w:val="Normal"/>
    <w:next w:val="2909F619802848F09E01365C32F34654"/>
    <w:qFormat/>
    <w:rsid w:val="00EA4A60"/>
    <w:pPr>
      <w:spacing w:after="0" w:line="240" w:lineRule="auto"/>
    </w:pPr>
  </w:style>
  <w:style w:type="paragraph" w:customStyle="1" w:styleId="Tag12">
    <w:name w:val="Tag12"/>
    <w:basedOn w:val="Normal"/>
    <w:next w:val="Smalltext"/>
    <w:qFormat/>
    <w:rsid w:val="00EA4A60"/>
    <w:pPr>
      <w:spacing w:after="0" w:line="240" w:lineRule="auto"/>
    </w:pPr>
  </w:style>
  <w:style w:type="paragraph" w:customStyle="1" w:styleId="StyleStyle411pt1">
    <w:name w:val="Style Style4 + 11 pt1"/>
    <w:basedOn w:val="Normal"/>
    <w:next w:val="cards0"/>
    <w:qFormat/>
    <w:rsid w:val="00EA4A60"/>
    <w:pPr>
      <w:spacing w:after="0" w:line="240" w:lineRule="auto"/>
    </w:pPr>
  </w:style>
  <w:style w:type="paragraph" w:customStyle="1" w:styleId="CM5">
    <w:name w:val="CM5"/>
    <w:basedOn w:val="Normal"/>
    <w:uiPriority w:val="99"/>
    <w:qFormat/>
    <w:rsid w:val="00EA4A60"/>
    <w:pPr>
      <w:spacing w:after="0" w:line="240" w:lineRule="auto"/>
    </w:pPr>
  </w:style>
  <w:style w:type="paragraph" w:customStyle="1" w:styleId="CM9">
    <w:name w:val="CM9"/>
    <w:basedOn w:val="Normal"/>
    <w:uiPriority w:val="99"/>
    <w:qFormat/>
    <w:rsid w:val="00EA4A60"/>
    <w:pPr>
      <w:spacing w:after="0" w:line="240" w:lineRule="auto"/>
    </w:pPr>
  </w:style>
  <w:style w:type="paragraph" w:customStyle="1" w:styleId="CM6">
    <w:name w:val="CM6"/>
    <w:basedOn w:val="Normal"/>
    <w:uiPriority w:val="99"/>
    <w:qFormat/>
    <w:rsid w:val="00EA4A60"/>
    <w:pPr>
      <w:spacing w:after="0" w:line="240" w:lineRule="auto"/>
    </w:pPr>
  </w:style>
  <w:style w:type="paragraph" w:customStyle="1" w:styleId="boldness">
    <w:name w:val="boldness"/>
    <w:basedOn w:val="Normal"/>
    <w:next w:val="TagCite"/>
    <w:qFormat/>
    <w:rsid w:val="00EA4A60"/>
    <w:pPr>
      <w:spacing w:after="0" w:line="240" w:lineRule="auto"/>
    </w:pPr>
  </w:style>
  <w:style w:type="paragraph" w:customStyle="1" w:styleId="CM21">
    <w:name w:val="CM21"/>
    <w:basedOn w:val="Normal"/>
    <w:uiPriority w:val="99"/>
    <w:qFormat/>
    <w:rsid w:val="00EA4A60"/>
    <w:pPr>
      <w:spacing w:after="0" w:line="240" w:lineRule="auto"/>
    </w:pPr>
  </w:style>
  <w:style w:type="paragraph" w:customStyle="1" w:styleId="CM22">
    <w:name w:val="CM22"/>
    <w:basedOn w:val="Normal"/>
    <w:uiPriority w:val="99"/>
    <w:qFormat/>
    <w:rsid w:val="00EA4A60"/>
    <w:pPr>
      <w:spacing w:after="0" w:line="240" w:lineRule="auto"/>
    </w:pPr>
  </w:style>
  <w:style w:type="paragraph" w:customStyle="1" w:styleId="CM4">
    <w:name w:val="CM4"/>
    <w:basedOn w:val="Normal"/>
    <w:uiPriority w:val="99"/>
    <w:qFormat/>
    <w:rsid w:val="00EA4A60"/>
    <w:pPr>
      <w:spacing w:after="0" w:line="240" w:lineRule="auto"/>
    </w:pPr>
  </w:style>
  <w:style w:type="paragraph" w:customStyle="1" w:styleId="Pa10">
    <w:name w:val="Pa10"/>
    <w:basedOn w:val="Normal"/>
    <w:uiPriority w:val="99"/>
    <w:qFormat/>
    <w:rsid w:val="00EA4A60"/>
    <w:pPr>
      <w:spacing w:after="0" w:line="240" w:lineRule="auto"/>
    </w:pPr>
  </w:style>
  <w:style w:type="paragraph" w:customStyle="1" w:styleId="Pa31">
    <w:name w:val="Pa3+1"/>
    <w:basedOn w:val="Normal"/>
    <w:uiPriority w:val="99"/>
    <w:qFormat/>
    <w:rsid w:val="00EA4A60"/>
    <w:pPr>
      <w:spacing w:after="0" w:line="240" w:lineRule="auto"/>
    </w:pPr>
  </w:style>
  <w:style w:type="paragraph" w:customStyle="1" w:styleId="Pa1">
    <w:name w:val="Pa1"/>
    <w:basedOn w:val="Normal"/>
    <w:qFormat/>
    <w:rsid w:val="00EA4A60"/>
    <w:pPr>
      <w:spacing w:after="0" w:line="240" w:lineRule="auto"/>
    </w:pPr>
  </w:style>
  <w:style w:type="paragraph" w:customStyle="1" w:styleId="Pa2">
    <w:name w:val="Pa2"/>
    <w:basedOn w:val="Normal"/>
    <w:qFormat/>
    <w:rsid w:val="00EA4A60"/>
    <w:pPr>
      <w:spacing w:after="0" w:line="240" w:lineRule="auto"/>
    </w:pPr>
  </w:style>
  <w:style w:type="paragraph" w:customStyle="1" w:styleId="FreeFormA">
    <w:name w:val="Free Form A"/>
    <w:next w:val="Pa10"/>
    <w:qFormat/>
    <w:rsid w:val="00EA4A60"/>
    <w:pPr>
      <w:spacing w:after="200" w:line="276" w:lineRule="auto"/>
    </w:pPr>
  </w:style>
  <w:style w:type="paragraph" w:customStyle="1" w:styleId="H4Tag">
    <w:name w:val="H4 (Tag)"/>
    <w:basedOn w:val="Normal"/>
    <w:next w:val="Pa31"/>
    <w:qFormat/>
    <w:rsid w:val="00EA4A60"/>
    <w:pPr>
      <w:spacing w:after="0" w:line="240" w:lineRule="auto"/>
    </w:pPr>
  </w:style>
  <w:style w:type="paragraph" w:customStyle="1" w:styleId="CardUpSize-Light">
    <w:name w:val="CardUpSize - Light"/>
    <w:basedOn w:val="Normal"/>
    <w:next w:val="Pa2"/>
    <w:qFormat/>
    <w:rsid w:val="00EA4A60"/>
    <w:pPr>
      <w:spacing w:after="0" w:line="240" w:lineRule="auto"/>
    </w:pPr>
  </w:style>
  <w:style w:type="paragraph" w:customStyle="1" w:styleId="CiteCardUpSize-Heavy">
    <w:name w:val="Cite // CardUpSize - Heavy"/>
    <w:basedOn w:val="Normal"/>
    <w:next w:val="H4Tag"/>
    <w:qFormat/>
    <w:rsid w:val="00EA4A60"/>
    <w:pPr>
      <w:spacing w:after="0" w:line="240" w:lineRule="auto"/>
    </w:pPr>
  </w:style>
  <w:style w:type="paragraph" w:customStyle="1" w:styleId="HotRouteCharCharCharCharChar">
    <w:name w:val="Hot Route! Char Char Char Char Char"/>
    <w:basedOn w:val="Normal"/>
    <w:next w:val="CardUpSize-Light"/>
    <w:qFormat/>
    <w:rsid w:val="00EA4A60"/>
    <w:pPr>
      <w:spacing w:after="0" w:line="240" w:lineRule="auto"/>
    </w:pPr>
  </w:style>
  <w:style w:type="paragraph" w:customStyle="1" w:styleId="SmallTextCharCharChar">
    <w:name w:val="Small Text Char Char Char"/>
    <w:basedOn w:val="Normal"/>
    <w:next w:val="CiteCardUpSize-Heavy"/>
    <w:qFormat/>
    <w:rsid w:val="00EA4A60"/>
    <w:pPr>
      <w:spacing w:after="0" w:line="240" w:lineRule="auto"/>
    </w:pPr>
  </w:style>
  <w:style w:type="paragraph" w:customStyle="1" w:styleId="UnderlineCharCharCharCharCharCharChar">
    <w:name w:val="Underline Char Char Char Char Char Char Char"/>
    <w:basedOn w:val="Normal"/>
    <w:qFormat/>
    <w:rsid w:val="00EA4A60"/>
    <w:pPr>
      <w:spacing w:after="0" w:line="240" w:lineRule="auto"/>
    </w:pPr>
  </w:style>
  <w:style w:type="paragraph" w:customStyle="1" w:styleId="Analytics0">
    <w:name w:val="Analytics"/>
    <w:basedOn w:val="Analytic2"/>
    <w:link w:val="AnalyticsChar0"/>
    <w:uiPriority w:val="4"/>
    <w:qFormat/>
    <w:rsid w:val="00EA4A60"/>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EA4A60"/>
    <w:pPr>
      <w:spacing w:after="0" w:line="240" w:lineRule="auto"/>
    </w:pPr>
  </w:style>
  <w:style w:type="paragraph" w:customStyle="1" w:styleId="Tagandcite">
    <w:name w:val="Tag and cite"/>
    <w:basedOn w:val="Normal"/>
    <w:qFormat/>
    <w:rsid w:val="00EA4A60"/>
    <w:pPr>
      <w:spacing w:after="0" w:line="240" w:lineRule="auto"/>
    </w:pPr>
  </w:style>
  <w:style w:type="paragraph" w:customStyle="1" w:styleId="Textbody">
    <w:name w:val="Text body"/>
    <w:basedOn w:val="SmalltextCharCharChar0"/>
    <w:next w:val="WW-Default"/>
    <w:qFormat/>
    <w:rsid w:val="00EA4A60"/>
  </w:style>
  <w:style w:type="paragraph" w:customStyle="1" w:styleId="comments">
    <w:name w:val="comments"/>
    <w:basedOn w:val="Normal"/>
    <w:next w:val="Standard"/>
    <w:qFormat/>
    <w:rsid w:val="00EA4A60"/>
    <w:pPr>
      <w:spacing w:after="0" w:line="240" w:lineRule="auto"/>
    </w:pPr>
  </w:style>
  <w:style w:type="paragraph" w:customStyle="1" w:styleId="Default1">
    <w:name w:val="Default1"/>
    <w:basedOn w:val="Normal"/>
    <w:uiPriority w:val="99"/>
    <w:qFormat/>
    <w:rsid w:val="00EA4A60"/>
    <w:pPr>
      <w:spacing w:after="0" w:line="240" w:lineRule="auto"/>
    </w:pPr>
  </w:style>
  <w:style w:type="paragraph" w:customStyle="1" w:styleId="NFAPWPheader">
    <w:name w:val="NFAP WP header"/>
    <w:basedOn w:val="Normal"/>
    <w:uiPriority w:val="99"/>
    <w:qFormat/>
    <w:rsid w:val="00EA4A60"/>
    <w:pPr>
      <w:spacing w:after="0" w:line="240" w:lineRule="auto"/>
    </w:pPr>
  </w:style>
  <w:style w:type="paragraph" w:customStyle="1" w:styleId="UnderlinedCardText">
    <w:name w:val="Underlined Card Text"/>
    <w:basedOn w:val="Normal"/>
    <w:next w:val="Circled"/>
    <w:qFormat/>
    <w:rsid w:val="00EA4A60"/>
    <w:pPr>
      <w:spacing w:after="0" w:line="240" w:lineRule="auto"/>
    </w:pPr>
  </w:style>
  <w:style w:type="paragraph" w:customStyle="1" w:styleId="cardtextemphasis">
    <w:name w:val="card text emphasis"/>
    <w:basedOn w:val="Circled"/>
    <w:next w:val="MinimizedText"/>
    <w:qFormat/>
    <w:rsid w:val="00EA4A60"/>
    <w:pPr>
      <w:spacing w:line="240" w:lineRule="auto"/>
    </w:pPr>
    <w:rPr>
      <w:rFonts w:eastAsiaTheme="minorHAnsi"/>
      <w:b w:val="0"/>
      <w:szCs w:val="22"/>
      <w:u w:val="none"/>
    </w:rPr>
  </w:style>
  <w:style w:type="paragraph" w:customStyle="1" w:styleId="CiteCharChar">
    <w:name w:val="Cite Char Char"/>
    <w:basedOn w:val="Normal"/>
    <w:next w:val="Normal"/>
    <w:qFormat/>
    <w:rsid w:val="00EA4A60"/>
    <w:pPr>
      <w:spacing w:after="0" w:line="240" w:lineRule="auto"/>
    </w:pPr>
  </w:style>
  <w:style w:type="paragraph" w:customStyle="1" w:styleId="CiteCard">
    <w:name w:val="Cite_Card"/>
    <w:next w:val="CiteCharChar"/>
    <w:qFormat/>
    <w:rsid w:val="00EA4A60"/>
    <w:pPr>
      <w:spacing w:after="200" w:line="276" w:lineRule="auto"/>
    </w:pPr>
  </w:style>
  <w:style w:type="paragraph" w:customStyle="1" w:styleId="BoldandUnderlineChar">
    <w:name w:val="Bold and Underline Char"/>
    <w:basedOn w:val="Normal"/>
    <w:next w:val="UnreadText"/>
    <w:qFormat/>
    <w:rsid w:val="00EA4A60"/>
    <w:pPr>
      <w:spacing w:after="0" w:line="240" w:lineRule="auto"/>
    </w:pPr>
  </w:style>
  <w:style w:type="paragraph" w:customStyle="1" w:styleId="CiteCardCharChar">
    <w:name w:val="Cite_Card Char Char"/>
    <w:autoRedefine/>
    <w:qFormat/>
    <w:rsid w:val="00EA4A60"/>
    <w:pPr>
      <w:spacing w:after="200" w:line="276" w:lineRule="auto"/>
    </w:pPr>
  </w:style>
  <w:style w:type="paragraph" w:customStyle="1" w:styleId="CiteCardCharCharChar">
    <w:name w:val="Cite_Card Char Char Char"/>
    <w:qFormat/>
    <w:rsid w:val="00EA4A60"/>
    <w:pPr>
      <w:spacing w:after="200" w:line="276" w:lineRule="auto"/>
    </w:pPr>
  </w:style>
  <w:style w:type="paragraph" w:customStyle="1" w:styleId="heading0">
    <w:name w:val="heading"/>
    <w:basedOn w:val="Normal"/>
    <w:next w:val="BoldandUnderlineChar"/>
    <w:qFormat/>
    <w:rsid w:val="00EA4A60"/>
    <w:pPr>
      <w:spacing w:after="0" w:line="240" w:lineRule="auto"/>
    </w:pPr>
  </w:style>
  <w:style w:type="paragraph" w:customStyle="1" w:styleId="Little">
    <w:name w:val="Little"/>
    <w:basedOn w:val="Normal"/>
    <w:qFormat/>
    <w:rsid w:val="00EA4A60"/>
    <w:pPr>
      <w:spacing w:after="0" w:line="240" w:lineRule="auto"/>
    </w:pPr>
  </w:style>
  <w:style w:type="paragraph" w:customStyle="1" w:styleId="DebateHeader">
    <w:name w:val="Debate Header"/>
    <w:basedOn w:val="Normal"/>
    <w:next w:val="Normal"/>
    <w:autoRedefine/>
    <w:qFormat/>
    <w:rsid w:val="00EA4A60"/>
    <w:pPr>
      <w:spacing w:after="0" w:line="240" w:lineRule="auto"/>
    </w:pPr>
  </w:style>
  <w:style w:type="paragraph" w:customStyle="1" w:styleId="articletitle">
    <w:name w:val="article_title"/>
    <w:basedOn w:val="Normal"/>
    <w:qFormat/>
    <w:rsid w:val="00EA4A60"/>
    <w:pPr>
      <w:spacing w:after="0" w:line="240" w:lineRule="auto"/>
    </w:pPr>
  </w:style>
  <w:style w:type="paragraph" w:customStyle="1" w:styleId="Unhighlighted">
    <w:name w:val="Unhighlighted"/>
    <w:basedOn w:val="Normal"/>
    <w:next w:val="TagCite1"/>
    <w:autoRedefine/>
    <w:qFormat/>
    <w:rsid w:val="00EA4A60"/>
    <w:pPr>
      <w:spacing w:after="0" w:line="240" w:lineRule="auto"/>
    </w:pPr>
  </w:style>
  <w:style w:type="paragraph" w:customStyle="1" w:styleId="Caption1">
    <w:name w:val="Caption1"/>
    <w:basedOn w:val="Normal"/>
    <w:qFormat/>
    <w:rsid w:val="00EA4A60"/>
    <w:pPr>
      <w:spacing w:after="0" w:line="240" w:lineRule="auto"/>
    </w:pPr>
  </w:style>
  <w:style w:type="paragraph" w:customStyle="1" w:styleId="StylecardUnderline">
    <w:name w:val="Style card + Underline"/>
    <w:basedOn w:val="CiteSpacing"/>
    <w:next w:val="Unhighlighted"/>
    <w:qFormat/>
    <w:rsid w:val="00EA4A60"/>
    <w:pPr>
      <w:spacing w:line="240" w:lineRule="auto"/>
    </w:pPr>
  </w:style>
  <w:style w:type="paragraph" w:customStyle="1" w:styleId="TagF3">
    <w:name w:val="Tag (F3)"/>
    <w:next w:val="Caption1"/>
    <w:qFormat/>
    <w:rsid w:val="00EA4A60"/>
    <w:pPr>
      <w:spacing w:after="200" w:line="276" w:lineRule="auto"/>
    </w:pPr>
  </w:style>
  <w:style w:type="paragraph" w:customStyle="1" w:styleId="i1">
    <w:name w:val="i1"/>
    <w:basedOn w:val="Normal"/>
    <w:qFormat/>
    <w:rsid w:val="00EA4A60"/>
    <w:pPr>
      <w:spacing w:after="0" w:line="240" w:lineRule="auto"/>
    </w:pPr>
  </w:style>
  <w:style w:type="paragraph" w:customStyle="1" w:styleId="style14">
    <w:name w:val="style14"/>
    <w:basedOn w:val="Normal"/>
    <w:next w:val="Heading1"/>
    <w:qFormat/>
    <w:rsid w:val="00EA4A60"/>
    <w:pPr>
      <w:spacing w:after="0" w:line="240" w:lineRule="auto"/>
    </w:pPr>
  </w:style>
  <w:style w:type="paragraph" w:customStyle="1" w:styleId="CardTagCite1Char">
    <w:name w:val="Card Tag + Cite #1 Char"/>
    <w:basedOn w:val="Normal"/>
    <w:qFormat/>
    <w:rsid w:val="00EA4A60"/>
    <w:pPr>
      <w:spacing w:after="0" w:line="240" w:lineRule="auto"/>
    </w:pPr>
  </w:style>
  <w:style w:type="paragraph" w:customStyle="1" w:styleId="articlebody">
    <w:name w:val="articlebody"/>
    <w:basedOn w:val="Normal"/>
    <w:next w:val="i1"/>
    <w:qFormat/>
    <w:rsid w:val="00EA4A60"/>
    <w:pPr>
      <w:spacing w:after="0" w:line="240" w:lineRule="auto"/>
    </w:pPr>
  </w:style>
  <w:style w:type="paragraph" w:customStyle="1" w:styleId="CiteCardCharCharCharCharCharCharChar">
    <w:name w:val="Cite_Card Char Char Char Char Char Char Char"/>
    <w:next w:val="CardTagCite1Char"/>
    <w:autoRedefine/>
    <w:qFormat/>
    <w:rsid w:val="00EA4A60"/>
    <w:pPr>
      <w:spacing w:after="200" w:line="276" w:lineRule="auto"/>
    </w:pPr>
  </w:style>
  <w:style w:type="paragraph" w:customStyle="1" w:styleId="foldie">
    <w:name w:val="foldie"/>
    <w:basedOn w:val="BoldandUnderlineChar"/>
    <w:next w:val="HotRoute0"/>
    <w:qFormat/>
    <w:rsid w:val="00EA4A60"/>
  </w:style>
  <w:style w:type="paragraph" w:customStyle="1" w:styleId="billtextsection">
    <w:name w:val="bill_text_section"/>
    <w:basedOn w:val="Normal"/>
    <w:next w:val="articlebody"/>
    <w:qFormat/>
    <w:rsid w:val="00EA4A60"/>
    <w:pPr>
      <w:spacing w:after="0" w:line="240" w:lineRule="auto"/>
    </w:pPr>
  </w:style>
  <w:style w:type="paragraph" w:customStyle="1" w:styleId="Pa3">
    <w:name w:val="Pa3"/>
    <w:basedOn w:val="Normal"/>
    <w:qFormat/>
    <w:rsid w:val="00EA4A60"/>
    <w:pPr>
      <w:spacing w:after="0" w:line="240" w:lineRule="auto"/>
    </w:pPr>
  </w:style>
  <w:style w:type="paragraph" w:customStyle="1" w:styleId="Normaltext0">
    <w:name w:val="Normal text"/>
    <w:basedOn w:val="Normal"/>
    <w:autoRedefine/>
    <w:qFormat/>
    <w:rsid w:val="00EA4A60"/>
    <w:pPr>
      <w:spacing w:after="0" w:line="240" w:lineRule="auto"/>
    </w:pPr>
  </w:style>
  <w:style w:type="paragraph" w:customStyle="1" w:styleId="underlinedcard0">
    <w:name w:val="underlined card"/>
    <w:basedOn w:val="Normal"/>
    <w:next w:val="Pa3"/>
    <w:autoRedefine/>
    <w:qFormat/>
    <w:rsid w:val="00EA4A60"/>
    <w:pPr>
      <w:spacing w:after="0" w:line="240" w:lineRule="auto"/>
    </w:pPr>
  </w:style>
  <w:style w:type="paragraph" w:customStyle="1" w:styleId="Debate-CardTagandCite-F6">
    <w:name w:val="Debate- Card Tag and Cite- F6"/>
    <w:basedOn w:val="Normal"/>
    <w:next w:val="Normaltext0"/>
    <w:qFormat/>
    <w:rsid w:val="00EA4A60"/>
    <w:pPr>
      <w:spacing w:after="0" w:line="240" w:lineRule="auto"/>
    </w:pPr>
  </w:style>
  <w:style w:type="paragraph" w:customStyle="1" w:styleId="BLOCKTITLE3">
    <w:name w:val="BLOCK TITLE"/>
    <w:basedOn w:val="Normal"/>
    <w:qFormat/>
    <w:rsid w:val="00EA4A60"/>
    <w:pPr>
      <w:spacing w:after="0" w:line="240" w:lineRule="auto"/>
    </w:pPr>
  </w:style>
  <w:style w:type="paragraph" w:customStyle="1" w:styleId="StyleNormalWeb10pt">
    <w:name w:val="Style Normal (Web) + 10 pt"/>
    <w:basedOn w:val="Title"/>
    <w:next w:val="Boldunderline"/>
    <w:qFormat/>
    <w:rsid w:val="00EA4A60"/>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EA4A60"/>
    <w:pPr>
      <w:spacing w:after="0" w:line="240" w:lineRule="auto"/>
    </w:pPr>
  </w:style>
  <w:style w:type="paragraph" w:customStyle="1" w:styleId="UnunderlinedText">
    <w:name w:val="Ununderlined Text"/>
    <w:basedOn w:val="Normal"/>
    <w:next w:val="card0"/>
    <w:autoRedefine/>
    <w:qFormat/>
    <w:rsid w:val="00EA4A60"/>
    <w:pPr>
      <w:spacing w:after="0" w:line="240" w:lineRule="auto"/>
    </w:pPr>
  </w:style>
  <w:style w:type="paragraph" w:customStyle="1" w:styleId="ReallyfuckingsmallCharCharChar">
    <w:name w:val="Really fucking small Char Char Char"/>
    <w:basedOn w:val="Normal"/>
    <w:next w:val="NoSpacing"/>
    <w:qFormat/>
    <w:rsid w:val="00EA4A60"/>
    <w:pPr>
      <w:spacing w:after="0" w:line="240" w:lineRule="auto"/>
    </w:pPr>
  </w:style>
  <w:style w:type="paragraph" w:customStyle="1" w:styleId="CardDownx1">
    <w:name w:val="CardDown x1"/>
    <w:basedOn w:val="Normal"/>
    <w:next w:val="Regular"/>
    <w:qFormat/>
    <w:rsid w:val="00EA4A60"/>
    <w:pPr>
      <w:spacing w:after="0" w:line="240" w:lineRule="auto"/>
    </w:pPr>
  </w:style>
  <w:style w:type="paragraph" w:customStyle="1" w:styleId="CardDownx15">
    <w:name w:val="CardDown x1.5"/>
    <w:basedOn w:val="Normal"/>
    <w:qFormat/>
    <w:rsid w:val="00EA4A60"/>
    <w:pPr>
      <w:spacing w:after="0" w:line="240" w:lineRule="auto"/>
    </w:pPr>
  </w:style>
  <w:style w:type="paragraph" w:customStyle="1" w:styleId="Reallyfuckingsmall">
    <w:name w:val="Really fucking small"/>
    <w:basedOn w:val="Normal"/>
    <w:qFormat/>
    <w:rsid w:val="00EA4A60"/>
    <w:pPr>
      <w:spacing w:after="0" w:line="240" w:lineRule="auto"/>
    </w:pPr>
  </w:style>
  <w:style w:type="paragraph" w:customStyle="1" w:styleId="FullCite">
    <w:name w:val="Full Cite"/>
    <w:basedOn w:val="Normal"/>
    <w:next w:val="Normal"/>
    <w:qFormat/>
    <w:rsid w:val="00EA4A60"/>
    <w:pPr>
      <w:spacing w:after="0" w:line="240" w:lineRule="auto"/>
    </w:pPr>
  </w:style>
  <w:style w:type="paragraph" w:customStyle="1" w:styleId="CiteTag">
    <w:name w:val="Cite/Tag"/>
    <w:basedOn w:val="Normal"/>
    <w:qFormat/>
    <w:rsid w:val="00EA4A60"/>
    <w:pPr>
      <w:spacing w:after="0" w:line="240" w:lineRule="auto"/>
    </w:pPr>
  </w:style>
  <w:style w:type="paragraph" w:customStyle="1" w:styleId="cardtext4">
    <w:name w:val="cardtext"/>
    <w:basedOn w:val="Normal"/>
    <w:next w:val="Reallyfuckingsmall"/>
    <w:qFormat/>
    <w:rsid w:val="00EA4A60"/>
    <w:pPr>
      <w:spacing w:after="0" w:line="240" w:lineRule="auto"/>
    </w:pPr>
  </w:style>
  <w:style w:type="paragraph" w:customStyle="1" w:styleId="Heading5SizeDown">
    <w:name w:val="Heading 5 Size Down"/>
    <w:basedOn w:val="Normal"/>
    <w:autoRedefine/>
    <w:qFormat/>
    <w:rsid w:val="00EA4A60"/>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EA4A60"/>
    <w:pPr>
      <w:spacing w:after="0" w:line="240" w:lineRule="auto"/>
    </w:pPr>
  </w:style>
  <w:style w:type="paragraph" w:customStyle="1" w:styleId="StyleStyleCardTextLeft-075Right0">
    <w:name w:val="Style Style Card Text + Left:  -0.75&quot; + Right:  0&quot;"/>
    <w:basedOn w:val="Normal"/>
    <w:next w:val="evidencetext"/>
    <w:autoRedefine/>
    <w:qFormat/>
    <w:rsid w:val="00EA4A60"/>
    <w:pPr>
      <w:spacing w:after="0" w:line="240" w:lineRule="auto"/>
    </w:pPr>
  </w:style>
  <w:style w:type="paragraph" w:customStyle="1" w:styleId="ecxmsonormal">
    <w:name w:val="ecxmsonormal"/>
    <w:basedOn w:val="Normal"/>
    <w:qFormat/>
    <w:rsid w:val="00EA4A60"/>
    <w:pPr>
      <w:spacing w:after="0" w:line="240" w:lineRule="auto"/>
    </w:pPr>
  </w:style>
  <w:style w:type="paragraph" w:customStyle="1" w:styleId="DebateUnderlineBold">
    <w:name w:val="Debate Underline Bold"/>
    <w:basedOn w:val="Cardtext0"/>
    <w:qFormat/>
    <w:rsid w:val="00EA4A60"/>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EA4A60"/>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EA4A60"/>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EA4A60"/>
  </w:style>
  <w:style w:type="paragraph" w:customStyle="1" w:styleId="Highlighting">
    <w:name w:val="Highlighting"/>
    <w:basedOn w:val="Normal"/>
    <w:next w:val="StyleStyleevidencetextBorderSinglesolidlineAuto05"/>
    <w:autoRedefine/>
    <w:qFormat/>
    <w:rsid w:val="00EA4A60"/>
    <w:pPr>
      <w:spacing w:after="0" w:line="240" w:lineRule="auto"/>
    </w:pPr>
  </w:style>
  <w:style w:type="paragraph" w:customStyle="1" w:styleId="CiteCharCharCharChar">
    <w:name w:val="Cite Char Char Char Char"/>
    <w:basedOn w:val="Normal"/>
    <w:next w:val="Normal"/>
    <w:qFormat/>
    <w:rsid w:val="00EA4A60"/>
    <w:pPr>
      <w:spacing w:after="0" w:line="240" w:lineRule="auto"/>
    </w:pPr>
  </w:style>
  <w:style w:type="paragraph" w:customStyle="1" w:styleId="UnderliningCharChar1CharChar">
    <w:name w:val="Underlining Char Char1 Char Char"/>
    <w:basedOn w:val="Normal"/>
    <w:next w:val="Normal"/>
    <w:qFormat/>
    <w:rsid w:val="00EA4A60"/>
    <w:pPr>
      <w:spacing w:after="0" w:line="240" w:lineRule="auto"/>
    </w:pPr>
  </w:style>
  <w:style w:type="paragraph" w:customStyle="1" w:styleId="CiteCharCharCharCharChar">
    <w:name w:val="Cite Char Char Char Char Char"/>
    <w:basedOn w:val="Normal"/>
    <w:next w:val="Normal"/>
    <w:qFormat/>
    <w:rsid w:val="00EA4A60"/>
    <w:pPr>
      <w:spacing w:after="0" w:line="240" w:lineRule="auto"/>
    </w:pPr>
  </w:style>
  <w:style w:type="paragraph" w:customStyle="1" w:styleId="UnderliningCharChar">
    <w:name w:val="Underlining Char Char"/>
    <w:basedOn w:val="Normal"/>
    <w:next w:val="Normal"/>
    <w:qFormat/>
    <w:rsid w:val="00EA4A60"/>
    <w:pPr>
      <w:spacing w:after="0" w:line="240" w:lineRule="auto"/>
    </w:pPr>
  </w:style>
  <w:style w:type="paragraph" w:customStyle="1" w:styleId="Style120">
    <w:name w:val="Style 12"/>
    <w:qFormat/>
    <w:rsid w:val="00EA4A60"/>
    <w:pPr>
      <w:spacing w:after="200" w:line="276" w:lineRule="auto"/>
    </w:pPr>
  </w:style>
  <w:style w:type="paragraph" w:customStyle="1" w:styleId="Style7">
    <w:name w:val="Style 7"/>
    <w:next w:val="CiteCharCharCharCharChar"/>
    <w:qFormat/>
    <w:rsid w:val="00EA4A60"/>
    <w:pPr>
      <w:spacing w:after="200" w:line="276" w:lineRule="auto"/>
    </w:pPr>
  </w:style>
  <w:style w:type="paragraph" w:customStyle="1" w:styleId="Style9">
    <w:name w:val="Style 9"/>
    <w:qFormat/>
    <w:rsid w:val="00EA4A60"/>
    <w:pPr>
      <w:spacing w:after="200" w:line="276" w:lineRule="auto"/>
    </w:pPr>
  </w:style>
  <w:style w:type="paragraph" w:customStyle="1" w:styleId="Emphasis3">
    <w:name w:val="Emphasis3"/>
    <w:next w:val="UnderliningCharChar"/>
    <w:qFormat/>
    <w:rsid w:val="00EA4A60"/>
    <w:pPr>
      <w:spacing w:after="200" w:line="276" w:lineRule="auto"/>
    </w:pPr>
  </w:style>
  <w:style w:type="paragraph" w:customStyle="1" w:styleId="SmallCard">
    <w:name w:val="Small Card"/>
    <w:basedOn w:val="Normal"/>
    <w:next w:val="Style7"/>
    <w:qFormat/>
    <w:rsid w:val="00EA4A60"/>
    <w:pPr>
      <w:spacing w:after="0" w:line="240" w:lineRule="auto"/>
    </w:pPr>
  </w:style>
  <w:style w:type="paragraph" w:customStyle="1" w:styleId="BreifTitle">
    <w:name w:val="Breif Title"/>
    <w:basedOn w:val="Normal"/>
    <w:next w:val="Style9"/>
    <w:autoRedefine/>
    <w:qFormat/>
    <w:rsid w:val="00EA4A60"/>
    <w:pPr>
      <w:spacing w:after="0" w:line="240" w:lineRule="auto"/>
    </w:pPr>
  </w:style>
  <w:style w:type="paragraph" w:customStyle="1" w:styleId="Normal10pt">
    <w:name w:val="Normal + 10 pt"/>
    <w:basedOn w:val="Normal"/>
    <w:next w:val="Emphasis3"/>
    <w:qFormat/>
    <w:rsid w:val="00EA4A60"/>
    <w:pPr>
      <w:spacing w:after="0" w:line="240" w:lineRule="auto"/>
    </w:pPr>
  </w:style>
  <w:style w:type="paragraph" w:customStyle="1" w:styleId="formfldssel">
    <w:name w:val="formfldssel"/>
    <w:basedOn w:val="Normal"/>
    <w:qFormat/>
    <w:rsid w:val="00EA4A60"/>
    <w:pPr>
      <w:spacing w:after="0" w:line="240" w:lineRule="auto"/>
    </w:pPr>
  </w:style>
  <w:style w:type="paragraph" w:customStyle="1" w:styleId="hpleftlk">
    <w:name w:val="hpleftlk"/>
    <w:basedOn w:val="Normal"/>
    <w:next w:val="SmallCard"/>
    <w:qFormat/>
    <w:rsid w:val="00EA4A60"/>
    <w:pPr>
      <w:spacing w:after="0" w:line="240" w:lineRule="auto"/>
    </w:pPr>
  </w:style>
  <w:style w:type="paragraph" w:customStyle="1" w:styleId="lblu">
    <w:name w:val="lblu"/>
    <w:basedOn w:val="Normal"/>
    <w:next w:val="BreifTitle"/>
    <w:qFormat/>
    <w:rsid w:val="00EA4A60"/>
    <w:pPr>
      <w:spacing w:after="0" w:line="240" w:lineRule="auto"/>
    </w:pPr>
  </w:style>
  <w:style w:type="paragraph" w:customStyle="1" w:styleId="Underlinestyle">
    <w:name w:val="Underlinestyle"/>
    <w:basedOn w:val="Normal"/>
    <w:next w:val="Normal10pt"/>
    <w:qFormat/>
    <w:rsid w:val="00EA4A60"/>
    <w:pPr>
      <w:spacing w:after="0" w:line="240" w:lineRule="auto"/>
    </w:pPr>
  </w:style>
  <w:style w:type="paragraph" w:customStyle="1" w:styleId="DebateCiteCharChar">
    <w:name w:val="Debate Cite Char Char"/>
    <w:basedOn w:val="Normal"/>
    <w:next w:val="formfldssel"/>
    <w:autoRedefine/>
    <w:qFormat/>
    <w:rsid w:val="00EA4A60"/>
    <w:pPr>
      <w:spacing w:after="0" w:line="240" w:lineRule="auto"/>
    </w:pPr>
  </w:style>
  <w:style w:type="paragraph" w:customStyle="1" w:styleId="StyleTagandCiteFranklinGothicDemi">
    <w:name w:val="Style Tag and Cite + Franklin Gothic Demi"/>
    <w:basedOn w:val="HotRoute"/>
    <w:next w:val="lblu"/>
    <w:autoRedefine/>
    <w:qFormat/>
    <w:rsid w:val="00EA4A60"/>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EA4A60"/>
  </w:style>
  <w:style w:type="paragraph" w:customStyle="1" w:styleId="CiteCard0">
    <w:name w:val="Cite/Card"/>
    <w:basedOn w:val="Normal"/>
    <w:next w:val="StyleTagandCiteFranklinGothicDemi"/>
    <w:qFormat/>
    <w:rsid w:val="00EA4A60"/>
    <w:pPr>
      <w:spacing w:after="0" w:line="240" w:lineRule="auto"/>
    </w:pPr>
  </w:style>
  <w:style w:type="paragraph" w:customStyle="1" w:styleId="tagCharCharCharCharCharCharChar">
    <w:name w:val="tag Char Char Char Char Char Char Char"/>
    <w:basedOn w:val="Normal"/>
    <w:next w:val="StyleStyleTagandCiteFranklinGothicDemi11pt"/>
    <w:qFormat/>
    <w:rsid w:val="00EA4A60"/>
    <w:pPr>
      <w:spacing w:after="0" w:line="240" w:lineRule="auto"/>
    </w:pPr>
  </w:style>
  <w:style w:type="paragraph" w:customStyle="1" w:styleId="title-bold-medium">
    <w:name w:val="title-bold-medium"/>
    <w:basedOn w:val="Normal"/>
    <w:next w:val="TagCite2"/>
    <w:qFormat/>
    <w:rsid w:val="00EA4A60"/>
    <w:pPr>
      <w:spacing w:after="0" w:line="240" w:lineRule="auto"/>
    </w:pPr>
  </w:style>
  <w:style w:type="paragraph" w:customStyle="1" w:styleId="lact">
    <w:name w:val="lact"/>
    <w:basedOn w:val="Normal"/>
    <w:next w:val="CiteCard0"/>
    <w:qFormat/>
    <w:rsid w:val="00EA4A60"/>
    <w:pPr>
      <w:spacing w:after="0" w:line="240" w:lineRule="auto"/>
    </w:pPr>
  </w:style>
  <w:style w:type="paragraph" w:customStyle="1" w:styleId="shellscontentions">
    <w:name w:val="shells/contentions"/>
    <w:basedOn w:val="DebateCiteCharChar"/>
    <w:next w:val="tagCharCharCharCharCharCharChar"/>
    <w:qFormat/>
    <w:rsid w:val="00EA4A60"/>
  </w:style>
  <w:style w:type="paragraph" w:customStyle="1" w:styleId="BriefTitle1">
    <w:name w:val="Brief Title 1"/>
    <w:basedOn w:val="Normal"/>
    <w:next w:val="title-bold-medium"/>
    <w:qFormat/>
    <w:rsid w:val="00EA4A60"/>
    <w:pPr>
      <w:spacing w:after="0" w:line="240" w:lineRule="auto"/>
    </w:pPr>
  </w:style>
  <w:style w:type="paragraph" w:customStyle="1" w:styleId="ShellTitles">
    <w:name w:val="ShellTitles"/>
    <w:basedOn w:val="Normal"/>
    <w:next w:val="shellscontentions"/>
    <w:qFormat/>
    <w:rsid w:val="00EA4A60"/>
    <w:pPr>
      <w:spacing w:after="0" w:line="240" w:lineRule="auto"/>
    </w:pPr>
  </w:style>
  <w:style w:type="paragraph" w:customStyle="1" w:styleId="ToRead">
    <w:name w:val="To Read"/>
    <w:basedOn w:val="Normal"/>
    <w:qFormat/>
    <w:rsid w:val="00EA4A60"/>
    <w:pPr>
      <w:spacing w:after="0" w:line="240" w:lineRule="auto"/>
    </w:pPr>
  </w:style>
  <w:style w:type="paragraph" w:customStyle="1" w:styleId="Style21">
    <w:name w:val="Style 2"/>
    <w:basedOn w:val="Normal"/>
    <w:next w:val="ShellTitles"/>
    <w:qFormat/>
    <w:rsid w:val="00EA4A60"/>
    <w:pPr>
      <w:spacing w:after="0" w:line="240" w:lineRule="auto"/>
    </w:pPr>
  </w:style>
  <w:style w:type="paragraph" w:customStyle="1" w:styleId="Style40">
    <w:name w:val="Style 4"/>
    <w:basedOn w:val="Normal"/>
    <w:qFormat/>
    <w:rsid w:val="00EA4A60"/>
    <w:pPr>
      <w:spacing w:after="0" w:line="240" w:lineRule="auto"/>
    </w:pPr>
  </w:style>
  <w:style w:type="paragraph" w:customStyle="1" w:styleId="CM10">
    <w:name w:val="CM10"/>
    <w:basedOn w:val="Normal"/>
    <w:qFormat/>
    <w:rsid w:val="00EA4A60"/>
    <w:pPr>
      <w:spacing w:after="0" w:line="240" w:lineRule="auto"/>
    </w:pPr>
  </w:style>
  <w:style w:type="paragraph" w:customStyle="1" w:styleId="OffensiveLanguage">
    <w:name w:val="Offensive Language"/>
    <w:basedOn w:val="Normal"/>
    <w:next w:val="Normal"/>
    <w:qFormat/>
    <w:rsid w:val="00EA4A60"/>
    <w:pPr>
      <w:spacing w:after="0" w:line="240" w:lineRule="auto"/>
    </w:pPr>
  </w:style>
  <w:style w:type="paragraph" w:customStyle="1" w:styleId="clearformatting0">
    <w:name w:val="clear formatting"/>
    <w:basedOn w:val="Normal"/>
    <w:next w:val="Style40"/>
    <w:qFormat/>
    <w:rsid w:val="00EA4A60"/>
    <w:pPr>
      <w:spacing w:after="0" w:line="240" w:lineRule="auto"/>
    </w:pPr>
  </w:style>
  <w:style w:type="paragraph" w:customStyle="1" w:styleId="Style18">
    <w:name w:val="Style 18"/>
    <w:next w:val="CM10"/>
    <w:uiPriority w:val="99"/>
    <w:qFormat/>
    <w:rsid w:val="00EA4A60"/>
    <w:pPr>
      <w:spacing w:after="200" w:line="276" w:lineRule="auto"/>
    </w:pPr>
  </w:style>
  <w:style w:type="paragraph" w:customStyle="1" w:styleId="formfld">
    <w:name w:val="formfld"/>
    <w:basedOn w:val="Normal"/>
    <w:next w:val="OffensiveLanguage"/>
    <w:qFormat/>
    <w:rsid w:val="00EA4A60"/>
    <w:pPr>
      <w:spacing w:after="0" w:line="240" w:lineRule="auto"/>
    </w:pPr>
  </w:style>
  <w:style w:type="paragraph" w:customStyle="1" w:styleId="Caption3">
    <w:name w:val="Caption3"/>
    <w:basedOn w:val="Normal"/>
    <w:next w:val="clearformatting0"/>
    <w:qFormat/>
    <w:rsid w:val="00EA4A60"/>
    <w:pPr>
      <w:spacing w:after="0" w:line="240" w:lineRule="auto"/>
    </w:pPr>
  </w:style>
  <w:style w:type="paragraph" w:customStyle="1" w:styleId="teaserpermalink">
    <w:name w:val="teaser_permalink"/>
    <w:basedOn w:val="Normal"/>
    <w:next w:val="Style18"/>
    <w:qFormat/>
    <w:rsid w:val="00EA4A60"/>
    <w:pPr>
      <w:spacing w:after="0" w:line="240" w:lineRule="auto"/>
    </w:pPr>
  </w:style>
  <w:style w:type="paragraph" w:customStyle="1" w:styleId="Style1CharChar">
    <w:name w:val="Style1 Char Char"/>
    <w:basedOn w:val="Normal"/>
    <w:qFormat/>
    <w:rsid w:val="00EA4A60"/>
    <w:pPr>
      <w:spacing w:after="0" w:line="240" w:lineRule="auto"/>
    </w:pPr>
  </w:style>
  <w:style w:type="paragraph" w:customStyle="1" w:styleId="Sourcename">
    <w:name w:val="Source name"/>
    <w:basedOn w:val="Normal"/>
    <w:qFormat/>
    <w:rsid w:val="00EA4A60"/>
    <w:pPr>
      <w:spacing w:after="0" w:line="240" w:lineRule="auto"/>
    </w:pPr>
  </w:style>
  <w:style w:type="paragraph" w:customStyle="1" w:styleId="description">
    <w:name w:val="description"/>
    <w:basedOn w:val="Normal"/>
    <w:qFormat/>
    <w:rsid w:val="00EA4A60"/>
    <w:pPr>
      <w:spacing w:after="0" w:line="240" w:lineRule="auto"/>
    </w:pPr>
  </w:style>
  <w:style w:type="paragraph" w:customStyle="1" w:styleId="BodyText5">
    <w:name w:val="Body Text5"/>
    <w:basedOn w:val="Normal"/>
    <w:next w:val="wallacepara"/>
    <w:qFormat/>
    <w:rsid w:val="00EA4A60"/>
    <w:pPr>
      <w:spacing w:after="0" w:line="240" w:lineRule="auto"/>
    </w:pPr>
  </w:style>
  <w:style w:type="paragraph" w:customStyle="1" w:styleId="credit">
    <w:name w:val="credit"/>
    <w:basedOn w:val="Normal"/>
    <w:next w:val="BodyText5"/>
    <w:qFormat/>
    <w:rsid w:val="00EA4A60"/>
    <w:pPr>
      <w:spacing w:after="0" w:line="240" w:lineRule="auto"/>
    </w:pPr>
  </w:style>
  <w:style w:type="paragraph" w:customStyle="1" w:styleId="about">
    <w:name w:val="about"/>
    <w:basedOn w:val="Normal"/>
    <w:next w:val="audiolink"/>
    <w:qFormat/>
    <w:rsid w:val="00EA4A60"/>
    <w:pPr>
      <w:spacing w:after="0" w:line="240" w:lineRule="auto"/>
    </w:pPr>
  </w:style>
  <w:style w:type="paragraph" w:customStyle="1" w:styleId="DebateUnderlined">
    <w:name w:val="Debate Underlined"/>
    <w:basedOn w:val="Normal"/>
    <w:next w:val="about"/>
    <w:qFormat/>
    <w:rsid w:val="00EA4A60"/>
    <w:pPr>
      <w:spacing w:after="0" w:line="240" w:lineRule="auto"/>
    </w:pPr>
  </w:style>
  <w:style w:type="paragraph" w:customStyle="1" w:styleId="thumbnail">
    <w:name w:val="thumbnail"/>
    <w:basedOn w:val="Normal"/>
    <w:next w:val="nav2"/>
    <w:qFormat/>
    <w:rsid w:val="00EA4A60"/>
    <w:pPr>
      <w:spacing w:after="0" w:line="240" w:lineRule="auto"/>
    </w:pPr>
  </w:style>
  <w:style w:type="paragraph" w:customStyle="1" w:styleId="Card10f2">
    <w:name w:val="Card.10.f2"/>
    <w:basedOn w:val="Normal"/>
    <w:next w:val="thumbnail"/>
    <w:autoRedefine/>
    <w:qFormat/>
    <w:rsid w:val="00EA4A60"/>
    <w:pPr>
      <w:spacing w:after="0" w:line="240" w:lineRule="auto"/>
    </w:pPr>
  </w:style>
  <w:style w:type="paragraph" w:customStyle="1" w:styleId="wallacepara">
    <w:name w:val="wallacepara"/>
    <w:basedOn w:val="Normal"/>
    <w:next w:val="CM45"/>
    <w:qFormat/>
    <w:rsid w:val="00EA4A60"/>
    <w:pPr>
      <w:spacing w:after="0" w:line="240" w:lineRule="auto"/>
    </w:pPr>
  </w:style>
  <w:style w:type="paragraph" w:customStyle="1" w:styleId="morelink">
    <w:name w:val="morelink"/>
    <w:basedOn w:val="Normal"/>
    <w:next w:val="CM46"/>
    <w:qFormat/>
    <w:rsid w:val="00EA4A60"/>
    <w:pPr>
      <w:spacing w:after="0" w:line="240" w:lineRule="auto"/>
    </w:pPr>
  </w:style>
  <w:style w:type="paragraph" w:customStyle="1" w:styleId="user">
    <w:name w:val="user"/>
    <w:basedOn w:val="Normal"/>
    <w:next w:val="morelink"/>
    <w:qFormat/>
    <w:rsid w:val="00EA4A60"/>
    <w:pPr>
      <w:spacing w:after="0" w:line="240" w:lineRule="auto"/>
    </w:pPr>
  </w:style>
  <w:style w:type="paragraph" w:customStyle="1" w:styleId="audiolink">
    <w:name w:val="audiolink"/>
    <w:basedOn w:val="Normal"/>
    <w:next w:val="F4-NormalText"/>
    <w:qFormat/>
    <w:rsid w:val="00EA4A60"/>
    <w:pPr>
      <w:spacing w:after="0" w:line="240" w:lineRule="auto"/>
    </w:pPr>
  </w:style>
  <w:style w:type="paragraph" w:customStyle="1" w:styleId="nav1">
    <w:name w:val="nav1"/>
    <w:basedOn w:val="Normal"/>
    <w:next w:val="TagLine"/>
    <w:qFormat/>
    <w:rsid w:val="00EA4A60"/>
    <w:pPr>
      <w:spacing w:after="0" w:line="240" w:lineRule="auto"/>
    </w:pPr>
  </w:style>
  <w:style w:type="paragraph" w:customStyle="1" w:styleId="t6">
    <w:name w:val="t6"/>
    <w:basedOn w:val="Normal"/>
    <w:next w:val="nav1"/>
    <w:qFormat/>
    <w:rsid w:val="00EA4A60"/>
    <w:pPr>
      <w:spacing w:after="0" w:line="240" w:lineRule="auto"/>
    </w:pPr>
  </w:style>
  <w:style w:type="paragraph" w:customStyle="1" w:styleId="nav2">
    <w:name w:val="nav2"/>
    <w:basedOn w:val="Normal"/>
    <w:qFormat/>
    <w:rsid w:val="00EA4A60"/>
    <w:pPr>
      <w:spacing w:after="0" w:line="240" w:lineRule="auto"/>
    </w:pPr>
  </w:style>
  <w:style w:type="paragraph" w:customStyle="1" w:styleId="Pa0">
    <w:name w:val="Pa0"/>
    <w:basedOn w:val="Normal"/>
    <w:qFormat/>
    <w:rsid w:val="00EA4A60"/>
    <w:pPr>
      <w:spacing w:after="0" w:line="240" w:lineRule="auto"/>
    </w:pPr>
  </w:style>
  <w:style w:type="paragraph" w:customStyle="1" w:styleId="stand-first-alone">
    <w:name w:val="stand-first-alone"/>
    <w:basedOn w:val="Normal"/>
    <w:next w:val="Pa0"/>
    <w:qFormat/>
    <w:rsid w:val="00EA4A60"/>
    <w:pPr>
      <w:spacing w:after="0" w:line="240" w:lineRule="auto"/>
    </w:pPr>
  </w:style>
  <w:style w:type="paragraph" w:customStyle="1" w:styleId="CM45">
    <w:name w:val="CM45"/>
    <w:basedOn w:val="Normal"/>
    <w:uiPriority w:val="99"/>
    <w:qFormat/>
    <w:rsid w:val="00EA4A60"/>
    <w:pPr>
      <w:spacing w:after="0" w:line="240" w:lineRule="auto"/>
    </w:pPr>
  </w:style>
  <w:style w:type="paragraph" w:customStyle="1" w:styleId="CM46">
    <w:name w:val="CM46"/>
    <w:basedOn w:val="Normal"/>
    <w:uiPriority w:val="99"/>
    <w:qFormat/>
    <w:rsid w:val="00EA4A60"/>
    <w:pPr>
      <w:spacing w:after="0" w:line="240" w:lineRule="auto"/>
    </w:pPr>
  </w:style>
  <w:style w:type="paragraph" w:customStyle="1" w:styleId="F4-NormalText">
    <w:name w:val="F4 - Normal Text"/>
    <w:basedOn w:val="Normal"/>
    <w:qFormat/>
    <w:rsid w:val="00EA4A60"/>
    <w:pPr>
      <w:spacing w:after="0" w:line="240" w:lineRule="auto"/>
    </w:pPr>
  </w:style>
  <w:style w:type="paragraph" w:customStyle="1" w:styleId="titlestyle1">
    <w:name w:val="titlestyle1"/>
    <w:basedOn w:val="Normal"/>
    <w:next w:val="FullText"/>
    <w:qFormat/>
    <w:rsid w:val="00EA4A60"/>
    <w:pPr>
      <w:spacing w:after="0" w:line="240" w:lineRule="auto"/>
    </w:pPr>
  </w:style>
  <w:style w:type="paragraph" w:customStyle="1" w:styleId="Heading18">
    <w:name w:val="Heading #18"/>
    <w:basedOn w:val="Normal"/>
    <w:qFormat/>
    <w:rsid w:val="00EA4A60"/>
    <w:pPr>
      <w:spacing w:after="0" w:line="240" w:lineRule="auto"/>
    </w:pPr>
  </w:style>
  <w:style w:type="paragraph" w:customStyle="1" w:styleId="Picturecaption2">
    <w:name w:val="Picture caption (2)"/>
    <w:basedOn w:val="Normal"/>
    <w:qFormat/>
    <w:rsid w:val="00EA4A60"/>
    <w:pPr>
      <w:spacing w:after="0" w:line="240" w:lineRule="auto"/>
    </w:pPr>
  </w:style>
  <w:style w:type="paragraph" w:customStyle="1" w:styleId="Picturecaption">
    <w:name w:val="Picture caption"/>
    <w:basedOn w:val="Normal"/>
    <w:qFormat/>
    <w:rsid w:val="00EA4A60"/>
    <w:pPr>
      <w:spacing w:after="0" w:line="240" w:lineRule="auto"/>
    </w:pPr>
  </w:style>
  <w:style w:type="paragraph" w:customStyle="1" w:styleId="Bodytext31">
    <w:name w:val="Body text (31)"/>
    <w:basedOn w:val="Normal"/>
    <w:qFormat/>
    <w:rsid w:val="00EA4A60"/>
    <w:pPr>
      <w:spacing w:after="0" w:line="240" w:lineRule="auto"/>
    </w:pPr>
  </w:style>
  <w:style w:type="paragraph" w:customStyle="1" w:styleId="Heading22">
    <w:name w:val="Heading #22"/>
    <w:basedOn w:val="Normal"/>
    <w:qFormat/>
    <w:rsid w:val="00EA4A60"/>
    <w:pPr>
      <w:spacing w:after="0" w:line="240" w:lineRule="auto"/>
    </w:pPr>
  </w:style>
  <w:style w:type="paragraph" w:customStyle="1" w:styleId="Bodytext131">
    <w:name w:val="Body text (131)"/>
    <w:basedOn w:val="Normal"/>
    <w:qFormat/>
    <w:rsid w:val="00EA4A60"/>
    <w:pPr>
      <w:spacing w:after="0" w:line="240" w:lineRule="auto"/>
    </w:pPr>
  </w:style>
  <w:style w:type="paragraph" w:customStyle="1" w:styleId="Bodytext140">
    <w:name w:val="Body text (140)"/>
    <w:basedOn w:val="Normal"/>
    <w:qFormat/>
    <w:rsid w:val="00EA4A60"/>
    <w:pPr>
      <w:spacing w:after="0" w:line="240" w:lineRule="auto"/>
    </w:pPr>
  </w:style>
  <w:style w:type="paragraph" w:customStyle="1" w:styleId="Bodytext141">
    <w:name w:val="Body text (141)"/>
    <w:basedOn w:val="Normal"/>
    <w:qFormat/>
    <w:rsid w:val="00EA4A60"/>
    <w:pPr>
      <w:spacing w:after="0" w:line="240" w:lineRule="auto"/>
    </w:pPr>
  </w:style>
  <w:style w:type="paragraph" w:customStyle="1" w:styleId="Tableofcontents20">
    <w:name w:val="Table of contents (20)"/>
    <w:basedOn w:val="Normal"/>
    <w:qFormat/>
    <w:rsid w:val="00EA4A60"/>
    <w:pPr>
      <w:spacing w:after="0" w:line="240" w:lineRule="auto"/>
    </w:pPr>
  </w:style>
  <w:style w:type="paragraph" w:customStyle="1" w:styleId="Tableofcontents21">
    <w:name w:val="Table of contents (21)"/>
    <w:basedOn w:val="Normal"/>
    <w:qFormat/>
    <w:rsid w:val="00EA4A60"/>
    <w:pPr>
      <w:spacing w:after="0" w:line="240" w:lineRule="auto"/>
    </w:pPr>
  </w:style>
  <w:style w:type="paragraph" w:customStyle="1" w:styleId="Tableofcontents22">
    <w:name w:val="Table of contents (22)"/>
    <w:basedOn w:val="Normal"/>
    <w:qFormat/>
    <w:rsid w:val="00EA4A60"/>
    <w:pPr>
      <w:spacing w:after="0" w:line="240" w:lineRule="auto"/>
    </w:pPr>
  </w:style>
  <w:style w:type="paragraph" w:customStyle="1" w:styleId="Bodytext142">
    <w:name w:val="Body text (142)"/>
    <w:basedOn w:val="Normal"/>
    <w:qFormat/>
    <w:rsid w:val="00EA4A60"/>
    <w:pPr>
      <w:spacing w:after="0" w:line="240" w:lineRule="auto"/>
    </w:pPr>
  </w:style>
  <w:style w:type="paragraph" w:customStyle="1" w:styleId="Bodytext143">
    <w:name w:val="Body text (143)"/>
    <w:basedOn w:val="Normal"/>
    <w:qFormat/>
    <w:rsid w:val="00EA4A60"/>
    <w:pPr>
      <w:spacing w:after="0" w:line="240" w:lineRule="auto"/>
    </w:pPr>
  </w:style>
  <w:style w:type="paragraph" w:customStyle="1" w:styleId="Bodytext144">
    <w:name w:val="Body text (144)"/>
    <w:basedOn w:val="Normal"/>
    <w:qFormat/>
    <w:rsid w:val="00EA4A60"/>
    <w:pPr>
      <w:spacing w:after="0" w:line="240" w:lineRule="auto"/>
    </w:pPr>
  </w:style>
  <w:style w:type="paragraph" w:customStyle="1" w:styleId="Bodytext145">
    <w:name w:val="Body text (145)"/>
    <w:basedOn w:val="Normal"/>
    <w:qFormat/>
    <w:rsid w:val="00EA4A60"/>
    <w:pPr>
      <w:spacing w:after="0" w:line="240" w:lineRule="auto"/>
    </w:pPr>
  </w:style>
  <w:style w:type="paragraph" w:customStyle="1" w:styleId="Bodytext146">
    <w:name w:val="Body text (146)"/>
    <w:basedOn w:val="Normal"/>
    <w:qFormat/>
    <w:rsid w:val="00EA4A60"/>
    <w:pPr>
      <w:spacing w:after="0" w:line="240" w:lineRule="auto"/>
    </w:pPr>
  </w:style>
  <w:style w:type="paragraph" w:customStyle="1" w:styleId="Heading23">
    <w:name w:val="Heading #23"/>
    <w:basedOn w:val="Normal"/>
    <w:qFormat/>
    <w:rsid w:val="00EA4A60"/>
    <w:pPr>
      <w:spacing w:after="0" w:line="240" w:lineRule="auto"/>
    </w:pPr>
  </w:style>
  <w:style w:type="paragraph" w:customStyle="1" w:styleId="Picturecaption36">
    <w:name w:val="Picture caption (36)"/>
    <w:basedOn w:val="Normal"/>
    <w:qFormat/>
    <w:rsid w:val="00EA4A60"/>
    <w:pPr>
      <w:spacing w:after="0" w:line="240" w:lineRule="auto"/>
    </w:pPr>
  </w:style>
  <w:style w:type="paragraph" w:customStyle="1" w:styleId="Picturecaption42">
    <w:name w:val="Picture caption (42)"/>
    <w:basedOn w:val="Normal"/>
    <w:qFormat/>
    <w:rsid w:val="00EA4A60"/>
    <w:pPr>
      <w:spacing w:after="0" w:line="240" w:lineRule="auto"/>
    </w:pPr>
  </w:style>
  <w:style w:type="paragraph" w:customStyle="1" w:styleId="Bodytext154">
    <w:name w:val="Body text (154)"/>
    <w:basedOn w:val="Normal"/>
    <w:qFormat/>
    <w:rsid w:val="00EA4A60"/>
    <w:pPr>
      <w:spacing w:after="0" w:line="240" w:lineRule="auto"/>
    </w:pPr>
  </w:style>
  <w:style w:type="paragraph" w:customStyle="1" w:styleId="Bodytext155">
    <w:name w:val="Body text (155)"/>
    <w:basedOn w:val="Normal"/>
    <w:qFormat/>
    <w:rsid w:val="00EA4A60"/>
    <w:pPr>
      <w:spacing w:after="0" w:line="240" w:lineRule="auto"/>
    </w:pPr>
  </w:style>
  <w:style w:type="paragraph" w:customStyle="1" w:styleId="Bodytext156">
    <w:name w:val="Body text (156)"/>
    <w:basedOn w:val="Normal"/>
    <w:qFormat/>
    <w:rsid w:val="00EA4A60"/>
    <w:pPr>
      <w:spacing w:after="0" w:line="240" w:lineRule="auto"/>
    </w:pPr>
  </w:style>
  <w:style w:type="paragraph" w:customStyle="1" w:styleId="Bodytext60">
    <w:name w:val="Body text (60)"/>
    <w:basedOn w:val="Normal"/>
    <w:qFormat/>
    <w:rsid w:val="00EA4A60"/>
    <w:pPr>
      <w:spacing w:after="0" w:line="240" w:lineRule="auto"/>
    </w:pPr>
  </w:style>
  <w:style w:type="paragraph" w:customStyle="1" w:styleId="Bodytext158">
    <w:name w:val="Body text (158)"/>
    <w:basedOn w:val="Normal"/>
    <w:qFormat/>
    <w:rsid w:val="00EA4A60"/>
    <w:pPr>
      <w:spacing w:after="0" w:line="240" w:lineRule="auto"/>
    </w:pPr>
  </w:style>
  <w:style w:type="paragraph" w:customStyle="1" w:styleId="Bodytext159">
    <w:name w:val="Body text (159)"/>
    <w:basedOn w:val="Normal"/>
    <w:qFormat/>
    <w:rsid w:val="00EA4A60"/>
    <w:pPr>
      <w:spacing w:after="0" w:line="240" w:lineRule="auto"/>
    </w:pPr>
  </w:style>
  <w:style w:type="paragraph" w:customStyle="1" w:styleId="Bodytext160">
    <w:name w:val="Body text (160)"/>
    <w:basedOn w:val="Normal"/>
    <w:qFormat/>
    <w:rsid w:val="00EA4A60"/>
    <w:pPr>
      <w:spacing w:after="0" w:line="240" w:lineRule="auto"/>
    </w:pPr>
  </w:style>
  <w:style w:type="paragraph" w:customStyle="1" w:styleId="Picturecaption4">
    <w:name w:val="Picture caption (4)"/>
    <w:basedOn w:val="Normal"/>
    <w:qFormat/>
    <w:rsid w:val="00EA4A60"/>
    <w:pPr>
      <w:spacing w:after="0" w:line="240" w:lineRule="auto"/>
    </w:pPr>
  </w:style>
  <w:style w:type="paragraph" w:customStyle="1" w:styleId="Heading10">
    <w:name w:val="Heading #10"/>
    <w:basedOn w:val="Normal"/>
    <w:qFormat/>
    <w:rsid w:val="00EA4A60"/>
    <w:pPr>
      <w:spacing w:after="0" w:line="240" w:lineRule="auto"/>
    </w:pPr>
  </w:style>
  <w:style w:type="paragraph" w:customStyle="1" w:styleId="Picturecaption3">
    <w:name w:val="Picture caption (3)"/>
    <w:basedOn w:val="Normal"/>
    <w:qFormat/>
    <w:rsid w:val="00EA4A60"/>
    <w:pPr>
      <w:spacing w:after="0" w:line="240" w:lineRule="auto"/>
    </w:pPr>
  </w:style>
  <w:style w:type="paragraph" w:customStyle="1" w:styleId="Heading13">
    <w:name w:val="Heading #13"/>
    <w:basedOn w:val="Normal"/>
    <w:qFormat/>
    <w:rsid w:val="00EA4A60"/>
    <w:pPr>
      <w:spacing w:after="0" w:line="240" w:lineRule="auto"/>
    </w:pPr>
  </w:style>
  <w:style w:type="paragraph" w:customStyle="1" w:styleId="Heading92">
    <w:name w:val="Heading #9 (2)"/>
    <w:basedOn w:val="Normal"/>
    <w:qFormat/>
    <w:rsid w:val="00EA4A60"/>
    <w:pPr>
      <w:spacing w:after="0" w:line="240" w:lineRule="auto"/>
    </w:pPr>
  </w:style>
  <w:style w:type="paragraph" w:customStyle="1" w:styleId="Heading15">
    <w:name w:val="Heading #15"/>
    <w:basedOn w:val="Normal"/>
    <w:qFormat/>
    <w:rsid w:val="00EA4A60"/>
    <w:pPr>
      <w:spacing w:after="0" w:line="240" w:lineRule="auto"/>
    </w:pPr>
  </w:style>
  <w:style w:type="paragraph" w:customStyle="1" w:styleId="Bodytext38">
    <w:name w:val="Body text (38)"/>
    <w:basedOn w:val="Normal"/>
    <w:qFormat/>
    <w:rsid w:val="00EA4A60"/>
    <w:pPr>
      <w:spacing w:after="0" w:line="240" w:lineRule="auto"/>
    </w:pPr>
  </w:style>
  <w:style w:type="paragraph" w:customStyle="1" w:styleId="Heading17">
    <w:name w:val="Heading #17"/>
    <w:basedOn w:val="Normal"/>
    <w:qFormat/>
    <w:rsid w:val="00EA4A60"/>
    <w:pPr>
      <w:spacing w:after="0" w:line="240" w:lineRule="auto"/>
    </w:pPr>
  </w:style>
  <w:style w:type="paragraph" w:customStyle="1" w:styleId="Bodytext97">
    <w:name w:val="Body text (97)"/>
    <w:basedOn w:val="Normal"/>
    <w:qFormat/>
    <w:rsid w:val="00EA4A60"/>
    <w:pPr>
      <w:spacing w:after="0" w:line="240" w:lineRule="auto"/>
    </w:pPr>
  </w:style>
  <w:style w:type="paragraph" w:customStyle="1" w:styleId="Bodytext42">
    <w:name w:val="Body text (42)"/>
    <w:basedOn w:val="Normal"/>
    <w:qFormat/>
    <w:rsid w:val="00EA4A60"/>
    <w:pPr>
      <w:spacing w:after="0" w:line="240" w:lineRule="auto"/>
    </w:pPr>
  </w:style>
  <w:style w:type="paragraph" w:customStyle="1" w:styleId="Picturecaption9">
    <w:name w:val="Picture caption (9)"/>
    <w:basedOn w:val="Normal"/>
    <w:qFormat/>
    <w:rsid w:val="00EA4A60"/>
    <w:pPr>
      <w:spacing w:after="0" w:line="240" w:lineRule="auto"/>
    </w:pPr>
  </w:style>
  <w:style w:type="paragraph" w:customStyle="1" w:styleId="Bodytext96">
    <w:name w:val="Body text (96)"/>
    <w:basedOn w:val="Normal"/>
    <w:qFormat/>
    <w:rsid w:val="00EA4A60"/>
    <w:pPr>
      <w:spacing w:after="0" w:line="240" w:lineRule="auto"/>
    </w:pPr>
  </w:style>
  <w:style w:type="paragraph" w:customStyle="1" w:styleId="Heading142">
    <w:name w:val="Heading #14 (2)"/>
    <w:basedOn w:val="Normal"/>
    <w:qFormat/>
    <w:rsid w:val="00EA4A60"/>
    <w:pPr>
      <w:spacing w:after="0" w:line="240" w:lineRule="auto"/>
    </w:pPr>
  </w:style>
  <w:style w:type="paragraph" w:customStyle="1" w:styleId="Picturecaption31">
    <w:name w:val="Picture caption (31)"/>
    <w:basedOn w:val="Normal"/>
    <w:qFormat/>
    <w:rsid w:val="00EA4A60"/>
    <w:pPr>
      <w:spacing w:after="0" w:line="240" w:lineRule="auto"/>
    </w:pPr>
  </w:style>
  <w:style w:type="paragraph" w:customStyle="1" w:styleId="Picturecaption27">
    <w:name w:val="Picture caption (27)"/>
    <w:basedOn w:val="Normal"/>
    <w:qFormat/>
    <w:rsid w:val="00EA4A60"/>
    <w:pPr>
      <w:spacing w:after="0" w:line="240" w:lineRule="auto"/>
    </w:pPr>
  </w:style>
  <w:style w:type="paragraph" w:customStyle="1" w:styleId="Bodytext43">
    <w:name w:val="Body text (43)"/>
    <w:basedOn w:val="Normal"/>
    <w:qFormat/>
    <w:rsid w:val="00EA4A60"/>
    <w:pPr>
      <w:spacing w:after="0" w:line="240" w:lineRule="auto"/>
    </w:pPr>
  </w:style>
  <w:style w:type="paragraph" w:customStyle="1" w:styleId="Bodytext109">
    <w:name w:val="Body text (109)"/>
    <w:basedOn w:val="Normal"/>
    <w:qFormat/>
    <w:rsid w:val="00EA4A60"/>
    <w:pPr>
      <w:spacing w:after="0" w:line="240" w:lineRule="auto"/>
    </w:pPr>
  </w:style>
  <w:style w:type="paragraph" w:customStyle="1" w:styleId="Bodytext110">
    <w:name w:val="Body text (110)"/>
    <w:basedOn w:val="Normal"/>
    <w:qFormat/>
    <w:rsid w:val="00EA4A60"/>
    <w:pPr>
      <w:spacing w:after="0" w:line="240" w:lineRule="auto"/>
    </w:pPr>
  </w:style>
  <w:style w:type="paragraph" w:customStyle="1" w:styleId="Bodytext111">
    <w:name w:val="Body text (111)"/>
    <w:basedOn w:val="Normal"/>
    <w:qFormat/>
    <w:rsid w:val="00EA4A60"/>
    <w:pPr>
      <w:spacing w:after="0" w:line="240" w:lineRule="auto"/>
    </w:pPr>
  </w:style>
  <w:style w:type="paragraph" w:customStyle="1" w:styleId="Tablecaption7">
    <w:name w:val="Table caption (7)"/>
    <w:basedOn w:val="Normal"/>
    <w:qFormat/>
    <w:rsid w:val="00EA4A60"/>
    <w:pPr>
      <w:spacing w:after="0" w:line="240" w:lineRule="auto"/>
    </w:pPr>
  </w:style>
  <w:style w:type="paragraph" w:customStyle="1" w:styleId="Bodytext112">
    <w:name w:val="Body text (112)"/>
    <w:basedOn w:val="Normal"/>
    <w:qFormat/>
    <w:rsid w:val="00EA4A60"/>
    <w:pPr>
      <w:spacing w:after="0" w:line="240" w:lineRule="auto"/>
    </w:pPr>
  </w:style>
  <w:style w:type="paragraph" w:customStyle="1" w:styleId="Bodytext113">
    <w:name w:val="Body text (113)"/>
    <w:basedOn w:val="Normal"/>
    <w:qFormat/>
    <w:rsid w:val="00EA4A60"/>
    <w:pPr>
      <w:spacing w:after="0" w:line="240" w:lineRule="auto"/>
    </w:pPr>
  </w:style>
  <w:style w:type="paragraph" w:customStyle="1" w:styleId="Tableofcontents10">
    <w:name w:val="Table of contents (10)"/>
    <w:basedOn w:val="Normal"/>
    <w:qFormat/>
    <w:rsid w:val="00EA4A60"/>
    <w:pPr>
      <w:spacing w:after="0" w:line="240" w:lineRule="auto"/>
    </w:pPr>
  </w:style>
  <w:style w:type="paragraph" w:customStyle="1" w:styleId="Tableofcontents12">
    <w:name w:val="Table of contents (12)"/>
    <w:basedOn w:val="Normal"/>
    <w:qFormat/>
    <w:rsid w:val="00EA4A60"/>
    <w:pPr>
      <w:spacing w:after="0" w:line="240" w:lineRule="auto"/>
    </w:pPr>
  </w:style>
  <w:style w:type="paragraph" w:customStyle="1" w:styleId="Tableofcontents14">
    <w:name w:val="Table of contents (14)"/>
    <w:basedOn w:val="Normal"/>
    <w:qFormat/>
    <w:rsid w:val="00EA4A60"/>
    <w:pPr>
      <w:spacing w:after="0" w:line="240" w:lineRule="auto"/>
    </w:pPr>
  </w:style>
  <w:style w:type="paragraph" w:customStyle="1" w:styleId="Heading162">
    <w:name w:val="Heading #16 (2)"/>
    <w:basedOn w:val="Normal"/>
    <w:qFormat/>
    <w:rsid w:val="00EA4A60"/>
    <w:pPr>
      <w:spacing w:after="0" w:line="240" w:lineRule="auto"/>
    </w:pPr>
  </w:style>
  <w:style w:type="paragraph" w:customStyle="1" w:styleId="StyleStyle4LatinTimesNewRomanAsianSimSun">
    <w:name w:val="Style Style4 + (Latin) Times New Roman (Asian) SimSun"/>
    <w:basedOn w:val="medium-normal"/>
    <w:qFormat/>
    <w:rsid w:val="00EA4A60"/>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EA4A60"/>
    <w:pPr>
      <w:spacing w:after="0" w:line="240" w:lineRule="auto"/>
    </w:pPr>
  </w:style>
  <w:style w:type="paragraph" w:customStyle="1" w:styleId="StyleUnderlineCharLatinTimesNewRomanAsianSimSunBold">
    <w:name w:val="Style Underline Char + (Latin) Times New Roman (Asian) SimSun Bold"/>
    <w:basedOn w:val="Normal"/>
    <w:qFormat/>
    <w:rsid w:val="00EA4A60"/>
    <w:pPr>
      <w:spacing w:after="0" w:line="240" w:lineRule="auto"/>
    </w:pPr>
  </w:style>
  <w:style w:type="paragraph" w:customStyle="1" w:styleId="StyleStyle1Bold">
    <w:name w:val="Style Style1 + Bold"/>
    <w:basedOn w:val="Cites"/>
    <w:qFormat/>
    <w:rsid w:val="00EA4A60"/>
    <w:pPr>
      <w:widowControl/>
    </w:pPr>
    <w:rPr>
      <w:noProof/>
      <w:szCs w:val="20"/>
    </w:rPr>
  </w:style>
  <w:style w:type="paragraph" w:customStyle="1" w:styleId="StyleBoldandUnderlineChar11pt">
    <w:name w:val="Style Bold and Underline Char + 11 pt"/>
    <w:basedOn w:val="UnreadText"/>
    <w:qFormat/>
    <w:rsid w:val="00EA4A60"/>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EA4A60"/>
    <w:pPr>
      <w:spacing w:after="0" w:line="240" w:lineRule="auto"/>
    </w:pPr>
  </w:style>
  <w:style w:type="paragraph" w:customStyle="1" w:styleId="StyleStyle4Bold">
    <w:name w:val="Style Style4 + Bold"/>
    <w:basedOn w:val="medium-normal"/>
    <w:qFormat/>
    <w:rsid w:val="00EA4A60"/>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EA4A60"/>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EA4A60"/>
    <w:pPr>
      <w:spacing w:before="0" w:beforeAutospacing="0" w:after="0" w:afterAutospacing="0"/>
    </w:pPr>
    <w:rPr>
      <w:rFonts w:ascii="Georgia" w:eastAsiaTheme="minorHAnsi"/>
    </w:rPr>
  </w:style>
  <w:style w:type="paragraph" w:customStyle="1" w:styleId="hotroute1">
    <w:name w:val="hot route!"/>
    <w:basedOn w:val="Normal"/>
    <w:next w:val="UnderlinePara"/>
    <w:qFormat/>
    <w:rsid w:val="00EA4A60"/>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EA4A60"/>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EA4A60"/>
    <w:pPr>
      <w:spacing w:after="0" w:line="240" w:lineRule="auto"/>
    </w:pPr>
  </w:style>
  <w:style w:type="paragraph" w:customStyle="1" w:styleId="UnderlineCharCharCharCharChar">
    <w:name w:val="Underline Char Char Char Char Char"/>
    <w:basedOn w:val="Normal"/>
    <w:next w:val="BlockHeaderHidden"/>
    <w:qFormat/>
    <w:rsid w:val="00EA4A60"/>
    <w:pPr>
      <w:spacing w:after="0" w:line="240" w:lineRule="auto"/>
    </w:pPr>
  </w:style>
  <w:style w:type="paragraph" w:customStyle="1" w:styleId="Textsmall0">
    <w:name w:val="Textsmall"/>
    <w:basedOn w:val="Normal"/>
    <w:next w:val="Normal"/>
    <w:qFormat/>
    <w:rsid w:val="00EA4A60"/>
    <w:pPr>
      <w:spacing w:after="0" w:line="240" w:lineRule="auto"/>
    </w:pPr>
  </w:style>
  <w:style w:type="paragraph" w:customStyle="1" w:styleId="txgreen">
    <w:name w:val="txgreen"/>
    <w:basedOn w:val="Normal"/>
    <w:uiPriority w:val="99"/>
    <w:qFormat/>
    <w:rsid w:val="00EA4A60"/>
    <w:pPr>
      <w:spacing w:after="0" w:line="240" w:lineRule="auto"/>
    </w:pPr>
  </w:style>
  <w:style w:type="paragraph" w:customStyle="1" w:styleId="rtecenter">
    <w:name w:val="rtecenter"/>
    <w:basedOn w:val="Normal"/>
    <w:uiPriority w:val="99"/>
    <w:qFormat/>
    <w:rsid w:val="00EA4A60"/>
    <w:pPr>
      <w:spacing w:after="0" w:line="240" w:lineRule="auto"/>
    </w:pPr>
  </w:style>
  <w:style w:type="paragraph" w:customStyle="1" w:styleId="Stylecardtext5pt">
    <w:name w:val="Style card text + 5 pt"/>
    <w:basedOn w:val="Normal"/>
    <w:qFormat/>
    <w:rsid w:val="00EA4A60"/>
    <w:pPr>
      <w:spacing w:after="0" w:line="240" w:lineRule="auto"/>
    </w:pPr>
  </w:style>
  <w:style w:type="paragraph" w:customStyle="1" w:styleId="GAUnderline">
    <w:name w:val="GA Underline"/>
    <w:basedOn w:val="Normal"/>
    <w:next w:val="StyleHeading2TagHEADING2TagCite11pt"/>
    <w:qFormat/>
    <w:rsid w:val="00EA4A60"/>
    <w:pPr>
      <w:spacing w:after="0" w:line="240" w:lineRule="auto"/>
    </w:pPr>
  </w:style>
  <w:style w:type="paragraph" w:customStyle="1" w:styleId="cardunderline">
    <w:name w:val="card underline"/>
    <w:basedOn w:val="Normal"/>
    <w:next w:val="GAUnderline"/>
    <w:qFormat/>
    <w:rsid w:val="00EA4A60"/>
    <w:pPr>
      <w:spacing w:after="0" w:line="240" w:lineRule="auto"/>
    </w:pPr>
  </w:style>
  <w:style w:type="paragraph" w:customStyle="1" w:styleId="Heading2-NotBold">
    <w:name w:val="Heading 2 - Not Bold"/>
    <w:basedOn w:val="Heading2"/>
    <w:autoRedefine/>
    <w:qFormat/>
    <w:rsid w:val="00EA4A60"/>
    <w:pPr>
      <w:spacing w:before="480" w:line="240" w:lineRule="auto"/>
    </w:pPr>
  </w:style>
  <w:style w:type="paragraph" w:customStyle="1" w:styleId="Heading2-Bold">
    <w:name w:val="Heading 2 - Bold"/>
    <w:basedOn w:val="Normal"/>
    <w:next w:val="Micro"/>
    <w:autoRedefine/>
    <w:qFormat/>
    <w:rsid w:val="00EA4A60"/>
    <w:pPr>
      <w:spacing w:after="0" w:line="240" w:lineRule="auto"/>
    </w:pPr>
  </w:style>
  <w:style w:type="character" w:customStyle="1" w:styleId="tagChar">
    <w:name w:val="%tag Char"/>
    <w:link w:val="tag"/>
    <w:locked/>
    <w:rsid w:val="00EA4A60"/>
    <w:rPr>
      <w:rFonts w:ascii="Calibri" w:hAnsi="Calibri" w:cs="Calibri"/>
      <w:sz w:val="16"/>
    </w:rPr>
  </w:style>
  <w:style w:type="paragraph" w:customStyle="1" w:styleId="tag">
    <w:name w:val="%tag"/>
    <w:basedOn w:val="Normal"/>
    <w:next w:val="Normal"/>
    <w:link w:val="tagChar"/>
    <w:qFormat/>
    <w:rsid w:val="00EA4A60"/>
    <w:pPr>
      <w:spacing w:after="0" w:line="240" w:lineRule="auto"/>
    </w:pPr>
    <w:rPr>
      <w:sz w:val="16"/>
    </w:rPr>
  </w:style>
  <w:style w:type="paragraph" w:customStyle="1" w:styleId="StyleHeading2TagHEADING2TagCite11pt">
    <w:name w:val="Style Heading 2TagHEADING 2Tag&amp;Cite + 11 pt"/>
    <w:basedOn w:val="Heading2"/>
    <w:next w:val="CM16"/>
    <w:qFormat/>
    <w:rsid w:val="00EA4A60"/>
    <w:pPr>
      <w:spacing w:before="480" w:line="240" w:lineRule="auto"/>
    </w:pPr>
  </w:style>
  <w:style w:type="paragraph" w:customStyle="1" w:styleId="Brief">
    <w:name w:val="Brief"/>
    <w:basedOn w:val="CM56"/>
    <w:next w:val="CM57"/>
    <w:qFormat/>
    <w:rsid w:val="00EA4A60"/>
  </w:style>
  <w:style w:type="paragraph" w:customStyle="1" w:styleId="h-lead">
    <w:name w:val="h-lead"/>
    <w:basedOn w:val="Normal"/>
    <w:next w:val="Brief"/>
    <w:qFormat/>
    <w:rsid w:val="00EA4A60"/>
    <w:pPr>
      <w:spacing w:after="0" w:line="240" w:lineRule="auto"/>
    </w:pPr>
  </w:style>
  <w:style w:type="paragraph" w:customStyle="1" w:styleId="CM2">
    <w:name w:val="CM2"/>
    <w:basedOn w:val="Normal"/>
    <w:next w:val="Normal"/>
    <w:qFormat/>
    <w:rsid w:val="00EA4A60"/>
    <w:pPr>
      <w:spacing w:after="0" w:line="240" w:lineRule="auto"/>
    </w:pPr>
  </w:style>
  <w:style w:type="paragraph" w:customStyle="1" w:styleId="intro">
    <w:name w:val="intro"/>
    <w:basedOn w:val="Normal"/>
    <w:next w:val="CM2"/>
    <w:qFormat/>
    <w:rsid w:val="00EA4A60"/>
    <w:pPr>
      <w:spacing w:after="0" w:line="240" w:lineRule="auto"/>
    </w:pPr>
  </w:style>
  <w:style w:type="paragraph" w:customStyle="1" w:styleId="CM16">
    <w:name w:val="CM16"/>
    <w:basedOn w:val="Normal"/>
    <w:next w:val="Normal"/>
    <w:qFormat/>
    <w:rsid w:val="00EA4A60"/>
    <w:pPr>
      <w:spacing w:after="0" w:line="240" w:lineRule="auto"/>
    </w:pPr>
  </w:style>
  <w:style w:type="paragraph" w:customStyle="1" w:styleId="CM19">
    <w:name w:val="CM19"/>
    <w:basedOn w:val="Normal"/>
    <w:qFormat/>
    <w:rsid w:val="00EA4A60"/>
    <w:pPr>
      <w:spacing w:after="0" w:line="240" w:lineRule="auto"/>
    </w:pPr>
  </w:style>
  <w:style w:type="paragraph" w:customStyle="1" w:styleId="F3-TagAuthor">
    <w:name w:val="F3 - Tag/Author"/>
    <w:basedOn w:val="Normal"/>
    <w:next w:val="CM19"/>
    <w:qFormat/>
    <w:rsid w:val="00EA4A60"/>
    <w:pPr>
      <w:spacing w:after="0" w:line="240" w:lineRule="auto"/>
    </w:pPr>
  </w:style>
  <w:style w:type="paragraph" w:customStyle="1" w:styleId="CM34">
    <w:name w:val="CM34"/>
    <w:basedOn w:val="Normal"/>
    <w:qFormat/>
    <w:rsid w:val="00EA4A60"/>
    <w:pPr>
      <w:spacing w:after="0" w:line="240" w:lineRule="auto"/>
    </w:pPr>
  </w:style>
  <w:style w:type="paragraph" w:customStyle="1" w:styleId="F5-UnderlineNormal">
    <w:name w:val="F5 - Underline Normal"/>
    <w:basedOn w:val="Normal"/>
    <w:next w:val="CM34"/>
    <w:qFormat/>
    <w:rsid w:val="00EA4A60"/>
    <w:pPr>
      <w:spacing w:after="0" w:line="240" w:lineRule="auto"/>
    </w:pPr>
  </w:style>
  <w:style w:type="paragraph" w:customStyle="1" w:styleId="CM56">
    <w:name w:val="CM56"/>
    <w:basedOn w:val="Normal"/>
    <w:qFormat/>
    <w:rsid w:val="00EA4A60"/>
    <w:pPr>
      <w:spacing w:after="0" w:line="240" w:lineRule="auto"/>
    </w:pPr>
  </w:style>
  <w:style w:type="paragraph" w:customStyle="1" w:styleId="Brief-PrimarySource">
    <w:name w:val="Brief - Primary Source"/>
    <w:basedOn w:val="Normal"/>
    <w:next w:val="CM56"/>
    <w:qFormat/>
    <w:rsid w:val="00EA4A60"/>
    <w:pPr>
      <w:spacing w:after="0" w:line="240" w:lineRule="auto"/>
    </w:pPr>
  </w:style>
  <w:style w:type="paragraph" w:customStyle="1" w:styleId="CM58">
    <w:name w:val="CM58"/>
    <w:basedOn w:val="Normal"/>
    <w:qFormat/>
    <w:rsid w:val="00EA4A60"/>
    <w:pPr>
      <w:spacing w:after="0" w:line="240" w:lineRule="auto"/>
    </w:pPr>
  </w:style>
  <w:style w:type="paragraph" w:customStyle="1" w:styleId="Brief-Underline">
    <w:name w:val="Brief - Underline"/>
    <w:basedOn w:val="Normal"/>
    <w:next w:val="CM58"/>
    <w:qFormat/>
    <w:rsid w:val="00EA4A60"/>
    <w:pPr>
      <w:spacing w:after="0" w:line="240" w:lineRule="auto"/>
    </w:pPr>
  </w:style>
  <w:style w:type="paragraph" w:customStyle="1" w:styleId="CM57">
    <w:name w:val="CM57"/>
    <w:basedOn w:val="Normal"/>
    <w:qFormat/>
    <w:rsid w:val="00EA4A60"/>
    <w:pPr>
      <w:spacing w:after="0" w:line="240" w:lineRule="auto"/>
    </w:pPr>
  </w:style>
  <w:style w:type="paragraph" w:customStyle="1" w:styleId="CM11">
    <w:name w:val="CM11"/>
    <w:basedOn w:val="Normal"/>
    <w:next w:val="Normal"/>
    <w:qFormat/>
    <w:rsid w:val="00EA4A60"/>
    <w:pPr>
      <w:spacing w:after="0" w:line="240" w:lineRule="auto"/>
    </w:pPr>
  </w:style>
  <w:style w:type="paragraph" w:customStyle="1" w:styleId="CM1">
    <w:name w:val="CM1"/>
    <w:basedOn w:val="Normal"/>
    <w:qFormat/>
    <w:rsid w:val="00EA4A60"/>
    <w:pPr>
      <w:spacing w:after="0" w:line="240" w:lineRule="auto"/>
    </w:pPr>
  </w:style>
  <w:style w:type="paragraph" w:customStyle="1" w:styleId="CM49">
    <w:name w:val="CM49"/>
    <w:basedOn w:val="Normal"/>
    <w:qFormat/>
    <w:rsid w:val="00EA4A60"/>
    <w:pPr>
      <w:spacing w:after="0" w:line="240" w:lineRule="auto"/>
    </w:pPr>
  </w:style>
  <w:style w:type="paragraph" w:customStyle="1" w:styleId="CM41">
    <w:name w:val="CM41"/>
    <w:basedOn w:val="Normal"/>
    <w:qFormat/>
    <w:rsid w:val="00EA4A60"/>
    <w:pPr>
      <w:spacing w:after="0" w:line="240" w:lineRule="auto"/>
    </w:pPr>
  </w:style>
  <w:style w:type="paragraph" w:customStyle="1" w:styleId="3rdOrderPara">
    <w:name w:val="3rd Order Para"/>
    <w:basedOn w:val="Normal"/>
    <w:qFormat/>
    <w:rsid w:val="00EA4A60"/>
    <w:pPr>
      <w:spacing w:after="0" w:line="240" w:lineRule="auto"/>
    </w:pPr>
  </w:style>
  <w:style w:type="paragraph" w:customStyle="1" w:styleId="2ndOrderPara">
    <w:name w:val="2nd Order Para"/>
    <w:basedOn w:val="Normal"/>
    <w:qFormat/>
    <w:rsid w:val="00EA4A60"/>
    <w:pPr>
      <w:spacing w:after="0" w:line="240" w:lineRule="auto"/>
    </w:pPr>
  </w:style>
  <w:style w:type="paragraph" w:customStyle="1" w:styleId="Normal-SIGN2">
    <w:name w:val="Normal-SIGN2"/>
    <w:basedOn w:val="Normal"/>
    <w:qFormat/>
    <w:rsid w:val="00EA4A60"/>
    <w:pPr>
      <w:spacing w:after="0" w:line="240" w:lineRule="auto"/>
    </w:pPr>
  </w:style>
  <w:style w:type="paragraph" w:customStyle="1" w:styleId="Normal-SIGN1">
    <w:name w:val="Normal-SIGN1"/>
    <w:basedOn w:val="Normal"/>
    <w:qFormat/>
    <w:rsid w:val="00EA4A60"/>
    <w:pPr>
      <w:spacing w:after="0" w:line="240" w:lineRule="auto"/>
    </w:pPr>
  </w:style>
  <w:style w:type="paragraph" w:customStyle="1" w:styleId="CM3">
    <w:name w:val="CM3"/>
    <w:basedOn w:val="Normal"/>
    <w:qFormat/>
    <w:rsid w:val="00EA4A60"/>
    <w:pPr>
      <w:spacing w:after="0" w:line="240" w:lineRule="auto"/>
    </w:pPr>
  </w:style>
  <w:style w:type="paragraph" w:customStyle="1" w:styleId="CM33">
    <w:name w:val="CM33"/>
    <w:basedOn w:val="Normal"/>
    <w:qFormat/>
    <w:rsid w:val="00EA4A60"/>
    <w:pPr>
      <w:spacing w:after="0" w:line="240" w:lineRule="auto"/>
    </w:pPr>
  </w:style>
  <w:style w:type="paragraph" w:customStyle="1" w:styleId="CM37">
    <w:name w:val="CM37"/>
    <w:basedOn w:val="Normal"/>
    <w:qFormat/>
    <w:rsid w:val="00EA4A60"/>
    <w:pPr>
      <w:spacing w:after="0" w:line="240" w:lineRule="auto"/>
    </w:pPr>
  </w:style>
  <w:style w:type="paragraph" w:customStyle="1" w:styleId="CM7">
    <w:name w:val="CM7"/>
    <w:basedOn w:val="Normal"/>
    <w:qFormat/>
    <w:rsid w:val="00EA4A60"/>
    <w:pPr>
      <w:spacing w:after="0" w:line="240" w:lineRule="auto"/>
    </w:pPr>
  </w:style>
  <w:style w:type="paragraph" w:customStyle="1" w:styleId="ReportDate">
    <w:name w:val="ReportDate"/>
    <w:basedOn w:val="Normal"/>
    <w:qFormat/>
    <w:rsid w:val="00EA4A60"/>
    <w:pPr>
      <w:spacing w:after="0" w:line="240" w:lineRule="auto"/>
    </w:pPr>
  </w:style>
  <w:style w:type="paragraph" w:customStyle="1" w:styleId="Brief-SecondarySource">
    <w:name w:val="Brief - Secondary Source"/>
    <w:basedOn w:val="Normal"/>
    <w:next w:val="ReportDate"/>
    <w:qFormat/>
    <w:rsid w:val="00EA4A60"/>
    <w:pPr>
      <w:spacing w:after="0" w:line="240" w:lineRule="auto"/>
    </w:pPr>
  </w:style>
  <w:style w:type="paragraph" w:customStyle="1" w:styleId="Pa11">
    <w:name w:val="Pa11"/>
    <w:basedOn w:val="Normal"/>
    <w:next w:val="Normal"/>
    <w:qFormat/>
    <w:rsid w:val="00EA4A60"/>
    <w:pPr>
      <w:spacing w:after="0" w:line="240" w:lineRule="auto"/>
    </w:pPr>
  </w:style>
  <w:style w:type="paragraph" w:customStyle="1" w:styleId="Brief-Card">
    <w:name w:val="Brief - Card"/>
    <w:basedOn w:val="Normal"/>
    <w:next w:val="Pa11"/>
    <w:qFormat/>
    <w:rsid w:val="00EA4A60"/>
    <w:pPr>
      <w:spacing w:after="0" w:line="240" w:lineRule="auto"/>
    </w:pPr>
  </w:style>
  <w:style w:type="paragraph" w:customStyle="1" w:styleId="Normal3">
    <w:name w:val="Normal+3"/>
    <w:basedOn w:val="Normal"/>
    <w:next w:val="Normal"/>
    <w:qFormat/>
    <w:rsid w:val="00EA4A60"/>
    <w:pPr>
      <w:spacing w:after="0" w:line="240" w:lineRule="auto"/>
    </w:pPr>
  </w:style>
  <w:style w:type="paragraph" w:customStyle="1" w:styleId="Normal11">
    <w:name w:val="Normal+1"/>
    <w:basedOn w:val="Normal"/>
    <w:next w:val="Normal"/>
    <w:qFormat/>
    <w:rsid w:val="00EA4A60"/>
    <w:pPr>
      <w:spacing w:after="0" w:line="240" w:lineRule="auto"/>
    </w:pPr>
  </w:style>
  <w:style w:type="paragraph" w:customStyle="1" w:styleId="Heading230">
    <w:name w:val="Heading 2+3"/>
    <w:basedOn w:val="Normal"/>
    <w:next w:val="Normal"/>
    <w:qFormat/>
    <w:rsid w:val="00EA4A60"/>
    <w:pPr>
      <w:spacing w:after="0" w:line="240" w:lineRule="auto"/>
    </w:pPr>
  </w:style>
  <w:style w:type="paragraph" w:customStyle="1" w:styleId="Normal5">
    <w:name w:val="Normal+5"/>
    <w:basedOn w:val="Normal"/>
    <w:qFormat/>
    <w:rsid w:val="00EA4A60"/>
    <w:pPr>
      <w:spacing w:after="0" w:line="240" w:lineRule="auto"/>
    </w:pPr>
  </w:style>
  <w:style w:type="paragraph" w:customStyle="1" w:styleId="Cover1">
    <w:name w:val="Cover 1"/>
    <w:basedOn w:val="Normal"/>
    <w:next w:val="Normal"/>
    <w:qFormat/>
    <w:rsid w:val="00EA4A60"/>
    <w:pPr>
      <w:spacing w:after="0" w:line="240" w:lineRule="auto"/>
    </w:pPr>
  </w:style>
  <w:style w:type="paragraph" w:customStyle="1" w:styleId="Cover2">
    <w:name w:val="Cover 2"/>
    <w:basedOn w:val="Normal"/>
    <w:next w:val="Normal"/>
    <w:qFormat/>
    <w:rsid w:val="00EA4A60"/>
    <w:pPr>
      <w:spacing w:after="0" w:line="240" w:lineRule="auto"/>
    </w:pPr>
  </w:style>
  <w:style w:type="paragraph" w:customStyle="1" w:styleId="CM30">
    <w:name w:val="CM30"/>
    <w:basedOn w:val="Normal"/>
    <w:qFormat/>
    <w:rsid w:val="00EA4A60"/>
    <w:pPr>
      <w:spacing w:after="0" w:line="240" w:lineRule="auto"/>
    </w:pPr>
  </w:style>
  <w:style w:type="paragraph" w:customStyle="1" w:styleId="CM28">
    <w:name w:val="CM28"/>
    <w:basedOn w:val="Normal"/>
    <w:qFormat/>
    <w:rsid w:val="00EA4A60"/>
    <w:pPr>
      <w:spacing w:after="0" w:line="240" w:lineRule="auto"/>
    </w:pPr>
  </w:style>
  <w:style w:type="paragraph" w:customStyle="1" w:styleId="CM8">
    <w:name w:val="CM8"/>
    <w:basedOn w:val="Normal"/>
    <w:qFormat/>
    <w:rsid w:val="00EA4A60"/>
    <w:pPr>
      <w:spacing w:after="0" w:line="240" w:lineRule="auto"/>
    </w:pPr>
  </w:style>
  <w:style w:type="paragraph" w:customStyle="1" w:styleId="DoubleUnderlined">
    <w:name w:val="Double Underlined"/>
    <w:basedOn w:val="Heading2"/>
    <w:next w:val="StyleUnderliningTimesNewRomanBoldNounderlineKernat161"/>
    <w:autoRedefine/>
    <w:qFormat/>
    <w:rsid w:val="00EA4A60"/>
    <w:pPr>
      <w:spacing w:before="480" w:line="240" w:lineRule="auto"/>
    </w:pPr>
  </w:style>
  <w:style w:type="paragraph" w:customStyle="1" w:styleId="IndexFixer">
    <w:name w:val="Index Fixer"/>
    <w:basedOn w:val="Heading1"/>
    <w:next w:val="StyleBoldUnderliningKernat16pt"/>
    <w:qFormat/>
    <w:rsid w:val="00EA4A60"/>
    <w:pPr>
      <w:spacing w:before="480" w:line="240" w:lineRule="auto"/>
    </w:pPr>
  </w:style>
  <w:style w:type="paragraph" w:customStyle="1" w:styleId="boldy">
    <w:name w:val="boldy"/>
    <w:basedOn w:val="Heading2"/>
    <w:next w:val="Card1"/>
    <w:qFormat/>
    <w:rsid w:val="00EA4A60"/>
    <w:pPr>
      <w:spacing w:before="480" w:line="240" w:lineRule="auto"/>
    </w:pPr>
  </w:style>
  <w:style w:type="paragraph" w:customStyle="1" w:styleId="StyleLeft025Right025TopSinglesolidlineAuto">
    <w:name w:val="Style Left:  0.25&quot; Right:  0.25&quot; Top: (Single solid line Auto  ..."/>
    <w:basedOn w:val="Normal"/>
    <w:next w:val="boldy"/>
    <w:qFormat/>
    <w:rsid w:val="00EA4A60"/>
    <w:pPr>
      <w:spacing w:after="0" w:line="240" w:lineRule="auto"/>
    </w:pPr>
  </w:style>
  <w:style w:type="paragraph" w:customStyle="1" w:styleId="TxBr6p1">
    <w:name w:val="TxBr_6p1"/>
    <w:basedOn w:val="Normal"/>
    <w:next w:val="Cite21"/>
    <w:qFormat/>
    <w:rsid w:val="00EA4A60"/>
    <w:pPr>
      <w:spacing w:after="0" w:line="240" w:lineRule="auto"/>
    </w:pPr>
  </w:style>
  <w:style w:type="paragraph" w:customStyle="1" w:styleId="PageHeader-Underline18pt">
    <w:name w:val="Page Header - Underline 18 pt"/>
    <w:next w:val="TxBr6p1"/>
    <w:qFormat/>
    <w:rsid w:val="00EA4A60"/>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EA4A60"/>
    <w:pPr>
      <w:spacing w:after="0" w:line="240" w:lineRule="auto"/>
    </w:pPr>
  </w:style>
  <w:style w:type="paragraph" w:customStyle="1" w:styleId="ArgumentTags">
    <w:name w:val="Argument Tags"/>
    <w:basedOn w:val="Heading2"/>
    <w:next w:val="cardCharCharCharCharCharCharCharCharCharCharCharCharCharCharChar"/>
    <w:qFormat/>
    <w:rsid w:val="00EA4A60"/>
    <w:pPr>
      <w:spacing w:before="480" w:line="240" w:lineRule="auto"/>
    </w:pPr>
  </w:style>
  <w:style w:type="paragraph" w:customStyle="1" w:styleId="subhead">
    <w:name w:val="subhead"/>
    <w:basedOn w:val="Normal"/>
    <w:qFormat/>
    <w:rsid w:val="00EA4A60"/>
    <w:pPr>
      <w:spacing w:after="0" w:line="240" w:lineRule="auto"/>
    </w:pPr>
  </w:style>
  <w:style w:type="paragraph" w:customStyle="1" w:styleId="Card1">
    <w:name w:val="Card1"/>
    <w:next w:val="TimesNewRoman12"/>
    <w:qFormat/>
    <w:rsid w:val="00EA4A60"/>
    <w:pPr>
      <w:spacing w:after="200" w:line="276" w:lineRule="auto"/>
    </w:pPr>
  </w:style>
  <w:style w:type="paragraph" w:customStyle="1" w:styleId="Cite21">
    <w:name w:val="Cite2"/>
    <w:next w:val="htmlbody"/>
    <w:qFormat/>
    <w:rsid w:val="00EA4A60"/>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EA4A60"/>
    <w:pPr>
      <w:spacing w:after="0" w:line="240" w:lineRule="auto"/>
    </w:pPr>
  </w:style>
  <w:style w:type="paragraph" w:customStyle="1" w:styleId="articletext">
    <w:name w:val="articletext"/>
    <w:basedOn w:val="Normal"/>
    <w:next w:val="story-headline"/>
    <w:qFormat/>
    <w:rsid w:val="00EA4A60"/>
    <w:pPr>
      <w:spacing w:after="0" w:line="240" w:lineRule="auto"/>
    </w:pPr>
  </w:style>
  <w:style w:type="paragraph" w:customStyle="1" w:styleId="Normalization">
    <w:name w:val="Normalization"/>
    <w:basedOn w:val="Normal"/>
    <w:next w:val="articletext"/>
    <w:qFormat/>
    <w:rsid w:val="00EA4A60"/>
    <w:pPr>
      <w:spacing w:after="0" w:line="240" w:lineRule="auto"/>
    </w:pPr>
  </w:style>
  <w:style w:type="paragraph" w:customStyle="1" w:styleId="cardtextsmall">
    <w:name w:val="card text small"/>
    <w:basedOn w:val="Normal"/>
    <w:next w:val="story-body"/>
    <w:qFormat/>
    <w:rsid w:val="00EA4A60"/>
    <w:pPr>
      <w:spacing w:after="0" w:line="240" w:lineRule="auto"/>
    </w:pPr>
  </w:style>
  <w:style w:type="paragraph" w:customStyle="1" w:styleId="listlevel1">
    <w:name w:val="list level 1"/>
    <w:basedOn w:val="Normal"/>
    <w:next w:val="cardtextsmall"/>
    <w:qFormat/>
    <w:rsid w:val="00EA4A60"/>
    <w:pPr>
      <w:spacing w:after="0" w:line="240" w:lineRule="auto"/>
    </w:pPr>
  </w:style>
  <w:style w:type="paragraph" w:customStyle="1" w:styleId="CaseListNormal">
    <w:name w:val="Case List Normal"/>
    <w:basedOn w:val="Normal"/>
    <w:next w:val="story-dateline"/>
    <w:qFormat/>
    <w:rsid w:val="00EA4A60"/>
    <w:pPr>
      <w:spacing w:after="0" w:line="240" w:lineRule="auto"/>
    </w:pPr>
  </w:style>
  <w:style w:type="paragraph" w:customStyle="1" w:styleId="listlevel2">
    <w:name w:val="list level 2"/>
    <w:basedOn w:val="Normal"/>
    <w:next w:val="CaseListNormal"/>
    <w:qFormat/>
    <w:rsid w:val="00EA4A60"/>
    <w:pPr>
      <w:spacing w:after="0" w:line="240" w:lineRule="auto"/>
    </w:pPr>
  </w:style>
  <w:style w:type="paragraph" w:customStyle="1" w:styleId="listlevel3">
    <w:name w:val="list level 3"/>
    <w:basedOn w:val="CaseListNormal"/>
    <w:next w:val="Body"/>
    <w:qFormat/>
    <w:rsid w:val="00EA4A60"/>
  </w:style>
  <w:style w:type="paragraph" w:customStyle="1" w:styleId="PageNumber1">
    <w:name w:val="Page Number1"/>
    <w:basedOn w:val="Normal"/>
    <w:next w:val="Normal"/>
    <w:qFormat/>
    <w:rsid w:val="00EA4A60"/>
    <w:pPr>
      <w:spacing w:after="0" w:line="240" w:lineRule="auto"/>
    </w:pPr>
  </w:style>
  <w:style w:type="paragraph" w:customStyle="1" w:styleId="TimesNewRoman12">
    <w:name w:val="TimesNewRoman12"/>
    <w:next w:val="tagCharChar1Char"/>
    <w:qFormat/>
    <w:rsid w:val="00EA4A60"/>
    <w:pPr>
      <w:spacing w:after="200" w:line="276" w:lineRule="auto"/>
    </w:pPr>
  </w:style>
  <w:style w:type="paragraph" w:customStyle="1" w:styleId="htmlbody">
    <w:name w:val="htmlbody"/>
    <w:basedOn w:val="Normal"/>
    <w:next w:val="OmniPage1"/>
    <w:qFormat/>
    <w:rsid w:val="00EA4A60"/>
    <w:pPr>
      <w:spacing w:after="0" w:line="240" w:lineRule="auto"/>
    </w:pPr>
  </w:style>
  <w:style w:type="paragraph" w:customStyle="1" w:styleId="textChar">
    <w:name w:val="text Char"/>
    <w:basedOn w:val="Normal"/>
    <w:next w:val="TitlePageCenter"/>
    <w:autoRedefine/>
    <w:qFormat/>
    <w:rsid w:val="00EA4A60"/>
    <w:pPr>
      <w:spacing w:after="0" w:line="240" w:lineRule="auto"/>
    </w:pPr>
  </w:style>
  <w:style w:type="paragraph" w:customStyle="1" w:styleId="story-headline">
    <w:name w:val="story-headline"/>
    <w:basedOn w:val="Normal"/>
    <w:next w:val="ProjectTitleLine"/>
    <w:qFormat/>
    <w:rsid w:val="00EA4A60"/>
    <w:pPr>
      <w:spacing w:after="0" w:line="240" w:lineRule="auto"/>
    </w:pPr>
  </w:style>
  <w:style w:type="paragraph" w:customStyle="1" w:styleId="story-dateline">
    <w:name w:val="story-dateline"/>
    <w:basedOn w:val="Normal"/>
    <w:next w:val="cardChar1Char"/>
    <w:qFormat/>
    <w:rsid w:val="00EA4A60"/>
    <w:pPr>
      <w:spacing w:after="0" w:line="240" w:lineRule="auto"/>
    </w:pPr>
  </w:style>
  <w:style w:type="paragraph" w:customStyle="1" w:styleId="Corpotesto">
    <w:name w:val="Corpo testo"/>
    <w:basedOn w:val="Normal"/>
    <w:next w:val="CM44"/>
    <w:qFormat/>
    <w:rsid w:val="00EA4A60"/>
    <w:pPr>
      <w:spacing w:after="0" w:line="240" w:lineRule="auto"/>
    </w:pPr>
  </w:style>
  <w:style w:type="paragraph" w:customStyle="1" w:styleId="3text">
    <w:name w:val="3text"/>
    <w:basedOn w:val="Normal"/>
    <w:next w:val="Corpotesto"/>
    <w:qFormat/>
    <w:rsid w:val="00EA4A60"/>
    <w:pPr>
      <w:spacing w:after="0" w:line="240" w:lineRule="auto"/>
    </w:pPr>
  </w:style>
  <w:style w:type="paragraph" w:customStyle="1" w:styleId="tagCharChar1Char">
    <w:name w:val="tag Char Char1 Char"/>
    <w:qFormat/>
    <w:rsid w:val="00EA4A60"/>
    <w:pPr>
      <w:spacing w:after="200" w:line="276" w:lineRule="auto"/>
    </w:pPr>
  </w:style>
  <w:style w:type="paragraph" w:customStyle="1" w:styleId="OmniPage1">
    <w:name w:val="OmniPage #1"/>
    <w:basedOn w:val="Normal"/>
    <w:next w:val="StrikeThrough"/>
    <w:qFormat/>
    <w:rsid w:val="00EA4A60"/>
    <w:pPr>
      <w:spacing w:after="0" w:line="240" w:lineRule="auto"/>
    </w:pPr>
  </w:style>
  <w:style w:type="paragraph" w:customStyle="1" w:styleId="TitlePageCenter">
    <w:name w:val="Title Page Center"/>
    <w:basedOn w:val="Normal"/>
    <w:next w:val="textbodyblack"/>
    <w:autoRedefine/>
    <w:qFormat/>
    <w:rsid w:val="00EA4A60"/>
    <w:pPr>
      <w:spacing w:after="0" w:line="240" w:lineRule="auto"/>
    </w:pPr>
  </w:style>
  <w:style w:type="paragraph" w:customStyle="1" w:styleId="ProjectTitleLine">
    <w:name w:val="Project Title Line"/>
    <w:basedOn w:val="Normal"/>
    <w:next w:val="Normal"/>
    <w:autoRedefine/>
    <w:qFormat/>
    <w:rsid w:val="00EA4A60"/>
    <w:pPr>
      <w:spacing w:after="0" w:line="240" w:lineRule="auto"/>
    </w:pPr>
  </w:style>
  <w:style w:type="paragraph" w:customStyle="1" w:styleId="cardChar1Char">
    <w:name w:val="card Char1 Char"/>
    <w:basedOn w:val="Normal"/>
    <w:next w:val="StyleLeft02"/>
    <w:qFormat/>
    <w:rsid w:val="00EA4A60"/>
    <w:pPr>
      <w:spacing w:after="0" w:line="240" w:lineRule="auto"/>
    </w:pPr>
  </w:style>
  <w:style w:type="paragraph" w:customStyle="1" w:styleId="CM12">
    <w:name w:val="CM12"/>
    <w:basedOn w:val="Normal"/>
    <w:qFormat/>
    <w:rsid w:val="00EA4A60"/>
    <w:pPr>
      <w:spacing w:after="0" w:line="240" w:lineRule="auto"/>
    </w:pPr>
  </w:style>
  <w:style w:type="paragraph" w:customStyle="1" w:styleId="TextofCards">
    <w:name w:val="Text of Cards"/>
    <w:basedOn w:val="Normal"/>
    <w:next w:val="CM12"/>
    <w:qFormat/>
    <w:rsid w:val="00EA4A60"/>
    <w:pPr>
      <w:spacing w:after="0" w:line="240" w:lineRule="auto"/>
    </w:pPr>
  </w:style>
  <w:style w:type="paragraph" w:customStyle="1" w:styleId="CM44">
    <w:name w:val="CM44"/>
    <w:basedOn w:val="Normal"/>
    <w:qFormat/>
    <w:rsid w:val="00EA4A60"/>
    <w:pPr>
      <w:spacing w:after="0" w:line="240" w:lineRule="auto"/>
    </w:pPr>
  </w:style>
  <w:style w:type="paragraph" w:customStyle="1" w:styleId="StrikeThrough">
    <w:name w:val="Strike Through"/>
    <w:basedOn w:val="Normal"/>
    <w:next w:val="Normal"/>
    <w:qFormat/>
    <w:rsid w:val="00EA4A60"/>
    <w:pPr>
      <w:spacing w:after="0" w:line="240" w:lineRule="auto"/>
    </w:pPr>
  </w:style>
  <w:style w:type="paragraph" w:customStyle="1" w:styleId="textbodyblack">
    <w:name w:val="textbodyblack"/>
    <w:basedOn w:val="Normal"/>
    <w:next w:val="Pa5"/>
    <w:qFormat/>
    <w:rsid w:val="00EA4A60"/>
    <w:pPr>
      <w:spacing w:after="0" w:line="240" w:lineRule="auto"/>
    </w:pPr>
  </w:style>
  <w:style w:type="paragraph" w:customStyle="1" w:styleId="TitlePageBy">
    <w:name w:val="Title Page By"/>
    <w:basedOn w:val="textbodyblack"/>
    <w:next w:val="Normal"/>
    <w:autoRedefine/>
    <w:qFormat/>
    <w:rsid w:val="00EA4A60"/>
  </w:style>
  <w:style w:type="paragraph" w:customStyle="1" w:styleId="CiteCorrected">
    <w:name w:val="Cite Corrected"/>
    <w:basedOn w:val="Normal"/>
    <w:next w:val="tagline1"/>
    <w:qFormat/>
    <w:rsid w:val="00EA4A60"/>
    <w:pPr>
      <w:spacing w:after="0" w:line="240" w:lineRule="auto"/>
    </w:pPr>
  </w:style>
  <w:style w:type="paragraph" w:customStyle="1" w:styleId="NormalVerdana">
    <w:name w:val="Normal + Verdana"/>
    <w:aliases w:val="White,Normal + Arial,10 pt"/>
    <w:basedOn w:val="Normal"/>
    <w:next w:val="CiteCorrected"/>
    <w:qFormat/>
    <w:rsid w:val="00EA4A60"/>
    <w:pPr>
      <w:spacing w:after="0" w:line="240" w:lineRule="auto"/>
    </w:pPr>
  </w:style>
  <w:style w:type="paragraph" w:customStyle="1" w:styleId="StyleLeft02">
    <w:name w:val="Style Left:  0.2&quot;"/>
    <w:basedOn w:val="Normal"/>
    <w:next w:val="Block1"/>
    <w:qFormat/>
    <w:rsid w:val="00EA4A60"/>
    <w:pPr>
      <w:spacing w:after="0" w:line="240" w:lineRule="auto"/>
    </w:pPr>
  </w:style>
  <w:style w:type="paragraph" w:customStyle="1" w:styleId="Pa5">
    <w:name w:val="Pa5"/>
    <w:basedOn w:val="Normal"/>
    <w:uiPriority w:val="99"/>
    <w:qFormat/>
    <w:rsid w:val="00EA4A60"/>
    <w:pPr>
      <w:spacing w:after="0" w:line="240" w:lineRule="auto"/>
    </w:pPr>
  </w:style>
  <w:style w:type="paragraph" w:customStyle="1" w:styleId="tagline1">
    <w:name w:val="tagline"/>
    <w:basedOn w:val="Normal"/>
    <w:next w:val="cardCharCharCharCharChar"/>
    <w:qFormat/>
    <w:rsid w:val="00EA4A60"/>
    <w:pPr>
      <w:spacing w:after="0" w:line="240" w:lineRule="auto"/>
    </w:pPr>
  </w:style>
  <w:style w:type="paragraph" w:customStyle="1" w:styleId="Block1">
    <w:name w:val="Block1"/>
    <w:basedOn w:val="Normal"/>
    <w:next w:val="Normal"/>
    <w:uiPriority w:val="3"/>
    <w:qFormat/>
    <w:rsid w:val="00EA4A60"/>
    <w:pPr>
      <w:spacing w:after="0" w:line="240" w:lineRule="auto"/>
    </w:pPr>
  </w:style>
  <w:style w:type="paragraph" w:customStyle="1" w:styleId="Hat1">
    <w:name w:val="Hat1"/>
    <w:basedOn w:val="Normal"/>
    <w:next w:val="Normal"/>
    <w:uiPriority w:val="2"/>
    <w:qFormat/>
    <w:rsid w:val="00EA4A60"/>
    <w:pPr>
      <w:spacing w:after="0" w:line="240" w:lineRule="auto"/>
    </w:pPr>
  </w:style>
  <w:style w:type="paragraph" w:customStyle="1" w:styleId="post-subtitle">
    <w:name w:val="post-subtitle"/>
    <w:basedOn w:val="Normal"/>
    <w:qFormat/>
    <w:rsid w:val="00EA4A60"/>
    <w:pPr>
      <w:spacing w:after="0" w:line="240" w:lineRule="auto"/>
    </w:pPr>
  </w:style>
  <w:style w:type="paragraph" w:customStyle="1" w:styleId="Pa6">
    <w:name w:val="Pa6"/>
    <w:basedOn w:val="Normal"/>
    <w:qFormat/>
    <w:rsid w:val="00EA4A60"/>
    <w:pPr>
      <w:spacing w:after="0" w:line="240" w:lineRule="auto"/>
    </w:pPr>
  </w:style>
  <w:style w:type="paragraph" w:customStyle="1" w:styleId="NormalWeb3">
    <w:name w:val="Normal (Web)3"/>
    <w:basedOn w:val="Normal"/>
    <w:next w:val="CardTagCharChar"/>
    <w:qFormat/>
    <w:rsid w:val="00EA4A60"/>
    <w:pPr>
      <w:spacing w:after="0" w:line="240" w:lineRule="auto"/>
    </w:pPr>
  </w:style>
  <w:style w:type="paragraph" w:customStyle="1" w:styleId="noindent0">
    <w:name w:val="no_indent"/>
    <w:basedOn w:val="Normal"/>
    <w:next w:val="NormalWeb3"/>
    <w:qFormat/>
    <w:rsid w:val="00EA4A60"/>
    <w:pPr>
      <w:spacing w:after="0" w:line="240" w:lineRule="auto"/>
    </w:pPr>
  </w:style>
  <w:style w:type="paragraph" w:customStyle="1" w:styleId="cardCharCharCharCharChar">
    <w:name w:val="card Char Char Char Char Char"/>
    <w:basedOn w:val="Normal"/>
    <w:next w:val="fixed"/>
    <w:qFormat/>
    <w:rsid w:val="00EA4A60"/>
    <w:pPr>
      <w:spacing w:after="0" w:line="240" w:lineRule="auto"/>
    </w:pPr>
  </w:style>
  <w:style w:type="paragraph" w:customStyle="1" w:styleId="TOCHeading1">
    <w:name w:val="TOC Heading1"/>
    <w:basedOn w:val="Heading1"/>
    <w:next w:val="Normal"/>
    <w:uiPriority w:val="39"/>
    <w:qFormat/>
    <w:rsid w:val="00EA4A60"/>
    <w:pPr>
      <w:spacing w:before="480" w:line="240" w:lineRule="auto"/>
    </w:pPr>
  </w:style>
  <w:style w:type="paragraph" w:customStyle="1" w:styleId="HeaderFooter">
    <w:name w:val="Header &amp; Footer"/>
    <w:next w:val="ExecutiveSummarytext"/>
    <w:qFormat/>
    <w:rsid w:val="00EA4A60"/>
    <w:pPr>
      <w:spacing w:after="200" w:line="276" w:lineRule="auto"/>
    </w:pPr>
  </w:style>
  <w:style w:type="paragraph" w:customStyle="1" w:styleId="NoteLevel11">
    <w:name w:val="Note Level 11"/>
    <w:basedOn w:val="Normal"/>
    <w:next w:val="HeaderFooter"/>
    <w:uiPriority w:val="99"/>
    <w:qFormat/>
    <w:rsid w:val="00EA4A60"/>
    <w:pPr>
      <w:spacing w:after="0" w:line="240" w:lineRule="auto"/>
    </w:pPr>
  </w:style>
  <w:style w:type="paragraph" w:customStyle="1" w:styleId="CardTextUnderlined">
    <w:name w:val="Card Text Underlined"/>
    <w:basedOn w:val="Normal"/>
    <w:next w:val="NormalUnderline"/>
    <w:qFormat/>
    <w:rsid w:val="00EA4A60"/>
    <w:pPr>
      <w:spacing w:after="0" w:line="240" w:lineRule="auto"/>
    </w:pPr>
  </w:style>
  <w:style w:type="paragraph" w:customStyle="1" w:styleId="ReallySamllText">
    <w:name w:val="ReallySamllText"/>
    <w:basedOn w:val="Normal"/>
    <w:next w:val="CardTextUnderlined"/>
    <w:autoRedefine/>
    <w:qFormat/>
    <w:rsid w:val="00EA4A60"/>
    <w:pPr>
      <w:spacing w:after="0" w:line="240" w:lineRule="auto"/>
    </w:pPr>
  </w:style>
  <w:style w:type="paragraph" w:customStyle="1" w:styleId="HeaderDebate">
    <w:name w:val="Header Debate"/>
    <w:basedOn w:val="Normal"/>
    <w:next w:val="byline1"/>
    <w:qFormat/>
    <w:rsid w:val="00EA4A60"/>
    <w:pPr>
      <w:spacing w:after="0" w:line="240" w:lineRule="auto"/>
    </w:pPr>
  </w:style>
  <w:style w:type="paragraph" w:customStyle="1" w:styleId="Card6pt">
    <w:name w:val="Card 6pt"/>
    <w:basedOn w:val="Normal"/>
    <w:next w:val="HeaderDebate"/>
    <w:qFormat/>
    <w:rsid w:val="00EA4A60"/>
    <w:pPr>
      <w:spacing w:after="0" w:line="240" w:lineRule="auto"/>
    </w:pPr>
  </w:style>
  <w:style w:type="paragraph" w:customStyle="1" w:styleId="CardTagCharChar">
    <w:name w:val="Card Tag Char Char"/>
    <w:basedOn w:val="Normal"/>
    <w:next w:val="NoteLevel31"/>
    <w:qFormat/>
    <w:rsid w:val="00EA4A60"/>
    <w:pPr>
      <w:spacing w:after="0" w:line="240" w:lineRule="auto"/>
    </w:pPr>
  </w:style>
  <w:style w:type="paragraph" w:customStyle="1" w:styleId="fixed">
    <w:name w:val="fixed"/>
    <w:basedOn w:val="Normal"/>
    <w:next w:val="NoteLevel41"/>
    <w:qFormat/>
    <w:rsid w:val="00EA4A60"/>
    <w:pPr>
      <w:spacing w:after="0" w:line="240" w:lineRule="auto"/>
    </w:pPr>
  </w:style>
  <w:style w:type="paragraph" w:customStyle="1" w:styleId="textonormal">
    <w:name w:val="textonormal"/>
    <w:basedOn w:val="Normal"/>
    <w:next w:val="NoteLevel51"/>
    <w:qFormat/>
    <w:rsid w:val="00EA4A60"/>
    <w:pPr>
      <w:spacing w:after="0" w:line="240" w:lineRule="auto"/>
    </w:pPr>
  </w:style>
  <w:style w:type="paragraph" w:customStyle="1" w:styleId="TagCiteChar1">
    <w:name w:val="Tag / Cite Char"/>
    <w:basedOn w:val="Normal"/>
    <w:next w:val="textonormal"/>
    <w:qFormat/>
    <w:rsid w:val="00EA4A60"/>
    <w:pPr>
      <w:spacing w:after="0" w:line="240" w:lineRule="auto"/>
    </w:pPr>
  </w:style>
  <w:style w:type="paragraph" w:customStyle="1" w:styleId="PageNumber2">
    <w:name w:val="Page Number2"/>
    <w:basedOn w:val="Normal"/>
    <w:next w:val="Normal"/>
    <w:qFormat/>
    <w:rsid w:val="00EA4A60"/>
    <w:pPr>
      <w:spacing w:after="0" w:line="240" w:lineRule="auto"/>
    </w:pPr>
  </w:style>
  <w:style w:type="paragraph" w:customStyle="1" w:styleId="ExecutiveSummarytext">
    <w:name w:val="Executive Summary text"/>
    <w:basedOn w:val="Normal"/>
    <w:next w:val="Normal"/>
    <w:qFormat/>
    <w:rsid w:val="00EA4A60"/>
    <w:pPr>
      <w:spacing w:after="0" w:line="240" w:lineRule="auto"/>
    </w:pPr>
  </w:style>
  <w:style w:type="paragraph" w:customStyle="1" w:styleId="CardTextSmall0">
    <w:name w:val="Card Text Small"/>
    <w:basedOn w:val="Normal"/>
    <w:qFormat/>
    <w:rsid w:val="00EA4A60"/>
    <w:pPr>
      <w:spacing w:after="0" w:line="240" w:lineRule="auto"/>
    </w:pPr>
  </w:style>
  <w:style w:type="paragraph" w:customStyle="1" w:styleId="NormalUnderline">
    <w:name w:val="Normal Underline"/>
    <w:basedOn w:val="Normal"/>
    <w:next w:val="NoteLevel91"/>
    <w:qFormat/>
    <w:rsid w:val="00EA4A60"/>
    <w:pPr>
      <w:spacing w:after="0" w:line="240" w:lineRule="auto"/>
    </w:pPr>
  </w:style>
  <w:style w:type="paragraph" w:customStyle="1" w:styleId="byline1">
    <w:name w:val="byline1"/>
    <w:basedOn w:val="Normal"/>
    <w:qFormat/>
    <w:rsid w:val="00EA4A60"/>
    <w:pPr>
      <w:spacing w:after="0" w:line="240" w:lineRule="auto"/>
    </w:pPr>
  </w:style>
  <w:style w:type="paragraph" w:customStyle="1" w:styleId="PlaceholderText1">
    <w:name w:val="Placeholder Text1"/>
    <w:basedOn w:val="Normal"/>
    <w:next w:val="ImportantText"/>
    <w:qFormat/>
    <w:rsid w:val="00EA4A60"/>
    <w:pPr>
      <w:spacing w:after="0" w:line="240" w:lineRule="auto"/>
    </w:pPr>
  </w:style>
  <w:style w:type="paragraph" w:customStyle="1" w:styleId="NormalWeb1">
    <w:name w:val="Normal (Web)1"/>
    <w:basedOn w:val="Normal"/>
    <w:next w:val="PlaceholderText1"/>
    <w:qFormat/>
    <w:rsid w:val="00EA4A60"/>
    <w:pPr>
      <w:spacing w:after="0" w:line="240" w:lineRule="auto"/>
    </w:pPr>
  </w:style>
  <w:style w:type="paragraph" w:customStyle="1" w:styleId="NoteLevel31">
    <w:name w:val="Note Level 31"/>
    <w:basedOn w:val="Normal"/>
    <w:qFormat/>
    <w:rsid w:val="00EA4A60"/>
    <w:pPr>
      <w:spacing w:after="0" w:line="240" w:lineRule="auto"/>
    </w:pPr>
  </w:style>
  <w:style w:type="paragraph" w:customStyle="1" w:styleId="NoteLevel41">
    <w:name w:val="Note Level 41"/>
    <w:basedOn w:val="Normal"/>
    <w:next w:val="StyleBodyText11ptBlackUnderline"/>
    <w:qFormat/>
    <w:rsid w:val="00EA4A60"/>
    <w:pPr>
      <w:spacing w:after="0" w:line="240" w:lineRule="auto"/>
    </w:pPr>
  </w:style>
  <w:style w:type="paragraph" w:customStyle="1" w:styleId="NoteLevel51">
    <w:name w:val="Note Level 51"/>
    <w:basedOn w:val="Normal"/>
    <w:qFormat/>
    <w:rsid w:val="00EA4A60"/>
    <w:pPr>
      <w:spacing w:after="0" w:line="240" w:lineRule="auto"/>
    </w:pPr>
  </w:style>
  <w:style w:type="paragraph" w:customStyle="1" w:styleId="NoteLevel61">
    <w:name w:val="Note Level 61"/>
    <w:basedOn w:val="Normal"/>
    <w:next w:val="StyleBodyText11ptBoldBlack"/>
    <w:qFormat/>
    <w:rsid w:val="00EA4A60"/>
    <w:pPr>
      <w:spacing w:after="0" w:line="240" w:lineRule="auto"/>
    </w:pPr>
  </w:style>
  <w:style w:type="paragraph" w:customStyle="1" w:styleId="Subtitle1">
    <w:name w:val="Subtitle1"/>
    <w:basedOn w:val="Normal"/>
    <w:next w:val="NoteLevel61"/>
    <w:qFormat/>
    <w:rsid w:val="00EA4A60"/>
    <w:pPr>
      <w:spacing w:after="0" w:line="240" w:lineRule="auto"/>
    </w:pPr>
  </w:style>
  <w:style w:type="paragraph" w:customStyle="1" w:styleId="NoteLevel91">
    <w:name w:val="Note Level 91"/>
    <w:basedOn w:val="Normal"/>
    <w:qFormat/>
    <w:rsid w:val="00EA4A60"/>
    <w:pPr>
      <w:spacing w:after="0" w:line="240" w:lineRule="auto"/>
    </w:pPr>
  </w:style>
  <w:style w:type="paragraph" w:customStyle="1" w:styleId="ImportantText">
    <w:name w:val="Important Text"/>
    <w:basedOn w:val="Normal"/>
    <w:next w:val="Normal"/>
    <w:qFormat/>
    <w:rsid w:val="00EA4A60"/>
    <w:pPr>
      <w:spacing w:after="0" w:line="240" w:lineRule="auto"/>
    </w:pPr>
  </w:style>
  <w:style w:type="paragraph" w:customStyle="1" w:styleId="StyleBodyText11ptBlackUnderline">
    <w:name w:val="Style Body Text + 11 pt Black Underline"/>
    <w:basedOn w:val="Normal"/>
    <w:next w:val="ListContents"/>
    <w:qFormat/>
    <w:rsid w:val="00EA4A60"/>
    <w:pPr>
      <w:spacing w:after="0" w:line="240" w:lineRule="auto"/>
    </w:pPr>
  </w:style>
  <w:style w:type="paragraph" w:customStyle="1" w:styleId="StyleBodyText11ptBoldBlack">
    <w:name w:val="Style Body Text + 11 pt Bold Black"/>
    <w:basedOn w:val="Normal"/>
    <w:next w:val="StyleListContents11ptCustomColorRGB353132Underline"/>
    <w:qFormat/>
    <w:rsid w:val="00EA4A60"/>
    <w:pPr>
      <w:spacing w:after="0" w:line="240" w:lineRule="auto"/>
    </w:pPr>
  </w:style>
  <w:style w:type="paragraph" w:customStyle="1" w:styleId="NoteLevel71">
    <w:name w:val="Note Level 71"/>
    <w:basedOn w:val="Normal"/>
    <w:qFormat/>
    <w:rsid w:val="00EA4A60"/>
    <w:pPr>
      <w:spacing w:after="0" w:line="240" w:lineRule="auto"/>
    </w:pPr>
  </w:style>
  <w:style w:type="paragraph" w:customStyle="1" w:styleId="StyletinyBold">
    <w:name w:val="Style tiny + Bold"/>
    <w:basedOn w:val="TagF3"/>
    <w:qFormat/>
    <w:rsid w:val="00EA4A60"/>
  </w:style>
  <w:style w:type="paragraph" w:customStyle="1" w:styleId="NoteLevel81">
    <w:name w:val="Note Level 81"/>
    <w:basedOn w:val="Normal"/>
    <w:next w:val="StyletinyBold"/>
    <w:qFormat/>
    <w:rsid w:val="00EA4A60"/>
    <w:pPr>
      <w:spacing w:after="0" w:line="240" w:lineRule="auto"/>
    </w:pPr>
  </w:style>
  <w:style w:type="paragraph" w:customStyle="1" w:styleId="ListContents">
    <w:name w:val="List Contents"/>
    <w:basedOn w:val="Normal"/>
    <w:next w:val="Ununderlined"/>
    <w:qFormat/>
    <w:rsid w:val="00EA4A60"/>
    <w:pPr>
      <w:spacing w:after="0" w:line="240" w:lineRule="auto"/>
    </w:pPr>
  </w:style>
  <w:style w:type="paragraph" w:customStyle="1" w:styleId="StyleListContents11ptCustomColorRGB353132Underline">
    <w:name w:val="Style List Contents + 11 pt Custom Color(RGB(353132)) Underline"/>
    <w:basedOn w:val="Ununderlined"/>
    <w:qFormat/>
    <w:rsid w:val="00EA4A60"/>
  </w:style>
  <w:style w:type="paragraph" w:customStyle="1" w:styleId="Unimportant">
    <w:name w:val="Unimportant"/>
    <w:basedOn w:val="Normal"/>
    <w:next w:val="DebateCite"/>
    <w:qFormat/>
    <w:rsid w:val="00EA4A60"/>
    <w:pPr>
      <w:spacing w:after="0" w:line="240" w:lineRule="auto"/>
    </w:pPr>
  </w:style>
  <w:style w:type="paragraph" w:customStyle="1" w:styleId="Normal2Bold">
    <w:name w:val="Normal2 + Bold"/>
    <w:basedOn w:val="Normal"/>
    <w:next w:val="Unimportant"/>
    <w:qFormat/>
    <w:rsid w:val="00EA4A60"/>
    <w:pPr>
      <w:spacing w:after="0" w:line="240" w:lineRule="auto"/>
    </w:pPr>
  </w:style>
  <w:style w:type="paragraph" w:customStyle="1" w:styleId="Ununderlined">
    <w:name w:val="Ununderlined"/>
    <w:basedOn w:val="Normal"/>
    <w:next w:val="PreformattedText"/>
    <w:qFormat/>
    <w:rsid w:val="00EA4A60"/>
    <w:pPr>
      <w:spacing w:after="0" w:line="240" w:lineRule="auto"/>
    </w:pPr>
  </w:style>
  <w:style w:type="paragraph" w:customStyle="1" w:styleId="StyleCards12ptThickunderline">
    <w:name w:val="Style Cards + 12 pt Thick underline"/>
    <w:basedOn w:val="Normal"/>
    <w:qFormat/>
    <w:rsid w:val="00EA4A60"/>
    <w:pPr>
      <w:spacing w:after="0" w:line="240" w:lineRule="auto"/>
    </w:pPr>
  </w:style>
  <w:style w:type="paragraph" w:customStyle="1" w:styleId="DebateCite">
    <w:name w:val="Debate Cite"/>
    <w:basedOn w:val="Normal"/>
    <w:next w:val="Normaltag"/>
    <w:autoRedefine/>
    <w:qFormat/>
    <w:rsid w:val="00EA4A60"/>
    <w:pPr>
      <w:spacing w:after="0" w:line="240" w:lineRule="auto"/>
    </w:pPr>
  </w:style>
  <w:style w:type="paragraph" w:customStyle="1" w:styleId="PreformattedText">
    <w:name w:val="Preformatted Text"/>
    <w:basedOn w:val="Normal"/>
    <w:next w:val="Cardnon-underlined"/>
    <w:qFormat/>
    <w:rsid w:val="00EA4A60"/>
    <w:pPr>
      <w:spacing w:after="0" w:line="240" w:lineRule="auto"/>
    </w:pPr>
  </w:style>
  <w:style w:type="paragraph" w:customStyle="1" w:styleId="StyleHeading1Justified">
    <w:name w:val="Style Heading 1 + Justified"/>
    <w:basedOn w:val="Normal"/>
    <w:next w:val="Normal"/>
    <w:qFormat/>
    <w:rsid w:val="00EA4A60"/>
    <w:pPr>
      <w:spacing w:after="0" w:line="240" w:lineRule="auto"/>
    </w:pPr>
  </w:style>
  <w:style w:type="paragraph" w:customStyle="1" w:styleId="textunderline0">
    <w:name w:val="text underline"/>
    <w:basedOn w:val="Normal"/>
    <w:next w:val="Heading4Cite"/>
    <w:autoRedefine/>
    <w:qFormat/>
    <w:rsid w:val="00EA4A60"/>
    <w:pPr>
      <w:spacing w:after="0" w:line="240" w:lineRule="auto"/>
    </w:pPr>
  </w:style>
  <w:style w:type="paragraph" w:customStyle="1" w:styleId="DebateTag">
    <w:name w:val="Debate Tag"/>
    <w:basedOn w:val="Normal"/>
    <w:autoRedefine/>
    <w:qFormat/>
    <w:rsid w:val="00EA4A60"/>
    <w:pPr>
      <w:spacing w:after="0" w:line="240" w:lineRule="auto"/>
    </w:pPr>
  </w:style>
  <w:style w:type="paragraph" w:customStyle="1" w:styleId="BlockTitle4">
    <w:name w:val="%Block Title"/>
    <w:basedOn w:val="Heading1"/>
    <w:next w:val="PageNumber4"/>
    <w:qFormat/>
    <w:rsid w:val="00EA4A60"/>
    <w:pPr>
      <w:spacing w:before="480" w:line="240" w:lineRule="auto"/>
    </w:pPr>
  </w:style>
  <w:style w:type="paragraph" w:customStyle="1" w:styleId="MaggieTag">
    <w:name w:val="MaggieTag"/>
    <w:basedOn w:val="Heading2"/>
    <w:next w:val="BlockTitle4"/>
    <w:qFormat/>
    <w:rsid w:val="00EA4A60"/>
    <w:pPr>
      <w:spacing w:before="480" w:line="240" w:lineRule="auto"/>
    </w:pPr>
  </w:style>
  <w:style w:type="paragraph" w:customStyle="1" w:styleId="DottedUnderline">
    <w:name w:val="DottedUnderline"/>
    <w:basedOn w:val="Normal"/>
    <w:qFormat/>
    <w:rsid w:val="00EA4A60"/>
    <w:pPr>
      <w:spacing w:after="0" w:line="240" w:lineRule="auto"/>
    </w:pPr>
  </w:style>
  <w:style w:type="paragraph" w:customStyle="1" w:styleId="4">
    <w:name w:val="4"/>
    <w:basedOn w:val="Normal"/>
    <w:next w:val="DottedUnderline"/>
    <w:qFormat/>
    <w:rsid w:val="00EA4A60"/>
    <w:pPr>
      <w:spacing w:after="0" w:line="240" w:lineRule="auto"/>
    </w:pPr>
  </w:style>
  <w:style w:type="paragraph" w:customStyle="1" w:styleId="PageNumber4">
    <w:name w:val="Page Number4"/>
    <w:basedOn w:val="Normal"/>
    <w:next w:val="Normal"/>
    <w:qFormat/>
    <w:rsid w:val="00EA4A60"/>
    <w:pPr>
      <w:spacing w:after="0" w:line="240" w:lineRule="auto"/>
    </w:pPr>
  </w:style>
  <w:style w:type="character" w:customStyle="1" w:styleId="CARDChar">
    <w:name w:val="CARD Char"/>
    <w:link w:val="CARD2"/>
    <w:locked/>
    <w:rsid w:val="00EA4A60"/>
    <w:rPr>
      <w:rFonts w:ascii="Calibri" w:hAnsi="Calibri" w:cs="Calibri"/>
      <w:sz w:val="16"/>
    </w:rPr>
  </w:style>
  <w:style w:type="paragraph" w:customStyle="1" w:styleId="PageNumber5">
    <w:name w:val="Page Number5"/>
    <w:basedOn w:val="Normal"/>
    <w:next w:val="Normal"/>
    <w:qFormat/>
    <w:rsid w:val="00EA4A60"/>
    <w:pPr>
      <w:spacing w:after="0" w:line="240" w:lineRule="auto"/>
    </w:pPr>
  </w:style>
  <w:style w:type="paragraph" w:customStyle="1" w:styleId="CARD2">
    <w:name w:val="CARD"/>
    <w:basedOn w:val="Normal"/>
    <w:next w:val="PageNumber5"/>
    <w:link w:val="CARDChar"/>
    <w:qFormat/>
    <w:rsid w:val="00EA4A60"/>
    <w:pPr>
      <w:spacing w:after="0" w:line="240" w:lineRule="auto"/>
    </w:pPr>
    <w:rPr>
      <w:sz w:val="16"/>
    </w:rPr>
  </w:style>
  <w:style w:type="character" w:customStyle="1" w:styleId="HiddenBlockHeaderChar">
    <w:name w:val="Hidden Block Header Char"/>
    <w:link w:val="HiddenBlockHeader"/>
    <w:locked/>
    <w:rsid w:val="00EA4A60"/>
    <w:rPr>
      <w:rFonts w:ascii="Calibri" w:hAnsi="Calibri" w:cs="Calibri"/>
      <w:sz w:val="16"/>
    </w:rPr>
  </w:style>
  <w:style w:type="paragraph" w:customStyle="1" w:styleId="HiddenBlockHeader">
    <w:name w:val="Hidden Block Header"/>
    <w:basedOn w:val="Normal"/>
    <w:next w:val="Cardtext0"/>
    <w:link w:val="HiddenBlockHeaderChar"/>
    <w:qFormat/>
    <w:rsid w:val="00EA4A60"/>
    <w:pPr>
      <w:spacing w:after="0" w:line="240" w:lineRule="auto"/>
    </w:pPr>
    <w:rPr>
      <w:sz w:val="16"/>
    </w:rPr>
  </w:style>
  <w:style w:type="paragraph" w:customStyle="1" w:styleId="ThickUnderline">
    <w:name w:val="ThickUnderline"/>
    <w:qFormat/>
    <w:rsid w:val="00EA4A60"/>
    <w:pPr>
      <w:spacing w:after="200" w:line="276" w:lineRule="auto"/>
    </w:pPr>
  </w:style>
  <w:style w:type="character" w:customStyle="1" w:styleId="AAAcardChar">
    <w:name w:val="AAAcard Char"/>
    <w:link w:val="AAAcard"/>
    <w:locked/>
    <w:rsid w:val="00EA4A60"/>
    <w:rPr>
      <w:rFonts w:ascii="Calibri" w:hAnsi="Calibri" w:cs="Calibri"/>
      <w:sz w:val="16"/>
    </w:rPr>
  </w:style>
  <w:style w:type="paragraph" w:customStyle="1" w:styleId="citeunread">
    <w:name w:val="cite unread"/>
    <w:basedOn w:val="Normal"/>
    <w:next w:val="StyleStyle16pt"/>
    <w:qFormat/>
    <w:rsid w:val="00EA4A60"/>
    <w:pPr>
      <w:spacing w:after="0" w:line="240" w:lineRule="auto"/>
    </w:pPr>
  </w:style>
  <w:style w:type="paragraph" w:customStyle="1" w:styleId="AAAcard">
    <w:name w:val="AAAcard"/>
    <w:basedOn w:val="Normal"/>
    <w:next w:val="citeunread"/>
    <w:link w:val="AAAcardChar"/>
    <w:qFormat/>
    <w:rsid w:val="00EA4A60"/>
    <w:pPr>
      <w:spacing w:after="0" w:line="240" w:lineRule="auto"/>
    </w:pPr>
    <w:rPr>
      <w:sz w:val="16"/>
    </w:rPr>
  </w:style>
  <w:style w:type="paragraph" w:customStyle="1" w:styleId="read">
    <w:name w:val="read"/>
    <w:basedOn w:val="Normal"/>
    <w:next w:val="Normal"/>
    <w:qFormat/>
    <w:rsid w:val="00EA4A60"/>
    <w:pPr>
      <w:spacing w:after="0" w:line="240" w:lineRule="auto"/>
    </w:pPr>
  </w:style>
  <w:style w:type="paragraph" w:customStyle="1" w:styleId="Card-Underline">
    <w:name w:val="Card-Underline"/>
    <w:basedOn w:val="Normal"/>
    <w:next w:val="read"/>
    <w:qFormat/>
    <w:rsid w:val="00EA4A60"/>
    <w:pPr>
      <w:spacing w:after="0" w:line="240" w:lineRule="auto"/>
    </w:pPr>
  </w:style>
  <w:style w:type="paragraph" w:customStyle="1" w:styleId="PageNumber3">
    <w:name w:val="Page Number3"/>
    <w:basedOn w:val="Normal"/>
    <w:next w:val="Normal"/>
    <w:qFormat/>
    <w:rsid w:val="00EA4A60"/>
    <w:pPr>
      <w:spacing w:after="0" w:line="240" w:lineRule="auto"/>
    </w:pPr>
  </w:style>
  <w:style w:type="paragraph" w:customStyle="1" w:styleId="smalltext1">
    <w:name w:val="small text1"/>
    <w:basedOn w:val="Normal"/>
    <w:next w:val="Normal"/>
    <w:uiPriority w:val="4"/>
    <w:qFormat/>
    <w:rsid w:val="00EA4A60"/>
    <w:pPr>
      <w:spacing w:after="0" w:line="240" w:lineRule="auto"/>
    </w:pPr>
  </w:style>
  <w:style w:type="paragraph" w:customStyle="1" w:styleId="StyleStyle16pt">
    <w:name w:val="Style Style1 + 6 pt"/>
    <w:basedOn w:val="Normal"/>
    <w:qFormat/>
    <w:rsid w:val="00EA4A60"/>
    <w:pPr>
      <w:spacing w:after="0" w:line="240" w:lineRule="auto"/>
    </w:pPr>
  </w:style>
  <w:style w:type="paragraph" w:customStyle="1" w:styleId="CiteReal">
    <w:name w:val="Cite Real"/>
    <w:basedOn w:val="Normal"/>
    <w:next w:val="Normal"/>
    <w:qFormat/>
    <w:rsid w:val="00EA4A60"/>
    <w:pPr>
      <w:spacing w:after="0" w:line="240" w:lineRule="auto"/>
    </w:pPr>
  </w:style>
  <w:style w:type="paragraph" w:customStyle="1" w:styleId="PageNumber6">
    <w:name w:val="Page Number6"/>
    <w:basedOn w:val="Normal"/>
    <w:next w:val="Normal"/>
    <w:qFormat/>
    <w:rsid w:val="00EA4A60"/>
    <w:pPr>
      <w:spacing w:after="0" w:line="240" w:lineRule="auto"/>
    </w:pPr>
  </w:style>
  <w:style w:type="paragraph" w:customStyle="1" w:styleId="Subtitle2">
    <w:name w:val="Subtitle2"/>
    <w:basedOn w:val="Normal"/>
    <w:qFormat/>
    <w:rsid w:val="00EA4A60"/>
    <w:pPr>
      <w:spacing w:after="0" w:line="240" w:lineRule="auto"/>
    </w:pPr>
  </w:style>
  <w:style w:type="paragraph" w:customStyle="1" w:styleId="lastupdated">
    <w:name w:val="lastupdated"/>
    <w:basedOn w:val="Normal"/>
    <w:next w:val="Subtitle2"/>
    <w:qFormat/>
    <w:rsid w:val="00EA4A60"/>
    <w:pPr>
      <w:spacing w:after="0" w:line="240" w:lineRule="auto"/>
    </w:pPr>
  </w:style>
  <w:style w:type="paragraph" w:customStyle="1" w:styleId="bodyintro">
    <w:name w:val="bodyintro"/>
    <w:basedOn w:val="Normal"/>
    <w:uiPriority w:val="99"/>
    <w:qFormat/>
    <w:rsid w:val="00EA4A60"/>
    <w:pPr>
      <w:spacing w:after="0" w:line="240" w:lineRule="auto"/>
    </w:pPr>
  </w:style>
  <w:style w:type="paragraph" w:customStyle="1" w:styleId="hn-byline">
    <w:name w:val="hn-byline"/>
    <w:basedOn w:val="Normal"/>
    <w:next w:val="bodyintro"/>
    <w:qFormat/>
    <w:rsid w:val="00EA4A60"/>
    <w:pPr>
      <w:spacing w:after="0" w:line="240" w:lineRule="auto"/>
    </w:pPr>
  </w:style>
  <w:style w:type="paragraph" w:customStyle="1" w:styleId="indent">
    <w:name w:val="indent"/>
    <w:basedOn w:val="Normal"/>
    <w:qFormat/>
    <w:rsid w:val="00EA4A60"/>
    <w:pPr>
      <w:spacing w:after="0" w:line="240" w:lineRule="auto"/>
    </w:pPr>
  </w:style>
  <w:style w:type="paragraph" w:customStyle="1" w:styleId="articleinfo">
    <w:name w:val="articleinfo"/>
    <w:basedOn w:val="Normal"/>
    <w:next w:val="indent"/>
    <w:qFormat/>
    <w:rsid w:val="00EA4A60"/>
    <w:pPr>
      <w:spacing w:after="0" w:line="240" w:lineRule="auto"/>
    </w:pPr>
  </w:style>
  <w:style w:type="paragraph" w:customStyle="1" w:styleId="PageNumber7">
    <w:name w:val="Page Number7"/>
    <w:basedOn w:val="Normal"/>
    <w:next w:val="Normal"/>
    <w:qFormat/>
    <w:rsid w:val="00EA4A60"/>
    <w:pPr>
      <w:spacing w:after="0" w:line="240" w:lineRule="auto"/>
    </w:pPr>
  </w:style>
  <w:style w:type="paragraph" w:customStyle="1" w:styleId="OmniPage4">
    <w:name w:val="OmniPage #4"/>
    <w:basedOn w:val="Normal"/>
    <w:qFormat/>
    <w:rsid w:val="00EA4A60"/>
    <w:pPr>
      <w:spacing w:after="0" w:line="240" w:lineRule="auto"/>
    </w:pPr>
  </w:style>
  <w:style w:type="paragraph" w:customStyle="1" w:styleId="OmniPage10">
    <w:name w:val="OmniPage #10"/>
    <w:basedOn w:val="Normal"/>
    <w:qFormat/>
    <w:rsid w:val="00EA4A60"/>
    <w:pPr>
      <w:spacing w:after="0" w:line="240" w:lineRule="auto"/>
    </w:pPr>
  </w:style>
  <w:style w:type="paragraph" w:customStyle="1" w:styleId="PageNumber8">
    <w:name w:val="Page Number8"/>
    <w:basedOn w:val="Normal"/>
    <w:next w:val="Normal"/>
    <w:uiPriority w:val="99"/>
    <w:qFormat/>
    <w:rsid w:val="00EA4A60"/>
    <w:pPr>
      <w:spacing w:after="0" w:line="240" w:lineRule="auto"/>
    </w:pPr>
  </w:style>
  <w:style w:type="paragraph" w:customStyle="1" w:styleId="center">
    <w:name w:val="center"/>
    <w:basedOn w:val="Normal"/>
    <w:qFormat/>
    <w:rsid w:val="00EA4A60"/>
    <w:pPr>
      <w:spacing w:after="0" w:line="240" w:lineRule="auto"/>
    </w:pPr>
  </w:style>
  <w:style w:type="character" w:customStyle="1" w:styleId="Style5Char">
    <w:name w:val="Style5 Char"/>
    <w:link w:val="Style5"/>
    <w:uiPriority w:val="4"/>
    <w:locked/>
    <w:rsid w:val="00EA4A60"/>
    <w:rPr>
      <w:rFonts w:ascii="Times New Roman" w:eastAsia="Times New Roman" w:hAnsi="Times New Roman" w:cs="Times New Roman"/>
      <w:sz w:val="16"/>
    </w:rPr>
  </w:style>
  <w:style w:type="paragraph" w:customStyle="1" w:styleId="Style5">
    <w:name w:val="Style5"/>
    <w:basedOn w:val="Normal"/>
    <w:link w:val="Style5Char"/>
    <w:uiPriority w:val="4"/>
    <w:qFormat/>
    <w:rsid w:val="00EA4A60"/>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EA4A60"/>
    <w:rPr>
      <w:rFonts w:ascii="Times New Roman" w:eastAsia="Times New Roman" w:hAnsi="Times New Roman" w:cs="Times New Roman"/>
      <w:b/>
    </w:rPr>
  </w:style>
  <w:style w:type="paragraph" w:customStyle="1" w:styleId="Style100">
    <w:name w:val="Style10"/>
    <w:basedOn w:val="Normal"/>
    <w:link w:val="Style10Char"/>
    <w:qFormat/>
    <w:rsid w:val="00EA4A60"/>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EA4A60"/>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EA4A60"/>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EA4A60"/>
    <w:rPr>
      <w:shd w:val="clear" w:color="auto" w:fill="FFFFFF"/>
    </w:rPr>
  </w:style>
  <w:style w:type="paragraph" w:customStyle="1" w:styleId="BodyText20">
    <w:name w:val="Body Text2"/>
    <w:basedOn w:val="Normal"/>
    <w:link w:val="Bodytext1"/>
    <w:qFormat/>
    <w:rsid w:val="00EA4A60"/>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EA4A60"/>
    <w:rPr>
      <w:rFonts w:eastAsia="Calibri"/>
      <w:color w:val="auto"/>
      <w:szCs w:val="22"/>
    </w:rPr>
  </w:style>
  <w:style w:type="paragraph" w:customStyle="1" w:styleId="StyleCardsGeorgia12ptBoldThickunderlineBorderSin">
    <w:name w:val="Style Cards + Georgia 12 pt Bold Thick underline Border: : (Sin..."/>
    <w:basedOn w:val="Normal"/>
    <w:qFormat/>
    <w:rsid w:val="00EA4A60"/>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EA4A60"/>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EA4A60"/>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EA4A60"/>
    <w:pPr>
      <w:spacing w:after="200" w:line="276" w:lineRule="auto"/>
      <w:contextualSpacing/>
    </w:pPr>
    <w:rPr>
      <w:rFonts w:eastAsia="Malgun Gothic"/>
      <w:sz w:val="24"/>
      <w:u w:val="single"/>
    </w:rPr>
  </w:style>
  <w:style w:type="paragraph" w:customStyle="1" w:styleId="txttitle">
    <w:name w:val="txttitle"/>
    <w:basedOn w:val="Normal"/>
    <w:qFormat/>
    <w:rsid w:val="00EA4A60"/>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EA4A60"/>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EA4A60"/>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EA4A60"/>
    <w:pPr>
      <w:spacing w:before="100" w:beforeAutospacing="1" w:after="100" w:afterAutospacing="1" w:line="240" w:lineRule="auto"/>
    </w:pPr>
    <w:rPr>
      <w:sz w:val="24"/>
    </w:rPr>
  </w:style>
  <w:style w:type="paragraph" w:customStyle="1" w:styleId="ecmsonormal">
    <w:name w:val="ec_msonormal"/>
    <w:basedOn w:val="Normal"/>
    <w:qFormat/>
    <w:rsid w:val="00EA4A60"/>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EA4A60"/>
    <w:pPr>
      <w:spacing w:before="100" w:beforeAutospacing="1" w:after="100" w:afterAutospacing="1" w:line="240" w:lineRule="auto"/>
    </w:pPr>
    <w:rPr>
      <w:sz w:val="24"/>
    </w:rPr>
  </w:style>
  <w:style w:type="paragraph" w:customStyle="1" w:styleId="TagCiteShells">
    <w:name w:val="Tag/Cite/Shells"/>
    <w:basedOn w:val="Normal"/>
    <w:qFormat/>
    <w:rsid w:val="00EA4A60"/>
    <w:pPr>
      <w:spacing w:after="0" w:line="240" w:lineRule="auto"/>
    </w:pPr>
    <w:rPr>
      <w:b/>
    </w:rPr>
  </w:style>
  <w:style w:type="paragraph" w:customStyle="1" w:styleId="DefinitionTerm">
    <w:name w:val="Definition Term"/>
    <w:basedOn w:val="Normal"/>
    <w:next w:val="Normal"/>
    <w:qFormat/>
    <w:rsid w:val="00EA4A60"/>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EA4A60"/>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EA4A60"/>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EA4A60"/>
    <w:pPr>
      <w:spacing w:after="0" w:line="240" w:lineRule="auto"/>
    </w:pPr>
    <w:rPr>
      <w:rFonts w:ascii="Arial Narrow" w:eastAsia="Calibri" w:hAnsi="Arial Narrow"/>
    </w:rPr>
  </w:style>
  <w:style w:type="character" w:customStyle="1" w:styleId="StyleStyle49pt9Char">
    <w:name w:val="Style Style4 + 9 pt9 Char"/>
    <w:link w:val="StyleStyle49pt9"/>
    <w:locked/>
    <w:rsid w:val="00EA4A60"/>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EA4A60"/>
    <w:pPr>
      <w:numPr>
        <w:numId w:val="0"/>
      </w:numPr>
    </w:pPr>
    <w:rPr>
      <w:rFonts w:eastAsia="SimSun"/>
      <w:lang w:eastAsia="zh-CN"/>
    </w:rPr>
  </w:style>
  <w:style w:type="paragraph" w:customStyle="1" w:styleId="2ndLevel-TAG">
    <w:name w:val="2nd Level - TAG"/>
    <w:basedOn w:val="Normal"/>
    <w:next w:val="Normal"/>
    <w:qFormat/>
    <w:rsid w:val="00EA4A60"/>
    <w:pPr>
      <w:spacing w:after="0" w:line="240" w:lineRule="auto"/>
    </w:pPr>
  </w:style>
  <w:style w:type="paragraph" w:customStyle="1" w:styleId="CM14">
    <w:name w:val="CM14"/>
    <w:basedOn w:val="Normal"/>
    <w:qFormat/>
    <w:rsid w:val="00EA4A60"/>
    <w:pPr>
      <w:spacing w:after="0" w:line="240" w:lineRule="auto"/>
    </w:pPr>
  </w:style>
  <w:style w:type="paragraph" w:customStyle="1" w:styleId="DebateBlocking">
    <w:name w:val="DebateBlocking"/>
    <w:basedOn w:val="Normal"/>
    <w:next w:val="Nothing"/>
    <w:uiPriority w:val="99"/>
    <w:qFormat/>
    <w:rsid w:val="00EA4A60"/>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EA4A60"/>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EA4A60"/>
    <w:pPr>
      <w:spacing w:after="0" w:line="240" w:lineRule="auto"/>
    </w:pPr>
    <w:rPr>
      <w:rFonts w:eastAsia="Cambria" w:cs="Times New Roman"/>
      <w:szCs w:val="16"/>
    </w:rPr>
  </w:style>
  <w:style w:type="paragraph" w:customStyle="1" w:styleId="CiteLittle">
    <w:name w:val="Cite Little"/>
    <w:next w:val="Normal"/>
    <w:qFormat/>
    <w:rsid w:val="00EA4A60"/>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EA4A6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EA4A60"/>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EA4A60"/>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EA4A60"/>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EA4A60"/>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EA4A60"/>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EA4A60"/>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EA4A60"/>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EA4A60"/>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EA4A60"/>
    <w:rPr>
      <w:rFonts w:ascii="Consolas" w:hAnsi="Consolas" w:cs="Calibri"/>
      <w:sz w:val="21"/>
      <w:szCs w:val="21"/>
    </w:rPr>
  </w:style>
  <w:style w:type="paragraph" w:customStyle="1" w:styleId="StylePlainTextTimesNewRomanBold">
    <w:name w:val="Style Plain Text + Times New Roman Bold"/>
    <w:basedOn w:val="PlainText"/>
    <w:qFormat/>
    <w:rsid w:val="00EA4A60"/>
    <w:rPr>
      <w:rFonts w:ascii="Courier" w:eastAsia="Cambria" w:hAnsi="Courier" w:cs="Times New Roman"/>
      <w:sz w:val="21"/>
      <w:szCs w:val="21"/>
    </w:rPr>
  </w:style>
  <w:style w:type="paragraph" w:customStyle="1" w:styleId="hotroute2">
    <w:name w:val="hotroute"/>
    <w:basedOn w:val="Normal"/>
    <w:qFormat/>
    <w:rsid w:val="00EA4A60"/>
    <w:pPr>
      <w:spacing w:after="0" w:line="240" w:lineRule="auto"/>
      <w:ind w:left="288"/>
    </w:pPr>
  </w:style>
  <w:style w:type="character" w:customStyle="1" w:styleId="ReallyFuckingSmallChar">
    <w:name w:val="Really Fucking Small Char"/>
    <w:link w:val="ReallyFuckingSmall0"/>
    <w:locked/>
    <w:rsid w:val="00EA4A60"/>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EA4A60"/>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EA4A60"/>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EA4A60"/>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EA4A60"/>
    <w:pPr>
      <w:spacing w:before="280" w:line="221" w:lineRule="atLeast"/>
    </w:pPr>
    <w:rPr>
      <w:rFonts w:ascii="Baskerville" w:eastAsia="Times New Roman" w:hAnsi="Baskerville"/>
      <w:color w:val="auto"/>
    </w:rPr>
  </w:style>
  <w:style w:type="paragraph" w:customStyle="1" w:styleId="IndexHeader">
    <w:name w:val="Index Header"/>
    <w:basedOn w:val="Normal"/>
    <w:qFormat/>
    <w:rsid w:val="00EA4A60"/>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EA4A60"/>
    <w:pPr>
      <w:spacing w:after="0" w:line="240" w:lineRule="auto"/>
    </w:pPr>
    <w:rPr>
      <w:rFonts w:ascii="Times" w:eastAsia="Times" w:hAnsi="Times"/>
      <w:szCs w:val="20"/>
    </w:rPr>
  </w:style>
  <w:style w:type="paragraph" w:customStyle="1" w:styleId="CardNU">
    <w:name w:val="CardNU"/>
    <w:basedOn w:val="Normal"/>
    <w:qFormat/>
    <w:rsid w:val="00EA4A60"/>
    <w:pPr>
      <w:spacing w:after="0" w:line="240" w:lineRule="auto"/>
    </w:pPr>
    <w:rPr>
      <w:rFonts w:ascii="Times" w:eastAsia="Times" w:hAnsi="Times"/>
      <w:sz w:val="14"/>
      <w:szCs w:val="20"/>
    </w:rPr>
  </w:style>
  <w:style w:type="paragraph" w:customStyle="1" w:styleId="Style30">
    <w:name w:val="Style 3"/>
    <w:basedOn w:val="Normal"/>
    <w:qFormat/>
    <w:rsid w:val="00EA4A60"/>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EA4A60"/>
    <w:pPr>
      <w:spacing w:after="60" w:line="240" w:lineRule="auto"/>
    </w:pPr>
    <w:rPr>
      <w:rFonts w:ascii="Times New Roman" w:eastAsia="Times New Roman" w:hAnsi="Times New Roman"/>
      <w:sz w:val="18"/>
    </w:rPr>
  </w:style>
  <w:style w:type="paragraph" w:customStyle="1" w:styleId="OmniPage8">
    <w:name w:val="OmniPage #8"/>
    <w:basedOn w:val="Normal"/>
    <w:qFormat/>
    <w:rsid w:val="00EA4A60"/>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EA4A60"/>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EA4A60"/>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EA4A60"/>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EA4A60"/>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EA4A60"/>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EA4A60"/>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EA4A60"/>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EA4A60"/>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EA4A60"/>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EA4A60"/>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EA4A60"/>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EA4A60"/>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EA4A60"/>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EA4A60"/>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EA4A60"/>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EA4A60"/>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EA4A60"/>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EA4A60"/>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EA4A60"/>
    <w:pPr>
      <w:spacing w:after="0" w:line="240" w:lineRule="auto"/>
    </w:pPr>
    <w:rPr>
      <w:rFonts w:ascii="Times New Roman" w:eastAsia="Times New Roman" w:hAnsi="Times New Roman"/>
    </w:rPr>
  </w:style>
  <w:style w:type="paragraph" w:customStyle="1" w:styleId="Style16">
    <w:name w:val="Style 16"/>
    <w:basedOn w:val="Normal"/>
    <w:qFormat/>
    <w:rsid w:val="00EA4A60"/>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EA4A60"/>
    <w:rPr>
      <w:rFonts w:ascii="Times New Roman" w:eastAsia="Times New Roman" w:hAnsi="Times New Roman" w:cs="Calibri"/>
      <w:sz w:val="16"/>
    </w:rPr>
  </w:style>
  <w:style w:type="paragraph" w:customStyle="1" w:styleId="smalltext0">
    <w:name w:val="smalltext"/>
    <w:basedOn w:val="Normal"/>
    <w:link w:val="smalltextChar0"/>
    <w:qFormat/>
    <w:rsid w:val="00EA4A60"/>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EA4A60"/>
    <w:pPr>
      <w:spacing w:after="120"/>
    </w:pPr>
    <w:rPr>
      <w:rFonts w:eastAsia="Times New Roman"/>
      <w:color w:val="auto"/>
    </w:rPr>
  </w:style>
  <w:style w:type="paragraph" w:customStyle="1" w:styleId="headingChar">
    <w:name w:val="heading Char"/>
    <w:basedOn w:val="Normal"/>
    <w:qFormat/>
    <w:rsid w:val="00EA4A60"/>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EA4A60"/>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EA4A60"/>
    <w:rPr>
      <w:u w:val="single"/>
    </w:rPr>
  </w:style>
  <w:style w:type="paragraph" w:customStyle="1" w:styleId="UnderlineText">
    <w:name w:val="Underline Text"/>
    <w:basedOn w:val="Normal"/>
    <w:link w:val="UnderlineTextChar"/>
    <w:qFormat/>
    <w:rsid w:val="00EA4A60"/>
    <w:pPr>
      <w:spacing w:after="0" w:line="240" w:lineRule="auto"/>
      <w:ind w:left="288"/>
    </w:pPr>
    <w:rPr>
      <w:rFonts w:asciiTheme="minorHAnsi" w:hAnsiTheme="minorHAnsi" w:cstheme="minorBidi"/>
      <w:u w:val="single"/>
    </w:rPr>
  </w:style>
  <w:style w:type="character" w:customStyle="1" w:styleId="Size8Char">
    <w:name w:val="Size 8 Char"/>
    <w:link w:val="Size8"/>
    <w:locked/>
    <w:rsid w:val="00EA4A60"/>
    <w:rPr>
      <w:rFonts w:ascii="Times New Roman" w:eastAsia="Times New Roman" w:hAnsi="Times New Roman" w:cs="Times New Roman"/>
      <w:sz w:val="16"/>
    </w:rPr>
  </w:style>
  <w:style w:type="paragraph" w:customStyle="1" w:styleId="Size8">
    <w:name w:val="Size 8"/>
    <w:link w:val="Size8Char"/>
    <w:qFormat/>
    <w:rsid w:val="00EA4A60"/>
    <w:pPr>
      <w:spacing w:after="0" w:line="240" w:lineRule="auto"/>
    </w:pPr>
    <w:rPr>
      <w:rFonts w:ascii="Times New Roman" w:eastAsia="Times New Roman" w:hAnsi="Times New Roman" w:cs="Times New Roman"/>
      <w:sz w:val="16"/>
    </w:rPr>
  </w:style>
  <w:style w:type="paragraph" w:customStyle="1" w:styleId="RegularCite">
    <w:name w:val="Regular Cite"/>
    <w:qFormat/>
    <w:rsid w:val="00EA4A60"/>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EA4A60"/>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EA4A60"/>
    <w:rPr>
      <w:rFonts w:ascii="Times New Roman" w:eastAsia="Times New Roman" w:hAnsi="Times New Roman" w:cs="Times New Roman"/>
      <w:sz w:val="16"/>
    </w:rPr>
  </w:style>
  <w:style w:type="paragraph" w:customStyle="1" w:styleId="Size6">
    <w:name w:val="Size 6"/>
    <w:link w:val="Size6Char"/>
    <w:qFormat/>
    <w:rsid w:val="00EA4A60"/>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EA4A60"/>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EA4A60"/>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EA4A60"/>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EA4A6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EA4A60"/>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EA4A60"/>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EA4A6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EA4A60"/>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EA4A60"/>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EA4A6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EA4A60"/>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EA4A60"/>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EA4A60"/>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EA4A60"/>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EA4A60"/>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EA4A60"/>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EA4A60"/>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EA4A60"/>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EA4A60"/>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EA4A60"/>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EA4A60"/>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EA4A60"/>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EA4A60"/>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EA4A60"/>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EA4A60"/>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EA4A60"/>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EA4A60"/>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EA4A60"/>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EA4A60"/>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EA4A60"/>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EA4A60"/>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EA4A60"/>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EA4A60"/>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EA4A60"/>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EA4A60"/>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EA4A60"/>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EA4A60"/>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EA4A60"/>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EA4A60"/>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EA4A60"/>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EA4A60"/>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EA4A60"/>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EA4A60"/>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EA4A60"/>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EA4A60"/>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EA4A60"/>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EA4A60"/>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EA4A60"/>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EA4A60"/>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EA4A60"/>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EA4A60"/>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EA4A60"/>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EA4A60"/>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EA4A60"/>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EA4A60"/>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EA4A60"/>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EA4A60"/>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EA4A60"/>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EA4A60"/>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EA4A60"/>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EA4A60"/>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EA4A60"/>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EA4A60"/>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EA4A60"/>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EA4A60"/>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EA4A60"/>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EA4A60"/>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EA4A60"/>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EA4A60"/>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EA4A60"/>
    <w:rPr>
      <w:rFonts w:ascii="Arial Narrow" w:eastAsia="SimSun" w:hAnsi="Arial Narrow" w:cs="Calibri"/>
      <w:b/>
      <w:lang w:eastAsia="zh-CN"/>
    </w:rPr>
  </w:style>
  <w:style w:type="paragraph" w:customStyle="1" w:styleId="TagCite3">
    <w:name w:val="Tag Cite"/>
    <w:basedOn w:val="PageHeader"/>
    <w:link w:val="TagCiteChar2"/>
    <w:qFormat/>
    <w:rsid w:val="00EA4A60"/>
    <w:rPr>
      <w:rFonts w:ascii="Arial Narrow" w:eastAsia="SimSun" w:hAnsi="Arial Narrow"/>
      <w:b/>
      <w:sz w:val="22"/>
      <w:lang w:eastAsia="zh-CN"/>
    </w:rPr>
  </w:style>
  <w:style w:type="paragraph" w:customStyle="1" w:styleId="Tiny-WFU">
    <w:name w:val="Tiny-WFU"/>
    <w:basedOn w:val="Normal"/>
    <w:qFormat/>
    <w:rsid w:val="00EA4A60"/>
    <w:pPr>
      <w:spacing w:after="0" w:line="240" w:lineRule="auto"/>
    </w:pPr>
    <w:rPr>
      <w:rFonts w:ascii="Cambria" w:eastAsia="Malgun Gothic" w:hAnsi="Cambria"/>
      <w:sz w:val="12"/>
      <w:lang w:eastAsia="ko-KR"/>
    </w:rPr>
  </w:style>
  <w:style w:type="paragraph" w:customStyle="1" w:styleId="Indentation">
    <w:name w:val="Indentation"/>
    <w:basedOn w:val="Normal"/>
    <w:qFormat/>
    <w:rsid w:val="00EA4A60"/>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EA4A60"/>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EA4A60"/>
    <w:rPr>
      <w:strike/>
      <w:sz w:val="16"/>
      <w:szCs w:val="16"/>
    </w:rPr>
  </w:style>
  <w:style w:type="paragraph" w:customStyle="1" w:styleId="Language">
    <w:name w:val="Language"/>
    <w:next w:val="Normal"/>
    <w:link w:val="LanguageChar"/>
    <w:qFormat/>
    <w:rsid w:val="00EA4A60"/>
    <w:pPr>
      <w:spacing w:after="0" w:line="240" w:lineRule="auto"/>
    </w:pPr>
    <w:rPr>
      <w:strike/>
      <w:sz w:val="16"/>
      <w:szCs w:val="16"/>
    </w:rPr>
  </w:style>
  <w:style w:type="paragraph" w:customStyle="1" w:styleId="Pa4">
    <w:name w:val="Pa4"/>
    <w:basedOn w:val="Normal"/>
    <w:next w:val="Normal"/>
    <w:qFormat/>
    <w:rsid w:val="00EA4A60"/>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EA4A60"/>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EA4A60"/>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EA4A60"/>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EA4A60"/>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EA4A60"/>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EA4A60"/>
    <w:pPr>
      <w:numPr>
        <w:numId w:val="0"/>
      </w:numPr>
    </w:pPr>
    <w:rPr>
      <w:rFonts w:eastAsia="SimSun"/>
      <w:b/>
      <w:bCs/>
      <w:lang w:eastAsia="zh-CN"/>
    </w:rPr>
  </w:style>
  <w:style w:type="character" w:customStyle="1" w:styleId="StyleStyle49pt10Char">
    <w:name w:val="Style Style4 + 9 pt10 Char"/>
    <w:basedOn w:val="Style4Char"/>
    <w:link w:val="StyleStyle49pt10"/>
    <w:locked/>
    <w:rsid w:val="00EA4A60"/>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EA4A60"/>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EA4A60"/>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EA4A60"/>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EA4A60"/>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EA4A60"/>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EA4A60"/>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EA4A60"/>
    <w:pPr>
      <w:numPr>
        <w:numId w:val="0"/>
      </w:numPr>
    </w:pPr>
    <w:rPr>
      <w:rFonts w:eastAsia="Times New Roman"/>
      <w:lang w:eastAsia="zh-CN"/>
    </w:rPr>
  </w:style>
  <w:style w:type="paragraph" w:customStyle="1" w:styleId="TxBr41p1">
    <w:name w:val="TxBr_41p1"/>
    <w:basedOn w:val="Normal"/>
    <w:qFormat/>
    <w:rsid w:val="00EA4A60"/>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EA4A60"/>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EA4A60"/>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EA4A60"/>
    <w:pPr>
      <w:spacing w:after="0" w:line="240" w:lineRule="auto"/>
      <w:jc w:val="both"/>
    </w:pPr>
    <w:rPr>
      <w:b/>
      <w:color w:val="000000"/>
      <w:sz w:val="16"/>
      <w:u w:val="single"/>
    </w:rPr>
  </w:style>
  <w:style w:type="character" w:customStyle="1" w:styleId="StyleUnderline9ptChar">
    <w:name w:val="Style Underline + 9 pt Char"/>
    <w:link w:val="StyleUnderline9pt"/>
    <w:locked/>
    <w:rsid w:val="00EA4A60"/>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EA4A60"/>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EA4A60"/>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EA4A60"/>
    <w:rPr>
      <w:rFonts w:ascii="Times New Roman" w:eastAsia="SimSun" w:hAnsi="Times New Roman" w:cs="Times New Roman"/>
      <w:b/>
      <w:u w:val="single"/>
    </w:rPr>
  </w:style>
  <w:style w:type="paragraph" w:customStyle="1" w:styleId="EmphasisText">
    <w:name w:val="Emphasis Text"/>
    <w:basedOn w:val="UnderlinedText"/>
    <w:link w:val="EmphasisTextChar"/>
    <w:qFormat/>
    <w:rsid w:val="00EA4A60"/>
    <w:rPr>
      <w:rFonts w:ascii="Times New Roman" w:eastAsia="SimSun" w:hAnsi="Times New Roman" w:cs="Times New Roman"/>
      <w:u w:val="single"/>
    </w:rPr>
  </w:style>
  <w:style w:type="character" w:customStyle="1" w:styleId="Stylecard9ptChar">
    <w:name w:val="Style card + 9 pt Char"/>
    <w:basedOn w:val="cardChar0"/>
    <w:link w:val="Stylecard9pt"/>
    <w:locked/>
    <w:rsid w:val="00EA4A60"/>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EA4A60"/>
    <w:pPr>
      <w:spacing w:after="0" w:line="240" w:lineRule="auto"/>
      <w:ind w:left="288" w:right="288"/>
    </w:pPr>
    <w:rPr>
      <w:rFonts w:eastAsia="Calibri"/>
      <w:sz w:val="16"/>
      <w:szCs w:val="20"/>
      <w:u w:val="single"/>
    </w:rPr>
  </w:style>
  <w:style w:type="character" w:customStyle="1" w:styleId="CardBodyChar">
    <w:name w:val="Card Body Char"/>
    <w:link w:val="CardBody"/>
    <w:locked/>
    <w:rsid w:val="00EA4A60"/>
    <w:rPr>
      <w:rFonts w:ascii="Calibri" w:eastAsia="Calibri" w:hAnsi="Calibri" w:cs="Calibri"/>
      <w:sz w:val="16"/>
    </w:rPr>
  </w:style>
  <w:style w:type="paragraph" w:customStyle="1" w:styleId="CardBody">
    <w:name w:val="Card Body"/>
    <w:basedOn w:val="Normal"/>
    <w:link w:val="CardBodyChar"/>
    <w:qFormat/>
    <w:rsid w:val="00EA4A60"/>
    <w:pPr>
      <w:spacing w:after="0" w:line="240" w:lineRule="auto"/>
    </w:pPr>
    <w:rPr>
      <w:rFonts w:eastAsia="Calibri"/>
      <w:sz w:val="16"/>
    </w:rPr>
  </w:style>
  <w:style w:type="character" w:customStyle="1" w:styleId="StyleStyle49pt1Char">
    <w:name w:val="Style Style4 + 9 pt1 Char"/>
    <w:basedOn w:val="Style4Char"/>
    <w:link w:val="StyleStyle49pt1"/>
    <w:locked/>
    <w:rsid w:val="00EA4A60"/>
    <w:rPr>
      <w:rFonts w:ascii="Arial Narrow" w:hAnsi="Arial Narrow"/>
      <w:sz w:val="16"/>
      <w:u w:val="single"/>
      <w:lang w:eastAsia="zh-CN"/>
    </w:rPr>
  </w:style>
  <w:style w:type="paragraph" w:customStyle="1" w:styleId="StyleStyle49pt1">
    <w:name w:val="Style Style4 + 9 pt1"/>
    <w:basedOn w:val="Style4"/>
    <w:link w:val="StyleStyle49pt1Char"/>
    <w:qFormat/>
    <w:rsid w:val="00EA4A60"/>
    <w:pPr>
      <w:numPr>
        <w:numId w:val="0"/>
      </w:numPr>
    </w:pPr>
    <w:rPr>
      <w:lang w:eastAsia="zh-CN"/>
    </w:rPr>
  </w:style>
  <w:style w:type="character" w:customStyle="1" w:styleId="StyleStyle49ptBold1Char">
    <w:name w:val="Style Style4 + 9 pt Bold1 Char"/>
    <w:link w:val="StyleStyle49ptBold1"/>
    <w:locked/>
    <w:rsid w:val="00EA4A60"/>
    <w:rPr>
      <w:rFonts w:ascii="Arial Narrow" w:hAnsi="Arial Narrow"/>
      <w:b/>
      <w:bCs/>
      <w:sz w:val="16"/>
      <w:u w:val="single"/>
    </w:rPr>
  </w:style>
  <w:style w:type="paragraph" w:customStyle="1" w:styleId="StyleStyle49ptBold1">
    <w:name w:val="Style Style4 + 9 pt Bold1"/>
    <w:basedOn w:val="Style4"/>
    <w:link w:val="StyleStyle49ptBold1Char"/>
    <w:qFormat/>
    <w:rsid w:val="00EA4A60"/>
    <w:pPr>
      <w:numPr>
        <w:numId w:val="0"/>
      </w:numPr>
    </w:pPr>
    <w:rPr>
      <w:b/>
      <w:bCs/>
    </w:rPr>
  </w:style>
  <w:style w:type="character" w:customStyle="1" w:styleId="StyleStyle49pt2Char">
    <w:name w:val="Style Style4 + 9 pt2 Char"/>
    <w:basedOn w:val="Style4Char"/>
    <w:link w:val="StyleStyle49pt2"/>
    <w:locked/>
    <w:rsid w:val="00EA4A60"/>
    <w:rPr>
      <w:rFonts w:ascii="Arial Narrow" w:hAnsi="Arial Narrow"/>
      <w:sz w:val="16"/>
      <w:u w:val="single"/>
      <w:lang w:eastAsia="zh-CN"/>
    </w:rPr>
  </w:style>
  <w:style w:type="paragraph" w:customStyle="1" w:styleId="StyleStyle49pt2">
    <w:name w:val="Style Style4 + 9 pt2"/>
    <w:basedOn w:val="Style4"/>
    <w:link w:val="StyleStyle49pt2Char"/>
    <w:qFormat/>
    <w:rsid w:val="00EA4A60"/>
    <w:pPr>
      <w:numPr>
        <w:numId w:val="0"/>
      </w:numPr>
    </w:pPr>
    <w:rPr>
      <w:lang w:eastAsia="zh-CN"/>
    </w:rPr>
  </w:style>
  <w:style w:type="character" w:customStyle="1" w:styleId="StyleStyle49ptBold2Char">
    <w:name w:val="Style Style4 + 9 pt Bold2 Char"/>
    <w:link w:val="StyleStyle49ptBold2"/>
    <w:locked/>
    <w:rsid w:val="00EA4A60"/>
    <w:rPr>
      <w:rFonts w:ascii="Arial Narrow" w:hAnsi="Arial Narrow"/>
      <w:b/>
      <w:bCs/>
      <w:sz w:val="16"/>
      <w:u w:val="single"/>
    </w:rPr>
  </w:style>
  <w:style w:type="paragraph" w:customStyle="1" w:styleId="StyleStyle49ptBold2">
    <w:name w:val="Style Style4 + 9 pt Bold2"/>
    <w:basedOn w:val="Style4"/>
    <w:link w:val="StyleStyle49ptBold2Char"/>
    <w:qFormat/>
    <w:rsid w:val="00EA4A60"/>
    <w:pPr>
      <w:numPr>
        <w:numId w:val="0"/>
      </w:numPr>
    </w:pPr>
    <w:rPr>
      <w:b/>
      <w:bCs/>
    </w:rPr>
  </w:style>
  <w:style w:type="character" w:customStyle="1" w:styleId="CiteBodyChar">
    <w:name w:val="Cite Body Char"/>
    <w:link w:val="CiteBody"/>
    <w:locked/>
    <w:rsid w:val="00EA4A60"/>
    <w:rPr>
      <w:rFonts w:ascii="Calibri" w:eastAsia="Calibri" w:hAnsi="Calibri" w:cs="Calibri"/>
      <w:sz w:val="16"/>
      <w:szCs w:val="16"/>
    </w:rPr>
  </w:style>
  <w:style w:type="paragraph" w:customStyle="1" w:styleId="CiteBody">
    <w:name w:val="Cite Body"/>
    <w:basedOn w:val="Normal"/>
    <w:link w:val="CiteBodyChar"/>
    <w:qFormat/>
    <w:rsid w:val="00EA4A60"/>
    <w:pPr>
      <w:spacing w:after="0" w:line="240" w:lineRule="auto"/>
    </w:pPr>
    <w:rPr>
      <w:rFonts w:eastAsia="Calibri"/>
      <w:sz w:val="16"/>
      <w:szCs w:val="16"/>
    </w:rPr>
  </w:style>
  <w:style w:type="character" w:customStyle="1" w:styleId="CiteBoldChar">
    <w:name w:val="Cite Bold Char"/>
    <w:link w:val="CiteBold"/>
    <w:locked/>
    <w:rsid w:val="00EA4A60"/>
    <w:rPr>
      <w:rFonts w:ascii="Calibri" w:eastAsia="Calibri" w:hAnsi="Calibri" w:cs="Calibri"/>
      <w:b/>
      <w:sz w:val="16"/>
      <w:szCs w:val="16"/>
    </w:rPr>
  </w:style>
  <w:style w:type="paragraph" w:customStyle="1" w:styleId="CiteBold">
    <w:name w:val="Cite Bold"/>
    <w:basedOn w:val="CiteBody"/>
    <w:link w:val="CiteBoldChar"/>
    <w:qFormat/>
    <w:rsid w:val="00EA4A60"/>
    <w:rPr>
      <w:b/>
    </w:rPr>
  </w:style>
  <w:style w:type="character" w:customStyle="1" w:styleId="StyleCardBody11ptUnderlineChar">
    <w:name w:val="Style Card Body + 11 pt Underline Char"/>
    <w:link w:val="StyleCardBody11ptUnderline"/>
    <w:locked/>
    <w:rsid w:val="00EA4A60"/>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EA4A60"/>
    <w:rPr>
      <w:u w:val="single"/>
    </w:rPr>
  </w:style>
  <w:style w:type="character" w:customStyle="1" w:styleId="StyleStyle49pt4Char">
    <w:name w:val="Style Style4 + 9 pt4 Char"/>
    <w:basedOn w:val="Style4Char"/>
    <w:link w:val="StyleStyle49pt4"/>
    <w:locked/>
    <w:rsid w:val="00EA4A60"/>
    <w:rPr>
      <w:rFonts w:ascii="Arial Narrow" w:hAnsi="Arial Narrow"/>
      <w:sz w:val="16"/>
      <w:u w:val="single"/>
      <w:lang w:eastAsia="zh-CN"/>
    </w:rPr>
  </w:style>
  <w:style w:type="paragraph" w:customStyle="1" w:styleId="StyleStyle49pt4">
    <w:name w:val="Style Style4 + 9 pt4"/>
    <w:basedOn w:val="Style4"/>
    <w:link w:val="StyleStyle49pt4Char"/>
    <w:qFormat/>
    <w:rsid w:val="00EA4A60"/>
    <w:pPr>
      <w:numPr>
        <w:numId w:val="0"/>
      </w:numPr>
    </w:pPr>
    <w:rPr>
      <w:lang w:eastAsia="zh-CN"/>
    </w:rPr>
  </w:style>
  <w:style w:type="character" w:customStyle="1" w:styleId="StyleStyle49ptBold4Char">
    <w:name w:val="Style Style4 + 9 pt Bold4 Char"/>
    <w:link w:val="StyleStyle49ptBold4"/>
    <w:locked/>
    <w:rsid w:val="00EA4A60"/>
    <w:rPr>
      <w:rFonts w:ascii="Arial Narrow" w:hAnsi="Arial Narrow"/>
      <w:b/>
      <w:bCs/>
      <w:sz w:val="16"/>
      <w:u w:val="single"/>
    </w:rPr>
  </w:style>
  <w:style w:type="paragraph" w:customStyle="1" w:styleId="StyleStyle49ptBold4">
    <w:name w:val="Style Style4 + 9 pt Bold4"/>
    <w:basedOn w:val="Style4"/>
    <w:link w:val="StyleStyle49ptBold4Char"/>
    <w:qFormat/>
    <w:rsid w:val="00EA4A60"/>
    <w:pPr>
      <w:numPr>
        <w:numId w:val="0"/>
      </w:numPr>
    </w:pPr>
    <w:rPr>
      <w:b/>
      <w:bCs/>
    </w:rPr>
  </w:style>
  <w:style w:type="character" w:customStyle="1" w:styleId="StyleStyle49pt5Char">
    <w:name w:val="Style Style4 + 9 pt5 Char"/>
    <w:basedOn w:val="Style4Char"/>
    <w:link w:val="StyleStyle49pt5"/>
    <w:locked/>
    <w:rsid w:val="00EA4A60"/>
    <w:rPr>
      <w:rFonts w:ascii="Arial Narrow" w:hAnsi="Arial Narrow"/>
      <w:sz w:val="16"/>
      <w:u w:val="single"/>
      <w:lang w:eastAsia="zh-CN"/>
    </w:rPr>
  </w:style>
  <w:style w:type="paragraph" w:customStyle="1" w:styleId="StyleStyle49pt5">
    <w:name w:val="Style Style4 + 9 pt5"/>
    <w:basedOn w:val="Style4"/>
    <w:link w:val="StyleStyle49pt5Char"/>
    <w:qFormat/>
    <w:rsid w:val="00EA4A60"/>
    <w:pPr>
      <w:numPr>
        <w:numId w:val="0"/>
      </w:numPr>
    </w:pPr>
    <w:rPr>
      <w:lang w:eastAsia="zh-CN"/>
    </w:rPr>
  </w:style>
  <w:style w:type="character" w:customStyle="1" w:styleId="StyleStyle49pt6Char">
    <w:name w:val="Style Style4 + 9 pt6 Char"/>
    <w:basedOn w:val="Style4Char"/>
    <w:link w:val="StyleStyle49pt6"/>
    <w:locked/>
    <w:rsid w:val="00EA4A60"/>
    <w:rPr>
      <w:rFonts w:ascii="Arial Narrow" w:hAnsi="Arial Narrow"/>
      <w:sz w:val="16"/>
      <w:u w:val="single"/>
      <w:lang w:eastAsia="zh-CN"/>
    </w:rPr>
  </w:style>
  <w:style w:type="paragraph" w:customStyle="1" w:styleId="StyleStyle49pt6">
    <w:name w:val="Style Style4 + 9 pt6"/>
    <w:basedOn w:val="Style4"/>
    <w:link w:val="StyleStyle49pt6Char"/>
    <w:qFormat/>
    <w:rsid w:val="00EA4A60"/>
    <w:pPr>
      <w:numPr>
        <w:numId w:val="0"/>
      </w:numPr>
    </w:pPr>
    <w:rPr>
      <w:lang w:eastAsia="zh-CN"/>
    </w:rPr>
  </w:style>
  <w:style w:type="character" w:customStyle="1" w:styleId="StyleStyle49ptBold5Char">
    <w:name w:val="Style Style4 + 9 pt Bold5 Char"/>
    <w:link w:val="StyleStyle49ptBold5"/>
    <w:locked/>
    <w:rsid w:val="00EA4A60"/>
    <w:rPr>
      <w:rFonts w:ascii="Arial Narrow" w:hAnsi="Arial Narrow"/>
      <w:b/>
      <w:bCs/>
      <w:sz w:val="16"/>
      <w:u w:val="single"/>
    </w:rPr>
  </w:style>
  <w:style w:type="paragraph" w:customStyle="1" w:styleId="StyleStyle49ptBold5">
    <w:name w:val="Style Style4 + 9 pt Bold5"/>
    <w:basedOn w:val="Style4"/>
    <w:link w:val="StyleStyle49ptBold5Char"/>
    <w:qFormat/>
    <w:rsid w:val="00EA4A60"/>
    <w:pPr>
      <w:numPr>
        <w:numId w:val="0"/>
      </w:numPr>
    </w:pPr>
    <w:rPr>
      <w:b/>
      <w:bCs/>
    </w:rPr>
  </w:style>
  <w:style w:type="character" w:customStyle="1" w:styleId="StyleStyle49pt7Char">
    <w:name w:val="Style Style4 + 9 pt7 Char"/>
    <w:basedOn w:val="Style4Char"/>
    <w:link w:val="StyleStyle49pt7"/>
    <w:locked/>
    <w:rsid w:val="00EA4A60"/>
    <w:rPr>
      <w:rFonts w:ascii="Arial Narrow" w:hAnsi="Arial Narrow"/>
      <w:sz w:val="16"/>
      <w:u w:val="single"/>
      <w:lang w:eastAsia="zh-CN"/>
    </w:rPr>
  </w:style>
  <w:style w:type="paragraph" w:customStyle="1" w:styleId="StyleStyle49pt7">
    <w:name w:val="Style Style4 + 9 pt7"/>
    <w:basedOn w:val="Style4"/>
    <w:link w:val="StyleStyle49pt7Char"/>
    <w:qFormat/>
    <w:rsid w:val="00EA4A60"/>
    <w:pPr>
      <w:numPr>
        <w:numId w:val="0"/>
      </w:numPr>
    </w:pPr>
    <w:rPr>
      <w:lang w:eastAsia="zh-CN"/>
    </w:rPr>
  </w:style>
  <w:style w:type="paragraph" w:customStyle="1" w:styleId="FONT7">
    <w:name w:val="FONT 7"/>
    <w:qFormat/>
    <w:rsid w:val="00EA4A6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EA4A60"/>
    <w:pPr>
      <w:numPr>
        <w:numId w:val="0"/>
      </w:numPr>
    </w:pPr>
  </w:style>
  <w:style w:type="character" w:customStyle="1" w:styleId="StyleHeading2UnderlineChar">
    <w:name w:val="Style Heading 2 + Underline Char"/>
    <w:link w:val="StyleHeading2Underline"/>
    <w:locked/>
    <w:rsid w:val="00EA4A60"/>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EA4A60"/>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EA4A60"/>
    <w:rPr>
      <w:rFonts w:ascii="Calibri" w:eastAsia="Calibri" w:hAnsi="Calibri" w:cs="Calibri"/>
      <w:u w:val="single"/>
    </w:rPr>
  </w:style>
  <w:style w:type="paragraph" w:customStyle="1" w:styleId="StyleCardText11ptUnderline">
    <w:name w:val="Style Card Text + 11 pt Underline"/>
    <w:link w:val="StyleCardText11ptUnderlineChar"/>
    <w:qFormat/>
    <w:rsid w:val="00EA4A60"/>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EA4A60"/>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EA4A60"/>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EA4A60"/>
    <w:rPr>
      <w:rFonts w:ascii="Arial Narrow" w:hAnsi="Arial Narrow"/>
      <w:b/>
      <w:bCs/>
      <w:sz w:val="16"/>
      <w:u w:val="single"/>
    </w:rPr>
  </w:style>
  <w:style w:type="paragraph" w:customStyle="1" w:styleId="StyleStyle49ptBold6">
    <w:name w:val="Style Style4 + 9 pt Bold6"/>
    <w:basedOn w:val="Style4"/>
    <w:link w:val="StyleStyle49ptBold6Char"/>
    <w:qFormat/>
    <w:rsid w:val="00EA4A60"/>
    <w:pPr>
      <w:numPr>
        <w:numId w:val="0"/>
      </w:numPr>
    </w:pPr>
    <w:rPr>
      <w:b/>
      <w:bCs/>
    </w:rPr>
  </w:style>
  <w:style w:type="character" w:customStyle="1" w:styleId="StyleUnderlined11ptChar">
    <w:name w:val="Style Underlined + 11 pt Char"/>
    <w:basedOn w:val="DefaultParagraphFont"/>
    <w:link w:val="StyleUnderlined11pt"/>
    <w:locked/>
    <w:rsid w:val="00EA4A60"/>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EA4A60"/>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EA4A60"/>
    <w:rPr>
      <w:rFonts w:ascii="Calibri" w:eastAsia="Calibri" w:hAnsi="Calibri" w:cs="Calibri"/>
      <w:b/>
      <w:bCs/>
      <w:u w:val="single"/>
    </w:rPr>
  </w:style>
  <w:style w:type="paragraph" w:customStyle="1" w:styleId="StyleCircled11pt">
    <w:name w:val="Style Circled + 11 pt"/>
    <w:basedOn w:val="Circled"/>
    <w:link w:val="StyleCircled11ptChar"/>
    <w:qFormat/>
    <w:rsid w:val="00EA4A60"/>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EA4A60"/>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EA4A60"/>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EA4A60"/>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EA4A60"/>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EA4A60"/>
    <w:pPr>
      <w:spacing w:after="0" w:line="240" w:lineRule="auto"/>
    </w:pPr>
    <w:rPr>
      <w:rFonts w:eastAsia="Calibri"/>
      <w:u w:val="single"/>
    </w:rPr>
  </w:style>
  <w:style w:type="character" w:customStyle="1" w:styleId="textboldCharChar">
    <w:name w:val="text bold Char Char"/>
    <w:link w:val="textboldChar"/>
    <w:locked/>
    <w:rsid w:val="00EA4A60"/>
    <w:rPr>
      <w:rFonts w:ascii="Calibri" w:eastAsia="Calibri" w:hAnsi="Calibri" w:cs="Calibri"/>
      <w:b/>
      <w:u w:val="thick"/>
    </w:rPr>
  </w:style>
  <w:style w:type="paragraph" w:customStyle="1" w:styleId="textboldChar">
    <w:name w:val="text bold Char"/>
    <w:basedOn w:val="Normal"/>
    <w:link w:val="textboldCharChar"/>
    <w:qFormat/>
    <w:rsid w:val="00EA4A60"/>
    <w:pPr>
      <w:spacing w:after="0" w:line="240" w:lineRule="auto"/>
      <w:ind w:left="720"/>
    </w:pPr>
    <w:rPr>
      <w:rFonts w:eastAsia="Calibri"/>
      <w:b/>
      <w:u w:val="thick"/>
    </w:rPr>
  </w:style>
  <w:style w:type="paragraph" w:customStyle="1" w:styleId="notes-source-hasnotes">
    <w:name w:val="notes-source-hasnotes"/>
    <w:basedOn w:val="Normal"/>
    <w:qFormat/>
    <w:rsid w:val="00EA4A60"/>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EA4A60"/>
    <w:pPr>
      <w:spacing w:before="100" w:beforeAutospacing="1" w:after="100" w:afterAutospacing="1" w:line="240" w:lineRule="auto"/>
    </w:pPr>
    <w:rPr>
      <w:rFonts w:ascii="Times" w:hAnsi="Times"/>
      <w:szCs w:val="20"/>
    </w:rPr>
  </w:style>
  <w:style w:type="paragraph" w:customStyle="1" w:styleId="left">
    <w:name w:val="left"/>
    <w:basedOn w:val="Normal"/>
    <w:qFormat/>
    <w:rsid w:val="00EA4A60"/>
    <w:pPr>
      <w:spacing w:before="100" w:beforeAutospacing="1" w:after="100" w:afterAutospacing="1" w:line="240" w:lineRule="auto"/>
    </w:pPr>
    <w:rPr>
      <w:rFonts w:ascii="Times" w:hAnsi="Times"/>
      <w:szCs w:val="20"/>
    </w:rPr>
  </w:style>
  <w:style w:type="paragraph" w:customStyle="1" w:styleId="right">
    <w:name w:val="right"/>
    <w:basedOn w:val="Normal"/>
    <w:qFormat/>
    <w:rsid w:val="00EA4A60"/>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EA4A60"/>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EA4A60"/>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EA4A60"/>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EA4A60"/>
    <w:pPr>
      <w:spacing w:before="100" w:beforeAutospacing="1" w:after="100" w:afterAutospacing="1" w:line="240" w:lineRule="auto"/>
    </w:pPr>
    <w:rPr>
      <w:rFonts w:ascii="Times" w:hAnsi="Times"/>
      <w:szCs w:val="20"/>
    </w:rPr>
  </w:style>
  <w:style w:type="paragraph" w:customStyle="1" w:styleId="aff">
    <w:name w:val="aff"/>
    <w:basedOn w:val="Normal"/>
    <w:qFormat/>
    <w:rsid w:val="00EA4A60"/>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EA4A60"/>
    <w:pPr>
      <w:spacing w:before="100" w:beforeAutospacing="1" w:after="100" w:afterAutospacing="1" w:line="240" w:lineRule="auto"/>
    </w:pPr>
    <w:rPr>
      <w:rFonts w:ascii="Times" w:hAnsi="Times"/>
      <w:szCs w:val="20"/>
    </w:rPr>
  </w:style>
  <w:style w:type="paragraph" w:customStyle="1" w:styleId="sbyline">
    <w:name w:val="sbyline"/>
    <w:basedOn w:val="Normal"/>
    <w:qFormat/>
    <w:rsid w:val="00EA4A60"/>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EA4A60"/>
    <w:pPr>
      <w:spacing w:before="100" w:beforeAutospacing="1" w:after="100" w:afterAutospacing="1" w:line="240" w:lineRule="auto"/>
    </w:pPr>
    <w:rPr>
      <w:rFonts w:ascii="Times" w:hAnsi="Times"/>
      <w:szCs w:val="20"/>
    </w:rPr>
  </w:style>
  <w:style w:type="paragraph" w:customStyle="1" w:styleId="lede">
    <w:name w:val="lede"/>
    <w:basedOn w:val="Normal"/>
    <w:qFormat/>
    <w:rsid w:val="00EA4A60"/>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EA4A60"/>
    <w:rPr>
      <w:rFonts w:ascii="New Baskerville" w:eastAsiaTheme="minorEastAsia" w:hAnsi="New Baskerville"/>
      <w:color w:val="auto"/>
    </w:rPr>
  </w:style>
  <w:style w:type="paragraph" w:customStyle="1" w:styleId="SubHead1">
    <w:name w:val="_SubHead1"/>
    <w:basedOn w:val="Default"/>
    <w:next w:val="Default"/>
    <w:uiPriority w:val="99"/>
    <w:qFormat/>
    <w:rsid w:val="00EA4A60"/>
    <w:rPr>
      <w:rFonts w:ascii="New Baskerville" w:eastAsiaTheme="minorEastAsia" w:hAnsi="New Baskerville"/>
      <w:color w:val="auto"/>
    </w:rPr>
  </w:style>
  <w:style w:type="paragraph" w:customStyle="1" w:styleId="SubHead2">
    <w:name w:val="_SubHead2"/>
    <w:basedOn w:val="Default"/>
    <w:next w:val="Default"/>
    <w:uiPriority w:val="99"/>
    <w:qFormat/>
    <w:rsid w:val="00EA4A60"/>
    <w:rPr>
      <w:rFonts w:ascii="New Baskerville" w:eastAsiaTheme="minorEastAsia" w:hAnsi="New Baskerville"/>
      <w:color w:val="auto"/>
    </w:rPr>
  </w:style>
  <w:style w:type="paragraph" w:customStyle="1" w:styleId="collapsed-hide">
    <w:name w:val="collapsed-hide"/>
    <w:basedOn w:val="Normal"/>
    <w:qFormat/>
    <w:rsid w:val="00EA4A60"/>
    <w:pPr>
      <w:spacing w:before="100" w:beforeAutospacing="1" w:after="100" w:afterAutospacing="1" w:line="240" w:lineRule="auto"/>
    </w:pPr>
    <w:rPr>
      <w:rFonts w:ascii="Times" w:hAnsi="Times"/>
      <w:szCs w:val="20"/>
    </w:rPr>
  </w:style>
  <w:style w:type="paragraph" w:customStyle="1" w:styleId="odd">
    <w:name w:val="odd"/>
    <w:basedOn w:val="Normal"/>
    <w:qFormat/>
    <w:rsid w:val="00EA4A60"/>
    <w:pPr>
      <w:spacing w:before="100" w:beforeAutospacing="1" w:after="100" w:afterAutospacing="1" w:line="240" w:lineRule="auto"/>
    </w:pPr>
    <w:rPr>
      <w:rFonts w:ascii="Times" w:hAnsi="Times"/>
      <w:szCs w:val="20"/>
    </w:rPr>
  </w:style>
  <w:style w:type="paragraph" w:customStyle="1" w:styleId="volissue">
    <w:name w:val="volissue"/>
    <w:basedOn w:val="Normal"/>
    <w:qFormat/>
    <w:rsid w:val="00EA4A60"/>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EA4A60"/>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EA4A60"/>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EA4A60"/>
    <w:pPr>
      <w:spacing w:before="100" w:beforeAutospacing="1" w:after="100" w:afterAutospacing="1" w:line="240" w:lineRule="auto"/>
    </w:pPr>
    <w:rPr>
      <w:rFonts w:ascii="Times" w:hAnsi="Times"/>
      <w:szCs w:val="20"/>
    </w:rPr>
  </w:style>
  <w:style w:type="paragraph" w:customStyle="1" w:styleId="snippet">
    <w:name w:val="snippet"/>
    <w:basedOn w:val="Normal"/>
    <w:qFormat/>
    <w:rsid w:val="00EA4A60"/>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EA4A60"/>
    <w:pPr>
      <w:spacing w:line="201" w:lineRule="atLeast"/>
    </w:pPr>
    <w:rPr>
      <w:rFonts w:eastAsiaTheme="minorEastAsia"/>
      <w:color w:val="auto"/>
    </w:rPr>
  </w:style>
  <w:style w:type="paragraph" w:customStyle="1" w:styleId="Pa14">
    <w:name w:val="Pa14"/>
    <w:basedOn w:val="Default"/>
    <w:next w:val="Default"/>
    <w:uiPriority w:val="99"/>
    <w:qFormat/>
    <w:rsid w:val="00EA4A60"/>
    <w:pPr>
      <w:spacing w:line="241" w:lineRule="atLeast"/>
    </w:pPr>
    <w:rPr>
      <w:rFonts w:eastAsiaTheme="minorEastAsia"/>
      <w:color w:val="auto"/>
    </w:rPr>
  </w:style>
  <w:style w:type="paragraph" w:customStyle="1" w:styleId="Pa9">
    <w:name w:val="Pa9"/>
    <w:basedOn w:val="Default"/>
    <w:next w:val="Default"/>
    <w:uiPriority w:val="99"/>
    <w:qFormat/>
    <w:rsid w:val="00EA4A60"/>
    <w:pPr>
      <w:spacing w:line="241" w:lineRule="atLeast"/>
    </w:pPr>
    <w:rPr>
      <w:rFonts w:ascii="Gill Sans" w:eastAsiaTheme="minorEastAsia" w:hAnsi="Gill Sans"/>
      <w:color w:val="auto"/>
    </w:rPr>
  </w:style>
  <w:style w:type="paragraph" w:customStyle="1" w:styleId="hg-daily">
    <w:name w:val="hg-daily"/>
    <w:basedOn w:val="Normal"/>
    <w:qFormat/>
    <w:rsid w:val="00EA4A60"/>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EA4A60"/>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EA4A60"/>
    <w:pPr>
      <w:spacing w:after="0" w:line="240" w:lineRule="auto"/>
    </w:pPr>
    <w:rPr>
      <w:rFonts w:eastAsia="Times New Roman"/>
      <w:sz w:val="24"/>
      <w:szCs w:val="20"/>
    </w:rPr>
  </w:style>
  <w:style w:type="paragraph" w:customStyle="1" w:styleId="TOC1Char">
    <w:name w:val="TOC 1 Char"/>
    <w:basedOn w:val="Normal"/>
    <w:next w:val="Normal"/>
    <w:qFormat/>
    <w:rsid w:val="00EA4A60"/>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EA4A60"/>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EA4A60"/>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EA4A60"/>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EA4A60"/>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EA4A60"/>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EA4A60"/>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EA4A60"/>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EA4A60"/>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EA4A60"/>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EA4A60"/>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EA4A60"/>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EA4A60"/>
    <w:rPr>
      <w:rFonts w:ascii="Calibri" w:eastAsia="Times New Roman" w:hAnsi="Calibri" w:cs="Calibri"/>
      <w:strike/>
      <w:sz w:val="16"/>
    </w:rPr>
  </w:style>
  <w:style w:type="paragraph" w:customStyle="1" w:styleId="LanguageEditing">
    <w:name w:val="Language Editing"/>
    <w:basedOn w:val="Normal"/>
    <w:link w:val="LanguageEditingChar"/>
    <w:qFormat/>
    <w:rsid w:val="00EA4A60"/>
    <w:pPr>
      <w:spacing w:after="0" w:line="240" w:lineRule="auto"/>
    </w:pPr>
    <w:rPr>
      <w:rFonts w:eastAsia="Times New Roman"/>
      <w:strike/>
      <w:sz w:val="16"/>
    </w:rPr>
  </w:style>
  <w:style w:type="character" w:customStyle="1" w:styleId="HeaderInitialChar">
    <w:name w:val="Header Initial Char"/>
    <w:link w:val="HeaderInitial"/>
    <w:locked/>
    <w:rsid w:val="00EA4A60"/>
    <w:rPr>
      <w:rFonts w:ascii="Calibri" w:eastAsia="Times New Roman" w:hAnsi="Calibri" w:cs="Calibri"/>
      <w:b/>
      <w:caps/>
      <w:sz w:val="40"/>
      <w:szCs w:val="40"/>
    </w:rPr>
  </w:style>
  <w:style w:type="paragraph" w:customStyle="1" w:styleId="HeaderInitial">
    <w:name w:val="Header Initial"/>
    <w:basedOn w:val="Normal"/>
    <w:link w:val="HeaderInitialChar"/>
    <w:qFormat/>
    <w:rsid w:val="00EA4A60"/>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EA4A60"/>
    <w:rPr>
      <w:rFonts w:ascii="Calibri" w:hAnsi="Calibri" w:cs="Calibri"/>
      <w:strike/>
      <w:sz w:val="16"/>
    </w:rPr>
  </w:style>
  <w:style w:type="paragraph" w:customStyle="1" w:styleId="Strikethrough0">
    <w:name w:val="Strikethrough"/>
    <w:basedOn w:val="Normal"/>
    <w:link w:val="StrikethroughChar"/>
    <w:qFormat/>
    <w:rsid w:val="00EA4A60"/>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EA4A60"/>
    <w:pPr>
      <w:spacing w:after="0" w:line="240" w:lineRule="auto"/>
    </w:pPr>
    <w:rPr>
      <w:rFonts w:asciiTheme="minorHAnsi" w:hAnsiTheme="minorHAnsi"/>
      <w:bCs/>
    </w:rPr>
  </w:style>
  <w:style w:type="character" w:customStyle="1" w:styleId="NormalF6Char">
    <w:name w:val="Normal F6 Char"/>
    <w:link w:val="NormalF6"/>
    <w:locked/>
    <w:rsid w:val="00EA4A60"/>
    <w:rPr>
      <w:rFonts w:ascii="Calibri" w:eastAsia="Times New Roman" w:hAnsi="Calibri" w:cs="Calibri"/>
    </w:rPr>
  </w:style>
  <w:style w:type="paragraph" w:customStyle="1" w:styleId="NormalF6">
    <w:name w:val="Normal F6"/>
    <w:basedOn w:val="Normal"/>
    <w:link w:val="NormalF6Char"/>
    <w:qFormat/>
    <w:rsid w:val="00EA4A60"/>
    <w:pPr>
      <w:spacing w:after="0" w:line="240" w:lineRule="auto"/>
    </w:pPr>
    <w:rPr>
      <w:rFonts w:eastAsia="Times New Roman"/>
    </w:rPr>
  </w:style>
  <w:style w:type="paragraph" w:customStyle="1" w:styleId="TagNew">
    <w:name w:val="Tag New"/>
    <w:qFormat/>
    <w:rsid w:val="00EA4A60"/>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EA4A6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EA4A60"/>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EA4A60"/>
    <w:pPr>
      <w:spacing w:before="100" w:beforeAutospacing="1" w:after="100" w:afterAutospacing="1" w:line="240" w:lineRule="auto"/>
    </w:pPr>
    <w:rPr>
      <w:rFonts w:eastAsia="Times New Roman"/>
      <w:sz w:val="24"/>
    </w:rPr>
  </w:style>
  <w:style w:type="paragraph" w:customStyle="1" w:styleId="Carding">
    <w:name w:val="Carding"/>
    <w:basedOn w:val="Normal"/>
    <w:qFormat/>
    <w:rsid w:val="00EA4A60"/>
    <w:pPr>
      <w:spacing w:after="0" w:line="240" w:lineRule="auto"/>
    </w:pPr>
    <w:rPr>
      <w:rFonts w:eastAsia="Times New Roman"/>
      <w:sz w:val="18"/>
    </w:rPr>
  </w:style>
  <w:style w:type="paragraph" w:customStyle="1" w:styleId="NormalWeb8">
    <w:name w:val="Normal (Web)8"/>
    <w:basedOn w:val="Normal"/>
    <w:qFormat/>
    <w:rsid w:val="00EA4A60"/>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EA4A60"/>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EA4A60"/>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EA4A60"/>
    <w:rPr>
      <w:b/>
      <w:bCs/>
      <w:u w:val="single"/>
    </w:rPr>
  </w:style>
  <w:style w:type="paragraph" w:customStyle="1" w:styleId="StyleUnderlined11ptBold">
    <w:name w:val="Style Underlined + 11 pt Bold"/>
    <w:basedOn w:val="underlined"/>
    <w:link w:val="StyleUnderlined11ptBoldChar"/>
    <w:qFormat/>
    <w:rsid w:val="00EA4A60"/>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EA4A60"/>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EA4A60"/>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EA4A60"/>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EA4A60"/>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EA4A60"/>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EA4A60"/>
    <w:rPr>
      <w:rFonts w:eastAsia="Times New Roman"/>
      <w:b/>
      <w:lang w:val="x-none" w:eastAsia="x-none"/>
    </w:rPr>
  </w:style>
  <w:style w:type="character" w:customStyle="1" w:styleId="CardDownSizeChar">
    <w:name w:val="CardDownSize Char"/>
    <w:link w:val="CardDownSize"/>
    <w:locked/>
    <w:rsid w:val="00EA4A60"/>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EA4A60"/>
    <w:pPr>
      <w:spacing w:after="0" w:line="240" w:lineRule="auto"/>
    </w:pPr>
    <w:rPr>
      <w:rFonts w:eastAsia="Calibri"/>
      <w:sz w:val="16"/>
      <w:szCs w:val="20"/>
      <w:lang w:val="x-none" w:eastAsia="x-none"/>
    </w:rPr>
  </w:style>
  <w:style w:type="character" w:customStyle="1" w:styleId="Citation1Char">
    <w:name w:val="Citation1 Char"/>
    <w:link w:val="Citation1"/>
    <w:locked/>
    <w:rsid w:val="00EA4A60"/>
    <w:rPr>
      <w:rFonts w:ascii="Calibri" w:eastAsia="Calibri" w:hAnsi="Calibri" w:cs="Calibri"/>
      <w:b/>
      <w:u w:val="single"/>
      <w:lang w:val="x-none" w:eastAsia="x-none"/>
    </w:rPr>
  </w:style>
  <w:style w:type="paragraph" w:customStyle="1" w:styleId="Citation1">
    <w:name w:val="Citation1"/>
    <w:basedOn w:val="Normal"/>
    <w:link w:val="Citation1Char"/>
    <w:qFormat/>
    <w:rsid w:val="00EA4A60"/>
    <w:pPr>
      <w:spacing w:after="0" w:line="240" w:lineRule="auto"/>
    </w:pPr>
    <w:rPr>
      <w:rFonts w:eastAsia="Calibri"/>
      <w:b/>
      <w:u w:val="single"/>
      <w:lang w:val="x-none" w:eastAsia="x-none"/>
    </w:rPr>
  </w:style>
  <w:style w:type="paragraph" w:customStyle="1" w:styleId="Non-NavPanelTag">
    <w:name w:val="Non-Nav Panel Tag"/>
    <w:basedOn w:val="Normal"/>
    <w:qFormat/>
    <w:rsid w:val="00EA4A60"/>
    <w:pPr>
      <w:spacing w:after="0" w:line="240" w:lineRule="auto"/>
    </w:pPr>
    <w:rPr>
      <w:b/>
      <w:sz w:val="26"/>
    </w:rPr>
  </w:style>
  <w:style w:type="paragraph" w:customStyle="1" w:styleId="TagsFutura">
    <w:name w:val="TagsFutura"/>
    <w:basedOn w:val="Normal"/>
    <w:next w:val="Cites"/>
    <w:qFormat/>
    <w:rsid w:val="00EA4A60"/>
    <w:pPr>
      <w:spacing w:after="0" w:line="240" w:lineRule="auto"/>
    </w:pPr>
    <w:rPr>
      <w:rFonts w:ascii="Futura" w:eastAsia="Times" w:hAnsi="Futura"/>
      <w:b/>
      <w:caps/>
      <w:sz w:val="18"/>
      <w:szCs w:val="20"/>
    </w:rPr>
  </w:style>
  <w:style w:type="paragraph" w:customStyle="1" w:styleId="DebateTag0">
    <w:name w:val="DebateTag"/>
    <w:basedOn w:val="Normal"/>
    <w:qFormat/>
    <w:rsid w:val="00EA4A60"/>
    <w:pPr>
      <w:spacing w:after="0" w:line="240" w:lineRule="auto"/>
    </w:pPr>
    <w:rPr>
      <w:rFonts w:eastAsia="Calibri"/>
      <w:b/>
    </w:rPr>
  </w:style>
  <w:style w:type="paragraph" w:customStyle="1" w:styleId="Heading42">
    <w:name w:val="Heading 42"/>
    <w:basedOn w:val="Normal"/>
    <w:qFormat/>
    <w:rsid w:val="00EA4A60"/>
    <w:pPr>
      <w:spacing w:after="0" w:line="240" w:lineRule="auto"/>
    </w:pPr>
    <w:rPr>
      <w:rFonts w:eastAsia="Times New Roman"/>
    </w:rPr>
  </w:style>
  <w:style w:type="character" w:customStyle="1" w:styleId="DebateNormalChar">
    <w:name w:val="DebateNormal Char"/>
    <w:basedOn w:val="DefaultParagraphFont"/>
    <w:link w:val="DebateNormal"/>
    <w:locked/>
    <w:rsid w:val="00EA4A60"/>
    <w:rPr>
      <w:rFonts w:ascii="Calibri" w:eastAsia="Calibri" w:hAnsi="Calibri" w:cs="Calibri"/>
      <w:sz w:val="16"/>
      <w:szCs w:val="20"/>
    </w:rPr>
  </w:style>
  <w:style w:type="paragraph" w:customStyle="1" w:styleId="DebateNormal">
    <w:name w:val="DebateNormal"/>
    <w:basedOn w:val="Normal"/>
    <w:link w:val="DebateNormalChar"/>
    <w:qFormat/>
    <w:rsid w:val="00EA4A60"/>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EA4A60"/>
    <w:rPr>
      <w:rFonts w:ascii="Calibri" w:eastAsia="Calibri" w:hAnsi="Calibri" w:cs="Calibri"/>
      <w:b/>
      <w:sz w:val="16"/>
      <w:szCs w:val="20"/>
      <w:u w:val="single"/>
    </w:rPr>
  </w:style>
  <w:style w:type="paragraph" w:customStyle="1" w:styleId="DebateEmphasis">
    <w:name w:val="DebateEmphasis"/>
    <w:basedOn w:val="Normal"/>
    <w:link w:val="DebateEmphasisChar"/>
    <w:qFormat/>
    <w:rsid w:val="00EA4A60"/>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EA4A60"/>
    <w:rPr>
      <w:rFonts w:ascii="Times New Roman" w:hAnsi="Times New Roman" w:cs="Times New Roman"/>
      <w:sz w:val="18"/>
    </w:rPr>
  </w:style>
  <w:style w:type="paragraph" w:customStyle="1" w:styleId="NormalCite">
    <w:name w:val="NormalCite"/>
    <w:link w:val="NormalCiteChar"/>
    <w:qFormat/>
    <w:rsid w:val="00EA4A60"/>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EA4A60"/>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EA4A60"/>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EA4A60"/>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EA4A60"/>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EA4A60"/>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EA4A60"/>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EA4A60"/>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EA4A60"/>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EA4A60"/>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EA4A60"/>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EA4A60"/>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EA4A60"/>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EA4A60"/>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EA4A60"/>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EA4A60"/>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EA4A60"/>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EA4A60"/>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A4A60"/>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EA4A60"/>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EA4A60"/>
    <w:rPr>
      <w:u w:val="single"/>
    </w:rPr>
  </w:style>
  <w:style w:type="paragraph" w:customStyle="1" w:styleId="UnderlineChar4">
    <w:name w:val="Underline Char4"/>
    <w:basedOn w:val="Normal"/>
    <w:link w:val="UnderlineChar4Char"/>
    <w:qFormat/>
    <w:rsid w:val="00EA4A60"/>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EA4A60"/>
    <w:rPr>
      <w:b/>
      <w:u w:val="single"/>
    </w:rPr>
  </w:style>
  <w:style w:type="paragraph" w:customStyle="1" w:styleId="BoldandUnderlineChar3">
    <w:name w:val="Bold and Underline Char3"/>
    <w:basedOn w:val="Normal"/>
    <w:link w:val="BoldandUnderlineChar3Char2"/>
    <w:qFormat/>
    <w:rsid w:val="00EA4A60"/>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EA4A60"/>
    <w:rPr>
      <w:rFonts w:ascii="Calibri" w:eastAsia="Times New Roman" w:hAnsi="Calibri" w:cs="Calibri"/>
      <w:sz w:val="16"/>
      <w:u w:val="single"/>
    </w:rPr>
  </w:style>
  <w:style w:type="paragraph" w:customStyle="1" w:styleId="UnderlineChar3">
    <w:name w:val="Underline Char3"/>
    <w:basedOn w:val="Normal"/>
    <w:link w:val="UnderlineChar3Char"/>
    <w:qFormat/>
    <w:rsid w:val="00EA4A60"/>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EA4A60"/>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EA4A60"/>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EA4A60"/>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EA4A60"/>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EA4A60"/>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EA4A60"/>
    <w:rPr>
      <w:u w:val="single"/>
    </w:rPr>
  </w:style>
  <w:style w:type="character" w:customStyle="1" w:styleId="StyleUnderlineBoldIndent11ptBoldChar">
    <w:name w:val="Style Underline + Bold Indent + 11 pt Bold Char"/>
    <w:link w:val="StyleUnderlineBoldIndent11ptBold"/>
    <w:locked/>
    <w:rsid w:val="00EA4A60"/>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EA4A60"/>
    <w:rPr>
      <w:b/>
      <w:bCs/>
      <w:u w:val="single"/>
    </w:rPr>
  </w:style>
  <w:style w:type="paragraph" w:customStyle="1" w:styleId="Style140">
    <w:name w:val="Style14"/>
    <w:basedOn w:val="Normal"/>
    <w:uiPriority w:val="99"/>
    <w:qFormat/>
    <w:rsid w:val="00EA4A60"/>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EA4A60"/>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EA4A60"/>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EA4A60"/>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EA4A60"/>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EA4A60"/>
    <w:rPr>
      <w:rFonts w:ascii="Calibri" w:eastAsia="SimSun" w:hAnsi="Calibri" w:cs="Calibri"/>
      <w:sz w:val="16"/>
      <w:lang w:eastAsia="zh-CN"/>
    </w:rPr>
  </w:style>
  <w:style w:type="paragraph" w:customStyle="1" w:styleId="Stylecard11pt">
    <w:name w:val="Style card + 11 pt"/>
    <w:basedOn w:val="Normal"/>
    <w:link w:val="Stylecard11ptChar"/>
    <w:qFormat/>
    <w:rsid w:val="00EA4A60"/>
    <w:pPr>
      <w:spacing w:after="0" w:line="240" w:lineRule="auto"/>
      <w:ind w:left="288" w:right="288"/>
    </w:pPr>
    <w:rPr>
      <w:rFonts w:eastAsia="SimSun"/>
      <w:sz w:val="16"/>
      <w:lang w:eastAsia="zh-CN"/>
    </w:rPr>
  </w:style>
  <w:style w:type="paragraph" w:customStyle="1" w:styleId="WW-Default1">
    <w:name w:val="WW-Default1"/>
    <w:basedOn w:val="Normal"/>
    <w:qFormat/>
    <w:rsid w:val="00EA4A60"/>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EA4A60"/>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EA4A60"/>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A4A60"/>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A4A60"/>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EA4A60"/>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EA4A60"/>
    <w:pPr>
      <w:spacing w:after="0" w:line="240" w:lineRule="auto"/>
    </w:pPr>
    <w:rPr>
      <w:rFonts w:eastAsia="Times New Roman"/>
      <w:b/>
      <w:bCs/>
      <w:i/>
      <w:iCs/>
      <w:sz w:val="16"/>
      <w:u w:val="single"/>
    </w:rPr>
  </w:style>
  <w:style w:type="paragraph" w:customStyle="1" w:styleId="Style180">
    <w:name w:val="Style18"/>
    <w:basedOn w:val="Normal"/>
    <w:uiPriority w:val="99"/>
    <w:qFormat/>
    <w:rsid w:val="00EA4A60"/>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EA4A60"/>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EA4A60"/>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EA4A60"/>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EA4A60"/>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EA4A60"/>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EA4A60"/>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EA4A60"/>
    <w:rPr>
      <w:rFonts w:eastAsia="Times New Roman"/>
      <w:color w:val="auto"/>
      <w:lang w:bidi="en-US"/>
    </w:rPr>
  </w:style>
  <w:style w:type="character" w:customStyle="1" w:styleId="ALLCAPSChar">
    <w:name w:val="ALL CAPS Char"/>
    <w:basedOn w:val="DefaultParagraphFont"/>
    <w:link w:val="ALLCAPS"/>
    <w:locked/>
    <w:rsid w:val="00EA4A60"/>
    <w:rPr>
      <w:rFonts w:ascii="Calibri" w:eastAsia="Times New Roman" w:hAnsi="Calibri" w:cs="Calibri"/>
      <w:b/>
      <w:caps/>
      <w:sz w:val="16"/>
      <w:szCs w:val="20"/>
    </w:rPr>
  </w:style>
  <w:style w:type="paragraph" w:customStyle="1" w:styleId="ALLCAPS">
    <w:name w:val="ALL CAPS"/>
    <w:basedOn w:val="Normal"/>
    <w:link w:val="ALLCAPSChar"/>
    <w:qFormat/>
    <w:rsid w:val="00EA4A60"/>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EA4A60"/>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EA4A60"/>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EA4A60"/>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EA4A60"/>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EA4A60"/>
    <w:rPr>
      <w:rFonts w:ascii="Calibri" w:eastAsia="Times New Roman" w:hAnsi="Calibri" w:cs="Arial"/>
      <w:bCs/>
      <w:iCs/>
      <w:sz w:val="20"/>
      <w:szCs w:val="20"/>
    </w:rPr>
  </w:style>
  <w:style w:type="paragraph" w:customStyle="1" w:styleId="CITE">
    <w:name w:val="CITE"/>
    <w:basedOn w:val="Heading2"/>
    <w:link w:val="CITEChar"/>
    <w:autoRedefine/>
    <w:qFormat/>
    <w:rsid w:val="00EA4A60"/>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EA4A60"/>
    <w:rPr>
      <w:rFonts w:ascii="Calibri" w:eastAsia="Times New Roman" w:hAnsi="Calibri" w:cs="Calibri"/>
      <w:sz w:val="16"/>
      <w:lang w:val="x-none" w:eastAsia="x-none"/>
    </w:rPr>
  </w:style>
  <w:style w:type="paragraph" w:customStyle="1" w:styleId="Fifth">
    <w:name w:val="Fifth"/>
    <w:basedOn w:val="Normal"/>
    <w:link w:val="FifthChar"/>
    <w:qFormat/>
    <w:rsid w:val="00EA4A60"/>
    <w:pPr>
      <w:spacing w:after="0" w:line="240" w:lineRule="auto"/>
    </w:pPr>
    <w:rPr>
      <w:rFonts w:eastAsia="Times New Roman"/>
      <w:sz w:val="16"/>
      <w:lang w:val="x-none" w:eastAsia="x-none"/>
    </w:rPr>
  </w:style>
  <w:style w:type="paragraph" w:customStyle="1" w:styleId="Repeatblockheading0">
    <w:name w:val="Repeat block heading"/>
    <w:basedOn w:val="Normal"/>
    <w:qFormat/>
    <w:rsid w:val="00EA4A60"/>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EA4A60"/>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EA4A60"/>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EA4A60"/>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EA4A60"/>
    <w:pPr>
      <w:spacing w:after="0" w:line="240" w:lineRule="auto"/>
      <w:ind w:left="1440" w:right="1440"/>
    </w:pPr>
  </w:style>
  <w:style w:type="paragraph" w:customStyle="1" w:styleId="pagpag1">
    <w:name w:val="pagpag1"/>
    <w:basedOn w:val="Normal"/>
    <w:uiPriority w:val="99"/>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EA4A60"/>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EA4A60"/>
    <w:pPr>
      <w:spacing w:after="0" w:line="240" w:lineRule="auto"/>
    </w:pPr>
    <w:rPr>
      <w:rFonts w:eastAsia="Calibri"/>
      <w:bCs/>
      <w:color w:val="000000"/>
      <w:sz w:val="16"/>
    </w:rPr>
  </w:style>
  <w:style w:type="character" w:customStyle="1" w:styleId="BodyText3Char1">
    <w:name w:val="Body Text 3 Char1"/>
    <w:basedOn w:val="DefaultParagraphFont"/>
    <w:uiPriority w:val="99"/>
    <w:rsid w:val="00EA4A60"/>
    <w:rPr>
      <w:rFonts w:ascii="Calibri" w:hAnsi="Calibri" w:cs="Calibri"/>
      <w:sz w:val="16"/>
      <w:szCs w:val="16"/>
    </w:rPr>
  </w:style>
  <w:style w:type="paragraph" w:customStyle="1" w:styleId="BodyText310">
    <w:name w:val="Body Text 31"/>
    <w:basedOn w:val="Normal"/>
    <w:next w:val="BodyText3"/>
    <w:qFormat/>
    <w:rsid w:val="00EA4A60"/>
    <w:pPr>
      <w:spacing w:after="120" w:line="240" w:lineRule="auto"/>
    </w:pPr>
    <w:rPr>
      <w:bCs/>
      <w:color w:val="000000"/>
    </w:rPr>
  </w:style>
  <w:style w:type="paragraph" w:styleId="BodyText2">
    <w:name w:val="Body Text 2"/>
    <w:basedOn w:val="Normal"/>
    <w:link w:val="BodyText2Char"/>
    <w:uiPriority w:val="99"/>
    <w:unhideWhenUsed/>
    <w:rsid w:val="00EA4A60"/>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EA4A60"/>
    <w:rPr>
      <w:rFonts w:ascii="Calibri" w:hAnsi="Calibri" w:cs="Calibri"/>
    </w:rPr>
  </w:style>
  <w:style w:type="paragraph" w:customStyle="1" w:styleId="BodyText21">
    <w:name w:val="Body Text 21"/>
    <w:basedOn w:val="Normal"/>
    <w:next w:val="BodyText2"/>
    <w:qFormat/>
    <w:rsid w:val="00EA4A60"/>
    <w:pPr>
      <w:spacing w:after="120" w:line="480" w:lineRule="auto"/>
    </w:pPr>
    <w:rPr>
      <w:sz w:val="12"/>
    </w:rPr>
  </w:style>
  <w:style w:type="paragraph" w:styleId="BodyTextIndent">
    <w:name w:val="Body Text Indent"/>
    <w:basedOn w:val="Normal"/>
    <w:link w:val="BodyTextIndentChar"/>
    <w:unhideWhenUsed/>
    <w:rsid w:val="00EA4A60"/>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EA4A60"/>
    <w:rPr>
      <w:rFonts w:ascii="Calibri" w:hAnsi="Calibri" w:cs="Calibri"/>
    </w:rPr>
  </w:style>
  <w:style w:type="paragraph" w:customStyle="1" w:styleId="BodyTextIndent1">
    <w:name w:val="Body Text Indent1"/>
    <w:basedOn w:val="Normal"/>
    <w:next w:val="BodyTextIndent"/>
    <w:qFormat/>
    <w:rsid w:val="00EA4A60"/>
    <w:pPr>
      <w:spacing w:after="120" w:line="240" w:lineRule="auto"/>
      <w:ind w:left="360"/>
    </w:pPr>
  </w:style>
  <w:style w:type="paragraph" w:styleId="BodyTextIndent3">
    <w:name w:val="Body Text Indent 3"/>
    <w:basedOn w:val="Normal"/>
    <w:link w:val="BodyTextIndent3Char1"/>
    <w:uiPriority w:val="99"/>
    <w:unhideWhenUsed/>
    <w:rsid w:val="00EA4A60"/>
    <w:pPr>
      <w:spacing w:after="120" w:line="240" w:lineRule="auto"/>
      <w:ind w:left="360"/>
    </w:pPr>
    <w:rPr>
      <w:sz w:val="16"/>
      <w:szCs w:val="16"/>
    </w:rPr>
  </w:style>
  <w:style w:type="character" w:customStyle="1" w:styleId="BodyTextIndent3Char">
    <w:name w:val="Body Text Indent 3 Char"/>
    <w:basedOn w:val="DefaultParagraphFont"/>
    <w:uiPriority w:val="99"/>
    <w:rsid w:val="00EA4A60"/>
    <w:rPr>
      <w:rFonts w:ascii="Calibri" w:hAnsi="Calibri" w:cs="Calibri"/>
      <w:sz w:val="16"/>
      <w:szCs w:val="16"/>
    </w:rPr>
  </w:style>
  <w:style w:type="paragraph" w:customStyle="1" w:styleId="BodyTextIndent31">
    <w:name w:val="Body Text Indent 31"/>
    <w:basedOn w:val="Normal"/>
    <w:next w:val="BodyTextIndent3"/>
    <w:semiHidden/>
    <w:qFormat/>
    <w:rsid w:val="00EA4A60"/>
    <w:pPr>
      <w:spacing w:after="120" w:line="240" w:lineRule="auto"/>
      <w:ind w:left="360"/>
    </w:pPr>
    <w:rPr>
      <w:sz w:val="14"/>
    </w:rPr>
  </w:style>
  <w:style w:type="paragraph" w:styleId="BodyTextIndent2">
    <w:name w:val="Body Text Indent 2"/>
    <w:basedOn w:val="Normal"/>
    <w:link w:val="BodyTextIndent2Char1"/>
    <w:unhideWhenUsed/>
    <w:rsid w:val="00EA4A60"/>
    <w:pPr>
      <w:spacing w:after="120" w:line="480" w:lineRule="auto"/>
      <w:ind w:left="360"/>
    </w:pPr>
    <w:rPr>
      <w:sz w:val="16"/>
    </w:rPr>
  </w:style>
  <w:style w:type="character" w:customStyle="1" w:styleId="BodyTextIndent2Char">
    <w:name w:val="Body Text Indent 2 Char"/>
    <w:basedOn w:val="DefaultParagraphFont"/>
    <w:rsid w:val="00EA4A60"/>
    <w:rPr>
      <w:rFonts w:ascii="Calibri" w:hAnsi="Calibri" w:cs="Calibri"/>
    </w:rPr>
  </w:style>
  <w:style w:type="paragraph" w:customStyle="1" w:styleId="BodyTextIndent21">
    <w:name w:val="Body Text Indent 21"/>
    <w:basedOn w:val="Normal"/>
    <w:next w:val="BodyTextIndent2"/>
    <w:qFormat/>
    <w:rsid w:val="00EA4A60"/>
    <w:pPr>
      <w:spacing w:after="120" w:line="480" w:lineRule="auto"/>
      <w:ind w:left="360"/>
    </w:pPr>
  </w:style>
  <w:style w:type="paragraph" w:customStyle="1" w:styleId="z-BottomofForm1">
    <w:name w:val="z-Bottom of Form1"/>
    <w:basedOn w:val="Normal"/>
    <w:next w:val="Normal"/>
    <w:qFormat/>
    <w:rsid w:val="00EA4A60"/>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EA4A60"/>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EA4A60"/>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EA4A60"/>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EA4A60"/>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EA4A60"/>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EA4A60"/>
    <w:rPr>
      <w:rFonts w:ascii="Calibri" w:hAnsi="Calibri" w:cs="Calibri"/>
      <w:u w:val="single"/>
      <w:shd w:val="clear" w:color="auto" w:fill="66FFFF"/>
    </w:rPr>
  </w:style>
  <w:style w:type="paragraph" w:customStyle="1" w:styleId="CardHighlight">
    <w:name w:val="Card Highlight"/>
    <w:basedOn w:val="Normal"/>
    <w:link w:val="CardHighlightChar"/>
    <w:qFormat/>
    <w:rsid w:val="00EA4A60"/>
    <w:pPr>
      <w:shd w:val="clear" w:color="auto" w:fill="66FFFF"/>
      <w:spacing w:after="0" w:line="240" w:lineRule="auto"/>
    </w:pPr>
    <w:rPr>
      <w:u w:val="single"/>
    </w:rPr>
  </w:style>
  <w:style w:type="paragraph" w:customStyle="1" w:styleId="nromal">
    <w:name w:val="nromal"/>
    <w:basedOn w:val="Normal"/>
    <w:uiPriority w:val="99"/>
    <w:qFormat/>
    <w:rsid w:val="00EA4A60"/>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EA4A60"/>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EA4A60"/>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EA4A60"/>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EA4A60"/>
    <w:pPr>
      <w:spacing w:before="100" w:beforeAutospacing="1" w:after="100" w:afterAutospacing="1" w:line="240" w:lineRule="auto"/>
    </w:pPr>
    <w:rPr>
      <w:rFonts w:eastAsia="Times New Roman"/>
      <w:sz w:val="24"/>
    </w:rPr>
  </w:style>
  <w:style w:type="paragraph" w:customStyle="1" w:styleId="more">
    <w:name w:val="more"/>
    <w:basedOn w:val="Normal"/>
    <w:qFormat/>
    <w:rsid w:val="00EA4A60"/>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EA4A60"/>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EA4A60"/>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EA4A60"/>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EA4A60"/>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EA4A60"/>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EA4A60"/>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EA4A60"/>
    <w:pPr>
      <w:spacing w:after="63"/>
    </w:pPr>
    <w:rPr>
      <w:rFonts w:ascii="Arial" w:eastAsia="Times New Roman" w:hAnsi="Arial"/>
      <w:color w:val="auto"/>
      <w:lang w:eastAsia="zh-CN"/>
    </w:rPr>
  </w:style>
  <w:style w:type="paragraph" w:customStyle="1" w:styleId="CM35">
    <w:name w:val="CM35"/>
    <w:basedOn w:val="Default"/>
    <w:next w:val="Default"/>
    <w:qFormat/>
    <w:rsid w:val="00EA4A60"/>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EA4A60"/>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EA4A60"/>
    <w:rPr>
      <w:rFonts w:ascii="Calibri" w:eastAsia="Times New Roman" w:hAnsi="Calibri" w:cs="Times New Roman"/>
    </w:rPr>
  </w:style>
  <w:style w:type="paragraph" w:customStyle="1" w:styleId="StylecardCharCharChar11pt">
    <w:name w:val="Style card Char Char Char + 11 pt"/>
    <w:link w:val="StylecardCharCharChar11ptChar"/>
    <w:qFormat/>
    <w:rsid w:val="00EA4A60"/>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EA4A60"/>
    <w:rPr>
      <w:rFonts w:ascii="Georgia" w:eastAsia="Times New Roman" w:hAnsi="Georgia"/>
      <w:lang w:val="x-none" w:eastAsia="x-none"/>
    </w:rPr>
  </w:style>
  <w:style w:type="paragraph" w:customStyle="1" w:styleId="StyleCards11pt">
    <w:name w:val="Style Cards + 11 pt"/>
    <w:basedOn w:val="Cards"/>
    <w:link w:val="StyleCards11ptChar"/>
    <w:qFormat/>
    <w:rsid w:val="00EA4A60"/>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EA4A60"/>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EA4A60"/>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EA4A60"/>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EA4A60"/>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A4A60"/>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A4A60"/>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A4A60"/>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EA4A60"/>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EA4A60"/>
    <w:rPr>
      <w:rFonts w:ascii="Times New Roman" w:eastAsia="Times New Roman" w:hAnsi="Times New Roman" w:cs="Times New Roman"/>
      <w:sz w:val="20"/>
      <w:szCs w:val="20"/>
    </w:rPr>
  </w:style>
  <w:style w:type="paragraph" w:customStyle="1" w:styleId="NormalFont">
    <w:name w:val="Normal Font"/>
    <w:link w:val="NormalFontChar"/>
    <w:qFormat/>
    <w:rsid w:val="00EA4A60"/>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EA4A60"/>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EA4A6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A4A60"/>
    <w:rPr>
      <w:u w:val="single"/>
      <w:lang w:val="x-none" w:eastAsia="x-none"/>
    </w:rPr>
  </w:style>
  <w:style w:type="character" w:customStyle="1" w:styleId="StyleNormalFont11ptBoldUnderlineChar">
    <w:name w:val="Style Normal Font + 11 pt Bold Underline Char"/>
    <w:link w:val="StyleNormalFont11ptBoldUnderline"/>
    <w:locked/>
    <w:rsid w:val="00EA4A6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A4A60"/>
    <w:rPr>
      <w:b/>
      <w:bCs/>
      <w:u w:val="single"/>
      <w:lang w:val="x-none" w:eastAsia="x-none"/>
    </w:rPr>
  </w:style>
  <w:style w:type="paragraph" w:customStyle="1" w:styleId="StyleHeading2LatinArialMT13pt">
    <w:name w:val="Style Heading 2 + (Latin) ArialMT 13 pt"/>
    <w:basedOn w:val="Heading2"/>
    <w:next w:val="Heading2"/>
    <w:qFormat/>
    <w:rsid w:val="00EA4A60"/>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EA4A60"/>
    <w:pPr>
      <w:spacing w:after="0" w:line="240" w:lineRule="auto"/>
    </w:pPr>
    <w:rPr>
      <w:rFonts w:eastAsia="Times New Roman"/>
      <w:sz w:val="15"/>
    </w:rPr>
  </w:style>
  <w:style w:type="paragraph" w:customStyle="1" w:styleId="formatvorlage2">
    <w:name w:val="formatvorlage2"/>
    <w:basedOn w:val="Normal"/>
    <w:qFormat/>
    <w:rsid w:val="00EA4A60"/>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EA4A60"/>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EA4A60"/>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EA4A60"/>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EA4A60"/>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EA4A60"/>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EA4A60"/>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EA4A60"/>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EA4A60"/>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EA4A60"/>
    <w:pPr>
      <w:ind w:left="0"/>
    </w:pPr>
    <w:rPr>
      <w:rFonts w:ascii="Garamond" w:eastAsia="Cambria" w:hAnsi="Garamond" w:cs="Times New Roman"/>
      <w:color w:val="auto"/>
      <w:u w:val="single"/>
    </w:rPr>
  </w:style>
  <w:style w:type="paragraph" w:customStyle="1" w:styleId="PageHeading">
    <w:name w:val="Page Heading"/>
    <w:basedOn w:val="Heading2"/>
    <w:qFormat/>
    <w:rsid w:val="00EA4A60"/>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EA4A60"/>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EA4A60"/>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EA4A60"/>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EA4A60"/>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EA4A60"/>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EA4A60"/>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EA4A60"/>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EA4A60"/>
    <w:pPr>
      <w:spacing w:after="0" w:line="197" w:lineRule="exact"/>
      <w:jc w:val="both"/>
    </w:pPr>
  </w:style>
  <w:style w:type="paragraph" w:customStyle="1" w:styleId="Style42">
    <w:name w:val="Style42"/>
    <w:basedOn w:val="Normal"/>
    <w:uiPriority w:val="99"/>
    <w:qFormat/>
    <w:rsid w:val="00EA4A60"/>
    <w:pPr>
      <w:spacing w:after="0" w:line="202" w:lineRule="exact"/>
      <w:jc w:val="both"/>
    </w:pPr>
  </w:style>
  <w:style w:type="paragraph" w:customStyle="1" w:styleId="Style51">
    <w:name w:val="Style51"/>
    <w:basedOn w:val="Normal"/>
    <w:uiPriority w:val="99"/>
    <w:qFormat/>
    <w:rsid w:val="00EA4A60"/>
    <w:pPr>
      <w:spacing w:after="0" w:line="200" w:lineRule="exact"/>
      <w:jc w:val="both"/>
    </w:pPr>
  </w:style>
  <w:style w:type="character" w:customStyle="1" w:styleId="BoldUnderlineChar2Char">
    <w:name w:val="BoldUnderline Char2 Char"/>
    <w:link w:val="BoldUnderlineChar2"/>
    <w:locked/>
    <w:rsid w:val="00EA4A60"/>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EA4A60"/>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EA4A60"/>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EA4A60"/>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EA4A60"/>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EA4A60"/>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EA4A60"/>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EA4A60"/>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EA4A60"/>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EA4A60"/>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EA4A60"/>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EA4A60"/>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EA4A60"/>
    <w:pPr>
      <w:spacing w:line="254" w:lineRule="auto"/>
    </w:pPr>
    <w:rPr>
      <w:rFonts w:ascii="Georgia" w:hAnsi="Georgia" w:cstheme="minorBidi"/>
      <w:b/>
    </w:rPr>
  </w:style>
  <w:style w:type="paragraph" w:customStyle="1" w:styleId="Normal20pt">
    <w:name w:val="Normal  + 20 pt"/>
    <w:basedOn w:val="Normal"/>
    <w:uiPriority w:val="6"/>
    <w:qFormat/>
    <w:rsid w:val="00EA4A60"/>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EA4A60"/>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EA4A60"/>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EA4A60"/>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A4A60"/>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A4A60"/>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EA4A60"/>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A4A60"/>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A4A60"/>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A4A60"/>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A4A60"/>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A4A60"/>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A4A60"/>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A4A6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A4A60"/>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A4A60"/>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EA4A60"/>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EA4A60"/>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EA4A60"/>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EA4A60"/>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EA4A60"/>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EA4A6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EA4A60"/>
    <w:pPr>
      <w:spacing w:after="0" w:line="254" w:lineRule="auto"/>
    </w:pPr>
    <w:rPr>
      <w:b/>
    </w:rPr>
  </w:style>
  <w:style w:type="paragraph" w:customStyle="1" w:styleId="CiteSmallText">
    <w:name w:val="Cite Small Text"/>
    <w:basedOn w:val="Normal"/>
    <w:uiPriority w:val="99"/>
    <w:qFormat/>
    <w:rsid w:val="00EA4A60"/>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EA4A60"/>
    <w:rPr>
      <w:lang w:val="x-none"/>
    </w:rPr>
  </w:style>
  <w:style w:type="paragraph" w:customStyle="1" w:styleId="Cards1CharChar">
    <w:name w:val="Cards1 Char Char"/>
    <w:basedOn w:val="Normal"/>
    <w:link w:val="Cards1CharCharChar"/>
    <w:qFormat/>
    <w:rsid w:val="00EA4A60"/>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EA4A60"/>
    <w:rPr>
      <w:color w:val="0000FF"/>
      <w:sz w:val="12"/>
      <w:u w:val="single"/>
    </w:rPr>
  </w:style>
  <w:style w:type="paragraph" w:customStyle="1" w:styleId="Swag">
    <w:name w:val="Swag"/>
    <w:basedOn w:val="Normal"/>
    <w:link w:val="SwagChar"/>
    <w:qFormat/>
    <w:rsid w:val="00EA4A60"/>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EA4A6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A4A6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A4A6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A4A6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A4A60"/>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EA4A60"/>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EA4A60"/>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EA4A60"/>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EA4A60"/>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EA4A60"/>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EA4A60"/>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A4A60"/>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EA4A60"/>
  </w:style>
  <w:style w:type="paragraph" w:customStyle="1" w:styleId="NothingCharCharChar">
    <w:name w:val="Nothing Char Char Char"/>
    <w:link w:val="NothingCharChar"/>
    <w:qFormat/>
    <w:rsid w:val="00EA4A60"/>
    <w:pPr>
      <w:spacing w:after="0" w:line="240" w:lineRule="auto"/>
      <w:jc w:val="both"/>
    </w:pPr>
  </w:style>
  <w:style w:type="paragraph" w:customStyle="1" w:styleId="StyleLeft021">
    <w:name w:val="Style Left:  0.2&quot;1"/>
    <w:basedOn w:val="Normal"/>
    <w:uiPriority w:val="99"/>
    <w:qFormat/>
    <w:rsid w:val="00EA4A60"/>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EA4A60"/>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A4A6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A4A60"/>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A4A60"/>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EA4A60"/>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EA4A60"/>
    <w:pPr>
      <w:spacing w:after="0" w:line="254" w:lineRule="auto"/>
    </w:pPr>
    <w:rPr>
      <w:b/>
    </w:rPr>
  </w:style>
  <w:style w:type="paragraph" w:customStyle="1" w:styleId="CM27">
    <w:name w:val="CM27"/>
    <w:basedOn w:val="Normal"/>
    <w:next w:val="Normal"/>
    <w:uiPriority w:val="99"/>
    <w:qFormat/>
    <w:rsid w:val="00EA4A60"/>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EA4A6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EA4A60"/>
    <w:pPr>
      <w:spacing w:before="100" w:beforeAutospacing="1" w:after="100" w:afterAutospacing="1" w:line="240" w:lineRule="auto"/>
    </w:pPr>
    <w:rPr>
      <w:rFonts w:eastAsia="Times New Roman"/>
    </w:rPr>
  </w:style>
  <w:style w:type="paragraph" w:customStyle="1" w:styleId="Pol">
    <w:name w:val="Pol"/>
    <w:basedOn w:val="Heading2"/>
    <w:uiPriority w:val="99"/>
    <w:qFormat/>
    <w:rsid w:val="00EA4A60"/>
    <w:pPr>
      <w:spacing w:before="480" w:line="240" w:lineRule="auto"/>
    </w:pPr>
    <w:rPr>
      <w:bCs/>
      <w:caps/>
    </w:rPr>
  </w:style>
  <w:style w:type="paragraph" w:customStyle="1" w:styleId="Style70">
    <w:name w:val="Style7"/>
    <w:basedOn w:val="Normal"/>
    <w:uiPriority w:val="99"/>
    <w:qFormat/>
    <w:rsid w:val="00EA4A60"/>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EA4A60"/>
  </w:style>
  <w:style w:type="paragraph" w:customStyle="1" w:styleId="Footnote2">
    <w:name w:val="Footnote2"/>
    <w:basedOn w:val="Normal"/>
    <w:next w:val="Normal"/>
    <w:link w:val="Footnote2Char"/>
    <w:autoRedefine/>
    <w:qFormat/>
    <w:rsid w:val="00EA4A60"/>
    <w:pPr>
      <w:spacing w:after="120" w:line="480" w:lineRule="auto"/>
    </w:pPr>
    <w:rPr>
      <w:rFonts w:asciiTheme="minorHAnsi" w:hAnsiTheme="minorHAnsi" w:cstheme="minorBidi"/>
    </w:rPr>
  </w:style>
  <w:style w:type="paragraph" w:customStyle="1" w:styleId="xhead">
    <w:name w:val="xhead"/>
    <w:basedOn w:val="Normal"/>
    <w:uiPriority w:val="99"/>
    <w:qFormat/>
    <w:rsid w:val="00EA4A60"/>
    <w:pPr>
      <w:spacing w:before="100" w:beforeAutospacing="1" w:after="100" w:afterAutospacing="1" w:line="240" w:lineRule="auto"/>
    </w:pPr>
  </w:style>
  <w:style w:type="paragraph" w:customStyle="1" w:styleId="headlinemeta">
    <w:name w:val="headline_meta"/>
    <w:basedOn w:val="Normal"/>
    <w:uiPriority w:val="99"/>
    <w:qFormat/>
    <w:rsid w:val="00EA4A60"/>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EA4A6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EA4A6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EA4A6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EA4A60"/>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EA4A60"/>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EA4A60"/>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EA4A60"/>
  </w:style>
  <w:style w:type="paragraph" w:customStyle="1" w:styleId="UnderlineStyle1">
    <w:name w:val="Underline Style"/>
    <w:basedOn w:val="Normal"/>
    <w:link w:val="UnderlineStyleChar"/>
    <w:qFormat/>
    <w:rsid w:val="00EA4A60"/>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EA4A60"/>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EA4A60"/>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EA4A60"/>
    <w:pPr>
      <w:spacing w:after="0" w:line="240" w:lineRule="auto"/>
    </w:pPr>
    <w:rPr>
      <w:rFonts w:ascii="Lucida Grande" w:eastAsia="Cambria" w:hAnsi="Lucida Grande"/>
    </w:rPr>
  </w:style>
  <w:style w:type="paragraph" w:customStyle="1" w:styleId="Pa16">
    <w:name w:val="Pa16"/>
    <w:basedOn w:val="Default"/>
    <w:next w:val="Default"/>
    <w:uiPriority w:val="99"/>
    <w:qFormat/>
    <w:rsid w:val="00EA4A60"/>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EA4A60"/>
    <w:pPr>
      <w:spacing w:before="100" w:beforeAutospacing="1" w:after="100" w:afterAutospacing="1" w:line="240" w:lineRule="auto"/>
    </w:pPr>
  </w:style>
  <w:style w:type="paragraph" w:customStyle="1" w:styleId="Pa22">
    <w:name w:val="Pa2+2"/>
    <w:basedOn w:val="Default"/>
    <w:next w:val="Default"/>
    <w:uiPriority w:val="99"/>
    <w:qFormat/>
    <w:rsid w:val="00EA4A60"/>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EA4A60"/>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EA4A60"/>
    <w:pPr>
      <w:spacing w:before="100" w:beforeAutospacing="1" w:after="100" w:afterAutospacing="1" w:line="240" w:lineRule="auto"/>
    </w:pPr>
  </w:style>
  <w:style w:type="paragraph" w:customStyle="1" w:styleId="Number">
    <w:name w:val="Number"/>
    <w:basedOn w:val="Heading2"/>
    <w:qFormat/>
    <w:rsid w:val="00EA4A60"/>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EA4A60"/>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EA4A60"/>
    <w:pPr>
      <w:spacing w:after="0" w:line="240" w:lineRule="auto"/>
    </w:pPr>
    <w:rPr>
      <w:rFonts w:ascii="Century Gothic" w:hAnsi="Century Gothic"/>
      <w:szCs w:val="20"/>
    </w:rPr>
  </w:style>
  <w:style w:type="paragraph" w:customStyle="1" w:styleId="width100">
    <w:name w:val="width100"/>
    <w:basedOn w:val="Normal"/>
    <w:uiPriority w:val="99"/>
    <w:qFormat/>
    <w:rsid w:val="00EA4A60"/>
    <w:pPr>
      <w:spacing w:before="100" w:beforeAutospacing="1" w:after="100" w:afterAutospacing="1" w:line="240" w:lineRule="auto"/>
    </w:pPr>
  </w:style>
  <w:style w:type="paragraph" w:customStyle="1" w:styleId="introshadow">
    <w:name w:val="intro_shadow"/>
    <w:basedOn w:val="Normal"/>
    <w:uiPriority w:val="99"/>
    <w:qFormat/>
    <w:rsid w:val="00EA4A60"/>
    <w:pPr>
      <w:spacing w:before="100" w:beforeAutospacing="1" w:after="100" w:afterAutospacing="1" w:line="240" w:lineRule="auto"/>
    </w:pPr>
  </w:style>
  <w:style w:type="paragraph" w:customStyle="1" w:styleId="articleintro">
    <w:name w:val="articleintro"/>
    <w:basedOn w:val="Normal"/>
    <w:uiPriority w:val="99"/>
    <w:qFormat/>
    <w:rsid w:val="00EA4A60"/>
    <w:pPr>
      <w:spacing w:before="100" w:beforeAutospacing="1" w:after="100" w:afterAutospacing="1" w:line="240" w:lineRule="auto"/>
    </w:pPr>
  </w:style>
  <w:style w:type="paragraph" w:customStyle="1" w:styleId="Caption4">
    <w:name w:val="Caption4"/>
    <w:basedOn w:val="Normal"/>
    <w:uiPriority w:val="99"/>
    <w:qFormat/>
    <w:rsid w:val="00EA4A60"/>
    <w:pPr>
      <w:spacing w:before="100" w:beforeAutospacing="1" w:after="100" w:afterAutospacing="1" w:line="240" w:lineRule="auto"/>
    </w:pPr>
  </w:style>
  <w:style w:type="paragraph" w:customStyle="1" w:styleId="publishedon">
    <w:name w:val="published_on"/>
    <w:basedOn w:val="Normal"/>
    <w:uiPriority w:val="99"/>
    <w:qFormat/>
    <w:rsid w:val="00EA4A60"/>
    <w:pPr>
      <w:spacing w:before="100" w:beforeAutospacing="1" w:after="100" w:afterAutospacing="1" w:line="240" w:lineRule="auto"/>
    </w:pPr>
  </w:style>
  <w:style w:type="character" w:customStyle="1" w:styleId="CiteEmphasisChar">
    <w:name w:val="Cite/Emphasis Char"/>
    <w:basedOn w:val="DefaultParagraphFont"/>
    <w:link w:val="CiteEmphasis"/>
    <w:locked/>
    <w:rsid w:val="00EA4A60"/>
    <w:rPr>
      <w:rFonts w:ascii="Calibri" w:hAnsi="Calibri" w:cs="Calibri"/>
      <w:b/>
      <w:color w:val="000000"/>
      <w:sz w:val="16"/>
      <w:u w:val="single"/>
    </w:rPr>
  </w:style>
  <w:style w:type="paragraph" w:customStyle="1" w:styleId="CiteEmphasis">
    <w:name w:val="Cite/Emphasis"/>
    <w:basedOn w:val="Normal"/>
    <w:link w:val="CiteEmphasisChar"/>
    <w:qFormat/>
    <w:rsid w:val="00EA4A60"/>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EA4A60"/>
    <w:rPr>
      <w:rFonts w:ascii="Calibri" w:hAnsi="Calibri" w:cs="Calibri"/>
      <w:color w:val="000000"/>
      <w:sz w:val="16"/>
    </w:rPr>
  </w:style>
  <w:style w:type="paragraph" w:customStyle="1" w:styleId="Styleunread8pt">
    <w:name w:val="Style unread + 8 pt"/>
    <w:basedOn w:val="Normal"/>
    <w:link w:val="Styleunread8ptChar"/>
    <w:qFormat/>
    <w:rsid w:val="00EA4A60"/>
    <w:pPr>
      <w:spacing w:after="0" w:line="240" w:lineRule="auto"/>
    </w:pPr>
    <w:rPr>
      <w:color w:val="000000"/>
      <w:sz w:val="16"/>
    </w:rPr>
  </w:style>
  <w:style w:type="paragraph" w:customStyle="1" w:styleId="ekprop-p">
    <w:name w:val="ekprop-p"/>
    <w:basedOn w:val="Normal"/>
    <w:uiPriority w:val="99"/>
    <w:qFormat/>
    <w:rsid w:val="00EA4A60"/>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EA4A60"/>
    <w:rPr>
      <w:rFonts w:ascii="Times New Roman" w:eastAsia="Times New Roman" w:hAnsi="Times New Roman" w:cs="Times New Roman"/>
      <w:color w:val="000000"/>
      <w:sz w:val="12"/>
    </w:rPr>
  </w:style>
  <w:style w:type="paragraph" w:customStyle="1" w:styleId="ShrinkCharChar">
    <w:name w:val="Shrink Char Char"/>
    <w:link w:val="ShrinkCharCharChar"/>
    <w:qFormat/>
    <w:rsid w:val="00EA4A60"/>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EA4A60"/>
    <w:rPr>
      <w:rFonts w:ascii="Calibri" w:hAnsi="Calibri" w:cs="Calibri"/>
      <w:color w:val="000000"/>
      <w:sz w:val="16"/>
    </w:rPr>
  </w:style>
  <w:style w:type="paragraph" w:customStyle="1" w:styleId="SmalltextChar1">
    <w:name w:val="Smalltext Char"/>
    <w:basedOn w:val="Normal"/>
    <w:link w:val="SmalltextCharChar"/>
    <w:qFormat/>
    <w:rsid w:val="00EA4A60"/>
    <w:pPr>
      <w:spacing w:after="0" w:line="240" w:lineRule="auto"/>
    </w:pPr>
    <w:rPr>
      <w:color w:val="000000"/>
      <w:sz w:val="16"/>
    </w:rPr>
  </w:style>
  <w:style w:type="character" w:customStyle="1" w:styleId="SpacerChar">
    <w:name w:val="Spacer Char"/>
    <w:basedOn w:val="DefaultParagraphFont"/>
    <w:link w:val="Spacer"/>
    <w:uiPriority w:val="4"/>
    <w:locked/>
    <w:rsid w:val="00EA4A60"/>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EA4A60"/>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EA4A60"/>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EA4A60"/>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EA4A60"/>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EA4A60"/>
    <w:pPr>
      <w:spacing w:before="100" w:beforeAutospacing="1" w:after="100" w:afterAutospacing="1" w:line="240" w:lineRule="auto"/>
    </w:pPr>
    <w:rPr>
      <w:rFonts w:eastAsia="Times New Roman"/>
    </w:rPr>
  </w:style>
  <w:style w:type="paragraph" w:customStyle="1" w:styleId="column-name">
    <w:name w:val="column-name"/>
    <w:basedOn w:val="Normal"/>
    <w:qFormat/>
    <w:rsid w:val="00EA4A60"/>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EA4A60"/>
    <w:rPr>
      <w:rFonts w:ascii="Calibri" w:eastAsia="Calibri" w:hAnsi="Calibri" w:cs="Calibri"/>
      <w:sz w:val="16"/>
      <w:szCs w:val="16"/>
    </w:rPr>
  </w:style>
  <w:style w:type="paragraph" w:customStyle="1" w:styleId="SmallSizeParagraph">
    <w:name w:val="Small Size Paragraph"/>
    <w:basedOn w:val="Normal"/>
    <w:link w:val="SmallSizeParagraphChar"/>
    <w:qFormat/>
    <w:rsid w:val="00EA4A60"/>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EA4A60"/>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EA4A60"/>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EA4A60"/>
    <w:rPr>
      <w:rFonts w:ascii="Calibri" w:eastAsia="Calibri" w:hAnsi="Calibri" w:cs="Calibri"/>
    </w:rPr>
  </w:style>
  <w:style w:type="paragraph" w:customStyle="1" w:styleId="StyleCardText9pt">
    <w:name w:val="Style Card Text + 9 pt"/>
    <w:basedOn w:val="Normal"/>
    <w:link w:val="StyleCardText9ptChar"/>
    <w:qFormat/>
    <w:rsid w:val="00EA4A60"/>
    <w:pPr>
      <w:spacing w:after="200" w:line="240" w:lineRule="auto"/>
      <w:contextualSpacing/>
    </w:pPr>
    <w:rPr>
      <w:rFonts w:eastAsia="Calibri"/>
    </w:rPr>
  </w:style>
  <w:style w:type="character" w:customStyle="1" w:styleId="UnderlineSChar">
    <w:name w:val="Underline S Char"/>
    <w:link w:val="UnderlineS"/>
    <w:locked/>
    <w:rsid w:val="00EA4A60"/>
    <w:rPr>
      <w:rFonts w:ascii="Calibri" w:eastAsia="Calibri" w:hAnsi="Calibri" w:cs="Calibri"/>
      <w:u w:val="single"/>
      <w:lang w:val="x-none" w:eastAsia="zh-CN"/>
    </w:rPr>
  </w:style>
  <w:style w:type="paragraph" w:customStyle="1" w:styleId="UnderlineS">
    <w:name w:val="Underline S"/>
    <w:basedOn w:val="Normal"/>
    <w:link w:val="UnderlineSChar"/>
    <w:qFormat/>
    <w:rsid w:val="00EA4A60"/>
    <w:pPr>
      <w:spacing w:after="200" w:line="240" w:lineRule="auto"/>
    </w:pPr>
    <w:rPr>
      <w:rFonts w:eastAsia="Calibri"/>
      <w:u w:val="single"/>
      <w:lang w:val="x-none" w:eastAsia="zh-CN"/>
    </w:rPr>
  </w:style>
  <w:style w:type="character" w:customStyle="1" w:styleId="TagofCardChar">
    <w:name w:val="Tag of Card Char"/>
    <w:link w:val="TagofCard"/>
    <w:locked/>
    <w:rsid w:val="00EA4A60"/>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EA4A60"/>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EA4A60"/>
    <w:rPr>
      <w:rFonts w:ascii="Times New Roman" w:hAnsi="Times New Roman" w:cs="Times New Roman"/>
    </w:rPr>
  </w:style>
  <w:style w:type="paragraph" w:customStyle="1" w:styleId="Debatenoraml">
    <w:name w:val="Debatenoraml"/>
    <w:basedOn w:val="NoSpacing"/>
    <w:link w:val="DebatenoramlChar"/>
    <w:qFormat/>
    <w:rsid w:val="00EA4A60"/>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EA4A60"/>
    <w:rPr>
      <w:rFonts w:ascii="Calibri" w:eastAsia="Calibri" w:hAnsi="Calibri" w:cs="Calibri"/>
      <w:sz w:val="18"/>
    </w:rPr>
  </w:style>
  <w:style w:type="paragraph" w:customStyle="1" w:styleId="Quals">
    <w:name w:val="Quals"/>
    <w:basedOn w:val="Normal"/>
    <w:link w:val="QualsChar"/>
    <w:qFormat/>
    <w:rsid w:val="00EA4A60"/>
    <w:pPr>
      <w:spacing w:after="0" w:line="240" w:lineRule="auto"/>
    </w:pPr>
    <w:rPr>
      <w:rFonts w:eastAsia="Calibri"/>
      <w:sz w:val="18"/>
    </w:rPr>
  </w:style>
  <w:style w:type="character" w:customStyle="1" w:styleId="StarredChar">
    <w:name w:val="Starred Char"/>
    <w:link w:val="Starred"/>
    <w:locked/>
    <w:rsid w:val="00EA4A60"/>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EA4A60"/>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EA4A60"/>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EA4A60"/>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EA4A60"/>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EA4A60"/>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EA4A60"/>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EA4A60"/>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EA4A60"/>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EA4A60"/>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EA4A60"/>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EA4A60"/>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EA4A60"/>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EA4A60"/>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EA4A6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A4A6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A4A6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A4A60"/>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EA4A6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EA4A60"/>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EA4A60"/>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EA4A60"/>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EA4A60"/>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EA4A60"/>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EA4A60"/>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EA4A60"/>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EA4A60"/>
    <w:pPr>
      <w:spacing w:before="100" w:beforeAutospacing="1" w:after="100" w:afterAutospacing="1" w:line="240" w:lineRule="auto"/>
    </w:pPr>
    <w:rPr>
      <w:rFonts w:eastAsia="Times New Roman"/>
      <w:sz w:val="24"/>
    </w:rPr>
  </w:style>
  <w:style w:type="paragraph" w:customStyle="1" w:styleId="summary">
    <w:name w:val="summary"/>
    <w:basedOn w:val="Normal"/>
    <w:qFormat/>
    <w:rsid w:val="00EA4A60"/>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EA4A60"/>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EA4A60"/>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EA4A60"/>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EA4A60"/>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EA4A60"/>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EA4A60"/>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EA4A60"/>
    <w:pPr>
      <w:keepNext/>
      <w:spacing w:after="0" w:line="240" w:lineRule="auto"/>
      <w:ind w:left="288" w:right="288"/>
    </w:pPr>
    <w:rPr>
      <w:rFonts w:eastAsia="MS Gothic"/>
      <w:szCs w:val="20"/>
    </w:rPr>
  </w:style>
  <w:style w:type="paragraph" w:customStyle="1" w:styleId="canvas-atom">
    <w:name w:val="canvas-atom"/>
    <w:basedOn w:val="Normal"/>
    <w:uiPriority w:val="99"/>
    <w:qFormat/>
    <w:rsid w:val="00EA4A60"/>
    <w:pPr>
      <w:spacing w:before="100" w:beforeAutospacing="1" w:after="100" w:afterAutospacing="1" w:line="240" w:lineRule="auto"/>
    </w:pPr>
    <w:rPr>
      <w:sz w:val="24"/>
    </w:rPr>
  </w:style>
  <w:style w:type="paragraph" w:customStyle="1" w:styleId="tweet-text">
    <w:name w:val="tweet-text"/>
    <w:basedOn w:val="Normal"/>
    <w:uiPriority w:val="99"/>
    <w:qFormat/>
    <w:rsid w:val="00EA4A60"/>
    <w:pPr>
      <w:spacing w:before="100" w:beforeAutospacing="1" w:after="100" w:afterAutospacing="1" w:line="240" w:lineRule="auto"/>
    </w:pPr>
  </w:style>
  <w:style w:type="paragraph" w:customStyle="1" w:styleId="graf">
    <w:name w:val="graf"/>
    <w:basedOn w:val="Normal"/>
    <w:uiPriority w:val="99"/>
    <w:qFormat/>
    <w:rsid w:val="00EA4A60"/>
    <w:pPr>
      <w:spacing w:before="100" w:beforeAutospacing="1" w:after="100" w:afterAutospacing="1" w:line="240" w:lineRule="auto"/>
    </w:pPr>
  </w:style>
  <w:style w:type="paragraph" w:customStyle="1" w:styleId="column">
    <w:name w:val="column"/>
    <w:basedOn w:val="Normal"/>
    <w:uiPriority w:val="99"/>
    <w:qFormat/>
    <w:rsid w:val="00EA4A60"/>
    <w:pPr>
      <w:spacing w:before="100" w:beforeAutospacing="1" w:after="100" w:afterAutospacing="1" w:line="240" w:lineRule="auto"/>
    </w:pPr>
  </w:style>
  <w:style w:type="paragraph" w:customStyle="1" w:styleId="recirc-container">
    <w:name w:val="recirc-container"/>
    <w:basedOn w:val="Normal"/>
    <w:uiPriority w:val="99"/>
    <w:qFormat/>
    <w:rsid w:val="00EA4A60"/>
    <w:pPr>
      <w:spacing w:before="100" w:beforeAutospacing="1" w:after="100" w:afterAutospacing="1" w:line="240" w:lineRule="auto"/>
    </w:pPr>
    <w:rPr>
      <w:sz w:val="24"/>
    </w:rPr>
  </w:style>
  <w:style w:type="paragraph" w:customStyle="1" w:styleId="interstitial-link">
    <w:name w:val="interstitial-link"/>
    <w:basedOn w:val="Normal"/>
    <w:uiPriority w:val="99"/>
    <w:qFormat/>
    <w:rsid w:val="00EA4A60"/>
    <w:pPr>
      <w:spacing w:before="100" w:beforeAutospacing="1" w:after="100" w:afterAutospacing="1" w:line="240" w:lineRule="auto"/>
    </w:pPr>
    <w:rPr>
      <w:sz w:val="24"/>
    </w:rPr>
  </w:style>
  <w:style w:type="paragraph" w:customStyle="1" w:styleId="see-also">
    <w:name w:val="see-also"/>
    <w:basedOn w:val="Normal"/>
    <w:uiPriority w:val="99"/>
    <w:qFormat/>
    <w:rsid w:val="00EA4A60"/>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EA4A60"/>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EA4A60"/>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EA4A60"/>
    <w:pPr>
      <w:keepNext/>
      <w:spacing w:after="0" w:line="240" w:lineRule="auto"/>
      <w:ind w:left="288" w:right="288"/>
    </w:pPr>
    <w:rPr>
      <w:rFonts w:eastAsia="MS Gothic"/>
      <w:szCs w:val="20"/>
    </w:rPr>
  </w:style>
  <w:style w:type="paragraph" w:customStyle="1" w:styleId="po-hr-cndek">
    <w:name w:val="po-hr-cn__dek"/>
    <w:basedOn w:val="Normal"/>
    <w:qFormat/>
    <w:rsid w:val="00EA4A60"/>
    <w:pPr>
      <w:spacing w:before="100" w:beforeAutospacing="1" w:after="100" w:afterAutospacing="1" w:line="256" w:lineRule="auto"/>
    </w:pPr>
  </w:style>
  <w:style w:type="paragraph" w:customStyle="1" w:styleId="m4481627234786388783gmail-card">
    <w:name w:val="m_4481627234786388783gmail-card"/>
    <w:basedOn w:val="Normal"/>
    <w:qFormat/>
    <w:rsid w:val="00EA4A60"/>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EA4A60"/>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EA4A60"/>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EA4A60"/>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EA4A60"/>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EA4A60"/>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EA4A60"/>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EA4A60"/>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EA4A60"/>
  </w:style>
  <w:style w:type="paragraph" w:customStyle="1" w:styleId="lastpar">
    <w:name w:val="lastpar"/>
    <w:basedOn w:val="Normal"/>
    <w:qFormat/>
    <w:rsid w:val="00EA4A60"/>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EA4A60"/>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EA4A6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EA4A6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EA4A6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EA4A60"/>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EA4A60"/>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EA4A60"/>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EA4A60"/>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EA4A60"/>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EA4A60"/>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EA4A6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EA4A6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EA4A60"/>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EA4A60"/>
    <w:pPr>
      <w:spacing w:line="256" w:lineRule="auto"/>
    </w:pPr>
    <w:rPr>
      <w:rFonts w:ascii="Times New Roman" w:eastAsia="Calibri" w:hAnsi="Times New Roman" w:cs="Times New Roman"/>
      <w:sz w:val="24"/>
    </w:rPr>
  </w:style>
  <w:style w:type="paragraph" w:customStyle="1" w:styleId="normalChar">
    <w:name w:val="normal Char"/>
    <w:basedOn w:val="Normal"/>
    <w:qFormat/>
    <w:rsid w:val="00EA4A60"/>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EA4A60"/>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EA4A60"/>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EA4A60"/>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EA4A60"/>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EA4A60"/>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EA4A60"/>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EA4A60"/>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EA4A60"/>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EA4A60"/>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EA4A60"/>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EA4A60"/>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EA4A60"/>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EA4A60"/>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EA4A60"/>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EA4A60"/>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EA4A60"/>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EA4A60"/>
    <w:pPr>
      <w:spacing w:line="256" w:lineRule="auto"/>
    </w:pPr>
    <w:rPr>
      <w:rFonts w:ascii="Times New Roman" w:eastAsia="Calibri" w:hAnsi="Times New Roman" w:cs="Times New Roman"/>
    </w:rPr>
  </w:style>
  <w:style w:type="paragraph" w:customStyle="1" w:styleId="cardunderlined">
    <w:name w:val="card underlined"/>
    <w:basedOn w:val="Normal"/>
    <w:qFormat/>
    <w:rsid w:val="00EA4A60"/>
    <w:pPr>
      <w:spacing w:line="256" w:lineRule="auto"/>
    </w:pPr>
    <w:rPr>
      <w:rFonts w:eastAsia="Calibri" w:cs="Times New Roman"/>
      <w:u w:val="single"/>
    </w:rPr>
  </w:style>
  <w:style w:type="paragraph" w:customStyle="1" w:styleId="article-text">
    <w:name w:val="article-text"/>
    <w:basedOn w:val="Normal"/>
    <w:qFormat/>
    <w:rsid w:val="00EA4A60"/>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EA4A60"/>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EA4A60"/>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EA4A60"/>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EA4A60"/>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EA4A60"/>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EA4A60"/>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EA4A60"/>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EA4A60"/>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EA4A60"/>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EA4A60"/>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EA4A60"/>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EA4A60"/>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EA4A60"/>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EA4A60"/>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EA4A60"/>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EA4A60"/>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EA4A60"/>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EA4A60"/>
    <w:pPr>
      <w:spacing w:line="256" w:lineRule="auto"/>
    </w:pPr>
    <w:rPr>
      <w:rFonts w:ascii="Times" w:eastAsia="Times New Roman" w:hAnsi="Times"/>
      <w:sz w:val="16"/>
      <w:szCs w:val="28"/>
      <w:u w:val="single"/>
    </w:rPr>
  </w:style>
  <w:style w:type="paragraph" w:customStyle="1" w:styleId="HeaderStyle">
    <w:name w:val="Header Style"/>
    <w:basedOn w:val="Normal"/>
    <w:qFormat/>
    <w:rsid w:val="00EA4A60"/>
    <w:pPr>
      <w:spacing w:line="256" w:lineRule="auto"/>
      <w:jc w:val="center"/>
    </w:pPr>
    <w:rPr>
      <w:rFonts w:eastAsia="Times New Roman"/>
      <w:b/>
      <w:sz w:val="24"/>
      <w:szCs w:val="20"/>
      <w:u w:val="single"/>
    </w:rPr>
  </w:style>
  <w:style w:type="paragraph" w:customStyle="1" w:styleId="Pa19">
    <w:name w:val="Pa19"/>
    <w:basedOn w:val="Normal"/>
    <w:next w:val="Normal"/>
    <w:qFormat/>
    <w:rsid w:val="00EA4A6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EA4A60"/>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EA4A60"/>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EA4A60"/>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EA4A60"/>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EA4A60"/>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EA4A60"/>
    <w:pPr>
      <w:spacing w:line="256" w:lineRule="auto"/>
    </w:pPr>
    <w:rPr>
      <w:rFonts w:eastAsia="MS Mincho"/>
      <w:b/>
      <w:sz w:val="16"/>
      <w:u w:val="single"/>
    </w:rPr>
  </w:style>
  <w:style w:type="paragraph" w:customStyle="1" w:styleId="blocktitle5">
    <w:name w:val="block title"/>
    <w:basedOn w:val="Normal"/>
    <w:autoRedefine/>
    <w:qFormat/>
    <w:rsid w:val="00EA4A60"/>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EA4A60"/>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EA4A60"/>
    <w:pPr>
      <w:spacing w:line="256" w:lineRule="auto"/>
    </w:pPr>
  </w:style>
  <w:style w:type="paragraph" w:customStyle="1" w:styleId="Tag21">
    <w:name w:val="Tag21"/>
    <w:basedOn w:val="Normal"/>
    <w:qFormat/>
    <w:rsid w:val="00EA4A60"/>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EA4A60"/>
    <w:rPr>
      <w:shd w:val="clear" w:color="auto" w:fill="FFFFFF"/>
    </w:rPr>
  </w:style>
  <w:style w:type="paragraph" w:customStyle="1" w:styleId="Bodytext101">
    <w:name w:val="Body text (10)1"/>
    <w:basedOn w:val="Normal"/>
    <w:link w:val="Bodytext10"/>
    <w:uiPriority w:val="99"/>
    <w:qFormat/>
    <w:rsid w:val="00EA4A60"/>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EA4A60"/>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EA4A60"/>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EA4A60"/>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EA4A60"/>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EA4A60"/>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EA4A60"/>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EA4A60"/>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EA4A60"/>
    <w:rPr>
      <w:rFonts w:ascii="Calibri" w:hAnsi="Calibri" w:cs="Calibri"/>
      <w:sz w:val="16"/>
    </w:rPr>
  </w:style>
  <w:style w:type="paragraph" w:customStyle="1" w:styleId="DateTime">
    <w:name w:val="DateTime"/>
    <w:basedOn w:val="Normal"/>
    <w:link w:val="DateTimeChar"/>
    <w:autoRedefine/>
    <w:uiPriority w:val="4"/>
    <w:qFormat/>
    <w:rsid w:val="00EA4A60"/>
    <w:pPr>
      <w:spacing w:line="256" w:lineRule="auto"/>
    </w:pPr>
    <w:rPr>
      <w:sz w:val="16"/>
    </w:rPr>
  </w:style>
  <w:style w:type="character" w:customStyle="1" w:styleId="LectureChar">
    <w:name w:val="Lecture Char"/>
    <w:basedOn w:val="DateTimeChar"/>
    <w:link w:val="Lecture"/>
    <w:uiPriority w:val="4"/>
    <w:locked/>
    <w:rsid w:val="00EA4A60"/>
    <w:rPr>
      <w:rFonts w:ascii="Arial" w:hAnsi="Arial" w:cs="Arial"/>
      <w:spacing w:val="-10"/>
      <w:sz w:val="16"/>
    </w:rPr>
  </w:style>
  <w:style w:type="paragraph" w:customStyle="1" w:styleId="Lecture">
    <w:name w:val="Lecture"/>
    <w:next w:val="BodyText"/>
    <w:link w:val="LectureChar"/>
    <w:autoRedefine/>
    <w:uiPriority w:val="4"/>
    <w:qFormat/>
    <w:rsid w:val="00EA4A60"/>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EA4A60"/>
    <w:pPr>
      <w:spacing w:before="240" w:line="256" w:lineRule="auto"/>
    </w:pPr>
    <w:rPr>
      <w:b/>
      <w:sz w:val="26"/>
    </w:rPr>
  </w:style>
  <w:style w:type="character" w:customStyle="1" w:styleId="BreakBlockChar">
    <w:name w:val="Break Block Char"/>
    <w:basedOn w:val="DefaultParagraphFont"/>
    <w:link w:val="BreakBlock"/>
    <w:locked/>
    <w:rsid w:val="00EA4A60"/>
    <w:rPr>
      <w:rFonts w:ascii="Arial Bold" w:hAnsi="Arial Bold" w:cs="Calibri"/>
      <w:b/>
      <w:caps/>
      <w:sz w:val="32"/>
      <w:u w:val="single"/>
    </w:rPr>
  </w:style>
  <w:style w:type="paragraph" w:customStyle="1" w:styleId="BreakBlock">
    <w:name w:val="Break Block"/>
    <w:basedOn w:val="Normal"/>
    <w:link w:val="BreakBlockChar"/>
    <w:autoRedefine/>
    <w:qFormat/>
    <w:rsid w:val="00EA4A60"/>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EA4A60"/>
    <w:rPr>
      <w:b/>
      <w:u w:val="single"/>
    </w:rPr>
  </w:style>
  <w:style w:type="paragraph" w:customStyle="1" w:styleId="BoldandUnderlineChar2CharChar">
    <w:name w:val="Bold and Underline Char2 Char Char"/>
    <w:basedOn w:val="Normal"/>
    <w:link w:val="BoldandUnderlineChar2CharCharChar"/>
    <w:qFormat/>
    <w:rsid w:val="00EA4A60"/>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EA4A60"/>
    <w:rPr>
      <w:sz w:val="16"/>
    </w:rPr>
  </w:style>
  <w:style w:type="paragraph" w:customStyle="1" w:styleId="Reduce8pt">
    <w:name w:val="Reduce 8pt"/>
    <w:basedOn w:val="Normal"/>
    <w:link w:val="Reduce8ptCharChar"/>
    <w:qFormat/>
    <w:rsid w:val="00EA4A60"/>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EA4A60"/>
    <w:rPr>
      <w:rFonts w:asciiTheme="majorHAnsi" w:hAnsiTheme="majorHAnsi" w:cs="Calibri"/>
      <w:b/>
      <w:sz w:val="28"/>
    </w:rPr>
  </w:style>
  <w:style w:type="paragraph" w:customStyle="1" w:styleId="FlashTag">
    <w:name w:val="FlashTag"/>
    <w:basedOn w:val="Normal"/>
    <w:link w:val="FlashTagChar"/>
    <w:autoRedefine/>
    <w:uiPriority w:val="4"/>
    <w:qFormat/>
    <w:rsid w:val="00EA4A60"/>
    <w:pPr>
      <w:spacing w:line="256" w:lineRule="auto"/>
    </w:pPr>
    <w:rPr>
      <w:rFonts w:asciiTheme="majorHAnsi" w:hAnsiTheme="majorHAnsi"/>
      <w:b/>
      <w:sz w:val="28"/>
    </w:rPr>
  </w:style>
  <w:style w:type="paragraph" w:customStyle="1" w:styleId="Warrant">
    <w:name w:val="Warrant"/>
    <w:autoRedefine/>
    <w:uiPriority w:val="4"/>
    <w:qFormat/>
    <w:rsid w:val="00EA4A60"/>
    <w:pPr>
      <w:spacing w:line="256" w:lineRule="auto"/>
      <w:ind w:left="720"/>
    </w:pPr>
    <w:rPr>
      <w:rFonts w:ascii="Calibri" w:hAnsi="Calibri" w:cs="Arial"/>
    </w:rPr>
  </w:style>
  <w:style w:type="paragraph" w:customStyle="1" w:styleId="speakable">
    <w:name w:val="speakable"/>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EA4A60"/>
    <w:pPr>
      <w:spacing w:before="100" w:beforeAutospacing="1" w:after="100" w:afterAutospacing="1" w:line="256" w:lineRule="auto"/>
    </w:pPr>
    <w:rPr>
      <w:sz w:val="24"/>
    </w:rPr>
  </w:style>
  <w:style w:type="paragraph" w:customStyle="1" w:styleId="style41">
    <w:name w:val="style4"/>
    <w:basedOn w:val="Normal"/>
    <w:uiPriority w:val="99"/>
    <w:qFormat/>
    <w:rsid w:val="00EA4A60"/>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EA4A60"/>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EA4A60"/>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EA4A60"/>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EA4A60"/>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EA4A60"/>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EA4A60"/>
    <w:rPr>
      <w:rFonts w:ascii="Calibri" w:eastAsia="Times New Roman" w:hAnsi="Calibri" w:cs="Calibri"/>
      <w:sz w:val="10"/>
      <w:szCs w:val="10"/>
    </w:rPr>
  </w:style>
  <w:style w:type="paragraph" w:customStyle="1" w:styleId="Style5pt">
    <w:name w:val="Style 5 pt"/>
    <w:basedOn w:val="Normal"/>
    <w:link w:val="Style5ptChar"/>
    <w:qFormat/>
    <w:rsid w:val="00EA4A60"/>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EA4A60"/>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EA4A60"/>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EA4A60"/>
    <w:rPr>
      <w:sz w:val="16"/>
      <w:szCs w:val="16"/>
    </w:rPr>
  </w:style>
  <w:style w:type="character" w:styleId="EndnoteReference">
    <w:name w:val="endnote reference"/>
    <w:basedOn w:val="DefaultParagraphFont"/>
    <w:uiPriority w:val="99"/>
    <w:unhideWhenUsed/>
    <w:rsid w:val="00EA4A60"/>
    <w:rPr>
      <w:vertAlign w:val="superscript"/>
    </w:rPr>
  </w:style>
  <w:style w:type="character" w:styleId="PlaceholderText">
    <w:name w:val="Placeholder Text"/>
    <w:basedOn w:val="DefaultParagraphFont"/>
    <w:uiPriority w:val="99"/>
    <w:rsid w:val="00EA4A60"/>
    <w:rPr>
      <w:color w:val="808080"/>
    </w:rPr>
  </w:style>
  <w:style w:type="character" w:styleId="SubtleEmphasis">
    <w:name w:val="Subtle Emphasis"/>
    <w:basedOn w:val="DefaultParagraphFont"/>
    <w:uiPriority w:val="19"/>
    <w:qFormat/>
    <w:rsid w:val="00EA4A60"/>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EA4A60"/>
    <w:rPr>
      <w:b/>
      <w:bCs w:val="0"/>
      <w:sz w:val="26"/>
      <w:u w:val="single"/>
    </w:rPr>
  </w:style>
  <w:style w:type="character" w:styleId="SubtleReference">
    <w:name w:val="Subtle Reference"/>
    <w:basedOn w:val="DefaultParagraphFont"/>
    <w:uiPriority w:val="31"/>
    <w:qFormat/>
    <w:rsid w:val="00EA4A60"/>
    <w:rPr>
      <w:smallCaps/>
      <w:color w:val="5A5A5A" w:themeColor="text1" w:themeTint="A5"/>
    </w:rPr>
  </w:style>
  <w:style w:type="character" w:styleId="BookTitle">
    <w:name w:val="Book Title"/>
    <w:basedOn w:val="DefaultParagraphFont"/>
    <w:qFormat/>
    <w:rsid w:val="00EA4A60"/>
    <w:rPr>
      <w:b/>
      <w:bCs/>
      <w:i/>
      <w:iCs/>
      <w:spacing w:val="5"/>
    </w:rPr>
  </w:style>
  <w:style w:type="character" w:customStyle="1" w:styleId="Heading7Char1">
    <w:name w:val="Heading 7 Char1"/>
    <w:basedOn w:val="DefaultParagraphFont"/>
    <w:semiHidden/>
    <w:rsid w:val="00EA4A60"/>
  </w:style>
  <w:style w:type="character" w:customStyle="1" w:styleId="Heading8Char1">
    <w:name w:val="Heading 8 Char1"/>
    <w:basedOn w:val="DefaultParagraphFont"/>
    <w:semiHidden/>
    <w:rsid w:val="00EA4A60"/>
  </w:style>
  <w:style w:type="character" w:customStyle="1" w:styleId="Heading9Char1">
    <w:name w:val="Heading 9 Char1"/>
    <w:basedOn w:val="DefaultParagraphFont"/>
    <w:semiHidden/>
    <w:rsid w:val="00EA4A60"/>
  </w:style>
  <w:style w:type="character" w:customStyle="1" w:styleId="UnderlineBold">
    <w:name w:val="Underline + Bold"/>
    <w:uiPriority w:val="1"/>
    <w:qFormat/>
    <w:rsid w:val="00EA4A60"/>
    <w:rPr>
      <w:b/>
      <w:bCs w:val="0"/>
      <w:sz w:val="20"/>
      <w:u w:val="single"/>
    </w:rPr>
  </w:style>
  <w:style w:type="character" w:customStyle="1" w:styleId="start">
    <w:name w:val="start"/>
    <w:basedOn w:val="DefaultParagraphFont"/>
    <w:rsid w:val="00EA4A60"/>
  </w:style>
  <w:style w:type="character" w:customStyle="1" w:styleId="caps">
    <w:name w:val="caps"/>
    <w:basedOn w:val="DefaultParagraphFont"/>
    <w:rsid w:val="00EA4A60"/>
  </w:style>
  <w:style w:type="character" w:customStyle="1" w:styleId="tooltip-container">
    <w:name w:val="tooltip-container"/>
    <w:basedOn w:val="DefaultParagraphFont"/>
    <w:rsid w:val="00EA4A60"/>
  </w:style>
  <w:style w:type="paragraph" w:styleId="BalloonText">
    <w:name w:val="Balloon Text"/>
    <w:basedOn w:val="Normal"/>
    <w:link w:val="BalloonTextChar"/>
    <w:uiPriority w:val="99"/>
    <w:unhideWhenUsed/>
    <w:rsid w:val="00EA4A60"/>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EA4A60"/>
    <w:rPr>
      <w:rFonts w:ascii="Segoe UI" w:hAnsi="Segoe UI" w:cs="Segoe UI"/>
      <w:sz w:val="18"/>
      <w:szCs w:val="18"/>
    </w:rPr>
  </w:style>
  <w:style w:type="character" w:customStyle="1" w:styleId="latin24compacttimestamp-2v7xiq">
    <w:name w:val="latin24compacttimestamp-2v7xiq"/>
    <w:basedOn w:val="DefaultParagraphFont"/>
    <w:rsid w:val="00EA4A60"/>
  </w:style>
  <w:style w:type="character" w:customStyle="1" w:styleId="figpopup-sensitive-area">
    <w:name w:val="figpopup-sensitive-area"/>
    <w:basedOn w:val="DefaultParagraphFont"/>
    <w:rsid w:val="00EA4A60"/>
  </w:style>
  <w:style w:type="character" w:customStyle="1" w:styleId="3oh-">
    <w:name w:val="_3oh-"/>
    <w:basedOn w:val="DefaultParagraphFont"/>
    <w:rsid w:val="00EA4A60"/>
  </w:style>
  <w:style w:type="paragraph" w:styleId="z-TopofForm">
    <w:name w:val="HTML Top of Form"/>
    <w:basedOn w:val="Normal"/>
    <w:next w:val="Normal"/>
    <w:link w:val="z-TopofFormChar"/>
    <w:hidden/>
    <w:uiPriority w:val="99"/>
    <w:unhideWhenUsed/>
    <w:rsid w:val="00EA4A60"/>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EA4A60"/>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EA4A60"/>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EA4A60"/>
    <w:rPr>
      <w:rFonts w:ascii="Calibri" w:hAnsi="Calibri" w:cs="Calibri"/>
      <w:vanish/>
      <w:szCs w:val="16"/>
    </w:rPr>
  </w:style>
  <w:style w:type="character" w:customStyle="1" w:styleId="num">
    <w:name w:val="num"/>
    <w:basedOn w:val="DefaultParagraphFont"/>
    <w:rsid w:val="00EA4A60"/>
  </w:style>
  <w:style w:type="character" w:customStyle="1" w:styleId="letter">
    <w:name w:val="letter"/>
    <w:basedOn w:val="DefaultParagraphFont"/>
    <w:rsid w:val="00EA4A60"/>
  </w:style>
  <w:style w:type="character" w:customStyle="1" w:styleId="dttext">
    <w:name w:val="dttext"/>
    <w:basedOn w:val="DefaultParagraphFont"/>
    <w:rsid w:val="00EA4A60"/>
  </w:style>
  <w:style w:type="character" w:customStyle="1" w:styleId="sdsense">
    <w:name w:val="sdsense"/>
    <w:basedOn w:val="DefaultParagraphFont"/>
    <w:rsid w:val="00EA4A60"/>
  </w:style>
  <w:style w:type="character" w:customStyle="1" w:styleId="sd">
    <w:name w:val="sd"/>
    <w:basedOn w:val="DefaultParagraphFont"/>
    <w:rsid w:val="00EA4A60"/>
  </w:style>
  <w:style w:type="character" w:customStyle="1" w:styleId="css-8l6xbc">
    <w:name w:val="css-8l6xbc"/>
    <w:basedOn w:val="DefaultParagraphFont"/>
    <w:rsid w:val="00EA4A60"/>
  </w:style>
  <w:style w:type="character" w:customStyle="1" w:styleId="c-timestamplabel">
    <w:name w:val="c-timestamp__label"/>
    <w:basedOn w:val="DefaultParagraphFont"/>
    <w:rsid w:val="00EA4A60"/>
  </w:style>
  <w:style w:type="character" w:customStyle="1" w:styleId="c-messagelistunreaddividerlabel">
    <w:name w:val="c-message_list__unread_divider__label"/>
    <w:basedOn w:val="DefaultParagraphFont"/>
    <w:rsid w:val="00EA4A60"/>
  </w:style>
  <w:style w:type="character" w:customStyle="1" w:styleId="c-messagesender">
    <w:name w:val="c-message__sender"/>
    <w:basedOn w:val="DefaultParagraphFont"/>
    <w:rsid w:val="00EA4A60"/>
  </w:style>
  <w:style w:type="character" w:customStyle="1" w:styleId="c-reactioncount">
    <w:name w:val="c-reaction__count"/>
    <w:basedOn w:val="DefaultParagraphFont"/>
    <w:rsid w:val="00EA4A60"/>
  </w:style>
  <w:style w:type="paragraph" w:styleId="Footer">
    <w:name w:val="footer"/>
    <w:basedOn w:val="Normal"/>
    <w:link w:val="FooterChar"/>
    <w:uiPriority w:val="99"/>
    <w:unhideWhenUsed/>
    <w:rsid w:val="00EA4A60"/>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EA4A60"/>
    <w:rPr>
      <w:rFonts w:ascii="Calibri" w:hAnsi="Calibri" w:cs="Calibri"/>
    </w:rPr>
  </w:style>
  <w:style w:type="character" w:customStyle="1" w:styleId="m-2757091861540947080gmail-styleunderline">
    <w:name w:val="m_-2757091861540947080gmail-styleunderline"/>
    <w:basedOn w:val="DefaultParagraphFont"/>
    <w:rsid w:val="00EA4A60"/>
  </w:style>
  <w:style w:type="character" w:customStyle="1" w:styleId="c-messagekittext">
    <w:name w:val="c-message_kit__text"/>
    <w:basedOn w:val="DefaultParagraphFont"/>
    <w:rsid w:val="00EA4A60"/>
  </w:style>
  <w:style w:type="character" w:customStyle="1" w:styleId="cardChar0">
    <w:name w:val="card Char"/>
    <w:aliases w:val="Bold Cite Char Char,Speed Cite Char"/>
    <w:basedOn w:val="DefaultParagraphFont"/>
    <w:rsid w:val="00EA4A60"/>
    <w:rPr>
      <w:rFonts w:ascii="Georgia" w:eastAsia="Calibri" w:hAnsi="Georgia" w:cs="Times New Roman" w:hint="default"/>
      <w:sz w:val="24"/>
    </w:rPr>
  </w:style>
  <w:style w:type="character" w:customStyle="1" w:styleId="BoldUnderline1">
    <w:name w:val="Bold.Underline"/>
    <w:uiPriority w:val="1"/>
    <w:qFormat/>
    <w:rsid w:val="00EA4A60"/>
    <w:rPr>
      <w:b/>
      <w:bCs w:val="0"/>
      <w:u w:val="single"/>
    </w:rPr>
  </w:style>
  <w:style w:type="character" w:customStyle="1" w:styleId="Minimize">
    <w:name w:val="Minimize"/>
    <w:uiPriority w:val="1"/>
    <w:qFormat/>
    <w:rsid w:val="00EA4A60"/>
    <w:rPr>
      <w:rFonts w:asciiTheme="minorHAnsi" w:hAnsiTheme="minorHAnsi" w:hint="default"/>
      <w:sz w:val="16"/>
    </w:rPr>
  </w:style>
  <w:style w:type="character" w:customStyle="1" w:styleId="BoldUnderline2">
    <w:name w:val="BoldUnderline"/>
    <w:basedOn w:val="DefaultParagraphFont"/>
    <w:uiPriority w:val="1"/>
    <w:qFormat/>
    <w:rsid w:val="00EA4A60"/>
    <w:rPr>
      <w:rFonts w:ascii="Arial" w:hAnsi="Arial" w:cs="Arial" w:hint="default"/>
      <w:b/>
      <w:bCs w:val="0"/>
      <w:sz w:val="20"/>
      <w:u w:val="single"/>
    </w:rPr>
  </w:style>
  <w:style w:type="character" w:customStyle="1" w:styleId="UnresolvedMention1">
    <w:name w:val="Unresolved Mention1"/>
    <w:basedOn w:val="DefaultParagraphFont"/>
    <w:uiPriority w:val="99"/>
    <w:rsid w:val="00EA4A60"/>
    <w:rPr>
      <w:color w:val="605E5C"/>
      <w:shd w:val="clear" w:color="auto" w:fill="E1DFDD"/>
    </w:rPr>
  </w:style>
  <w:style w:type="character" w:customStyle="1" w:styleId="expertise">
    <w:name w:val="expertise"/>
    <w:basedOn w:val="DefaultParagraphFont"/>
    <w:rsid w:val="00EA4A60"/>
  </w:style>
  <w:style w:type="character" w:customStyle="1" w:styleId="education">
    <w:name w:val="education"/>
    <w:basedOn w:val="DefaultParagraphFont"/>
    <w:rsid w:val="00EA4A60"/>
  </w:style>
  <w:style w:type="character" w:customStyle="1" w:styleId="rollover-people">
    <w:name w:val="rollover-people"/>
    <w:basedOn w:val="DefaultParagraphFont"/>
    <w:rsid w:val="00EA4A60"/>
  </w:style>
  <w:style w:type="character" w:customStyle="1" w:styleId="UnresolvedMention2">
    <w:name w:val="Unresolved Mention2"/>
    <w:basedOn w:val="DefaultParagraphFont"/>
    <w:uiPriority w:val="99"/>
    <w:rsid w:val="00EA4A60"/>
    <w:rPr>
      <w:color w:val="605E5C"/>
      <w:shd w:val="clear" w:color="auto" w:fill="E1DFDD"/>
    </w:rPr>
  </w:style>
  <w:style w:type="character" w:customStyle="1" w:styleId="UnresolvedMention3">
    <w:name w:val="Unresolved Mention3"/>
    <w:basedOn w:val="DefaultParagraphFont"/>
    <w:uiPriority w:val="99"/>
    <w:rsid w:val="00EA4A60"/>
    <w:rPr>
      <w:color w:val="605E5C"/>
      <w:shd w:val="clear" w:color="auto" w:fill="E1DFDD"/>
    </w:rPr>
  </w:style>
  <w:style w:type="character" w:customStyle="1" w:styleId="url">
    <w:name w:val="url"/>
    <w:basedOn w:val="DefaultParagraphFont"/>
    <w:rsid w:val="00EA4A60"/>
  </w:style>
  <w:style w:type="character" w:customStyle="1" w:styleId="ellip">
    <w:name w:val="ellip"/>
    <w:basedOn w:val="DefaultParagraphFont"/>
    <w:rsid w:val="00EA4A60"/>
  </w:style>
  <w:style w:type="character" w:customStyle="1" w:styleId="nowrap">
    <w:name w:val="nowrap"/>
    <w:basedOn w:val="DefaultParagraphFont"/>
    <w:rsid w:val="00EA4A60"/>
  </w:style>
  <w:style w:type="character" w:customStyle="1" w:styleId="Emph">
    <w:name w:val="Emph"/>
    <w:basedOn w:val="DefaultParagraphFont"/>
    <w:uiPriority w:val="1"/>
    <w:qFormat/>
    <w:rsid w:val="00EA4A60"/>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EA4A60"/>
    <w:rPr>
      <w:u w:val="single"/>
    </w:rPr>
  </w:style>
  <w:style w:type="character" w:customStyle="1" w:styleId="BoldUnderlineChar">
    <w:name w:val="Bold Underline Char"/>
    <w:basedOn w:val="DefaultParagraphFont"/>
    <w:rsid w:val="00EA4A60"/>
    <w:rPr>
      <w:rFonts w:ascii="Arial" w:hAnsi="Arial" w:cs="Arial" w:hint="default"/>
      <w:b/>
      <w:bCs w:val="0"/>
      <w:u w:val="single"/>
    </w:rPr>
  </w:style>
  <w:style w:type="character" w:customStyle="1" w:styleId="ReadCard">
    <w:name w:val="ReadCard"/>
    <w:uiPriority w:val="1"/>
    <w:qFormat/>
    <w:rsid w:val="00EA4A60"/>
    <w:rPr>
      <w:rFonts w:ascii="Times New Roman" w:hAnsi="Times New Roman" w:cs="Times New Roman" w:hint="default"/>
      <w:b/>
      <w:bCs w:val="0"/>
      <w:sz w:val="24"/>
      <w:u w:val="single"/>
    </w:rPr>
  </w:style>
  <w:style w:type="character" w:customStyle="1" w:styleId="DebateUnderline0">
    <w:name w:val="Debate Underline"/>
    <w:qFormat/>
    <w:rsid w:val="00EA4A60"/>
    <w:rPr>
      <w:rFonts w:ascii="Times New Roman" w:hAnsi="Times New Roman" w:cs="Times New Roman" w:hint="default"/>
      <w:sz w:val="20"/>
      <w:u w:val="thick"/>
    </w:rPr>
  </w:style>
  <w:style w:type="character" w:customStyle="1" w:styleId="BoldUnderlineUNDO">
    <w:name w:val="Bold.Underline.UNDO"/>
    <w:uiPriority w:val="1"/>
    <w:qFormat/>
    <w:rsid w:val="00EA4A60"/>
    <w:rPr>
      <w:b w:val="0"/>
      <w:bCs w:val="0"/>
    </w:rPr>
  </w:style>
  <w:style w:type="paragraph" w:styleId="FootnoteText">
    <w:name w:val="footnote text"/>
    <w:basedOn w:val="Normal"/>
    <w:link w:val="FootnoteTextChar"/>
    <w:uiPriority w:val="99"/>
    <w:unhideWhenUsed/>
    <w:qFormat/>
    <w:rsid w:val="00EA4A60"/>
    <w:pPr>
      <w:spacing w:line="254" w:lineRule="auto"/>
    </w:pPr>
    <w:rPr>
      <w:sz w:val="16"/>
      <w:szCs w:val="20"/>
    </w:rPr>
  </w:style>
  <w:style w:type="character" w:customStyle="1" w:styleId="FootnoteTextChar1">
    <w:name w:val="Footnote Text Char1"/>
    <w:basedOn w:val="DefaultParagraphFont"/>
    <w:uiPriority w:val="99"/>
    <w:rsid w:val="00EA4A60"/>
    <w:rPr>
      <w:rFonts w:ascii="Calibri" w:hAnsi="Calibri" w:cs="Calibri"/>
      <w:sz w:val="20"/>
      <w:szCs w:val="20"/>
    </w:rPr>
  </w:style>
  <w:style w:type="character" w:customStyle="1" w:styleId="LinedDown">
    <w:name w:val="Lined Down"/>
    <w:qFormat/>
    <w:rsid w:val="00EA4A60"/>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EA4A60"/>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EA4A60"/>
  </w:style>
  <w:style w:type="character" w:customStyle="1" w:styleId="LDCut">
    <w:name w:val="LD Cut"/>
    <w:basedOn w:val="DefaultParagraphFont"/>
    <w:uiPriority w:val="1"/>
    <w:qFormat/>
    <w:rsid w:val="00EA4A60"/>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EA4A60"/>
    <w:rPr>
      <w:rFonts w:ascii="Times New Roman" w:hAnsi="Times New Roman" w:cs="Times New Roman" w:hint="default"/>
      <w:b/>
      <w:bCs w:val="0"/>
      <w:color w:val="auto"/>
      <w:sz w:val="24"/>
      <w:u w:val="single"/>
    </w:rPr>
  </w:style>
  <w:style w:type="character" w:customStyle="1" w:styleId="Style1Char">
    <w:name w:val="Style1 Char"/>
    <w:locked/>
    <w:rsid w:val="00EA4A60"/>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EA4A60"/>
    <w:rPr>
      <w:sz w:val="20"/>
    </w:rPr>
  </w:style>
  <w:style w:type="character" w:customStyle="1" w:styleId="DebateHighlighted">
    <w:name w:val="Debate Highlighted"/>
    <w:qFormat/>
    <w:rsid w:val="00EA4A60"/>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EA4A60"/>
    <w:rPr>
      <w:b/>
      <w:bCs w:val="0"/>
      <w:sz w:val="24"/>
    </w:rPr>
  </w:style>
  <w:style w:type="character" w:customStyle="1" w:styleId="regtext">
    <w:name w:val="regtext"/>
    <w:uiPriority w:val="99"/>
    <w:rsid w:val="00EA4A60"/>
  </w:style>
  <w:style w:type="character" w:customStyle="1" w:styleId="Dottedunderline0">
    <w:name w:val="Dotted underline"/>
    <w:rsid w:val="00EA4A60"/>
    <w:rPr>
      <w:u w:val="dotted"/>
    </w:rPr>
  </w:style>
  <w:style w:type="character" w:customStyle="1" w:styleId="slug-pub-date">
    <w:name w:val="slug-pub-date"/>
    <w:rsid w:val="00EA4A60"/>
  </w:style>
  <w:style w:type="character" w:customStyle="1" w:styleId="slug-vol">
    <w:name w:val="slug-vol"/>
    <w:rsid w:val="00EA4A60"/>
  </w:style>
  <w:style w:type="character" w:customStyle="1" w:styleId="slug-issue">
    <w:name w:val="slug-issue"/>
    <w:rsid w:val="00EA4A60"/>
  </w:style>
  <w:style w:type="character" w:customStyle="1" w:styleId="slug-pages">
    <w:name w:val="slug-pages"/>
    <w:rsid w:val="00EA4A60"/>
  </w:style>
  <w:style w:type="character" w:customStyle="1" w:styleId="DDIUnderline">
    <w:name w:val="DDI Underline"/>
    <w:uiPriority w:val="99"/>
    <w:qFormat/>
    <w:rsid w:val="00EA4A60"/>
    <w:rPr>
      <w:sz w:val="20"/>
      <w:u w:val="thick"/>
    </w:rPr>
  </w:style>
  <w:style w:type="character" w:customStyle="1" w:styleId="CardsChar1">
    <w:name w:val="Cards Char1"/>
    <w:locked/>
    <w:rsid w:val="00EA4A60"/>
    <w:rPr>
      <w:rFonts w:ascii="Times New Roman" w:eastAsia="Times New Roman" w:hAnsi="Times New Roman" w:cs="Times New Roman" w:hint="default"/>
    </w:rPr>
  </w:style>
  <w:style w:type="character" w:customStyle="1" w:styleId="apple-converted-space">
    <w:name w:val="apple-converted-space"/>
    <w:basedOn w:val="DefaultParagraphFont"/>
    <w:rsid w:val="00EA4A60"/>
  </w:style>
  <w:style w:type="character" w:customStyle="1" w:styleId="CardTextChar2">
    <w:name w:val="Card Text Char"/>
    <w:locked/>
    <w:rsid w:val="00EA4A60"/>
    <w:rPr>
      <w:rFonts w:ascii="Georgia" w:hAnsi="Georgia" w:hint="default"/>
      <w:sz w:val="18"/>
      <w:u w:val="single"/>
    </w:rPr>
  </w:style>
  <w:style w:type="character" w:customStyle="1" w:styleId="normaltextrun">
    <w:name w:val="normaltextrun"/>
    <w:basedOn w:val="DefaultParagraphFont"/>
    <w:rsid w:val="00EA4A60"/>
  </w:style>
  <w:style w:type="character" w:customStyle="1" w:styleId="eop">
    <w:name w:val="eop"/>
    <w:basedOn w:val="DefaultParagraphFont"/>
    <w:rsid w:val="00EA4A60"/>
  </w:style>
  <w:style w:type="character" w:customStyle="1" w:styleId="spellingerror">
    <w:name w:val="spellingerror"/>
    <w:basedOn w:val="DefaultParagraphFont"/>
    <w:rsid w:val="00EA4A60"/>
  </w:style>
  <w:style w:type="character" w:customStyle="1" w:styleId="powa-tease">
    <w:name w:val="powa-tease"/>
    <w:basedOn w:val="DefaultParagraphFont"/>
    <w:rsid w:val="00EA4A60"/>
  </w:style>
  <w:style w:type="character" w:customStyle="1" w:styleId="powa-byline">
    <w:name w:val="powa-byline"/>
    <w:basedOn w:val="DefaultParagraphFont"/>
    <w:rsid w:val="00EA4A60"/>
  </w:style>
  <w:style w:type="character" w:customStyle="1" w:styleId="apple-style-span">
    <w:name w:val="apple-style-span"/>
    <w:basedOn w:val="DefaultParagraphFont"/>
    <w:rsid w:val="00EA4A60"/>
    <w:rPr>
      <w:rFonts w:ascii="Times New Roman" w:hAnsi="Times New Roman" w:cs="Times New Roman" w:hint="default"/>
    </w:rPr>
  </w:style>
  <w:style w:type="character" w:customStyle="1" w:styleId="st">
    <w:name w:val="st"/>
    <w:rsid w:val="00EA4A60"/>
  </w:style>
  <w:style w:type="character" w:customStyle="1" w:styleId="highlight2">
    <w:name w:val="highlight2"/>
    <w:basedOn w:val="DefaultParagraphFont"/>
    <w:rsid w:val="00EA4A60"/>
    <w:rPr>
      <w:rFonts w:ascii="Arial" w:hAnsi="Arial" w:cs="Arial" w:hint="default"/>
      <w:b/>
      <w:bCs w:val="0"/>
      <w:sz w:val="19"/>
      <w:u w:val="thick"/>
      <w:bdr w:val="none" w:sz="0" w:space="0" w:color="auto" w:frame="1"/>
    </w:rPr>
  </w:style>
  <w:style w:type="character" w:customStyle="1" w:styleId="Emphasis2">
    <w:name w:val="Emphasis2"/>
    <w:basedOn w:val="DefaultParagraphFont"/>
    <w:rsid w:val="00EA4A60"/>
    <w:rPr>
      <w:rFonts w:ascii="Franklin Gothic Heavy" w:hAnsi="Franklin Gothic Heavy" w:hint="default"/>
      <w:iCs/>
      <w:u w:val="single"/>
    </w:rPr>
  </w:style>
  <w:style w:type="character" w:customStyle="1" w:styleId="EmphasizeThis">
    <w:name w:val="EmphasizeThis"/>
    <w:rsid w:val="00EA4A60"/>
    <w:rPr>
      <w:rFonts w:ascii="Georgia" w:hAnsi="Georgia" w:hint="default"/>
      <w:b/>
      <w:bCs w:val="0"/>
      <w:iCs/>
      <w:sz w:val="24"/>
      <w:u w:val="thick"/>
    </w:rPr>
  </w:style>
  <w:style w:type="character" w:customStyle="1" w:styleId="balancedheadline">
    <w:name w:val="balancedheadline"/>
    <w:basedOn w:val="DefaultParagraphFont"/>
    <w:rsid w:val="00EA4A60"/>
  </w:style>
  <w:style w:type="character" w:customStyle="1" w:styleId="UnresolvedMention30">
    <w:name w:val="Unresolved Mention30"/>
    <w:basedOn w:val="DefaultParagraphFont"/>
    <w:uiPriority w:val="99"/>
    <w:semiHidden/>
    <w:rsid w:val="00EA4A60"/>
    <w:rPr>
      <w:color w:val="605E5C"/>
      <w:shd w:val="clear" w:color="auto" w:fill="E1DFDD"/>
    </w:rPr>
  </w:style>
  <w:style w:type="character" w:customStyle="1" w:styleId="m-4339160018974791352style13ptbold">
    <w:name w:val="m_-4339160018974791352style13ptbold"/>
    <w:basedOn w:val="DefaultParagraphFont"/>
    <w:rsid w:val="00EA4A60"/>
  </w:style>
  <w:style w:type="character" w:customStyle="1" w:styleId="m-4339160018974791352styleunderline">
    <w:name w:val="m_-4339160018974791352styleunderline"/>
    <w:basedOn w:val="DefaultParagraphFont"/>
    <w:rsid w:val="00EA4A60"/>
  </w:style>
  <w:style w:type="character" w:customStyle="1" w:styleId="m8622195508348221850gmail-msohyperlink">
    <w:name w:val="m_8622195508348221850gmail-msohyperlink"/>
    <w:basedOn w:val="DefaultParagraphFont"/>
    <w:rsid w:val="00EA4A60"/>
  </w:style>
  <w:style w:type="character" w:customStyle="1" w:styleId="UnresolvedMention4">
    <w:name w:val="Unresolved Mention4"/>
    <w:basedOn w:val="DefaultParagraphFont"/>
    <w:uiPriority w:val="99"/>
    <w:rsid w:val="00EA4A60"/>
    <w:rPr>
      <w:color w:val="605E5C"/>
      <w:shd w:val="clear" w:color="auto" w:fill="E1DFDD"/>
    </w:rPr>
  </w:style>
  <w:style w:type="character" w:customStyle="1" w:styleId="longbio">
    <w:name w:val="long_bio"/>
    <w:basedOn w:val="DefaultParagraphFont"/>
    <w:rsid w:val="00EA4A60"/>
  </w:style>
  <w:style w:type="character" w:customStyle="1" w:styleId="UnresolvedMention5">
    <w:name w:val="Unresolved Mention5"/>
    <w:basedOn w:val="DefaultParagraphFont"/>
    <w:uiPriority w:val="99"/>
    <w:rsid w:val="00EA4A60"/>
    <w:rPr>
      <w:color w:val="605E5C"/>
      <w:shd w:val="clear" w:color="auto" w:fill="E1DFDD"/>
    </w:rPr>
  </w:style>
  <w:style w:type="character" w:customStyle="1" w:styleId="UnresolvedMention6">
    <w:name w:val="Unresolved Mention6"/>
    <w:basedOn w:val="DefaultParagraphFont"/>
    <w:uiPriority w:val="99"/>
    <w:rsid w:val="00EA4A60"/>
    <w:rPr>
      <w:color w:val="605E5C"/>
      <w:shd w:val="clear" w:color="auto" w:fill="E1DFDD"/>
    </w:rPr>
  </w:style>
  <w:style w:type="character" w:customStyle="1" w:styleId="UnresolvedMention7">
    <w:name w:val="Unresolved Mention7"/>
    <w:basedOn w:val="DefaultParagraphFont"/>
    <w:uiPriority w:val="99"/>
    <w:rsid w:val="00EA4A60"/>
    <w:rPr>
      <w:color w:val="605E5C"/>
      <w:shd w:val="clear" w:color="auto" w:fill="E1DFDD"/>
    </w:rPr>
  </w:style>
  <w:style w:type="character" w:customStyle="1" w:styleId="UnresolvedMention8">
    <w:name w:val="Unresolved Mention8"/>
    <w:basedOn w:val="DefaultParagraphFont"/>
    <w:uiPriority w:val="99"/>
    <w:rsid w:val="00EA4A60"/>
    <w:rPr>
      <w:color w:val="605E5C"/>
      <w:shd w:val="clear" w:color="auto" w:fill="E1DFDD"/>
    </w:rPr>
  </w:style>
  <w:style w:type="character" w:customStyle="1" w:styleId="m4841727538114946087gmail-styleunderline">
    <w:name w:val="m_4841727538114946087gmail-styleunderline"/>
    <w:basedOn w:val="DefaultParagraphFont"/>
    <w:rsid w:val="00EA4A60"/>
  </w:style>
  <w:style w:type="character" w:customStyle="1" w:styleId="UnresolvedMention9">
    <w:name w:val="Unresolved Mention9"/>
    <w:basedOn w:val="DefaultParagraphFont"/>
    <w:uiPriority w:val="99"/>
    <w:rsid w:val="00EA4A60"/>
    <w:rPr>
      <w:color w:val="605E5C"/>
      <w:shd w:val="clear" w:color="auto" w:fill="E1DFDD"/>
    </w:rPr>
  </w:style>
  <w:style w:type="character" w:customStyle="1" w:styleId="UnresolvedMention10">
    <w:name w:val="Unresolved Mention10"/>
    <w:basedOn w:val="DefaultParagraphFont"/>
    <w:uiPriority w:val="99"/>
    <w:semiHidden/>
    <w:rsid w:val="00EA4A60"/>
    <w:rPr>
      <w:color w:val="605E5C"/>
      <w:shd w:val="clear" w:color="auto" w:fill="E1DFDD"/>
    </w:rPr>
  </w:style>
  <w:style w:type="character" w:customStyle="1" w:styleId="UnresolvedMention11">
    <w:name w:val="Unresolved Mention11"/>
    <w:basedOn w:val="DefaultParagraphFont"/>
    <w:uiPriority w:val="99"/>
    <w:semiHidden/>
    <w:rsid w:val="00EA4A60"/>
    <w:rPr>
      <w:color w:val="605E5C"/>
      <w:shd w:val="clear" w:color="auto" w:fill="E1DFDD"/>
    </w:rPr>
  </w:style>
  <w:style w:type="character" w:customStyle="1" w:styleId="lbexsectionlevelolc">
    <w:name w:val="lbexsectionlevelolc"/>
    <w:basedOn w:val="DefaultParagraphFont"/>
    <w:rsid w:val="00EA4A60"/>
  </w:style>
  <w:style w:type="character" w:customStyle="1" w:styleId="lbexallcap">
    <w:name w:val="lbexallcap"/>
    <w:basedOn w:val="DefaultParagraphFont"/>
    <w:rsid w:val="00EA4A60"/>
  </w:style>
  <w:style w:type="character" w:customStyle="1" w:styleId="link">
    <w:name w:val="link"/>
    <w:basedOn w:val="DefaultParagraphFont"/>
    <w:rsid w:val="00EA4A60"/>
  </w:style>
  <w:style w:type="character" w:customStyle="1" w:styleId="c-messagebody">
    <w:name w:val="c-message__body"/>
    <w:basedOn w:val="DefaultParagraphFont"/>
    <w:rsid w:val="00EA4A60"/>
  </w:style>
  <w:style w:type="character" w:customStyle="1" w:styleId="m7735155540857680774gmail-style13ptbold">
    <w:name w:val="m_7735155540857680774gmail-style13ptbold"/>
    <w:basedOn w:val="DefaultParagraphFont"/>
    <w:rsid w:val="00EA4A60"/>
  </w:style>
  <w:style w:type="character" w:customStyle="1" w:styleId="style65">
    <w:name w:val="style65"/>
    <w:basedOn w:val="DefaultParagraphFont"/>
    <w:rsid w:val="00EA4A60"/>
  </w:style>
  <w:style w:type="character" w:customStyle="1" w:styleId="bodytext4">
    <w:name w:val="body_text"/>
    <w:basedOn w:val="DefaultParagraphFont"/>
    <w:rsid w:val="00EA4A60"/>
  </w:style>
  <w:style w:type="character" w:customStyle="1" w:styleId="bio">
    <w:name w:val="bio"/>
    <w:basedOn w:val="DefaultParagraphFont"/>
    <w:rsid w:val="00EA4A60"/>
  </w:style>
  <w:style w:type="character" w:customStyle="1" w:styleId="5yl5">
    <w:name w:val="_5yl5"/>
    <w:basedOn w:val="DefaultParagraphFont"/>
    <w:rsid w:val="00EA4A60"/>
  </w:style>
  <w:style w:type="character" w:customStyle="1" w:styleId="text">
    <w:name w:val="text"/>
    <w:basedOn w:val="DefaultParagraphFont"/>
    <w:rsid w:val="00EA4A60"/>
  </w:style>
  <w:style w:type="paragraph" w:styleId="CommentSubject">
    <w:name w:val="annotation subject"/>
    <w:basedOn w:val="CommentText"/>
    <w:next w:val="CommentText"/>
    <w:link w:val="CommentSubjectChar"/>
    <w:uiPriority w:val="99"/>
    <w:unhideWhenUsed/>
    <w:rsid w:val="00EA4A60"/>
    <w:pPr>
      <w:spacing w:line="240" w:lineRule="auto"/>
    </w:pPr>
    <w:rPr>
      <w:b/>
      <w:bCs/>
    </w:rPr>
  </w:style>
  <w:style w:type="character" w:customStyle="1" w:styleId="CommentSubjectChar1">
    <w:name w:val="Comment Subject Char1"/>
    <w:basedOn w:val="CommentTextChar1"/>
    <w:uiPriority w:val="99"/>
    <w:rsid w:val="00EA4A60"/>
    <w:rPr>
      <w:rFonts w:ascii="Calibri" w:hAnsi="Calibri" w:cs="Calibri"/>
      <w:b/>
      <w:bCs/>
      <w:sz w:val="20"/>
      <w:szCs w:val="20"/>
    </w:rPr>
  </w:style>
  <w:style w:type="character" w:customStyle="1" w:styleId="z-TopofFormChar1">
    <w:name w:val="z-Top of Form Char1"/>
    <w:basedOn w:val="DefaultParagraphFont"/>
    <w:uiPriority w:val="99"/>
    <w:rsid w:val="00EA4A60"/>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EA4A60"/>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EA4A60"/>
  </w:style>
  <w:style w:type="character" w:customStyle="1" w:styleId="-newsgate-macro-cci-bullet-">
    <w:name w:val="-newsgate-macro-cci-bullet-"/>
    <w:basedOn w:val="DefaultParagraphFont"/>
    <w:rsid w:val="00EA4A60"/>
  </w:style>
  <w:style w:type="character" w:customStyle="1" w:styleId="UnderlineChar">
    <w:name w:val="Underline Char"/>
    <w:aliases w:val="Underlined Text Char"/>
    <w:locked/>
    <w:rsid w:val="00EA4A60"/>
    <w:rPr>
      <w:rFonts w:ascii="Century Gothic" w:eastAsia="Times New Roman" w:hAnsi="Century Gothic" w:hint="default"/>
      <w:sz w:val="24"/>
      <w:u w:val="thick"/>
    </w:rPr>
  </w:style>
  <w:style w:type="paragraph" w:customStyle="1" w:styleId="Analytic2">
    <w:name w:val="Analytic2"/>
    <w:basedOn w:val="Normal"/>
    <w:link w:val="Analytic2Char"/>
    <w:uiPriority w:val="4"/>
    <w:rsid w:val="00EA4A60"/>
    <w:pPr>
      <w:spacing w:line="256" w:lineRule="auto"/>
    </w:pPr>
  </w:style>
  <w:style w:type="character" w:customStyle="1" w:styleId="Analytic2Char">
    <w:name w:val="Analytic2 Char"/>
    <w:basedOn w:val="DefaultParagraphFont"/>
    <w:link w:val="Analytic2"/>
    <w:uiPriority w:val="4"/>
    <w:locked/>
    <w:rsid w:val="00EA4A60"/>
    <w:rPr>
      <w:rFonts w:ascii="Calibri" w:hAnsi="Calibri" w:cs="Calibri"/>
    </w:rPr>
  </w:style>
  <w:style w:type="character" w:customStyle="1" w:styleId="AnalyticsChar0">
    <w:name w:val="Analytics Char"/>
    <w:basedOn w:val="DefaultParagraphFont"/>
    <w:link w:val="Analytics0"/>
    <w:uiPriority w:val="4"/>
    <w:locked/>
    <w:rsid w:val="00EA4A60"/>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EA4A60"/>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EA4A60"/>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EA4A60"/>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EA4A60"/>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EA4A60"/>
    <w:pPr>
      <w:spacing w:after="0" w:line="240" w:lineRule="auto"/>
    </w:pPr>
    <w:rPr>
      <w:i/>
      <w:iCs/>
      <w:color w:val="000000" w:themeColor="text1"/>
      <w:sz w:val="16"/>
    </w:rPr>
  </w:style>
  <w:style w:type="character" w:customStyle="1" w:styleId="QuoteChar1">
    <w:name w:val="Quote Char1"/>
    <w:basedOn w:val="DefaultParagraphFont"/>
    <w:uiPriority w:val="29"/>
    <w:rsid w:val="00EA4A60"/>
    <w:rPr>
      <w:rFonts w:ascii="Calibri" w:hAnsi="Calibri" w:cs="Calibri"/>
      <w:i/>
      <w:iCs/>
      <w:color w:val="404040" w:themeColor="text1" w:themeTint="BF"/>
    </w:rPr>
  </w:style>
  <w:style w:type="character" w:customStyle="1" w:styleId="ref-lnk">
    <w:name w:val="ref-lnk"/>
    <w:basedOn w:val="DefaultParagraphFont"/>
    <w:rsid w:val="00EA4A60"/>
  </w:style>
  <w:style w:type="character" w:customStyle="1" w:styleId="ref-overlay">
    <w:name w:val="ref-overlay"/>
    <w:basedOn w:val="DefaultParagraphFont"/>
    <w:rsid w:val="00EA4A60"/>
  </w:style>
  <w:style w:type="character" w:customStyle="1" w:styleId="ref-fn-p">
    <w:name w:val="ref-fn-p"/>
    <w:basedOn w:val="DefaultParagraphFont"/>
    <w:rsid w:val="00EA4A60"/>
  </w:style>
  <w:style w:type="character" w:customStyle="1" w:styleId="opinion-articlebody">
    <w:name w:val="opinion-article__body"/>
    <w:basedOn w:val="DefaultParagraphFont"/>
    <w:rsid w:val="00EA4A60"/>
  </w:style>
  <w:style w:type="character" w:customStyle="1" w:styleId="citationref">
    <w:name w:val="citationref"/>
    <w:basedOn w:val="DefaultParagraphFont"/>
    <w:rsid w:val="00EA4A60"/>
  </w:style>
  <w:style w:type="character" w:customStyle="1" w:styleId="journaltitle">
    <w:name w:val="journaltitle"/>
    <w:basedOn w:val="DefaultParagraphFont"/>
    <w:rsid w:val="00EA4A60"/>
  </w:style>
  <w:style w:type="character" w:customStyle="1" w:styleId="hit">
    <w:name w:val="hit"/>
    <w:basedOn w:val="DefaultParagraphFont"/>
    <w:rsid w:val="00EA4A60"/>
  </w:style>
  <w:style w:type="character" w:customStyle="1" w:styleId="Style11ptUnderline">
    <w:name w:val="Style 11 pt Underline"/>
    <w:basedOn w:val="DefaultParagraphFont"/>
    <w:rsid w:val="00EA4A60"/>
    <w:rPr>
      <w:sz w:val="20"/>
      <w:u w:val="single"/>
    </w:rPr>
  </w:style>
  <w:style w:type="character" w:customStyle="1" w:styleId="Style11ptBoldUnderlineBorderSinglesolidlineAuto">
    <w:name w:val="Style 11 pt Bold Underline Border: : (Single solid line Auto  ..."/>
    <w:basedOn w:val="DefaultParagraphFont"/>
    <w:rsid w:val="00EA4A60"/>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EA4A60"/>
  </w:style>
  <w:style w:type="character" w:customStyle="1" w:styleId="StyleBold">
    <w:name w:val="Style Bold"/>
    <w:basedOn w:val="DefaultParagraphFont"/>
    <w:uiPriority w:val="9"/>
    <w:rsid w:val="00EA4A60"/>
    <w:rPr>
      <w:b/>
      <w:bCs/>
    </w:rPr>
  </w:style>
  <w:style w:type="character" w:customStyle="1" w:styleId="aqj">
    <w:name w:val="aqj"/>
    <w:basedOn w:val="DefaultParagraphFont"/>
    <w:rsid w:val="00EA4A60"/>
  </w:style>
  <w:style w:type="character" w:customStyle="1" w:styleId="maintext">
    <w:name w:val="maintext"/>
    <w:basedOn w:val="DefaultParagraphFont"/>
    <w:rsid w:val="00EA4A60"/>
  </w:style>
  <w:style w:type="character" w:customStyle="1" w:styleId="NotBold10Final">
    <w:name w:val="NotBold10Final"/>
    <w:uiPriority w:val="1"/>
    <w:qFormat/>
    <w:rsid w:val="00EA4A60"/>
    <w:rPr>
      <w:rFonts w:ascii="Times New Roman" w:hAnsi="Times New Roman" w:cs="Times New Roman" w:hint="default"/>
      <w:b w:val="0"/>
      <w:bCs w:val="0"/>
      <w:i w:val="0"/>
      <w:iCs w:val="0"/>
      <w:sz w:val="20"/>
    </w:rPr>
  </w:style>
  <w:style w:type="character" w:customStyle="1" w:styleId="Bold12">
    <w:name w:val="Bold12"/>
    <w:uiPriority w:val="1"/>
    <w:qFormat/>
    <w:rsid w:val="00EA4A60"/>
    <w:rPr>
      <w:rFonts w:ascii="Times New Roman" w:hAnsi="Times New Roman" w:cs="Times New Roman" w:hint="default"/>
      <w:b/>
      <w:bCs w:val="0"/>
      <w:sz w:val="24"/>
    </w:rPr>
  </w:style>
  <w:style w:type="character" w:customStyle="1" w:styleId="textexposedshow">
    <w:name w:val="text_exposed_show"/>
    <w:basedOn w:val="DefaultParagraphFont"/>
    <w:rsid w:val="00EA4A60"/>
  </w:style>
  <w:style w:type="character" w:customStyle="1" w:styleId="TagGreg">
    <w:name w:val="TagGreg"/>
    <w:basedOn w:val="DefaultParagraphFont"/>
    <w:uiPriority w:val="1"/>
    <w:qFormat/>
    <w:rsid w:val="00EA4A60"/>
    <w:rPr>
      <w:rFonts w:ascii="Arial" w:hAnsi="Arial" w:cs="Arial" w:hint="default"/>
      <w:b/>
      <w:bCs w:val="0"/>
      <w:sz w:val="24"/>
    </w:rPr>
  </w:style>
  <w:style w:type="character" w:customStyle="1" w:styleId="Style11ptBlackUnderline">
    <w:name w:val="Style 11 pt Black Underline"/>
    <w:rsid w:val="00EA4A60"/>
    <w:rPr>
      <w:color w:val="000000"/>
      <w:sz w:val="20"/>
      <w:u w:val="single"/>
    </w:rPr>
  </w:style>
  <w:style w:type="character" w:customStyle="1" w:styleId="Style11ptBlack">
    <w:name w:val="Style 11 pt Black"/>
    <w:rsid w:val="00EA4A60"/>
    <w:rPr>
      <w:color w:val="000000"/>
      <w:sz w:val="20"/>
    </w:rPr>
  </w:style>
  <w:style w:type="character" w:customStyle="1" w:styleId="swauthor">
    <w:name w:val="sw_author"/>
    <w:rsid w:val="00EA4A60"/>
  </w:style>
  <w:style w:type="character" w:customStyle="1" w:styleId="Mention1">
    <w:name w:val="Mention1"/>
    <w:basedOn w:val="DefaultParagraphFont"/>
    <w:uiPriority w:val="99"/>
    <w:semiHidden/>
    <w:rsid w:val="00EA4A60"/>
    <w:rPr>
      <w:color w:val="2B579A"/>
      <w:shd w:val="clear" w:color="auto" w:fill="E6E6E6"/>
    </w:rPr>
  </w:style>
  <w:style w:type="character" w:customStyle="1" w:styleId="BoldUnderlineChar0">
    <w:name w:val="BoldUnderline Char"/>
    <w:rsid w:val="00EA4A60"/>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EA4A60"/>
  </w:style>
  <w:style w:type="character" w:customStyle="1" w:styleId="wikigeneratedlinkcontent">
    <w:name w:val="wikigeneratedlinkcontent"/>
    <w:basedOn w:val="DefaultParagraphFont"/>
    <w:rsid w:val="00EA4A60"/>
  </w:style>
  <w:style w:type="character" w:customStyle="1" w:styleId="boldunderlineChar1">
    <w:name w:val="bold underline Char"/>
    <w:basedOn w:val="DefaultParagraphFont"/>
    <w:rsid w:val="00EA4A60"/>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EA4A60"/>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EA4A60"/>
    <w:rPr>
      <w:sz w:val="24"/>
    </w:rPr>
  </w:style>
  <w:style w:type="character" w:customStyle="1" w:styleId="box">
    <w:name w:val="box"/>
    <w:basedOn w:val="DefaultParagraphFont"/>
    <w:rsid w:val="00EA4A60"/>
    <w:rPr>
      <w:rFonts w:ascii="Arial" w:hAnsi="Arial" w:cs="Arial" w:hint="default"/>
      <w:b/>
      <w:bCs w:val="0"/>
      <w:color w:val="000000"/>
      <w:sz w:val="19"/>
      <w:szCs w:val="22"/>
      <w:u w:val="thick"/>
      <w:bdr w:val="single" w:sz="12" w:space="0" w:color="auto" w:frame="1"/>
    </w:rPr>
  </w:style>
  <w:style w:type="character" w:customStyle="1" w:styleId="Style8pt">
    <w:name w:val="Style 8 pt"/>
    <w:rsid w:val="00EA4A60"/>
    <w:rPr>
      <w:rFonts w:ascii="Times New Roman" w:hAnsi="Times New Roman" w:cs="Times New Roman" w:hint="default"/>
      <w:strike w:val="0"/>
      <w:dstrike w:val="0"/>
      <w:sz w:val="16"/>
      <w:u w:val="none"/>
      <w:effect w:val="none"/>
    </w:rPr>
  </w:style>
  <w:style w:type="character" w:customStyle="1" w:styleId="7TimesNewRoman">
    <w:name w:val="7 Times New Roman"/>
    <w:rsid w:val="00EA4A60"/>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EA4A60"/>
    <w:rPr>
      <w:rFonts w:ascii="Calibri" w:hAnsi="Calibri" w:cs="Calibri" w:hint="default"/>
      <w:b/>
      <w:bCs w:val="0"/>
      <w:szCs w:val="24"/>
      <w:u w:val="single"/>
      <w:lang w:val="en-US" w:eastAsia="en-US" w:bidi="ar-SA"/>
    </w:rPr>
  </w:style>
  <w:style w:type="character" w:customStyle="1" w:styleId="UnderlinedCharChar">
    <w:name w:val="Underlined Char Char"/>
    <w:rsid w:val="00EA4A60"/>
    <w:rPr>
      <w:szCs w:val="28"/>
      <w:u w:val="single"/>
      <w:lang w:val="en-US" w:eastAsia="en-US" w:bidi="ar-SA"/>
    </w:rPr>
  </w:style>
  <w:style w:type="character" w:customStyle="1" w:styleId="Style9ptUnderline">
    <w:name w:val="Style 9 pt Underline"/>
    <w:rsid w:val="00EA4A60"/>
    <w:rPr>
      <w:sz w:val="20"/>
      <w:u w:val="single"/>
    </w:rPr>
  </w:style>
  <w:style w:type="character" w:customStyle="1" w:styleId="StyleTimesNewRoman9pt">
    <w:name w:val="Style Times New Roman 9 pt"/>
    <w:rsid w:val="00EA4A60"/>
    <w:rPr>
      <w:sz w:val="20"/>
    </w:rPr>
  </w:style>
  <w:style w:type="character" w:customStyle="1" w:styleId="Style9ptItalicUnderline">
    <w:name w:val="Style 9 pt Italic Underline"/>
    <w:rsid w:val="00EA4A60"/>
    <w:rPr>
      <w:i/>
      <w:iCs/>
      <w:sz w:val="20"/>
      <w:u w:val="single"/>
    </w:rPr>
  </w:style>
  <w:style w:type="character" w:customStyle="1" w:styleId="Style9ptBoldUnderline">
    <w:name w:val="Style 9 pt Bold Underline"/>
    <w:rsid w:val="00EA4A60"/>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EA4A60"/>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EA4A60"/>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EA4A60"/>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EA4A60"/>
    <w:rPr>
      <w:rFonts w:ascii="Calibri" w:hAnsi="Calibri" w:cs="Calibri"/>
    </w:rPr>
  </w:style>
  <w:style w:type="character" w:customStyle="1" w:styleId="term">
    <w:name w:val="term"/>
    <w:basedOn w:val="DefaultParagraphFont"/>
    <w:rsid w:val="00EA4A60"/>
  </w:style>
  <w:style w:type="character" w:customStyle="1" w:styleId="Style9ptUnderline2">
    <w:name w:val="Style 9 pt Underline2"/>
    <w:rsid w:val="00EA4A60"/>
    <w:rPr>
      <w:sz w:val="20"/>
      <w:u w:val="single"/>
    </w:rPr>
  </w:style>
  <w:style w:type="character" w:customStyle="1" w:styleId="CharChar11">
    <w:name w:val="Char Char11"/>
    <w:rsid w:val="00EA4A60"/>
    <w:rPr>
      <w:rFonts w:ascii="Arial" w:hAnsi="Arial" w:cs="Arial" w:hint="default"/>
      <w:bCs/>
      <w:szCs w:val="26"/>
      <w:u w:val="single"/>
      <w:lang w:val="en-US" w:eastAsia="en-US" w:bidi="ar-SA"/>
    </w:rPr>
  </w:style>
  <w:style w:type="character" w:customStyle="1" w:styleId="12TimesNewRoman">
    <w:name w:val="12 Times New Roman"/>
    <w:rsid w:val="00EA4A60"/>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EA4A60"/>
    <w:rPr>
      <w:u w:val="single"/>
      <w:lang w:val="en-US" w:eastAsia="en-US" w:bidi="ar-SA"/>
    </w:rPr>
  </w:style>
  <w:style w:type="character" w:customStyle="1" w:styleId="Highlightedunderline">
    <w:name w:val="Highlighted underline"/>
    <w:qFormat/>
    <w:rsid w:val="00EA4A60"/>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EA4A60"/>
    <w:rPr>
      <w:rFonts w:ascii="Times New Roman" w:hAnsi="Times New Roman" w:cs="Times New Roman" w:hint="default"/>
      <w:sz w:val="22"/>
    </w:rPr>
  </w:style>
  <w:style w:type="character" w:customStyle="1" w:styleId="pubdate">
    <w:name w:val="pubdate"/>
    <w:rsid w:val="00EA4A60"/>
  </w:style>
  <w:style w:type="character" w:customStyle="1" w:styleId="UnderlineChar1">
    <w:name w:val="Underline Char1"/>
    <w:aliases w:val="Cards + Font: 12 pt Char1"/>
    <w:rsid w:val="00EA4A60"/>
    <w:rPr>
      <w:rFonts w:ascii="Garamond" w:hAnsi="Garamond" w:hint="default"/>
      <w:sz w:val="22"/>
      <w:szCs w:val="24"/>
      <w:u w:val="single"/>
      <w:lang w:val="en-US" w:eastAsia="en-US" w:bidi="ar-SA"/>
    </w:rPr>
  </w:style>
  <w:style w:type="character" w:customStyle="1" w:styleId="Box0">
    <w:name w:val="Box!"/>
    <w:rsid w:val="00EA4A60"/>
    <w:rPr>
      <w:rFonts w:ascii="Times New Roman" w:hAnsi="Times New Roman" w:cs="Times New Roman" w:hint="default"/>
      <w:sz w:val="20"/>
      <w:u w:val="thick"/>
      <w:bdr w:val="single" w:sz="4" w:space="0" w:color="auto" w:frame="1"/>
    </w:rPr>
  </w:style>
  <w:style w:type="character" w:customStyle="1" w:styleId="CharacterStyle1">
    <w:name w:val="Character Style 1"/>
    <w:rsid w:val="00EA4A60"/>
    <w:rPr>
      <w:sz w:val="20"/>
      <w:szCs w:val="20"/>
    </w:rPr>
  </w:style>
  <w:style w:type="character" w:customStyle="1" w:styleId="ReallyfuckingsmallChar0">
    <w:name w:val="Really fucking small Char"/>
    <w:rsid w:val="00EA4A60"/>
    <w:rPr>
      <w:sz w:val="10"/>
      <w:szCs w:val="24"/>
      <w:lang w:val="en-US" w:eastAsia="en-US" w:bidi="ar-SA"/>
    </w:rPr>
  </w:style>
  <w:style w:type="character" w:customStyle="1" w:styleId="SmallText-New">
    <w:name w:val="Small Text - New"/>
    <w:rsid w:val="00EA4A60"/>
    <w:rPr>
      <w:rFonts w:ascii="Arial Narrow" w:hAnsi="Arial Narrow" w:hint="default"/>
      <w:sz w:val="14"/>
    </w:rPr>
  </w:style>
  <w:style w:type="character" w:customStyle="1" w:styleId="Underlined-New">
    <w:name w:val="Underlined - New"/>
    <w:rsid w:val="00EA4A60"/>
    <w:rPr>
      <w:rFonts w:ascii="Arial Narrow" w:hAnsi="Arial Narrow" w:hint="default"/>
      <w:sz w:val="16"/>
      <w:u w:val="single"/>
    </w:rPr>
  </w:style>
  <w:style w:type="character" w:customStyle="1" w:styleId="BoldUnderlining">
    <w:name w:val="Bold Underlining"/>
    <w:rsid w:val="00EA4A60"/>
    <w:rPr>
      <w:b/>
      <w:bCs w:val="0"/>
      <w:u w:val="single"/>
    </w:rPr>
  </w:style>
  <w:style w:type="character" w:customStyle="1" w:styleId="cardCharChar">
    <w:name w:val="card Char Char"/>
    <w:rsid w:val="00EA4A60"/>
    <w:rPr>
      <w:szCs w:val="24"/>
      <w:lang w:val="en-US" w:eastAsia="en-US" w:bidi="ar-SA"/>
    </w:rPr>
  </w:style>
  <w:style w:type="character" w:customStyle="1" w:styleId="flagicon">
    <w:name w:val="flagicon"/>
    <w:basedOn w:val="DefaultParagraphFont"/>
    <w:rsid w:val="00EA4A60"/>
  </w:style>
  <w:style w:type="character" w:customStyle="1" w:styleId="Style11ptUnderline2">
    <w:name w:val="Style 11 pt Underline2"/>
    <w:rsid w:val="00EA4A60"/>
    <w:rPr>
      <w:sz w:val="20"/>
      <w:u w:val="single"/>
    </w:rPr>
  </w:style>
  <w:style w:type="character" w:customStyle="1" w:styleId="Style11ptBoldUnderline2">
    <w:name w:val="Style 11 pt Bold Underline2"/>
    <w:rsid w:val="00EA4A60"/>
    <w:rPr>
      <w:b/>
      <w:bCs/>
      <w:sz w:val="20"/>
      <w:u w:val="single"/>
    </w:rPr>
  </w:style>
  <w:style w:type="character" w:customStyle="1" w:styleId="Style11ptUnderline1">
    <w:name w:val="Style 11 pt Underline1"/>
    <w:rsid w:val="00EA4A60"/>
    <w:rPr>
      <w:sz w:val="20"/>
      <w:u w:val="single"/>
    </w:rPr>
  </w:style>
  <w:style w:type="character" w:customStyle="1" w:styleId="Style11ptBoldUnderline1">
    <w:name w:val="Style 11 pt Bold Underline1"/>
    <w:rsid w:val="00EA4A60"/>
    <w:rPr>
      <w:b/>
      <w:bCs/>
      <w:sz w:val="20"/>
      <w:u w:val="single"/>
    </w:rPr>
  </w:style>
  <w:style w:type="character" w:customStyle="1" w:styleId="1">
    <w:name w:val="1"/>
    <w:rsid w:val="00EA4A60"/>
    <w:rPr>
      <w:rFonts w:ascii="Arial" w:hAnsi="Arial" w:cs="Arial" w:hint="default"/>
      <w:bCs/>
      <w:sz w:val="20"/>
      <w:u w:val="single"/>
      <w:lang w:val="en-US" w:eastAsia="en-US" w:bidi="ar-SA"/>
    </w:rPr>
  </w:style>
  <w:style w:type="character" w:customStyle="1" w:styleId="Style9ptUnderline6">
    <w:name w:val="Style 9 pt Underline6"/>
    <w:rsid w:val="00EA4A60"/>
    <w:rPr>
      <w:sz w:val="20"/>
      <w:u w:val="single"/>
    </w:rPr>
  </w:style>
  <w:style w:type="character" w:customStyle="1" w:styleId="CardUnderlined0">
    <w:name w:val="Card Underlined"/>
    <w:rsid w:val="00EA4A60"/>
    <w:rPr>
      <w:rFonts w:ascii="Garamond" w:hAnsi="Garamond" w:hint="default"/>
      <w:sz w:val="22"/>
      <w:szCs w:val="24"/>
      <w:u w:val="single"/>
      <w:lang w:val="en-US" w:eastAsia="en-US" w:bidi="ar-SA"/>
    </w:rPr>
  </w:style>
  <w:style w:type="character" w:customStyle="1" w:styleId="StyleUnderline1">
    <w:name w:val="Style Underline1"/>
    <w:rsid w:val="00EA4A60"/>
    <w:rPr>
      <w:u w:val="single"/>
    </w:rPr>
  </w:style>
  <w:style w:type="character" w:customStyle="1" w:styleId="A6">
    <w:name w:val="A6"/>
    <w:uiPriority w:val="99"/>
    <w:rsid w:val="00EA4A60"/>
    <w:rPr>
      <w:rFonts w:ascii="Minion Pro" w:hAnsi="Minion Pro" w:cs="Minion Pro" w:hint="default"/>
      <w:color w:val="211D1E"/>
      <w:sz w:val="21"/>
      <w:szCs w:val="21"/>
    </w:rPr>
  </w:style>
  <w:style w:type="character" w:customStyle="1" w:styleId="A11">
    <w:name w:val="A11"/>
    <w:uiPriority w:val="99"/>
    <w:rsid w:val="00EA4A60"/>
    <w:rPr>
      <w:rFonts w:ascii="Minion Pro" w:hAnsi="Minion Pro" w:cs="Minion Pro" w:hint="default"/>
      <w:color w:val="211D1E"/>
      <w:sz w:val="12"/>
      <w:szCs w:val="12"/>
    </w:rPr>
  </w:style>
  <w:style w:type="character" w:customStyle="1" w:styleId="A12">
    <w:name w:val="A12"/>
    <w:uiPriority w:val="99"/>
    <w:rsid w:val="00EA4A60"/>
    <w:rPr>
      <w:rFonts w:ascii="Minion Pro" w:hAnsi="Minion Pro" w:cs="Minion Pro" w:hint="default"/>
      <w:color w:val="211D1E"/>
      <w:sz w:val="22"/>
      <w:szCs w:val="22"/>
    </w:rPr>
  </w:style>
  <w:style w:type="character" w:customStyle="1" w:styleId="CardsCharChar">
    <w:name w:val="Cards Char Char"/>
    <w:rsid w:val="00EA4A60"/>
    <w:rPr>
      <w:szCs w:val="24"/>
      <w:lang w:val="en-US" w:eastAsia="en-US" w:bidi="ar-SA"/>
    </w:rPr>
  </w:style>
  <w:style w:type="character" w:customStyle="1" w:styleId="CitationChar1">
    <w:name w:val="Citation Char1"/>
    <w:basedOn w:val="DefaultParagraphFont"/>
    <w:rsid w:val="00EA4A60"/>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EA4A60"/>
  </w:style>
  <w:style w:type="character" w:customStyle="1" w:styleId="charoverride-4">
    <w:name w:val="charoverride-4"/>
    <w:basedOn w:val="DefaultParagraphFont"/>
    <w:rsid w:val="00EA4A60"/>
  </w:style>
  <w:style w:type="character" w:customStyle="1" w:styleId="charoverride-3">
    <w:name w:val="charoverride-3"/>
    <w:basedOn w:val="DefaultParagraphFont"/>
    <w:rsid w:val="00EA4A60"/>
  </w:style>
  <w:style w:type="character" w:customStyle="1" w:styleId="f">
    <w:name w:val="f"/>
    <w:rsid w:val="00EA4A60"/>
  </w:style>
  <w:style w:type="character" w:customStyle="1" w:styleId="BodyTextChar1">
    <w:name w:val="Body Text Char1"/>
    <w:aliases w:val="BT Char1,Very Small Text Char1"/>
    <w:basedOn w:val="DefaultParagraphFont"/>
    <w:uiPriority w:val="99"/>
    <w:rsid w:val="00EA4A60"/>
    <w:rPr>
      <w:rFonts w:ascii="Times New Roman" w:hAnsi="Times New Roman" w:cs="Times New Roman" w:hint="default"/>
    </w:rPr>
  </w:style>
  <w:style w:type="character" w:customStyle="1" w:styleId="CharChar6">
    <w:name w:val="Char Char6"/>
    <w:rsid w:val="00EA4A60"/>
    <w:rPr>
      <w:rFonts w:ascii="Arial" w:hAnsi="Arial" w:cs="Arial" w:hint="default"/>
      <w:b/>
      <w:bCs/>
      <w:kern w:val="32"/>
      <w:sz w:val="28"/>
      <w:szCs w:val="32"/>
      <w:lang w:val="en-US" w:eastAsia="en-US" w:bidi="ar-SA"/>
    </w:rPr>
  </w:style>
  <w:style w:type="character" w:customStyle="1" w:styleId="standardcontent">
    <w:name w:val="standardcontent"/>
    <w:rsid w:val="00EA4A60"/>
  </w:style>
  <w:style w:type="character" w:customStyle="1" w:styleId="storyby">
    <w:name w:val="storyby"/>
    <w:rsid w:val="00EA4A60"/>
  </w:style>
  <w:style w:type="character" w:customStyle="1" w:styleId="Boxed">
    <w:name w:val="Boxed"/>
    <w:qFormat/>
    <w:rsid w:val="00EA4A60"/>
    <w:rPr>
      <w:rFonts w:ascii="Garamond" w:hAnsi="Garamond" w:hint="default"/>
      <w:sz w:val="20"/>
      <w:bdr w:val="single" w:sz="6" w:space="0" w:color="auto" w:frame="1"/>
    </w:rPr>
  </w:style>
  <w:style w:type="character" w:customStyle="1" w:styleId="ShrinkChar">
    <w:name w:val="Shrink Char"/>
    <w:rsid w:val="00EA4A60"/>
    <w:rPr>
      <w:rFonts w:ascii="Garamond" w:hAnsi="Garamond" w:hint="default"/>
      <w:sz w:val="12"/>
      <w:lang w:val="en-US" w:eastAsia="en-US" w:bidi="ar-SA"/>
    </w:rPr>
  </w:style>
  <w:style w:type="character" w:customStyle="1" w:styleId="CitesChar2">
    <w:name w:val="Cites Char2"/>
    <w:rsid w:val="00EA4A60"/>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EA4A60"/>
    <w:rPr>
      <w:sz w:val="24"/>
      <w:szCs w:val="24"/>
      <w:u w:val="thick"/>
    </w:rPr>
  </w:style>
  <w:style w:type="character" w:customStyle="1" w:styleId="CharChar3">
    <w:name w:val="Char Char3"/>
    <w:rsid w:val="00EA4A60"/>
    <w:rPr>
      <w:rFonts w:ascii="Arial" w:hAnsi="Arial" w:cs="Arial" w:hint="default"/>
      <w:bCs/>
      <w:szCs w:val="26"/>
      <w:u w:val="single"/>
      <w:lang w:val="en-US" w:eastAsia="en-US" w:bidi="ar-SA"/>
    </w:rPr>
  </w:style>
  <w:style w:type="character" w:customStyle="1" w:styleId="UNDERLINECharChar">
    <w:name w:val="UNDERLINE Char Char"/>
    <w:rsid w:val="00EA4A60"/>
    <w:rPr>
      <w:bCs/>
      <w:kern w:val="28"/>
      <w:szCs w:val="32"/>
      <w:u w:val="single"/>
    </w:rPr>
  </w:style>
  <w:style w:type="character" w:customStyle="1" w:styleId="tag1Char">
    <w:name w:val="tag1 Char"/>
    <w:rsid w:val="00EA4A60"/>
    <w:rPr>
      <w:b/>
      <w:bCs w:val="0"/>
      <w:sz w:val="24"/>
    </w:rPr>
  </w:style>
  <w:style w:type="character" w:customStyle="1" w:styleId="SmallFontChar">
    <w:name w:val="Small Font Char"/>
    <w:rsid w:val="00EA4A60"/>
    <w:rPr>
      <w:rFonts w:ascii="Arial" w:eastAsia="Calibri" w:hAnsi="Arial" w:cs="Arial" w:hint="default"/>
      <w:sz w:val="12"/>
      <w:szCs w:val="22"/>
    </w:rPr>
  </w:style>
  <w:style w:type="character" w:customStyle="1" w:styleId="CardUnderlinedChar">
    <w:name w:val="Card Underlined Char"/>
    <w:rsid w:val="00EA4A60"/>
    <w:rPr>
      <w:rFonts w:ascii="Tahoma" w:hAnsi="Tahoma" w:cs="Tahoma" w:hint="default"/>
      <w:sz w:val="18"/>
      <w:u w:val="single"/>
    </w:rPr>
  </w:style>
  <w:style w:type="character" w:customStyle="1" w:styleId="SmallFontCharCharCharChar">
    <w:name w:val="Small Font Char Char Char Char"/>
    <w:rsid w:val="00EA4A60"/>
    <w:rPr>
      <w:rFonts w:ascii="Arial" w:hAnsi="Arial" w:cs="Arial" w:hint="default"/>
      <w:sz w:val="12"/>
      <w:szCs w:val="24"/>
    </w:rPr>
  </w:style>
  <w:style w:type="character" w:customStyle="1" w:styleId="TagCiteChar3">
    <w:name w:val="TagCite Char"/>
    <w:rsid w:val="00EA4A60"/>
    <w:rPr>
      <w:rFonts w:ascii="Garamond" w:hAnsi="Garamond" w:hint="default"/>
      <w:b/>
      <w:bCs w:val="0"/>
      <w:sz w:val="24"/>
      <w:szCs w:val="24"/>
    </w:rPr>
  </w:style>
  <w:style w:type="character" w:customStyle="1" w:styleId="CharChar4">
    <w:name w:val="Char Char4"/>
    <w:rsid w:val="00EA4A60"/>
    <w:rPr>
      <w:b/>
      <w:bCs/>
      <w:sz w:val="28"/>
      <w:szCs w:val="28"/>
    </w:rPr>
  </w:style>
  <w:style w:type="character" w:customStyle="1" w:styleId="Text0">
    <w:name w:val="Text"/>
    <w:qFormat/>
    <w:rsid w:val="00EA4A60"/>
    <w:rPr>
      <w:rFonts w:ascii="Times New Roman" w:hAnsi="Times New Roman" w:cs="Times New Roman" w:hint="default"/>
      <w:sz w:val="20"/>
    </w:rPr>
  </w:style>
  <w:style w:type="character" w:customStyle="1" w:styleId="CharChar5">
    <w:name w:val="Char Char5"/>
    <w:rsid w:val="00EA4A60"/>
    <w:rPr>
      <w:rFonts w:ascii="Arial" w:hAnsi="Arial" w:cs="Arial" w:hint="default"/>
      <w:b/>
      <w:bCs/>
      <w:sz w:val="26"/>
      <w:szCs w:val="26"/>
    </w:rPr>
  </w:style>
  <w:style w:type="character" w:customStyle="1" w:styleId="heading2char2charchar10">
    <w:name w:val="heading2char2charchar1"/>
    <w:rsid w:val="00EA4A60"/>
  </w:style>
  <w:style w:type="character" w:customStyle="1" w:styleId="charchar60">
    <w:name w:val="charchar6"/>
    <w:rsid w:val="00EA4A60"/>
  </w:style>
  <w:style w:type="character" w:customStyle="1" w:styleId="yshortcuts">
    <w:name w:val="yshortcuts"/>
    <w:rsid w:val="00EA4A60"/>
  </w:style>
  <w:style w:type="character" w:customStyle="1" w:styleId="term1">
    <w:name w:val="term1"/>
    <w:rsid w:val="00EA4A60"/>
    <w:rPr>
      <w:b/>
      <w:bCs/>
    </w:rPr>
  </w:style>
  <w:style w:type="character" w:customStyle="1" w:styleId="verdana">
    <w:name w:val="verdana"/>
    <w:rsid w:val="00EA4A60"/>
  </w:style>
  <w:style w:type="character" w:customStyle="1" w:styleId="searchtermbold">
    <w:name w:val="searchtermbold"/>
    <w:rsid w:val="00EA4A60"/>
  </w:style>
  <w:style w:type="character" w:customStyle="1" w:styleId="ssl0">
    <w:name w:val="ss_l0"/>
    <w:rsid w:val="00EA4A60"/>
  </w:style>
  <w:style w:type="character" w:customStyle="1" w:styleId="vitstoryheadline">
    <w:name w:val="vitstoryheadline"/>
    <w:rsid w:val="00EA4A60"/>
  </w:style>
  <w:style w:type="character" w:customStyle="1" w:styleId="bps-topic-ident">
    <w:name w:val="bps-topic-ident"/>
    <w:rsid w:val="00EA4A60"/>
  </w:style>
  <w:style w:type="character" w:customStyle="1" w:styleId="byline">
    <w:name w:val="byline"/>
    <w:rsid w:val="00EA4A60"/>
  </w:style>
  <w:style w:type="character" w:customStyle="1" w:styleId="TextUnderlineChar">
    <w:name w:val="Text Underline Char"/>
    <w:rsid w:val="00EA4A60"/>
    <w:rPr>
      <w:rFonts w:ascii="Garamond" w:hAnsi="Garamond" w:cs="Arial" w:hint="default"/>
      <w:bCs/>
      <w:kern w:val="20"/>
      <w:szCs w:val="32"/>
      <w:u w:val="single"/>
      <w:lang w:val="en-US" w:eastAsia="en-US" w:bidi="ar-SA"/>
    </w:rPr>
  </w:style>
  <w:style w:type="character" w:customStyle="1" w:styleId="RegularChar">
    <w:name w:val="Regular Char"/>
    <w:rsid w:val="00EA4A60"/>
    <w:rPr>
      <w:rFonts w:ascii="Garamond" w:hAnsi="Garamond" w:cs="Arial" w:hint="default"/>
      <w:bCs/>
      <w:kern w:val="20"/>
      <w:szCs w:val="32"/>
      <w:lang w:val="en-US" w:eastAsia="en-US" w:bidi="ar-SA"/>
    </w:rPr>
  </w:style>
  <w:style w:type="character" w:customStyle="1" w:styleId="BoldunderlineChar3">
    <w:name w:val="Bold underline Char"/>
    <w:rsid w:val="00EA4A60"/>
    <w:rPr>
      <w:rFonts w:ascii="Garamond" w:hAnsi="Garamond" w:cs="Arial" w:hint="default"/>
      <w:b/>
      <w:bCs/>
      <w:kern w:val="20"/>
      <w:szCs w:val="32"/>
      <w:u w:val="single"/>
      <w:lang w:val="en-US" w:eastAsia="en-US" w:bidi="ar-SA"/>
    </w:rPr>
  </w:style>
  <w:style w:type="character" w:customStyle="1" w:styleId="UnderlinedCard1">
    <w:name w:val="Underlined Card"/>
    <w:rsid w:val="00EA4A60"/>
    <w:rPr>
      <w:rFonts w:ascii="Arial Narrow" w:hAnsi="Arial Narrow" w:hint="default"/>
      <w:sz w:val="22"/>
      <w:u w:val="single"/>
    </w:rPr>
  </w:style>
  <w:style w:type="character" w:customStyle="1" w:styleId="SourceBold">
    <w:name w:val="Source Bold"/>
    <w:rsid w:val="00EA4A60"/>
    <w:rPr>
      <w:rFonts w:ascii="Arial Narrow" w:hAnsi="Arial Narrow" w:hint="default"/>
      <w:b/>
      <w:bCs w:val="0"/>
      <w:strike w:val="0"/>
      <w:dstrike w:val="0"/>
      <w:sz w:val="24"/>
      <w:u w:val="none"/>
      <w:effect w:val="none"/>
    </w:rPr>
  </w:style>
  <w:style w:type="character" w:customStyle="1" w:styleId="Hyperlink1">
    <w:name w:val="Hyperlink1"/>
    <w:rsid w:val="00EA4A60"/>
    <w:rPr>
      <w:color w:val="002FF6"/>
      <w:sz w:val="24"/>
      <w:u w:val="single"/>
    </w:rPr>
  </w:style>
  <w:style w:type="character" w:customStyle="1" w:styleId="CardsFont12pt0">
    <w:name w:val="Cards + Font 12pt"/>
    <w:uiPriority w:val="1"/>
    <w:rsid w:val="00EA4A60"/>
    <w:rPr>
      <w:rFonts w:ascii="Calibri" w:eastAsia="Calibri" w:hAnsi="Calibri" w:cs="Calibri" w:hint="default"/>
      <w:sz w:val="24"/>
      <w:szCs w:val="24"/>
      <w:u w:val="single"/>
      <w:lang w:val="en-US" w:eastAsia="en-US" w:bidi="ar-SA"/>
    </w:rPr>
  </w:style>
  <w:style w:type="character" w:customStyle="1" w:styleId="HilightChar">
    <w:name w:val="Hilight Char"/>
    <w:rsid w:val="00EA4A60"/>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EA4A60"/>
    <w:rPr>
      <w:rFonts w:ascii="Times New Roman" w:eastAsia="Times New Roman" w:hAnsi="Times New Roman" w:cs="Times New Roman" w:hint="default"/>
      <w:sz w:val="20"/>
      <w:szCs w:val="20"/>
      <w:u w:val="single"/>
    </w:rPr>
  </w:style>
  <w:style w:type="character" w:customStyle="1" w:styleId="c1">
    <w:name w:val="c1"/>
    <w:rsid w:val="00EA4A60"/>
  </w:style>
  <w:style w:type="character" w:customStyle="1" w:styleId="author0">
    <w:name w:val="author"/>
    <w:rsid w:val="00EA4A60"/>
    <w:rPr>
      <w:rFonts w:ascii="Times New Roman" w:hAnsi="Times New Roman" w:cs="Times New Roman" w:hint="default"/>
      <w:b/>
      <w:bCs w:val="0"/>
      <w:sz w:val="24"/>
    </w:rPr>
  </w:style>
  <w:style w:type="character" w:customStyle="1" w:styleId="blue">
    <w:name w:val="blue"/>
    <w:basedOn w:val="DefaultParagraphFont"/>
    <w:rsid w:val="00EA4A60"/>
  </w:style>
  <w:style w:type="character" w:customStyle="1" w:styleId="AuthorYear">
    <w:name w:val="AuthorYear"/>
    <w:uiPriority w:val="1"/>
    <w:qFormat/>
    <w:rsid w:val="00EA4A60"/>
    <w:rPr>
      <w:rFonts w:ascii="Georgia" w:hAnsi="Georgia" w:hint="default"/>
      <w:b/>
      <w:bCs w:val="0"/>
      <w:sz w:val="24"/>
    </w:rPr>
  </w:style>
  <w:style w:type="character" w:customStyle="1" w:styleId="Highlight">
    <w:name w:val="Highlight"/>
    <w:uiPriority w:val="1"/>
    <w:qFormat/>
    <w:rsid w:val="00EA4A60"/>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EA4A60"/>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EA4A60"/>
    <w:rPr>
      <w:rFonts w:ascii="Arial" w:hAnsi="Arial" w:cs="Arial" w:hint="default"/>
      <w:color w:val="000000"/>
      <w:sz w:val="12"/>
      <w:szCs w:val="22"/>
    </w:rPr>
  </w:style>
  <w:style w:type="character" w:customStyle="1" w:styleId="Emphasis20">
    <w:name w:val="Emphasis 2"/>
    <w:basedOn w:val="Emphasis"/>
    <w:uiPriority w:val="1"/>
    <w:qFormat/>
    <w:rsid w:val="00EA4A60"/>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EA4A60"/>
    <w:rPr>
      <w:b/>
      <w:bCs w:val="0"/>
      <w:u w:val="thick"/>
      <w:lang w:val="en-US" w:eastAsia="en-US" w:bidi="ar-SA"/>
    </w:rPr>
  </w:style>
  <w:style w:type="character" w:customStyle="1" w:styleId="citation0">
    <w:name w:val="citation"/>
    <w:rsid w:val="00EA4A60"/>
  </w:style>
  <w:style w:type="character" w:customStyle="1" w:styleId="Underline0">
    <w:name w:val="*Underline*"/>
    <w:rsid w:val="00EA4A60"/>
    <w:rPr>
      <w:rFonts w:ascii="Times New Roman" w:hAnsi="Times New Roman" w:cs="Times New Roman" w:hint="default"/>
      <w:b/>
      <w:bCs w:val="0"/>
      <w:sz w:val="24"/>
      <w:u w:val="single"/>
    </w:rPr>
  </w:style>
  <w:style w:type="character" w:customStyle="1" w:styleId="AuthorDate1">
    <w:name w:val="Author Date"/>
    <w:rsid w:val="00EA4A60"/>
    <w:rPr>
      <w:b/>
      <w:bCs w:val="0"/>
      <w:sz w:val="24"/>
      <w:u w:val="thick"/>
    </w:rPr>
  </w:style>
  <w:style w:type="character" w:customStyle="1" w:styleId="UnderlineChar2">
    <w:name w:val="Underline Char2"/>
    <w:rsid w:val="00EA4A60"/>
    <w:rPr>
      <w:rFonts w:ascii="Trebuchet MS" w:hAnsi="Trebuchet MS" w:hint="default"/>
      <w:u w:val="thick"/>
      <w:lang w:val="en-US" w:eastAsia="zh-CN" w:bidi="ar-SA"/>
    </w:rPr>
  </w:style>
  <w:style w:type="character" w:customStyle="1" w:styleId="Style1Char1">
    <w:name w:val="Style1 Char1"/>
    <w:rsid w:val="00EA4A60"/>
    <w:rPr>
      <w:rFonts w:ascii="Book Antiqua" w:hAnsi="Book Antiqua" w:hint="default"/>
      <w:sz w:val="16"/>
      <w:szCs w:val="16"/>
      <w:lang w:val="en-US" w:eastAsia="en-US" w:bidi="ar-SA"/>
    </w:rPr>
  </w:style>
  <w:style w:type="character" w:customStyle="1" w:styleId="NothingChar1">
    <w:name w:val="Nothing Char1"/>
    <w:rsid w:val="00EA4A60"/>
    <w:rPr>
      <w:rFonts w:ascii="Times New Roman" w:eastAsia="Calibri" w:hAnsi="Times New Roman" w:cs="Times New Roman" w:hint="default"/>
      <w:sz w:val="24"/>
      <w:szCs w:val="20"/>
    </w:rPr>
  </w:style>
  <w:style w:type="character" w:customStyle="1" w:styleId="Style2Char1">
    <w:name w:val="Style2 Char1"/>
    <w:rsid w:val="00EA4A60"/>
    <w:rPr>
      <w:rFonts w:ascii="Book Antiqua" w:hAnsi="Book Antiqua" w:hint="default"/>
      <w:szCs w:val="24"/>
      <w:u w:val="thick"/>
      <w:lang w:val="en-US" w:eastAsia="en-US" w:bidi="ar-SA"/>
    </w:rPr>
  </w:style>
  <w:style w:type="character" w:customStyle="1" w:styleId="NormalUnderlineChar0">
    <w:name w:val="Normal Underline Char"/>
    <w:rsid w:val="00EA4A60"/>
    <w:rPr>
      <w:szCs w:val="24"/>
      <w:u w:val="single"/>
    </w:rPr>
  </w:style>
  <w:style w:type="character" w:customStyle="1" w:styleId="heading3char0">
    <w:name w:val="heading3char"/>
    <w:rsid w:val="00EA4A60"/>
  </w:style>
  <w:style w:type="character" w:customStyle="1" w:styleId="SmallChar">
    <w:name w:val="Small Char"/>
    <w:aliases w:val="No Spacing3 Char,No Spacing1 Char1,CD - Cite Char,Debate Text Char1,No Spacing2 Char1,No Spacing11 Char1"/>
    <w:qFormat/>
    <w:rsid w:val="00EA4A60"/>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EA4A60"/>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EA4A60"/>
    <w:rPr>
      <w:b/>
      <w:bCs/>
      <w:iCs/>
      <w:szCs w:val="26"/>
      <w:lang w:val="en-US" w:eastAsia="en-US" w:bidi="ar-SA"/>
    </w:rPr>
  </w:style>
  <w:style w:type="character" w:customStyle="1" w:styleId="comments-post">
    <w:name w:val="comments-post"/>
    <w:rsid w:val="00EA4A60"/>
  </w:style>
  <w:style w:type="character" w:customStyle="1" w:styleId="underlinecardChar">
    <w:name w:val="underline card Char"/>
    <w:rsid w:val="00EA4A60"/>
    <w:rPr>
      <w:rFonts w:ascii="Arial" w:hAnsi="Arial" w:cs="Arial" w:hint="default"/>
      <w:sz w:val="18"/>
      <w:szCs w:val="24"/>
      <w:u w:val="single"/>
      <w:lang w:val="en-US" w:eastAsia="en-US" w:bidi="ar-SA"/>
    </w:rPr>
  </w:style>
  <w:style w:type="character" w:customStyle="1" w:styleId="Irrelevant5fontChar">
    <w:name w:val="Irrelevant (5 font) Char"/>
    <w:rsid w:val="00EA4A60"/>
    <w:rPr>
      <w:sz w:val="10"/>
      <w:szCs w:val="10"/>
      <w:lang w:val="en-US" w:eastAsia="en-US" w:bidi="ar-SA"/>
    </w:rPr>
  </w:style>
  <w:style w:type="character" w:customStyle="1" w:styleId="TagsCharCharChar">
    <w:name w:val="Tags Char Char Char"/>
    <w:rsid w:val="00EA4A60"/>
    <w:rPr>
      <w:b/>
      <w:bCs w:val="0"/>
      <w:lang w:val="en-US" w:eastAsia="en-US" w:bidi="ar-SA"/>
    </w:rPr>
  </w:style>
  <w:style w:type="character" w:customStyle="1" w:styleId="CitesChar1">
    <w:name w:val="Cites Char1"/>
    <w:rsid w:val="00EA4A60"/>
    <w:rPr>
      <w:b/>
      <w:bCs/>
      <w:lang w:val="en-US" w:eastAsia="en-US" w:bidi="ar-SA"/>
    </w:rPr>
  </w:style>
  <w:style w:type="character" w:customStyle="1" w:styleId="Hyperlink13">
    <w:name w:val="Hyperlink13"/>
    <w:rsid w:val="00EA4A60"/>
    <w:rPr>
      <w:b w:val="0"/>
      <w:bCs w:val="0"/>
      <w:strike w:val="0"/>
      <w:dstrike w:val="0"/>
      <w:color w:val="008000"/>
      <w:sz w:val="20"/>
      <w:szCs w:val="20"/>
      <w:u w:val="none"/>
      <w:effect w:val="none"/>
    </w:rPr>
  </w:style>
  <w:style w:type="character" w:customStyle="1" w:styleId="standardcontent1">
    <w:name w:val="standardcontent1"/>
    <w:rsid w:val="00EA4A60"/>
    <w:rPr>
      <w:rFonts w:ascii="Arial" w:hAnsi="Arial" w:cs="Arial" w:hint="default"/>
      <w:strike w:val="0"/>
      <w:dstrike w:val="0"/>
      <w:sz w:val="24"/>
      <w:szCs w:val="24"/>
      <w:u w:val="none"/>
      <w:effect w:val="none"/>
    </w:rPr>
  </w:style>
  <w:style w:type="character" w:customStyle="1" w:styleId="Hyperlink4">
    <w:name w:val="Hyperlink4"/>
    <w:rsid w:val="00EA4A60"/>
    <w:rPr>
      <w:color w:val="000066"/>
      <w:u w:val="single"/>
    </w:rPr>
  </w:style>
  <w:style w:type="character" w:customStyle="1" w:styleId="rddeckline1">
    <w:name w:val="rddeckline1"/>
    <w:rsid w:val="00EA4A60"/>
    <w:rPr>
      <w:rFonts w:ascii="Verdana" w:hAnsi="Verdana" w:hint="default"/>
      <w:b/>
      <w:bCs/>
      <w:sz w:val="22"/>
      <w:szCs w:val="22"/>
    </w:rPr>
  </w:style>
  <w:style w:type="character" w:customStyle="1" w:styleId="link-external">
    <w:name w:val="link-external"/>
    <w:rsid w:val="00EA4A60"/>
  </w:style>
  <w:style w:type="character" w:customStyle="1" w:styleId="contact1">
    <w:name w:val="contact1"/>
    <w:rsid w:val="00EA4A60"/>
    <w:rPr>
      <w:rFonts w:ascii="Tahoma" w:hAnsi="Tahoma" w:cs="Tahoma" w:hint="default"/>
      <w:color w:val="999999"/>
      <w:sz w:val="20"/>
      <w:szCs w:val="20"/>
    </w:rPr>
  </w:style>
  <w:style w:type="character" w:customStyle="1" w:styleId="credits1">
    <w:name w:val="credits1"/>
    <w:rsid w:val="00EA4A60"/>
    <w:rPr>
      <w:rFonts w:ascii="Tahoma" w:hAnsi="Tahoma" w:cs="Tahoma" w:hint="default"/>
      <w:color w:val="999999"/>
      <w:sz w:val="16"/>
      <w:szCs w:val="16"/>
    </w:rPr>
  </w:style>
  <w:style w:type="character" w:customStyle="1" w:styleId="underline20">
    <w:name w:val="underline2"/>
    <w:rsid w:val="00EA4A60"/>
    <w:rPr>
      <w:u w:val="single"/>
    </w:rPr>
  </w:style>
  <w:style w:type="character" w:customStyle="1" w:styleId="CardsFont12ptCharCharCharChar">
    <w:name w:val="Cards + Font: 12 pt Char Char Char Char"/>
    <w:rsid w:val="00EA4A60"/>
    <w:rPr>
      <w:sz w:val="24"/>
      <w:szCs w:val="24"/>
      <w:u w:val="thick"/>
      <w:lang w:val="en-US" w:eastAsia="en-US" w:bidi="ar-SA"/>
    </w:rPr>
  </w:style>
  <w:style w:type="character" w:customStyle="1" w:styleId="UnderlinedCardChar0">
    <w:name w:val="Underlined Card Char"/>
    <w:rsid w:val="00EA4A60"/>
    <w:rPr>
      <w:rFonts w:ascii="Palatino Linotype" w:hAnsi="Palatino Linotype" w:hint="default"/>
      <w:u w:val="single"/>
      <w:lang w:val="en-US" w:eastAsia="en-US" w:bidi="ar-SA"/>
    </w:rPr>
  </w:style>
  <w:style w:type="character" w:customStyle="1" w:styleId="Style10ptUnderline">
    <w:name w:val="Style 10 pt Underline"/>
    <w:rsid w:val="00EA4A60"/>
    <w:rPr>
      <w:sz w:val="32"/>
      <w:szCs w:val="32"/>
      <w:u w:val="single"/>
    </w:rPr>
  </w:style>
  <w:style w:type="character" w:customStyle="1" w:styleId="StyleBoldText12pt10ptNotBoldKernat16pt">
    <w:name w:val="Style Bold Text 12 pt + 10 pt Not Bold Kern at 16 pt"/>
    <w:rsid w:val="00EA4A60"/>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EA4A60"/>
  </w:style>
  <w:style w:type="character" w:customStyle="1" w:styleId="Char3">
    <w:name w:val="Char3"/>
    <w:rsid w:val="00EA4A60"/>
    <w:rPr>
      <w:rFonts w:ascii="Arial Narrow" w:eastAsia="Batang" w:hAnsi="Arial Narrow" w:cs="Arial" w:hint="default"/>
      <w:b/>
      <w:bCs/>
      <w:iCs/>
      <w:sz w:val="24"/>
      <w:szCs w:val="28"/>
      <w:lang w:val="en-US" w:eastAsia="en-US" w:bidi="ar-SA"/>
    </w:rPr>
  </w:style>
  <w:style w:type="character" w:customStyle="1" w:styleId="UnderlinedCards">
    <w:name w:val="Underlined Cards"/>
    <w:rsid w:val="00EA4A60"/>
    <w:rPr>
      <w:sz w:val="24"/>
      <w:szCs w:val="24"/>
      <w:u w:val="thick"/>
      <w:lang w:val="en-US" w:eastAsia="en-US" w:bidi="ar-SA"/>
    </w:rPr>
  </w:style>
  <w:style w:type="character" w:customStyle="1" w:styleId="CardsFont12ptCharCharCharCharCharCharCharCharChar">
    <w:name w:val="Cards + Font: 12 pt Char Char Char Char Char Char Char Char Char"/>
    <w:rsid w:val="00EA4A60"/>
    <w:rPr>
      <w:sz w:val="24"/>
      <w:szCs w:val="24"/>
      <w:u w:val="thick"/>
      <w:lang w:val="en-US" w:eastAsia="en-US" w:bidi="ar-SA"/>
    </w:rPr>
  </w:style>
  <w:style w:type="character" w:customStyle="1" w:styleId="highlightcardtextChar">
    <w:name w:val="highlight card text Char"/>
    <w:rsid w:val="00EA4A60"/>
    <w:rPr>
      <w:rFonts w:ascii="Arial" w:hAnsi="Arial" w:cs="Arial" w:hint="default"/>
      <w:color w:val="000000"/>
      <w:sz w:val="18"/>
      <w:szCs w:val="24"/>
      <w:u w:val="single"/>
      <w:lang w:val="en-US" w:eastAsia="en-US" w:bidi="ar-SA"/>
    </w:rPr>
  </w:style>
  <w:style w:type="character" w:customStyle="1" w:styleId="TagsChar4">
    <w:name w:val="Tags Char4"/>
    <w:rsid w:val="00EA4A60"/>
    <w:rPr>
      <w:b/>
      <w:bCs w:val="0"/>
      <w:lang w:val="en-US" w:eastAsia="en-US" w:bidi="ar-SA"/>
    </w:rPr>
  </w:style>
  <w:style w:type="character" w:customStyle="1" w:styleId="hit1">
    <w:name w:val="hit1"/>
    <w:rsid w:val="00EA4A60"/>
    <w:rPr>
      <w:rFonts w:ascii="Verdana" w:hAnsi="Verdana" w:hint="default"/>
      <w:b/>
      <w:bCs/>
      <w:vanish/>
      <w:webHidden w:val="0"/>
      <w:color w:val="CC0033"/>
      <w:sz w:val="20"/>
      <w:szCs w:val="20"/>
      <w:specVanish/>
    </w:rPr>
  </w:style>
  <w:style w:type="character" w:customStyle="1" w:styleId="ssl01">
    <w:name w:val="ss_l01"/>
    <w:rsid w:val="00EA4A60"/>
    <w:rPr>
      <w:rFonts w:ascii="Verdana" w:hAnsi="Verdana" w:hint="default"/>
      <w:color w:val="000000"/>
      <w:sz w:val="20"/>
      <w:szCs w:val="20"/>
    </w:rPr>
  </w:style>
  <w:style w:type="character" w:customStyle="1" w:styleId="tightinline1">
    <w:name w:val="tightinline1"/>
    <w:rsid w:val="00EA4A60"/>
    <w:rPr>
      <w:rFonts w:ascii="Verdana" w:hAnsi="Verdana" w:hint="default"/>
      <w:vanish/>
      <w:webHidden w:val="0"/>
      <w:color w:val="000000"/>
      <w:sz w:val="20"/>
      <w:szCs w:val="20"/>
      <w:specVanish/>
    </w:rPr>
  </w:style>
  <w:style w:type="character" w:customStyle="1" w:styleId="blsp-spelling-corrected">
    <w:name w:val="blsp-spelling-corrected"/>
    <w:rsid w:val="00EA4A60"/>
  </w:style>
  <w:style w:type="character" w:customStyle="1" w:styleId="blsp-spelling-error">
    <w:name w:val="blsp-spelling-error"/>
    <w:rsid w:val="00EA4A60"/>
  </w:style>
  <w:style w:type="character" w:customStyle="1" w:styleId="sup">
    <w:name w:val="sup"/>
    <w:rsid w:val="00EA4A60"/>
  </w:style>
  <w:style w:type="character" w:customStyle="1" w:styleId="pgnum">
    <w:name w:val="pgnum"/>
    <w:rsid w:val="00EA4A60"/>
  </w:style>
  <w:style w:type="character" w:customStyle="1" w:styleId="SmallFontCharChar">
    <w:name w:val="Small Font Char Char"/>
    <w:rsid w:val="00EA4A60"/>
    <w:rPr>
      <w:rFonts w:ascii="Arial" w:hAnsi="Arial" w:cs="Arial" w:hint="default"/>
      <w:sz w:val="12"/>
      <w:szCs w:val="24"/>
      <w:lang w:val="en-US" w:eastAsia="en-US" w:bidi="ar-SA"/>
    </w:rPr>
  </w:style>
  <w:style w:type="character" w:customStyle="1" w:styleId="BoldUnderliningChar">
    <w:name w:val="Bold Underlining Char"/>
    <w:rsid w:val="00EA4A60"/>
    <w:rPr>
      <w:rFonts w:ascii="Arial Narrow" w:eastAsia="Calibri" w:hAnsi="Arial Narrow" w:cs="Times New Roman" w:hint="default"/>
      <w:b/>
      <w:bCs w:val="0"/>
      <w:sz w:val="20"/>
      <w:u w:val="single"/>
    </w:rPr>
  </w:style>
  <w:style w:type="character" w:customStyle="1" w:styleId="bc21">
    <w:name w:val="bc_21"/>
    <w:rsid w:val="00EA4A60"/>
  </w:style>
  <w:style w:type="character" w:customStyle="1" w:styleId="copystyle">
    <w:name w:val="copystyle"/>
    <w:rsid w:val="00EA4A60"/>
  </w:style>
  <w:style w:type="character" w:customStyle="1" w:styleId="boldciteCharChar1">
    <w:name w:val="bold cite Char Char1"/>
    <w:rsid w:val="00EA4A60"/>
    <w:rPr>
      <w:rFonts w:ascii="Arial" w:hAnsi="Arial" w:cs="Arial" w:hint="default"/>
      <w:b/>
      <w:bCs/>
      <w:kern w:val="32"/>
      <w:sz w:val="24"/>
      <w:szCs w:val="24"/>
      <w:lang w:val="en-US" w:eastAsia="en-US" w:bidi="ar-SA"/>
    </w:rPr>
  </w:style>
  <w:style w:type="character" w:customStyle="1" w:styleId="ReadUnderline">
    <w:name w:val="Read Underline"/>
    <w:rsid w:val="00EA4A60"/>
    <w:rPr>
      <w:rFonts w:ascii="Arial" w:hAnsi="Arial" w:cs="Arial" w:hint="default"/>
      <w:b/>
      <w:bCs w:val="0"/>
      <w:sz w:val="18"/>
      <w:u w:val="thick"/>
    </w:rPr>
  </w:style>
  <w:style w:type="character" w:customStyle="1" w:styleId="ShrinkText">
    <w:name w:val="Shrink Text"/>
    <w:rsid w:val="00EA4A60"/>
    <w:rPr>
      <w:sz w:val="16"/>
    </w:rPr>
  </w:style>
  <w:style w:type="character" w:customStyle="1" w:styleId="klink">
    <w:name w:val="klink"/>
    <w:rsid w:val="00EA4A60"/>
  </w:style>
  <w:style w:type="character" w:customStyle="1" w:styleId="noiconheadline">
    <w:name w:val="noicon_headline"/>
    <w:rsid w:val="00EA4A60"/>
  </w:style>
  <w:style w:type="character" w:customStyle="1" w:styleId="BlockTitleCharChar">
    <w:name w:val="Block Title Char Char"/>
    <w:rsid w:val="00EA4A60"/>
    <w:rPr>
      <w:rFonts w:ascii="Georgia" w:hAnsi="Georgia" w:cs="Arial" w:hint="default"/>
      <w:b/>
      <w:bCs/>
      <w:kern w:val="32"/>
      <w:sz w:val="28"/>
      <w:szCs w:val="32"/>
      <w:lang w:val="en-US" w:eastAsia="en-US" w:bidi="ar-SA"/>
    </w:rPr>
  </w:style>
  <w:style w:type="paragraph" w:styleId="MacroText">
    <w:name w:val="macro"/>
    <w:link w:val="MacroTextChar"/>
    <w:unhideWhenUsed/>
    <w:rsid w:val="00EA4A6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EA4A60"/>
    <w:rPr>
      <w:rFonts w:ascii="Consolas" w:hAnsi="Consolas" w:cs="Calibri"/>
      <w:sz w:val="20"/>
      <w:szCs w:val="20"/>
    </w:rPr>
  </w:style>
  <w:style w:type="character" w:customStyle="1" w:styleId="pp1">
    <w:name w:val="pp1"/>
    <w:rsid w:val="00EA4A60"/>
    <w:rPr>
      <w:rFonts w:ascii="Times New Roman" w:hAnsi="Times New Roman" w:cs="Times New Roman" w:hint="default"/>
      <w:i w:val="0"/>
      <w:iCs w:val="0"/>
      <w:smallCaps w:val="0"/>
      <w:sz w:val="30"/>
      <w:szCs w:val="30"/>
    </w:rPr>
  </w:style>
  <w:style w:type="character" w:customStyle="1" w:styleId="prbodytext1">
    <w:name w:val="pr_bodytext1"/>
    <w:rsid w:val="00EA4A60"/>
    <w:rPr>
      <w:rFonts w:ascii="Arial" w:hAnsi="Arial" w:cs="Arial" w:hint="default"/>
      <w:sz w:val="20"/>
      <w:szCs w:val="20"/>
    </w:rPr>
  </w:style>
  <w:style w:type="character" w:customStyle="1" w:styleId="italic">
    <w:name w:val="italic"/>
    <w:rsid w:val="00EA4A60"/>
  </w:style>
  <w:style w:type="character" w:customStyle="1" w:styleId="marrontitulobig">
    <w:name w:val="marron_titulo_big"/>
    <w:rsid w:val="00EA4A60"/>
  </w:style>
  <w:style w:type="character" w:customStyle="1" w:styleId="articlehead">
    <w:name w:val="articlehead"/>
    <w:rsid w:val="00EA4A60"/>
  </w:style>
  <w:style w:type="character" w:customStyle="1" w:styleId="lead">
    <w:name w:val="lead"/>
    <w:rsid w:val="00EA4A60"/>
  </w:style>
  <w:style w:type="character" w:customStyle="1" w:styleId="manchettebig2">
    <w:name w:val="manchettebig2"/>
    <w:rsid w:val="00EA4A60"/>
  </w:style>
  <w:style w:type="character" w:customStyle="1" w:styleId="blue3">
    <w:name w:val="blue3"/>
    <w:rsid w:val="00EA4A60"/>
  </w:style>
  <w:style w:type="character" w:customStyle="1" w:styleId="over-title">
    <w:name w:val="over-title"/>
    <w:rsid w:val="00EA4A60"/>
  </w:style>
  <w:style w:type="character" w:customStyle="1" w:styleId="contentheader">
    <w:name w:val="contentheader"/>
    <w:rsid w:val="00EA4A60"/>
  </w:style>
  <w:style w:type="character" w:customStyle="1" w:styleId="Stylecites10ptNotBoldChar">
    <w:name w:val="Style cites + 10 pt Not Bold Char"/>
    <w:rsid w:val="00EA4A60"/>
    <w:rPr>
      <w:rFonts w:ascii="SimSun" w:eastAsia="SimSun" w:hAnsi="SimSun" w:hint="eastAsia"/>
      <w:szCs w:val="24"/>
      <w:lang w:val="en-US" w:eastAsia="zh-CN" w:bidi="ar-SA"/>
    </w:rPr>
  </w:style>
  <w:style w:type="character" w:customStyle="1" w:styleId="tagscharchar0">
    <w:name w:val="tagscharchar"/>
    <w:rsid w:val="00EA4A60"/>
  </w:style>
  <w:style w:type="character" w:customStyle="1" w:styleId="btx">
    <w:name w:val="btx"/>
    <w:rsid w:val="00EA4A60"/>
  </w:style>
  <w:style w:type="character" w:customStyle="1" w:styleId="bhl">
    <w:name w:val="bhl"/>
    <w:rsid w:val="00EA4A60"/>
  </w:style>
  <w:style w:type="character" w:customStyle="1" w:styleId="FontStyle13">
    <w:name w:val="Font Style13"/>
    <w:uiPriority w:val="99"/>
    <w:rsid w:val="00EA4A60"/>
    <w:rPr>
      <w:rFonts w:ascii="Times New Roman" w:hAnsi="Times New Roman" w:cs="Times New Roman" w:hint="default"/>
      <w:sz w:val="18"/>
      <w:szCs w:val="18"/>
    </w:rPr>
  </w:style>
  <w:style w:type="character" w:customStyle="1" w:styleId="FontStyle11">
    <w:name w:val="Font Style11"/>
    <w:uiPriority w:val="99"/>
    <w:rsid w:val="00EA4A60"/>
    <w:rPr>
      <w:rFonts w:ascii="Times New Roman" w:hAnsi="Times New Roman" w:cs="Times New Roman" w:hint="default"/>
      <w:b/>
      <w:bCs/>
      <w:sz w:val="24"/>
      <w:szCs w:val="24"/>
    </w:rPr>
  </w:style>
  <w:style w:type="character" w:customStyle="1" w:styleId="FontStyle12">
    <w:name w:val="Font Style12"/>
    <w:uiPriority w:val="99"/>
    <w:rsid w:val="00EA4A60"/>
    <w:rPr>
      <w:rFonts w:ascii="Times New Roman" w:hAnsi="Times New Roman" w:cs="Times New Roman" w:hint="default"/>
      <w:sz w:val="24"/>
      <w:szCs w:val="24"/>
    </w:rPr>
  </w:style>
  <w:style w:type="character" w:customStyle="1" w:styleId="FontStyle14">
    <w:name w:val="Font Style14"/>
    <w:uiPriority w:val="99"/>
    <w:rsid w:val="00EA4A60"/>
    <w:rPr>
      <w:rFonts w:ascii="Times New Roman" w:hAnsi="Times New Roman" w:cs="Times New Roman" w:hint="default"/>
      <w:i/>
      <w:iCs/>
      <w:sz w:val="18"/>
      <w:szCs w:val="18"/>
    </w:rPr>
  </w:style>
  <w:style w:type="character" w:customStyle="1" w:styleId="FontStyle15">
    <w:name w:val="Font Style15"/>
    <w:uiPriority w:val="99"/>
    <w:rsid w:val="00EA4A60"/>
    <w:rPr>
      <w:rFonts w:ascii="Times New Roman" w:hAnsi="Times New Roman" w:cs="Times New Roman" w:hint="default"/>
      <w:b/>
      <w:bCs/>
      <w:sz w:val="18"/>
      <w:szCs w:val="18"/>
    </w:rPr>
  </w:style>
  <w:style w:type="character" w:customStyle="1" w:styleId="FontStyle16">
    <w:name w:val="Font Style16"/>
    <w:uiPriority w:val="99"/>
    <w:rsid w:val="00EA4A60"/>
    <w:rPr>
      <w:rFonts w:ascii="Times New Roman" w:hAnsi="Times New Roman" w:cs="Times New Roman" w:hint="default"/>
      <w:b/>
      <w:bCs/>
      <w:spacing w:val="-20"/>
      <w:sz w:val="16"/>
      <w:szCs w:val="16"/>
    </w:rPr>
  </w:style>
  <w:style w:type="character" w:customStyle="1" w:styleId="FontStyle17">
    <w:name w:val="Font Style17"/>
    <w:uiPriority w:val="99"/>
    <w:rsid w:val="00EA4A60"/>
    <w:rPr>
      <w:rFonts w:ascii="Times New Roman" w:hAnsi="Times New Roman" w:cs="Times New Roman" w:hint="default"/>
      <w:b/>
      <w:bCs/>
      <w:sz w:val="10"/>
      <w:szCs w:val="10"/>
    </w:rPr>
  </w:style>
  <w:style w:type="character" w:customStyle="1" w:styleId="in-widget">
    <w:name w:val="in-widget"/>
    <w:rsid w:val="00EA4A60"/>
  </w:style>
  <w:style w:type="character" w:customStyle="1" w:styleId="copyright">
    <w:name w:val="copyright"/>
    <w:rsid w:val="00EA4A60"/>
  </w:style>
  <w:style w:type="character" w:customStyle="1" w:styleId="spanstyle">
    <w:name w:val="spanstyle"/>
    <w:rsid w:val="00EA4A60"/>
  </w:style>
  <w:style w:type="character" w:customStyle="1" w:styleId="ssl3">
    <w:name w:val="ss_l3"/>
    <w:rsid w:val="00EA4A60"/>
  </w:style>
  <w:style w:type="character" w:customStyle="1" w:styleId="bold">
    <w:name w:val="bold"/>
    <w:rsid w:val="00EA4A60"/>
  </w:style>
  <w:style w:type="character" w:customStyle="1" w:styleId="docnumbertitle">
    <w:name w:val="doc_number_title"/>
    <w:basedOn w:val="DefaultParagraphFont"/>
    <w:rsid w:val="00EA4A60"/>
  </w:style>
  <w:style w:type="character" w:customStyle="1" w:styleId="StyleUnderlineChar9pt">
    <w:name w:val="Style Underline Char + 9 pt"/>
    <w:basedOn w:val="DefaultParagraphFont"/>
    <w:rsid w:val="00EA4A60"/>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EA4A60"/>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EA4A60"/>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EA4A60"/>
    <w:rPr>
      <w:b w:val="0"/>
      <w:bCs w:val="0"/>
      <w:sz w:val="22"/>
      <w:u w:val="single"/>
      <w:bdr w:val="none" w:sz="0" w:space="0" w:color="auto" w:frame="1"/>
    </w:rPr>
  </w:style>
  <w:style w:type="character" w:customStyle="1" w:styleId="pmterms1">
    <w:name w:val="pmterms1"/>
    <w:rsid w:val="00EA4A60"/>
  </w:style>
  <w:style w:type="character" w:customStyle="1" w:styleId="title1">
    <w:name w:val="title1"/>
    <w:basedOn w:val="DefaultParagraphFont"/>
    <w:rsid w:val="00EA4A60"/>
  </w:style>
  <w:style w:type="character" w:customStyle="1" w:styleId="2">
    <w:name w:val="2"/>
    <w:rsid w:val="00EA4A60"/>
    <w:rPr>
      <w:rFonts w:ascii="Arial" w:hAnsi="Arial" w:cs="Arial" w:hint="default"/>
      <w:bCs/>
      <w:sz w:val="20"/>
      <w:u w:val="single"/>
      <w:lang w:val="en-US" w:eastAsia="en-US" w:bidi="ar-SA"/>
    </w:rPr>
  </w:style>
  <w:style w:type="character" w:customStyle="1" w:styleId="Style11ptBoldUnderline">
    <w:name w:val="Style 11 pt Bold Underline"/>
    <w:rsid w:val="00EA4A60"/>
    <w:rPr>
      <w:b/>
      <w:bCs/>
      <w:sz w:val="20"/>
      <w:u w:val="single"/>
    </w:rPr>
  </w:style>
  <w:style w:type="character" w:customStyle="1" w:styleId="erasure">
    <w:name w:val="erasure"/>
    <w:rsid w:val="00EA4A60"/>
    <w:rPr>
      <w:rFonts w:ascii="Arial" w:hAnsi="Arial" w:cs="Arial" w:hint="default"/>
      <w:strike/>
      <w:color w:val="000000"/>
      <w:szCs w:val="22"/>
      <w:vertAlign w:val="baseline"/>
    </w:rPr>
  </w:style>
  <w:style w:type="character" w:customStyle="1" w:styleId="CardCite1">
    <w:name w:val="CardCite1"/>
    <w:qFormat/>
    <w:rsid w:val="00EA4A60"/>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EA4A60"/>
    <w:rPr>
      <w:u w:val="single"/>
    </w:rPr>
  </w:style>
  <w:style w:type="character" w:customStyle="1" w:styleId="addmd">
    <w:name w:val="addmd"/>
    <w:basedOn w:val="DefaultParagraphFont"/>
    <w:rsid w:val="00EA4A60"/>
  </w:style>
  <w:style w:type="character" w:customStyle="1" w:styleId="MinimizeChar">
    <w:name w:val="Minimize Char"/>
    <w:basedOn w:val="cardChar0"/>
    <w:locked/>
    <w:rsid w:val="00EA4A60"/>
    <w:rPr>
      <w:rFonts w:ascii="Calibri" w:eastAsiaTheme="minorHAnsi" w:hAnsi="Calibri" w:cs="Calibri" w:hint="default"/>
      <w:sz w:val="24"/>
      <w:lang w:eastAsia="en-US"/>
    </w:rPr>
  </w:style>
  <w:style w:type="character" w:customStyle="1" w:styleId="StyleUnderline4">
    <w:name w:val="Style Underline4"/>
    <w:basedOn w:val="DefaultParagraphFont"/>
    <w:rsid w:val="00EA4A60"/>
    <w:rPr>
      <w:u w:val="single"/>
    </w:rPr>
  </w:style>
  <w:style w:type="character" w:customStyle="1" w:styleId="HTMLPreformattedChar1">
    <w:name w:val="HTML Preformatted Char1"/>
    <w:basedOn w:val="DefaultParagraphFont"/>
    <w:uiPriority w:val="99"/>
    <w:rsid w:val="00EA4A60"/>
    <w:rPr>
      <w:rFonts w:ascii="Consolas" w:hAnsi="Consolas" w:cs="Consolas" w:hint="default"/>
      <w:sz w:val="20"/>
      <w:szCs w:val="20"/>
    </w:rPr>
  </w:style>
  <w:style w:type="character" w:customStyle="1" w:styleId="FontStyle39">
    <w:name w:val="Font Style39"/>
    <w:uiPriority w:val="99"/>
    <w:rsid w:val="00EA4A60"/>
    <w:rPr>
      <w:rFonts w:ascii="Constantia" w:hAnsi="Constantia" w:cs="Constantia" w:hint="default"/>
      <w:b/>
      <w:bCs/>
      <w:sz w:val="18"/>
      <w:szCs w:val="18"/>
    </w:rPr>
  </w:style>
  <w:style w:type="character" w:customStyle="1" w:styleId="hidden">
    <w:name w:val="hidden"/>
    <w:basedOn w:val="DefaultParagraphFont"/>
    <w:uiPriority w:val="99"/>
    <w:rsid w:val="00EA4A60"/>
  </w:style>
  <w:style w:type="character" w:customStyle="1" w:styleId="StyleStyleBoldUnderlineIntenseEmphasisUnderlineStyleapple-s1">
    <w:name w:val="Style Style Bold UnderlineIntense EmphasisUnderlineStyleapple-s...1"/>
    <w:basedOn w:val="DefaultParagraphFont"/>
    <w:rsid w:val="00EA4A60"/>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EA4A60"/>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EA4A60"/>
  </w:style>
  <w:style w:type="character" w:customStyle="1" w:styleId="dropcap">
    <w:name w:val="dropcap"/>
    <w:basedOn w:val="DefaultParagraphFont"/>
    <w:rsid w:val="00EA4A60"/>
  </w:style>
  <w:style w:type="character" w:customStyle="1" w:styleId="articleauthor">
    <w:name w:val="articleauthor"/>
    <w:basedOn w:val="DefaultParagraphFont"/>
    <w:rsid w:val="00EA4A60"/>
  </w:style>
  <w:style w:type="character" w:customStyle="1" w:styleId="article-date">
    <w:name w:val="article-date"/>
    <w:basedOn w:val="DefaultParagraphFont"/>
    <w:rsid w:val="00EA4A60"/>
  </w:style>
  <w:style w:type="character" w:customStyle="1" w:styleId="highlightedsearchterm">
    <w:name w:val="highlightedsearchterm"/>
    <w:basedOn w:val="DefaultParagraphFont"/>
    <w:rsid w:val="00EA4A60"/>
  </w:style>
  <w:style w:type="character" w:customStyle="1" w:styleId="bodysubtoc">
    <w:name w:val="bodysubtoc"/>
    <w:basedOn w:val="DefaultParagraphFont"/>
    <w:rsid w:val="00EA4A60"/>
  </w:style>
  <w:style w:type="character" w:customStyle="1" w:styleId="lefttitlesmaller">
    <w:name w:val="lefttitlesmaller"/>
    <w:basedOn w:val="DefaultParagraphFont"/>
    <w:rsid w:val="00EA4A60"/>
  </w:style>
  <w:style w:type="character" w:customStyle="1" w:styleId="mb">
    <w:name w:val="mb"/>
    <w:basedOn w:val="DefaultParagraphFont"/>
    <w:rsid w:val="00EA4A60"/>
  </w:style>
  <w:style w:type="character" w:customStyle="1" w:styleId="fn">
    <w:name w:val="fn"/>
    <w:basedOn w:val="DefaultParagraphFont"/>
    <w:rsid w:val="00EA4A60"/>
  </w:style>
  <w:style w:type="character" w:customStyle="1" w:styleId="smallcaps">
    <w:name w:val="smallcaps"/>
    <w:basedOn w:val="DefaultParagraphFont"/>
    <w:rsid w:val="00EA4A60"/>
  </w:style>
  <w:style w:type="character" w:customStyle="1" w:styleId="field-content">
    <w:name w:val="field-content"/>
    <w:basedOn w:val="DefaultParagraphFont"/>
    <w:rsid w:val="00EA4A60"/>
  </w:style>
  <w:style w:type="character" w:customStyle="1" w:styleId="submitted">
    <w:name w:val="submitted"/>
    <w:basedOn w:val="DefaultParagraphFont"/>
    <w:rsid w:val="00EA4A60"/>
  </w:style>
  <w:style w:type="character" w:customStyle="1" w:styleId="submitted-date">
    <w:name w:val="submitted-date"/>
    <w:basedOn w:val="DefaultParagraphFont"/>
    <w:rsid w:val="00EA4A60"/>
  </w:style>
  <w:style w:type="character" w:customStyle="1" w:styleId="submitted-time">
    <w:name w:val="submitted-time"/>
    <w:basedOn w:val="DefaultParagraphFont"/>
    <w:rsid w:val="00EA4A60"/>
  </w:style>
  <w:style w:type="character" w:customStyle="1" w:styleId="A2">
    <w:name w:val="A2"/>
    <w:uiPriority w:val="99"/>
    <w:rsid w:val="00EA4A60"/>
    <w:rPr>
      <w:rFonts w:ascii="Sabon LT Std" w:hAnsi="Sabon LT Std" w:cs="Sabon LT Std" w:hint="default"/>
      <w:color w:val="000000"/>
      <w:sz w:val="15"/>
      <w:szCs w:val="15"/>
    </w:rPr>
  </w:style>
  <w:style w:type="character" w:customStyle="1" w:styleId="searchword">
    <w:name w:val="searchword"/>
    <w:basedOn w:val="DefaultParagraphFont"/>
    <w:rsid w:val="00EA4A60"/>
  </w:style>
  <w:style w:type="character" w:customStyle="1" w:styleId="meta-prep">
    <w:name w:val="meta-prep"/>
    <w:basedOn w:val="DefaultParagraphFont"/>
    <w:rsid w:val="00EA4A60"/>
  </w:style>
  <w:style w:type="character" w:customStyle="1" w:styleId="entry-date">
    <w:name w:val="entry-date"/>
    <w:basedOn w:val="DefaultParagraphFont"/>
    <w:rsid w:val="00EA4A60"/>
  </w:style>
  <w:style w:type="character" w:customStyle="1" w:styleId="Date1">
    <w:name w:val="Date1"/>
    <w:basedOn w:val="DefaultParagraphFont"/>
    <w:rsid w:val="00EA4A60"/>
  </w:style>
  <w:style w:type="character" w:customStyle="1" w:styleId="CiteReal0">
    <w:name w:val="CiteReal"/>
    <w:uiPriority w:val="1"/>
    <w:qFormat/>
    <w:rsid w:val="00EA4A60"/>
    <w:rPr>
      <w:rFonts w:ascii="Arial" w:hAnsi="Arial" w:cs="Arial" w:hint="default"/>
      <w:b/>
      <w:bCs w:val="0"/>
      <w:sz w:val="24"/>
      <w:u w:val="single"/>
    </w:rPr>
  </w:style>
  <w:style w:type="character" w:customStyle="1" w:styleId="articletitle0">
    <w:name w:val="articletitle"/>
    <w:rsid w:val="00EA4A60"/>
    <w:rPr>
      <w:rFonts w:ascii="Times New Roman" w:hAnsi="Times New Roman" w:cs="Times New Roman" w:hint="default"/>
    </w:rPr>
  </w:style>
  <w:style w:type="character" w:customStyle="1" w:styleId="6pointChar">
    <w:name w:val="6 point Char"/>
    <w:rsid w:val="00EA4A60"/>
    <w:rPr>
      <w:rFonts w:ascii="Times New Roman" w:hAnsi="Times New Roman" w:cs="Times New Roman" w:hint="default"/>
      <w:sz w:val="12"/>
      <w:lang w:val="en-US" w:eastAsia="en-US"/>
    </w:rPr>
  </w:style>
  <w:style w:type="character" w:customStyle="1" w:styleId="StyleThickunderline">
    <w:name w:val="Style Thick underline"/>
    <w:qFormat/>
    <w:rsid w:val="00EA4A60"/>
    <w:rPr>
      <w:u w:val="thick"/>
    </w:rPr>
  </w:style>
  <w:style w:type="character" w:customStyle="1" w:styleId="SmallText2">
    <w:name w:val="SmallText"/>
    <w:rsid w:val="00EA4A60"/>
    <w:rPr>
      <w:color w:val="000000"/>
    </w:rPr>
  </w:style>
  <w:style w:type="character" w:customStyle="1" w:styleId="underline3">
    <w:name w:val="underline3"/>
    <w:basedOn w:val="underline20"/>
    <w:rsid w:val="00EA4A60"/>
    <w:rPr>
      <w:u w:val="single"/>
      <w:bdr w:val="none" w:sz="0" w:space="0" w:color="auto" w:frame="1"/>
      <w:shd w:val="clear" w:color="auto" w:fill="FFFF00"/>
    </w:rPr>
  </w:style>
  <w:style w:type="character" w:customStyle="1" w:styleId="menu">
    <w:name w:val="menu"/>
    <w:basedOn w:val="DefaultParagraphFont"/>
    <w:rsid w:val="00EA4A60"/>
  </w:style>
  <w:style w:type="character" w:customStyle="1" w:styleId="itxtrst">
    <w:name w:val="itxtrst"/>
    <w:rsid w:val="00EA4A60"/>
  </w:style>
  <w:style w:type="character" w:customStyle="1" w:styleId="A-Underlining">
    <w:name w:val="A-Underlining"/>
    <w:basedOn w:val="DefaultParagraphFont"/>
    <w:rsid w:val="00EA4A60"/>
    <w:rPr>
      <w:rFonts w:ascii="Garamond" w:hAnsi="Garamond" w:hint="default"/>
      <w:color w:val="auto"/>
      <w:sz w:val="24"/>
      <w:u w:val="single"/>
    </w:rPr>
  </w:style>
  <w:style w:type="character" w:customStyle="1" w:styleId="AuthorChar">
    <w:name w:val="Author Char"/>
    <w:basedOn w:val="DefaultParagraphFont"/>
    <w:rsid w:val="00EA4A60"/>
    <w:rPr>
      <w:rFonts w:ascii="Times New Roman" w:eastAsia="Times New Roman" w:hAnsi="Times New Roman" w:cs="Times New Roman" w:hint="default"/>
      <w:b/>
      <w:bCs w:val="0"/>
      <w:szCs w:val="20"/>
    </w:rPr>
  </w:style>
  <w:style w:type="character" w:customStyle="1" w:styleId="StyleUnderlineBold">
    <w:name w:val="Style Underline + Bold"/>
    <w:rsid w:val="00EA4A60"/>
    <w:rPr>
      <w:b/>
      <w:bCs/>
      <w:u w:val="single"/>
    </w:rPr>
  </w:style>
  <w:style w:type="character" w:customStyle="1" w:styleId="smallChar0">
    <w:name w:val="small Char"/>
    <w:rsid w:val="00EA4A60"/>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EA4A60"/>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EA4A60"/>
  </w:style>
  <w:style w:type="character" w:customStyle="1" w:styleId="UnderlinedTextCharChar">
    <w:name w:val="Underlined Text Char Char"/>
    <w:basedOn w:val="DefaultParagraphFont"/>
    <w:rsid w:val="00EA4A60"/>
    <w:rPr>
      <w:rFonts w:ascii="Arial" w:hAnsi="Arial" w:cs="Arial" w:hint="default"/>
      <w:bCs/>
      <w:noProof w:val="0"/>
      <w:szCs w:val="26"/>
      <w:u w:val="single"/>
      <w:lang w:val="en-US" w:eastAsia="en-US" w:bidi="ar-SA"/>
    </w:rPr>
  </w:style>
  <w:style w:type="character" w:customStyle="1" w:styleId="il">
    <w:name w:val="il"/>
    <w:rsid w:val="00EA4A60"/>
  </w:style>
  <w:style w:type="character" w:customStyle="1" w:styleId="BodyText12">
    <w:name w:val="Body Text1"/>
    <w:rsid w:val="00EA4A6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EA4A60"/>
  </w:style>
  <w:style w:type="character" w:customStyle="1" w:styleId="HIGHLIGHT0">
    <w:name w:val="HIGHLIGHT"/>
    <w:uiPriority w:val="1"/>
    <w:rsid w:val="00EA4A60"/>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EA4A6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EA4A60"/>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EA4A60"/>
    <w:rPr>
      <w:rFonts w:ascii="Garamond" w:hAnsi="Garamond" w:hint="default"/>
      <w:bCs/>
      <w:color w:val="auto"/>
      <w:spacing w:val="5"/>
      <w:sz w:val="20"/>
      <w:u w:val="single"/>
    </w:rPr>
  </w:style>
  <w:style w:type="character" w:customStyle="1" w:styleId="StyleIntenseReferenceGaramondBold">
    <w:name w:val="Style Intense Reference + Garamond Bold"/>
    <w:rsid w:val="00EA4A60"/>
    <w:rPr>
      <w:rFonts w:ascii="Garamond" w:hAnsi="Garamond" w:hint="default"/>
      <w:b/>
      <w:bCs/>
      <w:color w:val="auto"/>
      <w:spacing w:val="5"/>
      <w:sz w:val="20"/>
      <w:u w:val="single"/>
    </w:rPr>
  </w:style>
  <w:style w:type="character" w:customStyle="1" w:styleId="detailtitle">
    <w:name w:val="detailtitle"/>
    <w:basedOn w:val="DefaultParagraphFont"/>
    <w:rsid w:val="00EA4A60"/>
  </w:style>
  <w:style w:type="character" w:customStyle="1" w:styleId="a0">
    <w:name w:val="a"/>
    <w:basedOn w:val="DefaultParagraphFont"/>
    <w:rsid w:val="00EA4A60"/>
  </w:style>
  <w:style w:type="character" w:customStyle="1" w:styleId="newstime">
    <w:name w:val="newstime"/>
    <w:basedOn w:val="DefaultParagraphFont"/>
    <w:rsid w:val="00EA4A60"/>
  </w:style>
  <w:style w:type="character" w:customStyle="1" w:styleId="IntenseReference1">
    <w:name w:val="Intense Reference1"/>
    <w:qFormat/>
    <w:rsid w:val="00EA4A60"/>
    <w:rPr>
      <w:rFonts w:ascii="Arial" w:hAnsi="Arial" w:cs="Arial" w:hint="default"/>
      <w:bCs/>
      <w:color w:val="auto"/>
      <w:spacing w:val="5"/>
      <w:sz w:val="20"/>
      <w:u w:val="thick"/>
    </w:rPr>
  </w:style>
  <w:style w:type="character" w:customStyle="1" w:styleId="TagChar3">
    <w:name w:val="Tag Char3"/>
    <w:rsid w:val="00EA4A60"/>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EA4A60"/>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EA4A60"/>
  </w:style>
  <w:style w:type="character" w:customStyle="1" w:styleId="ilad1">
    <w:name w:val="il_ad1"/>
    <w:rsid w:val="00EA4A60"/>
    <w:rPr>
      <w:vanish/>
      <w:webHidden w:val="0"/>
      <w:color w:val="000000"/>
      <w:u w:val="single"/>
      <w:specVanish/>
    </w:rPr>
  </w:style>
  <w:style w:type="character" w:customStyle="1" w:styleId="ThickUnderlineCharChar">
    <w:name w:val="Thick Underline Char Char"/>
    <w:rsid w:val="00EA4A60"/>
    <w:rPr>
      <w:sz w:val="24"/>
      <w:szCs w:val="24"/>
      <w:u w:val="thick"/>
      <w:lang w:val="en-US" w:eastAsia="en-US" w:bidi="ar-SA"/>
    </w:rPr>
  </w:style>
  <w:style w:type="character" w:customStyle="1" w:styleId="Underline21">
    <w:name w:val="Underline 2"/>
    <w:basedOn w:val="DefaultParagraphFont"/>
    <w:uiPriority w:val="1"/>
    <w:qFormat/>
    <w:rsid w:val="00EA4A60"/>
    <w:rPr>
      <w:b/>
      <w:bCs w:val="0"/>
      <w:u w:val="single"/>
    </w:rPr>
  </w:style>
  <w:style w:type="character" w:customStyle="1" w:styleId="tx">
    <w:name w:val="tx"/>
    <w:basedOn w:val="DefaultParagraphFont"/>
    <w:rsid w:val="00EA4A60"/>
  </w:style>
  <w:style w:type="character" w:customStyle="1" w:styleId="oneclick-link">
    <w:name w:val="oneclick-link"/>
    <w:basedOn w:val="DefaultParagraphFont"/>
    <w:rsid w:val="00EA4A60"/>
  </w:style>
  <w:style w:type="character" w:customStyle="1" w:styleId="EndnoteTextChar">
    <w:name w:val="Endnote Text Char"/>
    <w:basedOn w:val="DefaultParagraphFont"/>
    <w:locked/>
    <w:rsid w:val="00EA4A60"/>
  </w:style>
  <w:style w:type="character" w:customStyle="1" w:styleId="BodyTextFirstIndentChar">
    <w:name w:val="Body Text First Indent Char"/>
    <w:basedOn w:val="Heading8Char"/>
    <w:locked/>
    <w:rsid w:val="00EA4A60"/>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EA4A60"/>
  </w:style>
  <w:style w:type="character" w:customStyle="1" w:styleId="CitesCharCharCharChar">
    <w:name w:val="Cites Char Char Char Char"/>
    <w:locked/>
    <w:rsid w:val="00EA4A60"/>
  </w:style>
  <w:style w:type="character" w:customStyle="1" w:styleId="TagsChar1CharChar">
    <w:name w:val="Tags Char1 Char Char"/>
    <w:locked/>
    <w:rsid w:val="00EA4A6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A4A60"/>
  </w:style>
  <w:style w:type="character" w:customStyle="1" w:styleId="CardsFont6ptCharCharChar">
    <w:name w:val="Cards + Font: 6 pt Char Char Char"/>
    <w:locked/>
    <w:rsid w:val="00EA4A60"/>
  </w:style>
  <w:style w:type="character" w:customStyle="1" w:styleId="blocktitleChar">
    <w:name w:val="block title Char"/>
    <w:locked/>
    <w:rsid w:val="00EA4A60"/>
  </w:style>
  <w:style w:type="character" w:customStyle="1" w:styleId="Cards1Char">
    <w:name w:val="Cards1 Char"/>
    <w:locked/>
    <w:rsid w:val="00EA4A60"/>
  </w:style>
  <w:style w:type="character" w:customStyle="1" w:styleId="CardsUnderlineChar">
    <w:name w:val="Cards + Underline Char"/>
    <w:locked/>
    <w:rsid w:val="00EA4A60"/>
  </w:style>
  <w:style w:type="character" w:customStyle="1" w:styleId="Debate-CardSmalltextF2Char">
    <w:name w:val="Debate- Card Small text F2 Char"/>
    <w:locked/>
    <w:rsid w:val="00EA4A60"/>
  </w:style>
  <w:style w:type="character" w:customStyle="1" w:styleId="CardTagChar">
    <w:name w:val="Card Tag Char"/>
    <w:locked/>
    <w:rsid w:val="00EA4A60"/>
  </w:style>
  <w:style w:type="character" w:customStyle="1" w:styleId="LanguageStrikeChar">
    <w:name w:val="Language Strike Char"/>
    <w:locked/>
    <w:rsid w:val="00EA4A60"/>
  </w:style>
  <w:style w:type="character" w:customStyle="1" w:styleId="8pointChar">
    <w:name w:val="8 point Char"/>
    <w:locked/>
    <w:rsid w:val="00EA4A60"/>
  </w:style>
  <w:style w:type="character" w:customStyle="1" w:styleId="citationunderlineChar">
    <w:name w:val="citation/underline Char"/>
    <w:locked/>
    <w:rsid w:val="00EA4A60"/>
  </w:style>
  <w:style w:type="character" w:customStyle="1" w:styleId="DateCitesAuthorCharChar">
    <w:name w:val="DateCitesAuthor Char Char"/>
    <w:locked/>
    <w:rsid w:val="00EA4A60"/>
  </w:style>
  <w:style w:type="character" w:customStyle="1" w:styleId="StyleStyle411pt1Char">
    <w:name w:val="Style Style4 + 11 pt1 Char"/>
    <w:locked/>
    <w:rsid w:val="00EA4A60"/>
  </w:style>
  <w:style w:type="character" w:customStyle="1" w:styleId="UnderlineCardChar0">
    <w:name w:val="UnderlineCard Char"/>
    <w:locked/>
    <w:rsid w:val="00EA4A60"/>
  </w:style>
  <w:style w:type="character" w:customStyle="1" w:styleId="CardUpSize-LightChar">
    <w:name w:val="CardUpSize - Light Char"/>
    <w:basedOn w:val="DefaultParagraphFont"/>
    <w:locked/>
    <w:rsid w:val="00EA4A60"/>
  </w:style>
  <w:style w:type="character" w:customStyle="1" w:styleId="CiteCardUpSize-HeavyChar">
    <w:name w:val="Cite // CardUpSize - Heavy Char"/>
    <w:basedOn w:val="DefaultParagraphFont"/>
    <w:locked/>
    <w:rsid w:val="00EA4A60"/>
  </w:style>
  <w:style w:type="character" w:customStyle="1" w:styleId="HotRouteCharCharCharCharCharChar">
    <w:name w:val="Hot Route! Char Char Char Char Char Char"/>
    <w:locked/>
    <w:rsid w:val="00EA4A60"/>
  </w:style>
  <w:style w:type="character" w:customStyle="1" w:styleId="SmallTextCharCharCharChar">
    <w:name w:val="Small Text Char Char Char Char"/>
    <w:locked/>
    <w:rsid w:val="00EA4A60"/>
  </w:style>
  <w:style w:type="character" w:customStyle="1" w:styleId="UnderlineCharCharCharCharCharCharCharChar">
    <w:name w:val="Underline Char Char Char Char Char Char Char Char"/>
    <w:basedOn w:val="DefaultParagraphFont"/>
    <w:locked/>
    <w:rsid w:val="00EA4A60"/>
  </w:style>
  <w:style w:type="character" w:customStyle="1" w:styleId="SmalltextCharCharCharChar0">
    <w:name w:val="Small text Char Char Char Char"/>
    <w:basedOn w:val="DefaultParagraphFont"/>
    <w:locked/>
    <w:rsid w:val="00EA4A60"/>
  </w:style>
  <w:style w:type="character" w:customStyle="1" w:styleId="UnderlinedCardTextChar">
    <w:name w:val="Underlined Card Text Char"/>
    <w:locked/>
    <w:rsid w:val="00EA4A60"/>
  </w:style>
  <w:style w:type="character" w:customStyle="1" w:styleId="cardtextemphasisChar">
    <w:name w:val="card text emphasis Char"/>
    <w:locked/>
    <w:rsid w:val="00EA4A60"/>
  </w:style>
  <w:style w:type="character" w:customStyle="1" w:styleId="CiteCharCharChar">
    <w:name w:val="Cite Char Char Char"/>
    <w:locked/>
    <w:rsid w:val="00EA4A60"/>
  </w:style>
  <w:style w:type="character" w:customStyle="1" w:styleId="CiteCardChar">
    <w:name w:val="Cite_Card Char"/>
    <w:locked/>
    <w:rsid w:val="00EA4A60"/>
  </w:style>
  <w:style w:type="character" w:customStyle="1" w:styleId="BoldandUnderlineCharChar2">
    <w:name w:val="Bold and Underline Char Char2"/>
    <w:locked/>
    <w:rsid w:val="00EA4A60"/>
  </w:style>
  <w:style w:type="character" w:customStyle="1" w:styleId="CiteCardCharCharCharChar">
    <w:name w:val="Cite_Card Char Char Char Char"/>
    <w:locked/>
    <w:rsid w:val="00EA4A60"/>
  </w:style>
  <w:style w:type="character" w:customStyle="1" w:styleId="LittleChar">
    <w:name w:val="Little Char"/>
    <w:locked/>
    <w:rsid w:val="00EA4A60"/>
  </w:style>
  <w:style w:type="character" w:customStyle="1" w:styleId="DebateHeaderChar">
    <w:name w:val="Debate Header Char"/>
    <w:locked/>
    <w:rsid w:val="00EA4A60"/>
  </w:style>
  <w:style w:type="character" w:customStyle="1" w:styleId="UnhighlightedChar">
    <w:name w:val="Unhighlighted Char"/>
    <w:locked/>
    <w:rsid w:val="00EA4A60"/>
  </w:style>
  <w:style w:type="character" w:customStyle="1" w:styleId="StylecardUnderlineChar">
    <w:name w:val="Style card + Underline Char"/>
    <w:locked/>
    <w:rsid w:val="00EA4A60"/>
  </w:style>
  <w:style w:type="character" w:customStyle="1" w:styleId="CiteCardCharCharCharCharCharCharCharChar">
    <w:name w:val="Cite_Card Char Char Char Char Char Char Char Char"/>
    <w:locked/>
    <w:rsid w:val="00EA4A60"/>
  </w:style>
  <w:style w:type="character" w:customStyle="1" w:styleId="CiteNormalChar">
    <w:name w:val="Cite Normal Char"/>
    <w:locked/>
    <w:rsid w:val="00EA4A60"/>
  </w:style>
  <w:style w:type="character" w:customStyle="1" w:styleId="NormaltextCharChar">
    <w:name w:val="Normal text Char Char"/>
    <w:locked/>
    <w:rsid w:val="00EA4A60"/>
  </w:style>
  <w:style w:type="character" w:customStyle="1" w:styleId="underlinedcardChar1">
    <w:name w:val="underlined card Char"/>
    <w:locked/>
    <w:rsid w:val="00EA4A60"/>
  </w:style>
  <w:style w:type="character" w:customStyle="1" w:styleId="Debate-CardTagandCite-F6Char">
    <w:name w:val="Debate- Card Tag and Cite- F6 Char"/>
    <w:locked/>
    <w:rsid w:val="00EA4A60"/>
  </w:style>
  <w:style w:type="character" w:customStyle="1" w:styleId="cardChar2">
    <w:name w:val="%card Char"/>
    <w:locked/>
    <w:rsid w:val="00EA4A60"/>
  </w:style>
  <w:style w:type="character" w:customStyle="1" w:styleId="UnunderlinedTextChar">
    <w:name w:val="Ununderlined Text Char"/>
    <w:locked/>
    <w:rsid w:val="00EA4A60"/>
  </w:style>
  <w:style w:type="character" w:customStyle="1" w:styleId="ReallyfuckingsmallCharCharCharChar">
    <w:name w:val="Really fucking small Char Char Char Char"/>
    <w:locked/>
    <w:rsid w:val="00EA4A60"/>
  </w:style>
  <w:style w:type="character" w:customStyle="1" w:styleId="CardDownx1Char">
    <w:name w:val="CardDown x1 Char"/>
    <w:locked/>
    <w:rsid w:val="00EA4A60"/>
  </w:style>
  <w:style w:type="character" w:customStyle="1" w:styleId="FullCiteChar">
    <w:name w:val="Full Cite Char"/>
    <w:locked/>
    <w:rsid w:val="00EA4A60"/>
  </w:style>
  <w:style w:type="character" w:customStyle="1" w:styleId="evidencetextChar">
    <w:name w:val="evidence text Char"/>
    <w:locked/>
    <w:rsid w:val="00EA4A60"/>
  </w:style>
  <w:style w:type="character" w:customStyle="1" w:styleId="StyleStyleArialNarrow9ptLeft-075ArialNarrowChar">
    <w:name w:val="Style Style Arial Narrow 9 pt Left:  -0.75&quot; + Arial Narrow Char"/>
    <w:locked/>
    <w:rsid w:val="00EA4A60"/>
  </w:style>
  <w:style w:type="character" w:customStyle="1" w:styleId="StyleStyleCardTextLeft-075Right0Char">
    <w:name w:val="Style Style Card Text + Left:  -0.75&quot; + Right:  0&quot; Char"/>
    <w:locked/>
    <w:rsid w:val="00EA4A60"/>
  </w:style>
  <w:style w:type="character" w:customStyle="1" w:styleId="DebateUnderlineBoldChar">
    <w:name w:val="Debate Underline Bold Char"/>
    <w:locked/>
    <w:rsid w:val="00EA4A60"/>
  </w:style>
  <w:style w:type="character" w:customStyle="1" w:styleId="StyleArialNarrow12ptBoldLeft-075Char">
    <w:name w:val="Style Arial Narrow 12 pt Bold Left:  -0.75&quot; Char"/>
    <w:locked/>
    <w:rsid w:val="00EA4A60"/>
  </w:style>
  <w:style w:type="character" w:customStyle="1" w:styleId="StyleStyleevidencetextBorderSinglesolidlineAuto05Char">
    <w:name w:val="Style Style evidence text + Border: : (Single solid line Auto  0.5 ... Char"/>
    <w:locked/>
    <w:rsid w:val="00EA4A60"/>
  </w:style>
  <w:style w:type="character" w:customStyle="1" w:styleId="StyleevidencetextBorderSinglesolidlineAuto05ptLChar">
    <w:name w:val="Style evidence text + Border: : (Single solid line Auto  0.5 pt L... Char"/>
    <w:locked/>
    <w:rsid w:val="00EA4A60"/>
  </w:style>
  <w:style w:type="character" w:customStyle="1" w:styleId="HighlightingChar">
    <w:name w:val="Highlighting Char"/>
    <w:locked/>
    <w:rsid w:val="00EA4A60"/>
  </w:style>
  <w:style w:type="character" w:customStyle="1" w:styleId="UnderliningCharChar1CharCharChar">
    <w:name w:val="Underlining Char Char1 Char Char Char"/>
    <w:locked/>
    <w:rsid w:val="00EA4A60"/>
  </w:style>
  <w:style w:type="character" w:customStyle="1" w:styleId="CiteCharCharCharCharCharChar">
    <w:name w:val="Cite Char Char Char Char Char Char"/>
    <w:locked/>
    <w:rsid w:val="00EA4A60"/>
  </w:style>
  <w:style w:type="character" w:customStyle="1" w:styleId="UnderliningCharCharChar">
    <w:name w:val="Underlining Char Char Char"/>
    <w:locked/>
    <w:rsid w:val="00EA4A60"/>
  </w:style>
  <w:style w:type="character" w:customStyle="1" w:styleId="sup1">
    <w:name w:val="sup1"/>
    <w:rsid w:val="00EA4A60"/>
  </w:style>
  <w:style w:type="character" w:customStyle="1" w:styleId="pgnum1">
    <w:name w:val="pgnum1"/>
    <w:rsid w:val="00EA4A60"/>
  </w:style>
  <w:style w:type="character" w:customStyle="1" w:styleId="nw">
    <w:name w:val="nw"/>
    <w:rsid w:val="00EA4A60"/>
  </w:style>
  <w:style w:type="character" w:customStyle="1" w:styleId="CardsHighlight">
    <w:name w:val="Cards Highlight"/>
    <w:uiPriority w:val="1"/>
    <w:rsid w:val="00EA4A60"/>
  </w:style>
  <w:style w:type="character" w:customStyle="1" w:styleId="apple">
    <w:name w:val="apple"/>
    <w:rsid w:val="00EA4A60"/>
  </w:style>
  <w:style w:type="character" w:customStyle="1" w:styleId="inhoud">
    <w:name w:val="inhoud"/>
    <w:rsid w:val="00EA4A60"/>
  </w:style>
  <w:style w:type="character" w:customStyle="1" w:styleId="CardsUnderlined">
    <w:name w:val="Cards Underlined"/>
    <w:qFormat/>
    <w:rsid w:val="00EA4A60"/>
  </w:style>
  <w:style w:type="character" w:customStyle="1" w:styleId="Cites-AuthorDate">
    <w:name w:val="Cites-Author/Date"/>
    <w:qFormat/>
    <w:rsid w:val="00EA4A60"/>
  </w:style>
  <w:style w:type="character" w:customStyle="1" w:styleId="StyleCardtextChar10pt">
    <w:name w:val="Style Card text Char + 10 pt"/>
    <w:rsid w:val="00EA4A60"/>
  </w:style>
  <w:style w:type="character" w:customStyle="1" w:styleId="UnderliningChar2">
    <w:name w:val="Underlining Char2"/>
    <w:rsid w:val="00EA4A60"/>
  </w:style>
  <w:style w:type="character" w:customStyle="1" w:styleId="UnderliningChar1">
    <w:name w:val="Underlining Char1"/>
    <w:rsid w:val="00EA4A60"/>
  </w:style>
  <w:style w:type="character" w:customStyle="1" w:styleId="smcaps">
    <w:name w:val="smcaps"/>
    <w:rsid w:val="00EA4A60"/>
  </w:style>
  <w:style w:type="character" w:customStyle="1" w:styleId="Style1Char2">
    <w:name w:val="Style1 Char2"/>
    <w:rsid w:val="00EA4A60"/>
  </w:style>
  <w:style w:type="character" w:customStyle="1" w:styleId="inside-head1">
    <w:name w:val="inside-head1"/>
    <w:rsid w:val="00EA4A60"/>
  </w:style>
  <w:style w:type="character" w:customStyle="1" w:styleId="datestamp1">
    <w:name w:val="datestamp1"/>
    <w:rsid w:val="00EA4A60"/>
  </w:style>
  <w:style w:type="character" w:customStyle="1" w:styleId="pagetools1">
    <w:name w:val="pagetools1"/>
    <w:rsid w:val="00EA4A60"/>
  </w:style>
  <w:style w:type="character" w:customStyle="1" w:styleId="smallredtext">
    <w:name w:val="smallredtext"/>
    <w:rsid w:val="00EA4A60"/>
  </w:style>
  <w:style w:type="character" w:customStyle="1" w:styleId="storyheading31">
    <w:name w:val="storyheading31"/>
    <w:rsid w:val="00EA4A60"/>
  </w:style>
  <w:style w:type="character" w:customStyle="1" w:styleId="storydeck31">
    <w:name w:val="storydeck31"/>
    <w:rsid w:val="00EA4A60"/>
  </w:style>
  <w:style w:type="character" w:customStyle="1" w:styleId="subtitle10">
    <w:name w:val="subtitle1"/>
    <w:rsid w:val="00EA4A60"/>
  </w:style>
  <w:style w:type="character" w:customStyle="1" w:styleId="Title10">
    <w:name w:val="Title1"/>
    <w:rsid w:val="00EA4A60"/>
  </w:style>
  <w:style w:type="character" w:customStyle="1" w:styleId="clsbiolink">
    <w:name w:val="clsbiolink"/>
    <w:rsid w:val="00EA4A60"/>
  </w:style>
  <w:style w:type="character" w:customStyle="1" w:styleId="clssmaller">
    <w:name w:val="clssmaller"/>
    <w:rsid w:val="00EA4A60"/>
  </w:style>
  <w:style w:type="character" w:customStyle="1" w:styleId="sm1">
    <w:name w:val="sm1"/>
    <w:rsid w:val="00EA4A60"/>
  </w:style>
  <w:style w:type="character" w:customStyle="1" w:styleId="noindentChar">
    <w:name w:val="noindent Char"/>
    <w:rsid w:val="00EA4A60"/>
  </w:style>
  <w:style w:type="character" w:customStyle="1" w:styleId="SmallChar1">
    <w:name w:val="Small Char1"/>
    <w:rsid w:val="00EA4A60"/>
  </w:style>
  <w:style w:type="character" w:customStyle="1" w:styleId="fullcite0">
    <w:name w:val="fullcite"/>
    <w:rsid w:val="00EA4A60"/>
  </w:style>
  <w:style w:type="character" w:customStyle="1" w:styleId="Style9ptThickunderline">
    <w:name w:val="Style 9 pt Thick underline"/>
    <w:rsid w:val="00EA4A60"/>
  </w:style>
  <w:style w:type="character" w:customStyle="1" w:styleId="CardNotUnderlinedChar">
    <w:name w:val="Card Not Underlined Char"/>
    <w:rsid w:val="00EA4A60"/>
  </w:style>
  <w:style w:type="character" w:customStyle="1" w:styleId="IndexHeadersCharChar">
    <w:name w:val="Index Headers Char Char"/>
    <w:rsid w:val="00EA4A60"/>
  </w:style>
  <w:style w:type="character" w:customStyle="1" w:styleId="CircleChar1">
    <w:name w:val="Circle Char1"/>
    <w:rsid w:val="00EA4A60"/>
  </w:style>
  <w:style w:type="character" w:customStyle="1" w:styleId="textmedium">
    <w:name w:val="textmedium"/>
    <w:rsid w:val="00EA4A60"/>
  </w:style>
  <w:style w:type="character" w:customStyle="1" w:styleId="justify">
    <w:name w:val="justify"/>
    <w:rsid w:val="00EA4A60"/>
  </w:style>
  <w:style w:type="character" w:customStyle="1" w:styleId="SmallCardTextChar">
    <w:name w:val="Small Card Text Char"/>
    <w:rsid w:val="00EA4A60"/>
  </w:style>
  <w:style w:type="character" w:customStyle="1" w:styleId="tagChar30">
    <w:name w:val="tag Char3"/>
    <w:rsid w:val="00EA4A60"/>
  </w:style>
  <w:style w:type="character" w:customStyle="1" w:styleId="medium-normal1">
    <w:name w:val="medium-normal1"/>
    <w:rsid w:val="00EA4A60"/>
  </w:style>
  <w:style w:type="character" w:customStyle="1" w:styleId="inside-head">
    <w:name w:val="inside-head"/>
    <w:rsid w:val="00EA4A60"/>
  </w:style>
  <w:style w:type="character" w:customStyle="1" w:styleId="awtw">
    <w:name w:val="awtw"/>
    <w:rsid w:val="00EA4A60"/>
  </w:style>
  <w:style w:type="character" w:customStyle="1" w:styleId="CardText-Underlined">
    <w:name w:val="Card Text - Underlined"/>
    <w:rsid w:val="00EA4A60"/>
  </w:style>
  <w:style w:type="character" w:customStyle="1" w:styleId="Citation-AuthorDate">
    <w:name w:val="Citation - Author/Date"/>
    <w:rsid w:val="00EA4A60"/>
  </w:style>
  <w:style w:type="character" w:customStyle="1" w:styleId="ld3">
    <w:name w:val="ld3"/>
    <w:rsid w:val="00EA4A60"/>
  </w:style>
  <w:style w:type="character" w:customStyle="1" w:styleId="5Notunderlined">
    <w:name w:val="5 Not underlined"/>
    <w:rsid w:val="00EA4A60"/>
  </w:style>
  <w:style w:type="character" w:customStyle="1" w:styleId="postbody">
    <w:name w:val="postbody"/>
    <w:rsid w:val="00EA4A60"/>
  </w:style>
  <w:style w:type="paragraph" w:styleId="EndnoteText">
    <w:name w:val="endnote text"/>
    <w:basedOn w:val="Normal"/>
    <w:link w:val="EndnoteTextChar1"/>
    <w:unhideWhenUsed/>
    <w:rsid w:val="00EA4A60"/>
    <w:pPr>
      <w:spacing w:after="0" w:line="240" w:lineRule="auto"/>
    </w:pPr>
    <w:rPr>
      <w:sz w:val="16"/>
      <w:szCs w:val="20"/>
    </w:rPr>
  </w:style>
  <w:style w:type="character" w:customStyle="1" w:styleId="EndnoteTextChar2">
    <w:name w:val="Endnote Text Char2"/>
    <w:basedOn w:val="DefaultParagraphFont"/>
    <w:semiHidden/>
    <w:rsid w:val="00EA4A60"/>
    <w:rPr>
      <w:rFonts w:ascii="Calibri" w:hAnsi="Calibri" w:cs="Calibri"/>
      <w:sz w:val="20"/>
      <w:szCs w:val="20"/>
    </w:rPr>
  </w:style>
  <w:style w:type="character" w:customStyle="1" w:styleId="ssl4">
    <w:name w:val="ss_l4"/>
    <w:rsid w:val="00EA4A60"/>
  </w:style>
  <w:style w:type="character" w:customStyle="1" w:styleId="stylestylebold12pt">
    <w:name w:val="stylestylebold12pt"/>
    <w:rsid w:val="00EA4A60"/>
  </w:style>
  <w:style w:type="character" w:customStyle="1" w:styleId="externaledithide">
    <w:name w:val="external_edit_hide"/>
    <w:rsid w:val="00EA4A60"/>
  </w:style>
  <w:style w:type="character" w:customStyle="1" w:styleId="grey10">
    <w:name w:val="grey10"/>
    <w:rsid w:val="00EA4A60"/>
  </w:style>
  <w:style w:type="character" w:customStyle="1" w:styleId="CharacterStyle20">
    <w:name w:val="Character Style 20"/>
    <w:rsid w:val="00EA4A60"/>
  </w:style>
  <w:style w:type="character" w:customStyle="1" w:styleId="Style11ptUnderlineBorderSinglesolidlineAuto05pt">
    <w:name w:val="Style 11 pt Underline Border: : (Single solid line Auto  0.5 pt..."/>
    <w:rsid w:val="00EA4A60"/>
  </w:style>
  <w:style w:type="character" w:customStyle="1" w:styleId="A9">
    <w:name w:val="A9"/>
    <w:uiPriority w:val="99"/>
    <w:rsid w:val="00EA4A60"/>
  </w:style>
  <w:style w:type="character" w:customStyle="1" w:styleId="A5">
    <w:name w:val="A5"/>
    <w:uiPriority w:val="99"/>
    <w:rsid w:val="00EA4A60"/>
  </w:style>
  <w:style w:type="character" w:customStyle="1" w:styleId="underline1">
    <w:name w:val="underline1"/>
    <w:rsid w:val="00EA4A60"/>
  </w:style>
  <w:style w:type="character" w:customStyle="1" w:styleId="see">
    <w:name w:val="see"/>
    <w:rsid w:val="00EA4A60"/>
  </w:style>
  <w:style w:type="character" w:customStyle="1" w:styleId="CharacterStyle2">
    <w:name w:val="Character Style 2"/>
    <w:rsid w:val="00EA4A60"/>
  </w:style>
  <w:style w:type="character" w:customStyle="1" w:styleId="lightblue">
    <w:name w:val="lightblue"/>
    <w:rsid w:val="00EA4A60"/>
  </w:style>
  <w:style w:type="character" w:customStyle="1" w:styleId="centerheadlines">
    <w:name w:val="centerheadlines"/>
    <w:rsid w:val="00EA4A60"/>
  </w:style>
  <w:style w:type="character" w:customStyle="1" w:styleId="datetime0">
    <w:name w:val="datetime"/>
    <w:rsid w:val="00EA4A60"/>
  </w:style>
  <w:style w:type="character" w:customStyle="1" w:styleId="info">
    <w:name w:val="info"/>
    <w:rsid w:val="00EA4A60"/>
  </w:style>
  <w:style w:type="character" w:customStyle="1" w:styleId="datestory">
    <w:name w:val="datestory"/>
    <w:rsid w:val="00EA4A60"/>
  </w:style>
  <w:style w:type="character" w:customStyle="1" w:styleId="A1">
    <w:name w:val="A1"/>
    <w:uiPriority w:val="99"/>
    <w:rsid w:val="00EA4A60"/>
  </w:style>
  <w:style w:type="character" w:customStyle="1" w:styleId="-SmallText-">
    <w:name w:val="-Small Text-"/>
    <w:rsid w:val="00EA4A60"/>
  </w:style>
  <w:style w:type="character" w:customStyle="1" w:styleId="goohl1">
    <w:name w:val="goohl1"/>
    <w:rsid w:val="00EA4A60"/>
  </w:style>
  <w:style w:type="character" w:customStyle="1" w:styleId="goohl2">
    <w:name w:val="goohl2"/>
    <w:rsid w:val="00EA4A60"/>
  </w:style>
  <w:style w:type="character" w:customStyle="1" w:styleId="goohl0">
    <w:name w:val="goohl0"/>
    <w:rsid w:val="00EA4A60"/>
  </w:style>
  <w:style w:type="character" w:customStyle="1" w:styleId="StyleUnderlineBorderSinglesolidlineAuto05ptLinew">
    <w:name w:val="Style Underline Border: : (Single solid line Auto  0.5 pt Line w..."/>
    <w:basedOn w:val="DefaultParagraphFont"/>
    <w:rsid w:val="00EA4A60"/>
  </w:style>
  <w:style w:type="character" w:customStyle="1" w:styleId="citeschar10">
    <w:name w:val="citeschar1"/>
    <w:basedOn w:val="DefaultParagraphFont"/>
    <w:rsid w:val="00EA4A60"/>
  </w:style>
  <w:style w:type="character" w:customStyle="1" w:styleId="cardunderlinedchar0">
    <w:name w:val="cardunderlinedchar"/>
    <w:basedOn w:val="DefaultParagraphFont"/>
    <w:rsid w:val="00EA4A60"/>
  </w:style>
  <w:style w:type="character" w:customStyle="1" w:styleId="Style1CharCharChar">
    <w:name w:val="Style1 Char Char Char"/>
    <w:locked/>
    <w:rsid w:val="00EA4A60"/>
  </w:style>
  <w:style w:type="character" w:customStyle="1" w:styleId="headline">
    <w:name w:val="headline"/>
    <w:rsid w:val="00EA4A60"/>
  </w:style>
  <w:style w:type="character" w:customStyle="1" w:styleId="provider">
    <w:name w:val="provider"/>
    <w:basedOn w:val="DefaultParagraphFont"/>
    <w:rsid w:val="00EA4A60"/>
  </w:style>
  <w:style w:type="character" w:customStyle="1" w:styleId="ilad">
    <w:name w:val="il_ad"/>
    <w:rsid w:val="00EA4A60"/>
  </w:style>
  <w:style w:type="character" w:customStyle="1" w:styleId="grame">
    <w:name w:val="grame"/>
    <w:rsid w:val="00EA4A60"/>
  </w:style>
  <w:style w:type="character" w:customStyle="1" w:styleId="spelle">
    <w:name w:val="spelle"/>
    <w:rsid w:val="00EA4A60"/>
  </w:style>
  <w:style w:type="character" w:customStyle="1" w:styleId="vitstorybyline">
    <w:name w:val="vitstorybyline"/>
    <w:rsid w:val="00EA4A60"/>
  </w:style>
  <w:style w:type="character" w:customStyle="1" w:styleId="yahoobuzzbadge-form">
    <w:name w:val="yahoobuzzbadge-form"/>
    <w:rsid w:val="00EA4A60"/>
  </w:style>
  <w:style w:type="character" w:customStyle="1" w:styleId="tickerlinx">
    <w:name w:val="tickerlinx"/>
    <w:rsid w:val="00EA4A60"/>
  </w:style>
  <w:style w:type="character" w:customStyle="1" w:styleId="post-author">
    <w:name w:val="post-author"/>
    <w:rsid w:val="00EA4A60"/>
  </w:style>
  <w:style w:type="character" w:customStyle="1" w:styleId="post-timestamp">
    <w:name w:val="post-timestamp"/>
    <w:rsid w:val="00EA4A60"/>
  </w:style>
  <w:style w:type="character" w:customStyle="1" w:styleId="mw-headline">
    <w:name w:val="mw-headline"/>
    <w:rsid w:val="00EA4A60"/>
  </w:style>
  <w:style w:type="character" w:customStyle="1" w:styleId="month">
    <w:name w:val="month"/>
    <w:rsid w:val="00EA4A60"/>
  </w:style>
  <w:style w:type="character" w:customStyle="1" w:styleId="2xBoldUnderline">
    <w:name w:val="2x_Bold_Underline"/>
    <w:rsid w:val="00EA4A60"/>
  </w:style>
  <w:style w:type="character" w:customStyle="1" w:styleId="texttitlebigred">
    <w:name w:val="texttitlebigred"/>
    <w:rsid w:val="00EA4A60"/>
  </w:style>
  <w:style w:type="character" w:customStyle="1" w:styleId="subtitles">
    <w:name w:val="subtitles"/>
    <w:rsid w:val="00EA4A60"/>
  </w:style>
  <w:style w:type="character" w:customStyle="1" w:styleId="UnderlineCharChar1">
    <w:name w:val="Underline Char Char1"/>
    <w:rsid w:val="00EA4A60"/>
  </w:style>
  <w:style w:type="character" w:customStyle="1" w:styleId="CiteCardChar1">
    <w:name w:val="Cite_Card Char1"/>
    <w:rsid w:val="00EA4A60"/>
  </w:style>
  <w:style w:type="character" w:customStyle="1" w:styleId="ptitleinside">
    <w:name w:val="p_title_inside"/>
    <w:rsid w:val="00EA4A60"/>
  </w:style>
  <w:style w:type="character" w:customStyle="1" w:styleId="paramv">
    <w:name w:val="paramv"/>
    <w:rsid w:val="00EA4A60"/>
  </w:style>
  <w:style w:type="character" w:customStyle="1" w:styleId="quotepeekbase">
    <w:name w:val="quotepeekbase"/>
    <w:rsid w:val="00EA4A60"/>
  </w:style>
  <w:style w:type="character" w:customStyle="1" w:styleId="symbol">
    <w:name w:val="symbol"/>
    <w:rsid w:val="00EA4A60"/>
  </w:style>
  <w:style w:type="character" w:customStyle="1" w:styleId="data">
    <w:name w:val="data"/>
    <w:rsid w:val="00EA4A60"/>
  </w:style>
  <w:style w:type="character" w:customStyle="1" w:styleId="cross-head">
    <w:name w:val="cross-head"/>
    <w:rsid w:val="00EA4A60"/>
  </w:style>
  <w:style w:type="character" w:customStyle="1" w:styleId="scaps">
    <w:name w:val="scaps"/>
    <w:rsid w:val="00EA4A60"/>
  </w:style>
  <w:style w:type="character" w:customStyle="1" w:styleId="pub-date">
    <w:name w:val="pub-date"/>
    <w:rsid w:val="00EA4A60"/>
  </w:style>
  <w:style w:type="character" w:customStyle="1" w:styleId="StyleTimesNewRoman12ptBold">
    <w:name w:val="Style Times New Roman 12 pt Bold"/>
    <w:rsid w:val="00EA4A60"/>
  </w:style>
  <w:style w:type="character" w:customStyle="1" w:styleId="AuthorDateF4">
    <w:name w:val="Author Date (F4)"/>
    <w:rsid w:val="00EA4A60"/>
  </w:style>
  <w:style w:type="character" w:customStyle="1" w:styleId="BoldUnderlineF6">
    <w:name w:val="Bold Underline (F6)"/>
    <w:rsid w:val="00EA4A60"/>
  </w:style>
  <w:style w:type="character" w:customStyle="1" w:styleId="grouptext">
    <w:name w:val="group_text"/>
    <w:rsid w:val="00EA4A60"/>
  </w:style>
  <w:style w:type="character" w:customStyle="1" w:styleId="authors">
    <w:name w:val="authors"/>
    <w:rsid w:val="00EA4A60"/>
  </w:style>
  <w:style w:type="character" w:customStyle="1" w:styleId="StyleArial12ptBoldItalic">
    <w:name w:val="Style Arial 12 pt Bold Italic"/>
    <w:rsid w:val="00EA4A60"/>
  </w:style>
  <w:style w:type="character" w:customStyle="1" w:styleId="verdana12grey1">
    <w:name w:val="verdana12grey1"/>
    <w:rsid w:val="00EA4A60"/>
  </w:style>
  <w:style w:type="character" w:customStyle="1" w:styleId="verdana9grey1a">
    <w:name w:val="verdana9grey1a"/>
    <w:rsid w:val="00EA4A60"/>
  </w:style>
  <w:style w:type="character" w:customStyle="1" w:styleId="nn-twttr-share-btn">
    <w:name w:val="nn-twttr-share-btn"/>
    <w:rsid w:val="00EA4A60"/>
  </w:style>
  <w:style w:type="character" w:customStyle="1" w:styleId="count">
    <w:name w:val="count"/>
    <w:rsid w:val="00EA4A60"/>
  </w:style>
  <w:style w:type="character" w:customStyle="1" w:styleId="fbbuttontext">
    <w:name w:val="fb_button_text"/>
    <w:rsid w:val="00EA4A60"/>
  </w:style>
  <w:style w:type="character" w:customStyle="1" w:styleId="comment-count">
    <w:name w:val="comment-count"/>
    <w:rsid w:val="00EA4A60"/>
  </w:style>
  <w:style w:type="character" w:customStyle="1" w:styleId="comment-count-text">
    <w:name w:val="comment-count-text"/>
    <w:rsid w:val="00EA4A60"/>
  </w:style>
  <w:style w:type="character" w:customStyle="1" w:styleId="author-name">
    <w:name w:val="author-name"/>
    <w:rsid w:val="00EA4A60"/>
  </w:style>
  <w:style w:type="character" w:customStyle="1" w:styleId="lightheader">
    <w:name w:val="lightheader"/>
    <w:rsid w:val="00EA4A60"/>
  </w:style>
  <w:style w:type="character" w:customStyle="1" w:styleId="CiteCardCharCharCharCharChar">
    <w:name w:val="Cite_Card Char Char Char Char Char"/>
    <w:rsid w:val="00EA4A60"/>
  </w:style>
  <w:style w:type="character" w:customStyle="1" w:styleId="CiteCardCharCharCharCharCharChar">
    <w:name w:val="Cite_Card Char Char Char Char Char Char"/>
    <w:rsid w:val="00EA4A60"/>
  </w:style>
  <w:style w:type="character" w:customStyle="1" w:styleId="yahoobuzzbadge">
    <w:name w:val="yahoobuzzbadge"/>
    <w:rsid w:val="00EA4A60"/>
  </w:style>
  <w:style w:type="character" w:customStyle="1" w:styleId="fbsharecountinner">
    <w:name w:val="fb_share_count_inner"/>
    <w:rsid w:val="00EA4A60"/>
  </w:style>
  <w:style w:type="character" w:customStyle="1" w:styleId="fbconnectbuttontext">
    <w:name w:val="fbconnectbutton_text"/>
    <w:rsid w:val="00EA4A60"/>
  </w:style>
  <w:style w:type="character" w:customStyle="1" w:styleId="SourcenameChar">
    <w:name w:val="Source name Char"/>
    <w:locked/>
    <w:rsid w:val="00EA4A60"/>
  </w:style>
  <w:style w:type="character" w:customStyle="1" w:styleId="StrongEmphasis">
    <w:name w:val="Strong Emphasis"/>
    <w:rsid w:val="00EA4A60"/>
  </w:style>
  <w:style w:type="character" w:customStyle="1" w:styleId="Caption2">
    <w:name w:val="Caption2"/>
    <w:rsid w:val="00EA4A60"/>
  </w:style>
  <w:style w:type="character" w:customStyle="1" w:styleId="Style11ptItalicUnderline">
    <w:name w:val="Style 11 pt Italic Underline"/>
    <w:rsid w:val="00EA4A60"/>
  </w:style>
  <w:style w:type="character" w:customStyle="1" w:styleId="Style11ptItalic">
    <w:name w:val="Style 11 pt Italic"/>
    <w:rsid w:val="00EA4A60"/>
  </w:style>
  <w:style w:type="character" w:customStyle="1" w:styleId="Style6pt">
    <w:name w:val="Style 6 pt"/>
    <w:qFormat/>
    <w:rsid w:val="00EA4A60"/>
  </w:style>
  <w:style w:type="character" w:customStyle="1" w:styleId="article-articlebody">
    <w:name w:val="article-articlebody"/>
    <w:basedOn w:val="DefaultParagraphFont"/>
    <w:rsid w:val="00EA4A60"/>
  </w:style>
  <w:style w:type="character" w:customStyle="1" w:styleId="pageheader0">
    <w:name w:val="pageheader"/>
    <w:basedOn w:val="DefaultParagraphFont"/>
    <w:rsid w:val="00EA4A60"/>
  </w:style>
  <w:style w:type="character" w:customStyle="1" w:styleId="AuthorCharChar">
    <w:name w:val="Author Char Char"/>
    <w:rsid w:val="00EA4A60"/>
  </w:style>
  <w:style w:type="character" w:customStyle="1" w:styleId="smallchar2">
    <w:name w:val="smallchar"/>
    <w:basedOn w:val="DefaultParagraphFont"/>
    <w:rsid w:val="00EA4A60"/>
  </w:style>
  <w:style w:type="character" w:customStyle="1" w:styleId="Shortcite">
    <w:name w:val="Shortcite"/>
    <w:rsid w:val="00EA4A60"/>
  </w:style>
  <w:style w:type="character" w:customStyle="1" w:styleId="Longcite">
    <w:name w:val="Longcite"/>
    <w:rsid w:val="00EA4A60"/>
  </w:style>
  <w:style w:type="character" w:customStyle="1" w:styleId="StyleStyle7pt8pt">
    <w:name w:val="Style Style 7 pt + 8 pt"/>
    <w:rsid w:val="00EA4A60"/>
  </w:style>
  <w:style w:type="character" w:customStyle="1" w:styleId="StyleStyleThickunderlineBold1">
    <w:name w:val="Style Style Thick underline + Bold1"/>
    <w:rsid w:val="00EA4A60"/>
  </w:style>
  <w:style w:type="character" w:customStyle="1" w:styleId="StyleUnderline2">
    <w:name w:val="Style Underline2"/>
    <w:rsid w:val="00EA4A60"/>
  </w:style>
  <w:style w:type="character" w:customStyle="1" w:styleId="tagchar0">
    <w:name w:val="tagchar"/>
    <w:basedOn w:val="DefaultParagraphFont"/>
    <w:rsid w:val="00EA4A60"/>
  </w:style>
  <w:style w:type="character" w:customStyle="1" w:styleId="address">
    <w:name w:val="address"/>
    <w:rsid w:val="00EA4A60"/>
  </w:style>
  <w:style w:type="character" w:customStyle="1" w:styleId="NormalizationChar">
    <w:name w:val="Normalization Char"/>
    <w:rsid w:val="00EA4A60"/>
  </w:style>
  <w:style w:type="character" w:customStyle="1" w:styleId="maintextbldleft">
    <w:name w:val="maintextbldleft"/>
    <w:basedOn w:val="DefaultParagraphFont"/>
    <w:rsid w:val="00EA4A60"/>
  </w:style>
  <w:style w:type="character" w:customStyle="1" w:styleId="maintextleft">
    <w:name w:val="maintextleft"/>
    <w:basedOn w:val="DefaultParagraphFont"/>
    <w:rsid w:val="00EA4A60"/>
  </w:style>
  <w:style w:type="character" w:customStyle="1" w:styleId="highlight1">
    <w:name w:val="highlight"/>
    <w:rsid w:val="00EA4A60"/>
  </w:style>
  <w:style w:type="character" w:customStyle="1" w:styleId="Shrinker">
    <w:name w:val="Shrinker"/>
    <w:rsid w:val="00EA4A60"/>
  </w:style>
  <w:style w:type="character" w:customStyle="1" w:styleId="heading2char1">
    <w:name w:val="heading2char"/>
    <w:basedOn w:val="DefaultParagraphFont"/>
    <w:rsid w:val="00EA4A60"/>
  </w:style>
  <w:style w:type="character" w:customStyle="1" w:styleId="heading3char1">
    <w:name w:val="heading3char1"/>
    <w:basedOn w:val="DefaultParagraphFont"/>
    <w:rsid w:val="00EA4A60"/>
  </w:style>
  <w:style w:type="character" w:customStyle="1" w:styleId="underlinea">
    <w:name w:val="underlinea"/>
    <w:basedOn w:val="DefaultParagraphFont"/>
    <w:rsid w:val="00EA4A60"/>
  </w:style>
  <w:style w:type="character" w:customStyle="1" w:styleId="StyleUnderlineChar9pt2">
    <w:name w:val="Style Underline Char + 9 pt2"/>
    <w:rsid w:val="00EA4A60"/>
  </w:style>
  <w:style w:type="character" w:customStyle="1" w:styleId="StyleUnderlineChar9ptBold1">
    <w:name w:val="Style Underline Char + 9 pt Bold1"/>
    <w:rsid w:val="00EA4A60"/>
  </w:style>
  <w:style w:type="character" w:customStyle="1" w:styleId="FontStyle329">
    <w:name w:val="Font Style329"/>
    <w:uiPriority w:val="99"/>
    <w:rsid w:val="00EA4A60"/>
  </w:style>
  <w:style w:type="character" w:customStyle="1" w:styleId="styleboldunderline">
    <w:name w:val="styleboldunderline"/>
    <w:rsid w:val="00EA4A60"/>
  </w:style>
  <w:style w:type="character" w:customStyle="1" w:styleId="FontStyle291">
    <w:name w:val="Font Style291"/>
    <w:uiPriority w:val="99"/>
    <w:rsid w:val="00EA4A60"/>
  </w:style>
  <w:style w:type="character" w:customStyle="1" w:styleId="FontStyle232">
    <w:name w:val="Font Style232"/>
    <w:uiPriority w:val="99"/>
    <w:rsid w:val="00EA4A60"/>
  </w:style>
  <w:style w:type="character" w:customStyle="1" w:styleId="MicroTextCharChar">
    <w:name w:val="MicroText Char Char"/>
    <w:rsid w:val="00EA4A60"/>
  </w:style>
  <w:style w:type="character" w:customStyle="1" w:styleId="Hyperlink6">
    <w:name w:val="Hyperlink6"/>
    <w:rsid w:val="00EA4A60"/>
  </w:style>
  <w:style w:type="character" w:customStyle="1" w:styleId="pmterms11">
    <w:name w:val="pmterms11"/>
    <w:rsid w:val="00EA4A60"/>
  </w:style>
  <w:style w:type="character" w:customStyle="1" w:styleId="style61">
    <w:name w:val="style6"/>
    <w:rsid w:val="00EA4A60"/>
  </w:style>
  <w:style w:type="character" w:customStyle="1" w:styleId="Title2">
    <w:name w:val="Title2"/>
    <w:basedOn w:val="DefaultParagraphFont"/>
    <w:rsid w:val="00EA4A60"/>
  </w:style>
  <w:style w:type="character" w:customStyle="1" w:styleId="pmterms12">
    <w:name w:val="pmterms12"/>
    <w:basedOn w:val="DefaultParagraphFont"/>
    <w:rsid w:val="00EA4A60"/>
  </w:style>
  <w:style w:type="character" w:customStyle="1" w:styleId="BoldandUnderlineChar1Char2Char">
    <w:name w:val="Bold and Underline Char1 Char2 Char"/>
    <w:basedOn w:val="DefaultParagraphFont"/>
    <w:rsid w:val="00EA4A60"/>
  </w:style>
  <w:style w:type="character" w:customStyle="1" w:styleId="cardtextsmallCharCharCharCharCharCharCharCharCharCharCharChar">
    <w:name w:val="card text small Char Char Char Char Char Char Char Char Char Char Char Char"/>
    <w:basedOn w:val="DefaultParagraphFont"/>
    <w:rsid w:val="00EA4A6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A4A60"/>
  </w:style>
  <w:style w:type="character" w:customStyle="1" w:styleId="pmterms2">
    <w:name w:val="pmterms2"/>
    <w:basedOn w:val="DefaultParagraphFont"/>
    <w:rsid w:val="00EA4A60"/>
  </w:style>
  <w:style w:type="character" w:customStyle="1" w:styleId="BoldandUnderlineChar1Char2CharChar">
    <w:name w:val="Bold and Underline Char1 Char2 Char Char"/>
    <w:basedOn w:val="DefaultParagraphFont"/>
    <w:rsid w:val="00EA4A60"/>
  </w:style>
  <w:style w:type="character" w:customStyle="1" w:styleId="UnderlineChar1Char1">
    <w:name w:val="Underline Char1 Char1"/>
    <w:basedOn w:val="DefaultParagraphFont"/>
    <w:rsid w:val="00EA4A60"/>
  </w:style>
  <w:style w:type="character" w:customStyle="1" w:styleId="UnderlineChar6CharCharCharCharCharCharCharChar">
    <w:name w:val="Underline Char6 Char Char Char Char Char Char Char Char"/>
    <w:basedOn w:val="DefaultParagraphFont"/>
    <w:rsid w:val="00EA4A60"/>
  </w:style>
  <w:style w:type="character" w:customStyle="1" w:styleId="BoldText12pt">
    <w:name w:val="Bold Text 12 pt"/>
    <w:autoRedefine/>
    <w:rsid w:val="00EA4A60"/>
  </w:style>
  <w:style w:type="character" w:customStyle="1" w:styleId="Style2CharChar">
    <w:name w:val="Style2 Char Char"/>
    <w:basedOn w:val="DefaultParagraphFont"/>
    <w:rsid w:val="00EA4A60"/>
  </w:style>
  <w:style w:type="character" w:customStyle="1" w:styleId="DebateCiteCharCharChar">
    <w:name w:val="Debate Cite Char Char Char"/>
    <w:basedOn w:val="DefaultParagraphFont"/>
    <w:rsid w:val="00EA4A60"/>
  </w:style>
  <w:style w:type="paragraph" w:styleId="BodyTextFirstIndent">
    <w:name w:val="Body Text First Indent"/>
    <w:basedOn w:val="BodyText"/>
    <w:link w:val="BodyTextFirstIndentChar1"/>
    <w:unhideWhenUsed/>
    <w:rsid w:val="00EA4A60"/>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EA4A60"/>
    <w:rPr>
      <w:rFonts w:ascii="Calibri" w:hAnsi="Calibri" w:cs="Calibri"/>
    </w:rPr>
  </w:style>
  <w:style w:type="character" w:customStyle="1" w:styleId="Style10ptBold">
    <w:name w:val="Style 10 pt Bold"/>
    <w:basedOn w:val="DefaultParagraphFont"/>
    <w:rsid w:val="00EA4A60"/>
  </w:style>
  <w:style w:type="character" w:customStyle="1" w:styleId="text9">
    <w:name w:val="text9"/>
    <w:basedOn w:val="DefaultParagraphFont"/>
    <w:rsid w:val="00EA4A60"/>
  </w:style>
  <w:style w:type="character" w:customStyle="1" w:styleId="text21">
    <w:name w:val="text21"/>
    <w:basedOn w:val="DefaultParagraphFont"/>
    <w:rsid w:val="00EA4A60"/>
  </w:style>
  <w:style w:type="character" w:customStyle="1" w:styleId="text19">
    <w:name w:val="text19"/>
    <w:basedOn w:val="DefaultParagraphFont"/>
    <w:rsid w:val="00EA4A60"/>
  </w:style>
  <w:style w:type="character" w:customStyle="1" w:styleId="term2">
    <w:name w:val="term2"/>
    <w:basedOn w:val="DefaultParagraphFont"/>
    <w:rsid w:val="00EA4A60"/>
  </w:style>
  <w:style w:type="character" w:customStyle="1" w:styleId="ToReadChar">
    <w:name w:val="To Read Char"/>
    <w:basedOn w:val="DefaultParagraphFont"/>
    <w:rsid w:val="00EA4A60"/>
  </w:style>
  <w:style w:type="character" w:customStyle="1" w:styleId="ToReadCharChar">
    <w:name w:val="To Read Char Char"/>
    <w:basedOn w:val="DefaultParagraphFont"/>
    <w:rsid w:val="00EA4A60"/>
  </w:style>
  <w:style w:type="character" w:customStyle="1" w:styleId="storytextstyle">
    <w:name w:val="storytextstyle"/>
    <w:basedOn w:val="DefaultParagraphFont"/>
    <w:rsid w:val="00EA4A60"/>
  </w:style>
  <w:style w:type="character" w:customStyle="1" w:styleId="cardunderlinedCharChar">
    <w:name w:val="card underlined Char Char"/>
    <w:basedOn w:val="DefaultParagraphFont"/>
    <w:rsid w:val="00EA4A60"/>
  </w:style>
  <w:style w:type="character" w:customStyle="1" w:styleId="articlehead21">
    <w:name w:val="articlehead21"/>
    <w:basedOn w:val="DefaultParagraphFont"/>
    <w:rsid w:val="00EA4A60"/>
  </w:style>
  <w:style w:type="character" w:customStyle="1" w:styleId="BoldandUnderlineChar2Char1">
    <w:name w:val="Bold and Underline Char2 Char1"/>
    <w:basedOn w:val="DefaultParagraphFont"/>
    <w:rsid w:val="00EA4A60"/>
  </w:style>
  <w:style w:type="character" w:customStyle="1" w:styleId="TagCiteChar10">
    <w:name w:val="Tag/Cite Char1"/>
    <w:basedOn w:val="DefaultParagraphFont"/>
    <w:rsid w:val="00EA4A60"/>
  </w:style>
  <w:style w:type="character" w:customStyle="1" w:styleId="CardCharChar0">
    <w:name w:val="Card Char Char"/>
    <w:basedOn w:val="DefaultParagraphFont"/>
    <w:rsid w:val="00EA4A60"/>
  </w:style>
  <w:style w:type="character" w:customStyle="1" w:styleId="BriefTitle1Char">
    <w:name w:val="Brief Title 1 Char"/>
    <w:basedOn w:val="DefaultParagraphFont"/>
    <w:rsid w:val="00EA4A60"/>
  </w:style>
  <w:style w:type="character" w:customStyle="1" w:styleId="TagCiteCharChar">
    <w:name w:val="Tag/Cite Char Char"/>
    <w:basedOn w:val="DefaultParagraphFont"/>
    <w:rsid w:val="00EA4A60"/>
  </w:style>
  <w:style w:type="character" w:customStyle="1" w:styleId="prodgeneral1">
    <w:name w:val="prodgeneral1"/>
    <w:basedOn w:val="DefaultParagraphFont"/>
    <w:rsid w:val="00EA4A60"/>
  </w:style>
  <w:style w:type="character" w:customStyle="1" w:styleId="texto11">
    <w:name w:val="texto11"/>
    <w:basedOn w:val="DefaultParagraphFont"/>
    <w:rsid w:val="00EA4A60"/>
  </w:style>
  <w:style w:type="character" w:customStyle="1" w:styleId="date10">
    <w:name w:val="date1"/>
    <w:basedOn w:val="DefaultParagraphFont"/>
    <w:rsid w:val="00EA4A60"/>
  </w:style>
  <w:style w:type="character" w:customStyle="1" w:styleId="summary1">
    <w:name w:val="summary1"/>
    <w:basedOn w:val="DefaultParagraphFont"/>
    <w:rsid w:val="00EA4A60"/>
  </w:style>
  <w:style w:type="character" w:customStyle="1" w:styleId="text3">
    <w:name w:val="text3"/>
    <w:basedOn w:val="DefaultParagraphFont"/>
    <w:rsid w:val="00EA4A60"/>
  </w:style>
  <w:style w:type="character" w:customStyle="1" w:styleId="featurecontentgray1">
    <w:name w:val="featurecontentgray1"/>
    <w:basedOn w:val="DefaultParagraphFont"/>
    <w:rsid w:val="00EA4A60"/>
  </w:style>
  <w:style w:type="character" w:customStyle="1" w:styleId="CardCharCharChar0">
    <w:name w:val="Card Char Char Char"/>
    <w:basedOn w:val="DefaultParagraphFont"/>
    <w:rsid w:val="00EA4A60"/>
  </w:style>
  <w:style w:type="character" w:customStyle="1" w:styleId="big1">
    <w:name w:val="big1"/>
    <w:basedOn w:val="DefaultParagraphFont"/>
    <w:rsid w:val="00EA4A60"/>
  </w:style>
  <w:style w:type="character" w:customStyle="1" w:styleId="articletitle1">
    <w:name w:val="articletitle1"/>
    <w:basedOn w:val="DefaultParagraphFont"/>
    <w:rsid w:val="00EA4A60"/>
  </w:style>
  <w:style w:type="character" w:customStyle="1" w:styleId="prodgeneral">
    <w:name w:val="prodgeneral"/>
    <w:basedOn w:val="DefaultParagraphFont"/>
    <w:rsid w:val="00EA4A60"/>
  </w:style>
  <w:style w:type="character" w:customStyle="1" w:styleId="Style10pt">
    <w:name w:val="Style 10 pt"/>
    <w:basedOn w:val="DefaultParagraphFont"/>
    <w:rsid w:val="00EA4A60"/>
  </w:style>
  <w:style w:type="character" w:customStyle="1" w:styleId="StyleUnderlineChar0">
    <w:name w:val="Style Underline + Char"/>
    <w:basedOn w:val="DefaultParagraphFont"/>
    <w:rsid w:val="00EA4A60"/>
  </w:style>
  <w:style w:type="character" w:customStyle="1" w:styleId="highlightChar">
    <w:name w:val="highlight Char"/>
    <w:basedOn w:val="DefaultParagraphFont"/>
    <w:rsid w:val="00EA4A60"/>
  </w:style>
  <w:style w:type="character" w:customStyle="1" w:styleId="citeChar0">
    <w:name w:val="cite Char"/>
    <w:basedOn w:val="DefaultParagraphFont"/>
    <w:rsid w:val="00EA4A60"/>
  </w:style>
  <w:style w:type="character" w:customStyle="1" w:styleId="OffensiveLanguageChar">
    <w:name w:val="Offensive Language Char"/>
    <w:rsid w:val="00EA4A60"/>
  </w:style>
  <w:style w:type="character" w:customStyle="1" w:styleId="yellowfadeinnerspan">
    <w:name w:val="yellowfadeinnerspan"/>
    <w:rsid w:val="00EA4A60"/>
  </w:style>
  <w:style w:type="character" w:customStyle="1" w:styleId="ipa">
    <w:name w:val="ipa"/>
    <w:basedOn w:val="DefaultParagraphFont"/>
    <w:rsid w:val="00EA4A60"/>
  </w:style>
  <w:style w:type="character" w:customStyle="1" w:styleId="StyleciteChar">
    <w:name w:val="Style cite + Char"/>
    <w:basedOn w:val="DefaultParagraphFont"/>
    <w:rsid w:val="00EA4A60"/>
  </w:style>
  <w:style w:type="character" w:customStyle="1" w:styleId="H4TagChar1">
    <w:name w:val="H4 (Tag) Char1"/>
    <w:locked/>
    <w:rsid w:val="00EA4A60"/>
  </w:style>
  <w:style w:type="character" w:customStyle="1" w:styleId="DebateUnderlinedChar">
    <w:name w:val="Debate Underlined Char"/>
    <w:locked/>
    <w:rsid w:val="00EA4A60"/>
  </w:style>
  <w:style w:type="character" w:customStyle="1" w:styleId="Card10f2Char">
    <w:name w:val="Card.10.f2 Char"/>
    <w:locked/>
    <w:rsid w:val="00EA4A60"/>
  </w:style>
  <w:style w:type="character" w:customStyle="1" w:styleId="Heading180">
    <w:name w:val="Heading #18_"/>
    <w:basedOn w:val="DefaultParagraphFont"/>
    <w:locked/>
    <w:rsid w:val="00EA4A60"/>
  </w:style>
  <w:style w:type="character" w:customStyle="1" w:styleId="Picturecaption20">
    <w:name w:val="Picture caption (2)_"/>
    <w:basedOn w:val="DefaultParagraphFont"/>
    <w:locked/>
    <w:rsid w:val="00EA4A60"/>
  </w:style>
  <w:style w:type="character" w:customStyle="1" w:styleId="Picturecaption0">
    <w:name w:val="Picture caption_"/>
    <w:basedOn w:val="DefaultParagraphFont"/>
    <w:locked/>
    <w:rsid w:val="00EA4A60"/>
  </w:style>
  <w:style w:type="character" w:customStyle="1" w:styleId="Bodytext311">
    <w:name w:val="Body text (31)_"/>
    <w:basedOn w:val="DefaultParagraphFont"/>
    <w:locked/>
    <w:rsid w:val="00EA4A60"/>
  </w:style>
  <w:style w:type="character" w:customStyle="1" w:styleId="Heading220">
    <w:name w:val="Heading #22_"/>
    <w:basedOn w:val="DefaultParagraphFont"/>
    <w:locked/>
    <w:rsid w:val="00EA4A60"/>
  </w:style>
  <w:style w:type="character" w:customStyle="1" w:styleId="Bodytext1310">
    <w:name w:val="Body text (131)_"/>
    <w:basedOn w:val="DefaultParagraphFont"/>
    <w:locked/>
    <w:rsid w:val="00EA4A60"/>
  </w:style>
  <w:style w:type="character" w:customStyle="1" w:styleId="Bodytext1400">
    <w:name w:val="Body text (140)_"/>
    <w:basedOn w:val="DefaultParagraphFont"/>
    <w:locked/>
    <w:rsid w:val="00EA4A60"/>
  </w:style>
  <w:style w:type="character" w:customStyle="1" w:styleId="Bodytext1410">
    <w:name w:val="Body text (141)_"/>
    <w:basedOn w:val="DefaultParagraphFont"/>
    <w:locked/>
    <w:rsid w:val="00EA4A60"/>
  </w:style>
  <w:style w:type="character" w:customStyle="1" w:styleId="Tableofcontents200">
    <w:name w:val="Table of contents (20)_"/>
    <w:basedOn w:val="DefaultParagraphFont"/>
    <w:locked/>
    <w:rsid w:val="00EA4A60"/>
  </w:style>
  <w:style w:type="character" w:customStyle="1" w:styleId="Tableofcontents210">
    <w:name w:val="Table of contents (21)_"/>
    <w:basedOn w:val="DefaultParagraphFont"/>
    <w:locked/>
    <w:rsid w:val="00EA4A60"/>
  </w:style>
  <w:style w:type="character" w:customStyle="1" w:styleId="Tableofcontents220">
    <w:name w:val="Table of contents (22)_"/>
    <w:basedOn w:val="DefaultParagraphFont"/>
    <w:locked/>
    <w:rsid w:val="00EA4A60"/>
  </w:style>
  <w:style w:type="character" w:customStyle="1" w:styleId="Bodytext1420">
    <w:name w:val="Body text (142)_"/>
    <w:basedOn w:val="DefaultParagraphFont"/>
    <w:locked/>
    <w:rsid w:val="00EA4A60"/>
  </w:style>
  <w:style w:type="character" w:customStyle="1" w:styleId="Bodytext1430">
    <w:name w:val="Body text (143)_"/>
    <w:basedOn w:val="DefaultParagraphFont"/>
    <w:locked/>
    <w:rsid w:val="00EA4A60"/>
  </w:style>
  <w:style w:type="character" w:customStyle="1" w:styleId="Bodytext144Exact">
    <w:name w:val="Body text (144) Exact"/>
    <w:basedOn w:val="DefaultParagraphFont"/>
    <w:locked/>
    <w:rsid w:val="00EA4A60"/>
  </w:style>
  <w:style w:type="character" w:customStyle="1" w:styleId="Bodytext145Exact">
    <w:name w:val="Body text (145) Exact"/>
    <w:basedOn w:val="DefaultParagraphFont"/>
    <w:locked/>
    <w:rsid w:val="00EA4A60"/>
  </w:style>
  <w:style w:type="character" w:customStyle="1" w:styleId="Bodytext1460">
    <w:name w:val="Body text (146)_"/>
    <w:basedOn w:val="DefaultParagraphFont"/>
    <w:locked/>
    <w:rsid w:val="00EA4A60"/>
  </w:style>
  <w:style w:type="character" w:customStyle="1" w:styleId="Heading231">
    <w:name w:val="Heading #23_"/>
    <w:basedOn w:val="DefaultParagraphFont"/>
    <w:locked/>
    <w:rsid w:val="00EA4A60"/>
  </w:style>
  <w:style w:type="character" w:customStyle="1" w:styleId="Picturecaption360">
    <w:name w:val="Picture caption (36)_"/>
    <w:basedOn w:val="DefaultParagraphFont"/>
    <w:locked/>
    <w:rsid w:val="00EA4A60"/>
  </w:style>
  <w:style w:type="character" w:customStyle="1" w:styleId="Picturecaption420">
    <w:name w:val="Picture caption (42)_"/>
    <w:basedOn w:val="DefaultParagraphFont"/>
    <w:locked/>
    <w:rsid w:val="00EA4A60"/>
  </w:style>
  <w:style w:type="character" w:customStyle="1" w:styleId="Bodytext1540">
    <w:name w:val="Body text (154)_"/>
    <w:basedOn w:val="DefaultParagraphFont"/>
    <w:locked/>
    <w:rsid w:val="00EA4A60"/>
  </w:style>
  <w:style w:type="character" w:customStyle="1" w:styleId="Bodytext1550">
    <w:name w:val="Body text (155)_"/>
    <w:basedOn w:val="DefaultParagraphFont"/>
    <w:locked/>
    <w:rsid w:val="00EA4A60"/>
  </w:style>
  <w:style w:type="character" w:customStyle="1" w:styleId="Bodytext1560">
    <w:name w:val="Body text (156)_"/>
    <w:basedOn w:val="DefaultParagraphFont"/>
    <w:locked/>
    <w:rsid w:val="00EA4A60"/>
  </w:style>
  <w:style w:type="character" w:customStyle="1" w:styleId="Bodytext600">
    <w:name w:val="Body text (60)_"/>
    <w:basedOn w:val="DefaultParagraphFont"/>
    <w:locked/>
    <w:rsid w:val="00EA4A60"/>
  </w:style>
  <w:style w:type="character" w:customStyle="1" w:styleId="Bodytext1580">
    <w:name w:val="Body text (158)_"/>
    <w:basedOn w:val="DefaultParagraphFont"/>
    <w:locked/>
    <w:rsid w:val="00EA4A60"/>
  </w:style>
  <w:style w:type="character" w:customStyle="1" w:styleId="Bodytext1590">
    <w:name w:val="Body text (159)_"/>
    <w:basedOn w:val="DefaultParagraphFont"/>
    <w:locked/>
    <w:rsid w:val="00EA4A60"/>
  </w:style>
  <w:style w:type="character" w:customStyle="1" w:styleId="Bodytext1600">
    <w:name w:val="Body text (160)_"/>
    <w:basedOn w:val="DefaultParagraphFont"/>
    <w:locked/>
    <w:rsid w:val="00EA4A60"/>
  </w:style>
  <w:style w:type="character" w:customStyle="1" w:styleId="Picturecaption40">
    <w:name w:val="Picture caption (4)_"/>
    <w:basedOn w:val="DefaultParagraphFont"/>
    <w:locked/>
    <w:rsid w:val="00EA4A60"/>
  </w:style>
  <w:style w:type="character" w:customStyle="1" w:styleId="Heading101">
    <w:name w:val="Heading #10_"/>
    <w:basedOn w:val="DefaultParagraphFont"/>
    <w:locked/>
    <w:rsid w:val="00EA4A60"/>
  </w:style>
  <w:style w:type="character" w:customStyle="1" w:styleId="Picturecaption30">
    <w:name w:val="Picture caption (3)_"/>
    <w:basedOn w:val="DefaultParagraphFont"/>
    <w:locked/>
    <w:rsid w:val="00EA4A60"/>
  </w:style>
  <w:style w:type="character" w:customStyle="1" w:styleId="Heading130">
    <w:name w:val="Heading #13_"/>
    <w:basedOn w:val="DefaultParagraphFont"/>
    <w:locked/>
    <w:rsid w:val="00EA4A60"/>
  </w:style>
  <w:style w:type="character" w:customStyle="1" w:styleId="Heading920">
    <w:name w:val="Heading #9 (2)_"/>
    <w:basedOn w:val="DefaultParagraphFont"/>
    <w:locked/>
    <w:rsid w:val="00EA4A60"/>
  </w:style>
  <w:style w:type="character" w:customStyle="1" w:styleId="Heading150">
    <w:name w:val="Heading #15_"/>
    <w:basedOn w:val="DefaultParagraphFont"/>
    <w:locked/>
    <w:rsid w:val="00EA4A60"/>
  </w:style>
  <w:style w:type="character" w:customStyle="1" w:styleId="Bodytext380">
    <w:name w:val="Body text (38)_"/>
    <w:basedOn w:val="DefaultParagraphFont"/>
    <w:locked/>
    <w:rsid w:val="00EA4A60"/>
  </w:style>
  <w:style w:type="character" w:customStyle="1" w:styleId="Heading170">
    <w:name w:val="Heading #17_"/>
    <w:basedOn w:val="DefaultParagraphFont"/>
    <w:locked/>
    <w:rsid w:val="00EA4A60"/>
  </w:style>
  <w:style w:type="character" w:customStyle="1" w:styleId="Bodytext97Exact">
    <w:name w:val="Body text (97) Exact"/>
    <w:basedOn w:val="DefaultParagraphFont"/>
    <w:locked/>
    <w:rsid w:val="00EA4A60"/>
  </w:style>
  <w:style w:type="character" w:customStyle="1" w:styleId="Bodytext420">
    <w:name w:val="Body text (42)_"/>
    <w:basedOn w:val="DefaultParagraphFont"/>
    <w:locked/>
    <w:rsid w:val="00EA4A60"/>
  </w:style>
  <w:style w:type="character" w:customStyle="1" w:styleId="Picturecaption90">
    <w:name w:val="Picture caption (9)_"/>
    <w:basedOn w:val="DefaultParagraphFont"/>
    <w:locked/>
    <w:rsid w:val="00EA4A60"/>
  </w:style>
  <w:style w:type="character" w:customStyle="1" w:styleId="Bodytext96Exact">
    <w:name w:val="Body text (96) Exact"/>
    <w:basedOn w:val="DefaultParagraphFont"/>
    <w:locked/>
    <w:rsid w:val="00EA4A60"/>
  </w:style>
  <w:style w:type="character" w:customStyle="1" w:styleId="Heading1420">
    <w:name w:val="Heading #14 (2)_"/>
    <w:basedOn w:val="DefaultParagraphFont"/>
    <w:locked/>
    <w:rsid w:val="00EA4A60"/>
  </w:style>
  <w:style w:type="character" w:customStyle="1" w:styleId="Picturecaption310">
    <w:name w:val="Picture caption (31)_"/>
    <w:basedOn w:val="DefaultParagraphFont"/>
    <w:locked/>
    <w:rsid w:val="00EA4A60"/>
  </w:style>
  <w:style w:type="character" w:customStyle="1" w:styleId="Picturecaption270">
    <w:name w:val="Picture caption (27)_"/>
    <w:basedOn w:val="DefaultParagraphFont"/>
    <w:locked/>
    <w:rsid w:val="00EA4A60"/>
  </w:style>
  <w:style w:type="character" w:customStyle="1" w:styleId="Bodytext43Exact">
    <w:name w:val="Body text (43) Exact"/>
    <w:basedOn w:val="DefaultParagraphFont"/>
    <w:locked/>
    <w:rsid w:val="00EA4A60"/>
  </w:style>
  <w:style w:type="character" w:customStyle="1" w:styleId="Bodytext1090">
    <w:name w:val="Body text (109)_"/>
    <w:basedOn w:val="DefaultParagraphFont"/>
    <w:locked/>
    <w:rsid w:val="00EA4A60"/>
  </w:style>
  <w:style w:type="character" w:customStyle="1" w:styleId="Bodytext1100">
    <w:name w:val="Body text (110)_"/>
    <w:basedOn w:val="DefaultParagraphFont"/>
    <w:locked/>
    <w:rsid w:val="00EA4A60"/>
  </w:style>
  <w:style w:type="character" w:customStyle="1" w:styleId="Bodytext1110">
    <w:name w:val="Body text (111)_"/>
    <w:basedOn w:val="DefaultParagraphFont"/>
    <w:locked/>
    <w:rsid w:val="00EA4A60"/>
  </w:style>
  <w:style w:type="character" w:customStyle="1" w:styleId="Tablecaption70">
    <w:name w:val="Table caption (7)_"/>
    <w:basedOn w:val="DefaultParagraphFont"/>
    <w:locked/>
    <w:rsid w:val="00EA4A60"/>
  </w:style>
  <w:style w:type="character" w:customStyle="1" w:styleId="Bodytext1120">
    <w:name w:val="Body text (112)_"/>
    <w:basedOn w:val="DefaultParagraphFont"/>
    <w:locked/>
    <w:rsid w:val="00EA4A60"/>
  </w:style>
  <w:style w:type="character" w:customStyle="1" w:styleId="Bodytext1130">
    <w:name w:val="Body text (113)_"/>
    <w:basedOn w:val="DefaultParagraphFont"/>
    <w:locked/>
    <w:rsid w:val="00EA4A60"/>
  </w:style>
  <w:style w:type="character" w:customStyle="1" w:styleId="Tableofcontents100">
    <w:name w:val="Table of contents (10)_"/>
    <w:basedOn w:val="DefaultParagraphFont"/>
    <w:locked/>
    <w:rsid w:val="00EA4A60"/>
  </w:style>
  <w:style w:type="character" w:customStyle="1" w:styleId="Tableofcontents120">
    <w:name w:val="Table of contents (12)_"/>
    <w:basedOn w:val="DefaultParagraphFont"/>
    <w:locked/>
    <w:rsid w:val="00EA4A60"/>
  </w:style>
  <w:style w:type="character" w:customStyle="1" w:styleId="Tableofcontents140">
    <w:name w:val="Table of contents (14)_"/>
    <w:basedOn w:val="DefaultParagraphFont"/>
    <w:locked/>
    <w:rsid w:val="00EA4A60"/>
  </w:style>
  <w:style w:type="character" w:customStyle="1" w:styleId="Heading1620">
    <w:name w:val="Heading #16 (2)_"/>
    <w:basedOn w:val="DefaultParagraphFont"/>
    <w:locked/>
    <w:rsid w:val="00EA4A60"/>
  </w:style>
  <w:style w:type="character" w:customStyle="1" w:styleId="StyleStyle4LatinTimesNewRomanAsianSimSunChar">
    <w:name w:val="Style Style4 + (Latin) Times New Roman (Asian) SimSun Char"/>
    <w:locked/>
    <w:rsid w:val="00EA4A60"/>
  </w:style>
  <w:style w:type="character" w:customStyle="1" w:styleId="StyleUnderlineCharLatinTimesNewRomanAsianSimSunChar">
    <w:name w:val="Style Underline Char + (Latin) Times New Roman (Asian) SimSun Char"/>
    <w:locked/>
    <w:rsid w:val="00EA4A60"/>
  </w:style>
  <w:style w:type="character" w:customStyle="1" w:styleId="StyleUnderlineCharLatinTimesNewRomanAsianSimSunBoldChar">
    <w:name w:val="Style Underline Char + (Latin) Times New Roman (Asian) SimSun Bold Char"/>
    <w:locked/>
    <w:rsid w:val="00EA4A60"/>
  </w:style>
  <w:style w:type="character" w:customStyle="1" w:styleId="StyleStyle1BoldChar">
    <w:name w:val="Style Style1 + Bold Char"/>
    <w:locked/>
    <w:rsid w:val="00EA4A60"/>
  </w:style>
  <w:style w:type="character" w:customStyle="1" w:styleId="StyleBoldandUnderlineChar11ptChar">
    <w:name w:val="Style Bold and Underline Char + 11 pt Char"/>
    <w:locked/>
    <w:rsid w:val="00EA4A60"/>
  </w:style>
  <w:style w:type="character" w:customStyle="1" w:styleId="StyleStyleStyle4LatinTimesNewRomanAsianSimSunBoldChar">
    <w:name w:val="Style Style Style4 + (Latin) Times New Roman (Asian) SimSun Bold + Char"/>
    <w:locked/>
    <w:rsid w:val="00EA4A60"/>
  </w:style>
  <w:style w:type="character" w:customStyle="1" w:styleId="StyleStyle4BoldChar">
    <w:name w:val="Style Style4 + Bold Char"/>
    <w:locked/>
    <w:rsid w:val="00EA4A60"/>
  </w:style>
  <w:style w:type="character" w:customStyle="1" w:styleId="StyleStyle411ptBorderSinglesolidlineAuto05ptLChar">
    <w:name w:val="Style Style4 + 11 pt Border: : (Single solid line Auto  0.5 pt L... Char"/>
    <w:locked/>
    <w:rsid w:val="00EA4A60"/>
  </w:style>
  <w:style w:type="character" w:customStyle="1" w:styleId="StyleStyle49ptBoldBorderSinglesolidlineAuto05Char">
    <w:name w:val="Style Style4 + 9 pt Bold Border: : (Single solid line Auto  0.5... Char"/>
    <w:locked/>
    <w:rsid w:val="00EA4A60"/>
  </w:style>
  <w:style w:type="character" w:customStyle="1" w:styleId="StyleStyle49ptBorderSinglesolidlineAuto05ptLiChar">
    <w:name w:val="Style Style4 + 9 pt Border: : (Single solid line Auto  0.5 pt Li... Char"/>
    <w:locked/>
    <w:rsid w:val="00EA4A60"/>
  </w:style>
  <w:style w:type="character" w:customStyle="1" w:styleId="UnderlineCharCharCharCharCharChar">
    <w:name w:val="Underline Char Char Char Char Char Char"/>
    <w:locked/>
    <w:rsid w:val="00EA4A60"/>
  </w:style>
  <w:style w:type="character" w:customStyle="1" w:styleId="TextsmallChar">
    <w:name w:val="Textsmall Char"/>
    <w:locked/>
    <w:rsid w:val="00EA4A60"/>
  </w:style>
  <w:style w:type="character" w:customStyle="1" w:styleId="BlockHeaderHiddenChar">
    <w:name w:val="Block Header Hidden Char"/>
    <w:basedOn w:val="DefaultParagraphFont"/>
    <w:locked/>
    <w:rsid w:val="00EA4A60"/>
  </w:style>
  <w:style w:type="character" w:customStyle="1" w:styleId="F7-SmallFont">
    <w:name w:val="F7 - Small Font"/>
    <w:rsid w:val="00EA4A60"/>
  </w:style>
  <w:style w:type="character" w:customStyle="1" w:styleId="StyleLatinGaramond9ptUnderline">
    <w:name w:val="Style (Latin) Garamond 9 pt Underline"/>
    <w:rsid w:val="00EA4A60"/>
  </w:style>
  <w:style w:type="character" w:customStyle="1" w:styleId="tkrname">
    <w:name w:val="tkrname"/>
    <w:basedOn w:val="DefaultParagraphFont"/>
    <w:rsid w:val="00EA4A60"/>
  </w:style>
  <w:style w:type="character" w:customStyle="1" w:styleId="tkrchange">
    <w:name w:val="tkrchange"/>
    <w:basedOn w:val="DefaultParagraphFont"/>
    <w:rsid w:val="00EA4A60"/>
  </w:style>
  <w:style w:type="character" w:customStyle="1" w:styleId="l9">
    <w:name w:val="l9"/>
    <w:basedOn w:val="DefaultParagraphFont"/>
    <w:rsid w:val="00EA4A60"/>
  </w:style>
  <w:style w:type="character" w:customStyle="1" w:styleId="l8">
    <w:name w:val="l8"/>
    <w:basedOn w:val="DefaultParagraphFont"/>
    <w:rsid w:val="00EA4A60"/>
  </w:style>
  <w:style w:type="character" w:customStyle="1" w:styleId="l6">
    <w:name w:val="l6"/>
    <w:basedOn w:val="DefaultParagraphFont"/>
    <w:rsid w:val="00EA4A60"/>
  </w:style>
  <w:style w:type="character" w:customStyle="1" w:styleId="l7">
    <w:name w:val="l7"/>
    <w:basedOn w:val="DefaultParagraphFont"/>
    <w:rsid w:val="00EA4A60"/>
  </w:style>
  <w:style w:type="character" w:customStyle="1" w:styleId="ellipsistext">
    <w:name w:val="ellipsis_text"/>
    <w:basedOn w:val="DefaultParagraphFont"/>
    <w:rsid w:val="00EA4A60"/>
  </w:style>
  <w:style w:type="character" w:customStyle="1" w:styleId="referencediv">
    <w:name w:val="referencediv"/>
    <w:basedOn w:val="DefaultParagraphFont"/>
    <w:rsid w:val="00EA4A60"/>
  </w:style>
  <w:style w:type="character" w:customStyle="1" w:styleId="A3">
    <w:name w:val="A3"/>
    <w:rsid w:val="00EA4A60"/>
  </w:style>
  <w:style w:type="character" w:customStyle="1" w:styleId="cite0">
    <w:name w:val="cite0"/>
    <w:rsid w:val="00EA4A60"/>
  </w:style>
  <w:style w:type="character" w:customStyle="1" w:styleId="hilite1">
    <w:name w:val="hilite1"/>
    <w:rsid w:val="00EA4A60"/>
  </w:style>
  <w:style w:type="character" w:customStyle="1" w:styleId="Style8pt1">
    <w:name w:val="Style 8 pt1"/>
    <w:basedOn w:val="DefaultParagraphFont"/>
    <w:rsid w:val="00EA4A60"/>
  </w:style>
  <w:style w:type="character" w:customStyle="1" w:styleId="qlabel">
    <w:name w:val="q_label"/>
    <w:rsid w:val="00EA4A60"/>
  </w:style>
  <w:style w:type="character" w:customStyle="1" w:styleId="alabel">
    <w:name w:val="a_label"/>
    <w:rsid w:val="00EA4A60"/>
  </w:style>
  <w:style w:type="character" w:customStyle="1" w:styleId="StyleStyle4CharTimesNewRoman11pt">
    <w:name w:val="Style Style4 Char + Times New Roman 11 pt"/>
    <w:rsid w:val="00EA4A60"/>
  </w:style>
  <w:style w:type="character" w:customStyle="1" w:styleId="Aunderline">
    <w:name w:val="Aunderline"/>
    <w:qFormat/>
    <w:rsid w:val="00EA4A60"/>
  </w:style>
  <w:style w:type="character" w:customStyle="1" w:styleId="desc">
    <w:name w:val="desc"/>
    <w:basedOn w:val="DefaultParagraphFont"/>
    <w:rsid w:val="00EA4A60"/>
  </w:style>
  <w:style w:type="character" w:customStyle="1" w:styleId="titleauthoretc">
    <w:name w:val="titleauthoretc"/>
    <w:rsid w:val="00EA4A60"/>
  </w:style>
  <w:style w:type="character" w:customStyle="1" w:styleId="in-top">
    <w:name w:val="in-top"/>
    <w:rsid w:val="00EA4A60"/>
  </w:style>
  <w:style w:type="character" w:customStyle="1" w:styleId="nukeled">
    <w:name w:val="nukeled"/>
    <w:rsid w:val="00EA4A60"/>
  </w:style>
  <w:style w:type="character" w:customStyle="1" w:styleId="contextlyrelated">
    <w:name w:val="contextly_related"/>
    <w:rsid w:val="00EA4A60"/>
  </w:style>
  <w:style w:type="character" w:customStyle="1" w:styleId="in-right">
    <w:name w:val="in-right"/>
    <w:rsid w:val="00EA4A60"/>
  </w:style>
  <w:style w:type="character" w:customStyle="1" w:styleId="adtext">
    <w:name w:val="ad_text"/>
    <w:rsid w:val="00EA4A60"/>
  </w:style>
  <w:style w:type="character" w:customStyle="1" w:styleId="linkrow">
    <w:name w:val="link_row"/>
    <w:rsid w:val="00EA4A60"/>
  </w:style>
  <w:style w:type="character" w:customStyle="1" w:styleId="revision-date">
    <w:name w:val="revision-date"/>
    <w:rsid w:val="00EA4A60"/>
  </w:style>
  <w:style w:type="character" w:customStyle="1" w:styleId="facebook-share">
    <w:name w:val="facebook-share"/>
    <w:rsid w:val="00EA4A60"/>
  </w:style>
  <w:style w:type="character" w:customStyle="1" w:styleId="facebook-share-label">
    <w:name w:val="facebook-share-label"/>
    <w:rsid w:val="00EA4A60"/>
  </w:style>
  <w:style w:type="character" w:customStyle="1" w:styleId="cap">
    <w:name w:val="cap"/>
    <w:rsid w:val="00EA4A60"/>
  </w:style>
  <w:style w:type="character" w:customStyle="1" w:styleId="share">
    <w:name w:val="share"/>
    <w:rsid w:val="00EA4A60"/>
  </w:style>
  <w:style w:type="character" w:customStyle="1" w:styleId="ata11y">
    <w:name w:val="at_a11y"/>
    <w:rsid w:val="00EA4A60"/>
  </w:style>
  <w:style w:type="character" w:customStyle="1" w:styleId="tpk">
    <w:name w:val="tpk"/>
    <w:rsid w:val="00EA4A60"/>
  </w:style>
  <w:style w:type="character" w:customStyle="1" w:styleId="A24">
    <w:name w:val="A24"/>
    <w:uiPriority w:val="99"/>
    <w:rsid w:val="00EA4A60"/>
  </w:style>
  <w:style w:type="character" w:customStyle="1" w:styleId="A25">
    <w:name w:val="A25"/>
    <w:uiPriority w:val="99"/>
    <w:rsid w:val="00EA4A60"/>
  </w:style>
  <w:style w:type="character" w:customStyle="1" w:styleId="Headerorfooter">
    <w:name w:val="Header or footer_"/>
    <w:basedOn w:val="DefaultParagraphFont"/>
    <w:rsid w:val="00EA4A60"/>
  </w:style>
  <w:style w:type="character" w:customStyle="1" w:styleId="Bodytext22">
    <w:name w:val="Body text (2)_"/>
    <w:basedOn w:val="DefaultParagraphFont"/>
    <w:rsid w:val="00EA4A60"/>
  </w:style>
  <w:style w:type="character" w:customStyle="1" w:styleId="Headerorfooter0">
    <w:name w:val="Header or footer"/>
    <w:basedOn w:val="Bodytext10"/>
    <w:rsid w:val="00EA4A60"/>
    <w:rPr>
      <w:shd w:val="clear" w:color="auto" w:fill="FFFFFF"/>
    </w:rPr>
  </w:style>
  <w:style w:type="character" w:customStyle="1" w:styleId="Bodytext30">
    <w:name w:val="Body text (3)_"/>
    <w:basedOn w:val="DefaultParagraphFont"/>
    <w:rsid w:val="00EA4A60"/>
  </w:style>
  <w:style w:type="character" w:customStyle="1" w:styleId="Bodytext31Exact">
    <w:name w:val="Body text (31) Exact"/>
    <w:basedOn w:val="DefaultParagraphFont"/>
    <w:rsid w:val="00EA4A60"/>
  </w:style>
  <w:style w:type="character" w:customStyle="1" w:styleId="Bodytext46">
    <w:name w:val="Body text (46)_"/>
    <w:basedOn w:val="DefaultParagraphFont"/>
    <w:rsid w:val="00EA4A60"/>
  </w:style>
  <w:style w:type="character" w:customStyle="1" w:styleId="Bodytext51">
    <w:name w:val="Body text (51)_"/>
    <w:basedOn w:val="DefaultParagraphFont"/>
    <w:rsid w:val="00EA4A60"/>
  </w:style>
  <w:style w:type="character" w:customStyle="1" w:styleId="Bodytext34">
    <w:name w:val="Body text (34)_"/>
    <w:basedOn w:val="DefaultParagraphFont"/>
    <w:rsid w:val="00EA4A60"/>
  </w:style>
  <w:style w:type="character" w:customStyle="1" w:styleId="Bodytext3Spacing0ptExact">
    <w:name w:val="Body text (3) + Spacing 0 pt Exact"/>
    <w:rsid w:val="00EA4A60"/>
  </w:style>
  <w:style w:type="character" w:customStyle="1" w:styleId="Bodytext82">
    <w:name w:val="Body text (82)_"/>
    <w:basedOn w:val="DefaultParagraphFont"/>
    <w:rsid w:val="00EA4A60"/>
  </w:style>
  <w:style w:type="character" w:customStyle="1" w:styleId="PicturecaptionSpacing0ptExact">
    <w:name w:val="Picture caption + Spacing 0 pt Exact"/>
    <w:basedOn w:val="DefaultParagraphFont"/>
    <w:rsid w:val="00EA4A60"/>
  </w:style>
  <w:style w:type="character" w:customStyle="1" w:styleId="Tableofcontents13">
    <w:name w:val="Table of contents (13)_"/>
    <w:basedOn w:val="DefaultParagraphFont"/>
    <w:rsid w:val="00EA4A60"/>
  </w:style>
  <w:style w:type="character" w:customStyle="1" w:styleId="Bodytext114">
    <w:name w:val="Body text (114)_"/>
    <w:basedOn w:val="DefaultParagraphFont"/>
    <w:rsid w:val="00EA4A60"/>
  </w:style>
  <w:style w:type="character" w:customStyle="1" w:styleId="Bodytext115">
    <w:name w:val="Body text (115)_"/>
    <w:basedOn w:val="DefaultParagraphFont"/>
    <w:rsid w:val="00EA4A60"/>
  </w:style>
  <w:style w:type="character" w:customStyle="1" w:styleId="BodyText40">
    <w:name w:val="Body Text4"/>
    <w:basedOn w:val="DefaultParagraphFont"/>
    <w:rsid w:val="00EA4A60"/>
  </w:style>
  <w:style w:type="character" w:customStyle="1" w:styleId="Bodytext820">
    <w:name w:val="Body text (82)"/>
    <w:rsid w:val="00EA4A60"/>
  </w:style>
  <w:style w:type="character" w:customStyle="1" w:styleId="Bodytext100">
    <w:name w:val="Body text (10)"/>
    <w:basedOn w:val="PicturecaptionSpacing0ptExact"/>
    <w:rsid w:val="00EA4A60"/>
  </w:style>
  <w:style w:type="character" w:customStyle="1" w:styleId="Bodytext82Spacing0ptExact">
    <w:name w:val="Body text (82) + Spacing 0 pt Exact"/>
    <w:basedOn w:val="Bodytext820"/>
    <w:rsid w:val="00EA4A60"/>
  </w:style>
  <w:style w:type="character" w:customStyle="1" w:styleId="Bodytext131Exact">
    <w:name w:val="Body text (131) Exact"/>
    <w:basedOn w:val="DefaultParagraphFont"/>
    <w:rsid w:val="00EA4A60"/>
  </w:style>
  <w:style w:type="character" w:customStyle="1" w:styleId="Picturecaption2Spacing0ptExact">
    <w:name w:val="Picture caption (2) + Spacing 0 pt Exact"/>
    <w:basedOn w:val="DefaultParagraphFont"/>
    <w:rsid w:val="00EA4A60"/>
  </w:style>
  <w:style w:type="character" w:customStyle="1" w:styleId="Bodytext114Exact">
    <w:name w:val="Body text (114) Exact"/>
    <w:basedOn w:val="Bodytext131Exact"/>
    <w:rsid w:val="00EA4A60"/>
  </w:style>
  <w:style w:type="character" w:customStyle="1" w:styleId="Bodytext340">
    <w:name w:val="Body text (34)"/>
    <w:basedOn w:val="BodyText40"/>
    <w:rsid w:val="00EA4A60"/>
  </w:style>
  <w:style w:type="character" w:customStyle="1" w:styleId="Bodytext1409pt">
    <w:name w:val="Body text (140) + 9 pt"/>
    <w:aliases w:val="Not Italic,Table of contents (12) + FrankRuehl,11 pt"/>
    <w:basedOn w:val="DefaultParagraphFont"/>
    <w:rsid w:val="00EA4A60"/>
  </w:style>
  <w:style w:type="character" w:customStyle="1" w:styleId="Bodytext510">
    <w:name w:val="Body text (51)"/>
    <w:basedOn w:val="Bodytext115"/>
    <w:rsid w:val="00EA4A60"/>
  </w:style>
  <w:style w:type="character" w:customStyle="1" w:styleId="Bodytext1140">
    <w:name w:val="Body text (114)"/>
    <w:basedOn w:val="Bodytext131Exact"/>
    <w:rsid w:val="00EA4A60"/>
  </w:style>
  <w:style w:type="character" w:customStyle="1" w:styleId="Tableofcontents130">
    <w:name w:val="Table of contents (13)"/>
    <w:basedOn w:val="Bodytext82Spacing0ptExact"/>
    <w:rsid w:val="00EA4A6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A4A60"/>
  </w:style>
  <w:style w:type="character" w:customStyle="1" w:styleId="Bodytext460">
    <w:name w:val="Body text (46)"/>
    <w:basedOn w:val="Bodytext114"/>
    <w:rsid w:val="00EA4A60"/>
  </w:style>
  <w:style w:type="character" w:customStyle="1" w:styleId="Bodytext46NotBold">
    <w:name w:val="Body text (46) + Not Bold"/>
    <w:basedOn w:val="Bodytext114"/>
    <w:rsid w:val="00EA4A60"/>
  </w:style>
  <w:style w:type="character" w:customStyle="1" w:styleId="Bodytext46SegoeUI">
    <w:name w:val="Body text (46) + Segoe UI"/>
    <w:basedOn w:val="Bodytext114"/>
    <w:rsid w:val="00EA4A60"/>
  </w:style>
  <w:style w:type="character" w:customStyle="1" w:styleId="Bodytext115Spacing0ptExact">
    <w:name w:val="Body text (115) + Spacing 0 pt Exact"/>
    <w:basedOn w:val="Picturecaption2Spacing0ptExact"/>
    <w:rsid w:val="00EA4A60"/>
  </w:style>
  <w:style w:type="character" w:customStyle="1" w:styleId="Picturecaption42SmallCaps">
    <w:name w:val="Picture caption (42) + Small Caps"/>
    <w:basedOn w:val="DefaultParagraphFont"/>
    <w:rsid w:val="00EA4A60"/>
  </w:style>
  <w:style w:type="character" w:customStyle="1" w:styleId="Bodytext155Exact">
    <w:name w:val="Body text (155) Exact"/>
    <w:basedOn w:val="DefaultParagraphFont"/>
    <w:rsid w:val="00EA4A60"/>
  </w:style>
  <w:style w:type="character" w:customStyle="1" w:styleId="Bodytext157">
    <w:name w:val="Body text (157)_"/>
    <w:basedOn w:val="DefaultParagraphFont"/>
    <w:rsid w:val="00EA4A60"/>
  </w:style>
  <w:style w:type="character" w:customStyle="1" w:styleId="Heading2213pt">
    <w:name w:val="Heading #22 + 13 pt"/>
    <w:basedOn w:val="DefaultParagraphFont"/>
    <w:rsid w:val="00EA4A60"/>
  </w:style>
  <w:style w:type="character" w:customStyle="1" w:styleId="Heading22125pt">
    <w:name w:val="Heading #22 + 12.5 pt"/>
    <w:basedOn w:val="DefaultParagraphFont"/>
    <w:rsid w:val="00EA4A60"/>
  </w:style>
  <w:style w:type="character" w:customStyle="1" w:styleId="Bodytext300">
    <w:name w:val="Body text (30)_"/>
    <w:basedOn w:val="DefaultParagraphFont"/>
    <w:rsid w:val="00EA4A60"/>
  </w:style>
  <w:style w:type="character" w:customStyle="1" w:styleId="Bodytext39">
    <w:name w:val="Body text (39)_"/>
    <w:basedOn w:val="DefaultParagraphFont"/>
    <w:rsid w:val="00EA4A60"/>
  </w:style>
  <w:style w:type="character" w:customStyle="1" w:styleId="Bodytext159Exact">
    <w:name w:val="Body text (159) Exact"/>
    <w:basedOn w:val="DefaultParagraphFont"/>
    <w:rsid w:val="00EA4A60"/>
  </w:style>
  <w:style w:type="character" w:customStyle="1" w:styleId="Bodytext60Spacing0pt">
    <w:name w:val="Body text (60) + Spacing 0 pt"/>
    <w:basedOn w:val="DefaultParagraphFont"/>
    <w:rsid w:val="00EA4A60"/>
  </w:style>
  <w:style w:type="character" w:customStyle="1" w:styleId="Bodytext3Spacing-1pt">
    <w:name w:val="Body text (3) + Spacing -1 pt"/>
    <w:basedOn w:val="Bodytext3Spacing0ptExact"/>
    <w:rsid w:val="00EA4A60"/>
  </w:style>
  <w:style w:type="character" w:customStyle="1" w:styleId="Bodytext3TimesNewRoman">
    <w:name w:val="Body text (3) + Times New Roman"/>
    <w:aliases w:val="11.5 pt"/>
    <w:basedOn w:val="Bodytext3Spacing0ptExact"/>
    <w:rsid w:val="00EA4A60"/>
  </w:style>
  <w:style w:type="character" w:customStyle="1" w:styleId="BodytextExact">
    <w:name w:val="Body text Exact"/>
    <w:basedOn w:val="DefaultParagraphFont"/>
    <w:rsid w:val="00EA4A60"/>
  </w:style>
  <w:style w:type="character" w:customStyle="1" w:styleId="Heading13Italic">
    <w:name w:val="Heading #13 + Italic"/>
    <w:basedOn w:val="DefaultParagraphFont"/>
    <w:rsid w:val="00EA4A60"/>
  </w:style>
  <w:style w:type="character" w:customStyle="1" w:styleId="Heading92Spacing2pt">
    <w:name w:val="Heading #9 (2) + Spacing 2 pt"/>
    <w:basedOn w:val="DefaultParagraphFont"/>
    <w:rsid w:val="00EA4A60"/>
  </w:style>
  <w:style w:type="character" w:customStyle="1" w:styleId="Bodytext38Spacing0pt">
    <w:name w:val="Body text (38) + Spacing 0 pt"/>
    <w:basedOn w:val="DefaultParagraphFont"/>
    <w:rsid w:val="00EA4A60"/>
  </w:style>
  <w:style w:type="character" w:customStyle="1" w:styleId="Bodytext42Spacing-1pt">
    <w:name w:val="Body text (42) + Spacing -1 pt"/>
    <w:basedOn w:val="DefaultParagraphFont"/>
    <w:rsid w:val="00EA4A60"/>
  </w:style>
  <w:style w:type="character" w:customStyle="1" w:styleId="Bodytext35">
    <w:name w:val="Body text (35)_"/>
    <w:basedOn w:val="DefaultParagraphFont"/>
    <w:rsid w:val="00EA4A60"/>
  </w:style>
  <w:style w:type="character" w:customStyle="1" w:styleId="Picturecaption19">
    <w:name w:val="Picture caption (19)_"/>
    <w:basedOn w:val="DefaultParagraphFont"/>
    <w:rsid w:val="00EA4A60"/>
  </w:style>
  <w:style w:type="character" w:customStyle="1" w:styleId="Picturecaption9Exact">
    <w:name w:val="Picture caption (9) Exact"/>
    <w:basedOn w:val="DefaultParagraphFont"/>
    <w:rsid w:val="00EA4A60"/>
  </w:style>
  <w:style w:type="character" w:customStyle="1" w:styleId="Bodytext87">
    <w:name w:val="Body text (87)_"/>
    <w:basedOn w:val="DefaultParagraphFont"/>
    <w:rsid w:val="00EA4A60"/>
  </w:style>
  <w:style w:type="character" w:customStyle="1" w:styleId="Bodytext6">
    <w:name w:val="Body text (6)_"/>
    <w:basedOn w:val="DefaultParagraphFont"/>
    <w:rsid w:val="00EA4A60"/>
  </w:style>
  <w:style w:type="character" w:customStyle="1" w:styleId="Heading142SmallCaps">
    <w:name w:val="Heading #14 (2) + Small Caps"/>
    <w:basedOn w:val="DefaultParagraphFont"/>
    <w:rsid w:val="00EA4A60"/>
  </w:style>
  <w:style w:type="character" w:customStyle="1" w:styleId="Picturecaption27Spacing0pt">
    <w:name w:val="Picture caption (27) + Spacing 0 pt"/>
    <w:basedOn w:val="DefaultParagraphFont"/>
    <w:rsid w:val="00EA4A60"/>
  </w:style>
  <w:style w:type="character" w:customStyle="1" w:styleId="Bodytext43Spacing0ptExact">
    <w:name w:val="Body text (43) + Spacing 0 pt Exact"/>
    <w:basedOn w:val="DefaultParagraphFont"/>
    <w:rsid w:val="00EA4A60"/>
  </w:style>
  <w:style w:type="character" w:customStyle="1" w:styleId="Bodytext870">
    <w:name w:val="Body text (87)"/>
    <w:basedOn w:val="DefaultParagraphFont"/>
    <w:rsid w:val="00EA4A60"/>
  </w:style>
  <w:style w:type="character" w:customStyle="1" w:styleId="BodytextSegoeUI">
    <w:name w:val="Body text + Segoe UI"/>
    <w:aliases w:val="21.5 pt"/>
    <w:basedOn w:val="DefaultParagraphFont"/>
    <w:rsid w:val="00EA4A60"/>
  </w:style>
  <w:style w:type="character" w:customStyle="1" w:styleId="Bodytext68">
    <w:name w:val="Body text (68)_"/>
    <w:basedOn w:val="DefaultParagraphFont"/>
    <w:rsid w:val="00EA4A60"/>
  </w:style>
  <w:style w:type="character" w:customStyle="1" w:styleId="Bodytext112SmallCaps">
    <w:name w:val="Body text (112) + Small Caps"/>
    <w:basedOn w:val="DefaultParagraphFont"/>
    <w:rsid w:val="00EA4A60"/>
  </w:style>
  <w:style w:type="character" w:customStyle="1" w:styleId="Tableofcontents11">
    <w:name w:val="Table of contents (11)_"/>
    <w:basedOn w:val="DefaultParagraphFont"/>
    <w:rsid w:val="00EA4A60"/>
  </w:style>
  <w:style w:type="character" w:customStyle="1" w:styleId="Tableofcontents15">
    <w:name w:val="Table of contents (15)_"/>
    <w:basedOn w:val="DefaultParagraphFont"/>
    <w:rsid w:val="00EA4A60"/>
  </w:style>
  <w:style w:type="character" w:customStyle="1" w:styleId="Heading162SmallCaps">
    <w:name w:val="Heading #16 (2) + Small Caps"/>
    <w:basedOn w:val="DefaultParagraphFont"/>
    <w:rsid w:val="00EA4A60"/>
  </w:style>
  <w:style w:type="character" w:customStyle="1" w:styleId="ft6">
    <w:name w:val="ft6"/>
    <w:basedOn w:val="DefaultParagraphFont"/>
    <w:rsid w:val="00EA4A60"/>
  </w:style>
  <w:style w:type="character" w:customStyle="1" w:styleId="amp">
    <w:name w:val="amp"/>
    <w:basedOn w:val="DefaultParagraphFont"/>
    <w:rsid w:val="00EA4A60"/>
  </w:style>
  <w:style w:type="character" w:customStyle="1" w:styleId="article-quote-right">
    <w:name w:val="article-quote-right"/>
    <w:basedOn w:val="DefaultParagraphFont"/>
    <w:rsid w:val="00EA4A60"/>
  </w:style>
  <w:style w:type="character" w:customStyle="1" w:styleId="StyleBox12ptBold">
    <w:name w:val="Style Box + 12 pt Bold"/>
    <w:basedOn w:val="DefaultParagraphFont"/>
    <w:rsid w:val="00EA4A60"/>
  </w:style>
  <w:style w:type="character" w:customStyle="1" w:styleId="StyleBox12pt">
    <w:name w:val="Style Box + 12 pt"/>
    <w:basedOn w:val="DefaultParagraphFont"/>
    <w:rsid w:val="00EA4A60"/>
  </w:style>
  <w:style w:type="character" w:customStyle="1" w:styleId="BoldandUnderlineCharCharCharChar">
    <w:name w:val="Bold and Underline Char Char Char Char"/>
    <w:rsid w:val="00EA4A60"/>
  </w:style>
  <w:style w:type="character" w:customStyle="1" w:styleId="BoldandUnderlineCharChar">
    <w:name w:val="Bold and Underline Char Char"/>
    <w:rsid w:val="00EA4A60"/>
  </w:style>
  <w:style w:type="character" w:customStyle="1" w:styleId="commentstext">
    <w:name w:val="commentstext"/>
    <w:rsid w:val="00EA4A60"/>
  </w:style>
  <w:style w:type="character" w:customStyle="1" w:styleId="dd">
    <w:name w:val="dd"/>
    <w:rsid w:val="00EA4A60"/>
  </w:style>
  <w:style w:type="character" w:customStyle="1" w:styleId="underLight">
    <w:name w:val="underLight"/>
    <w:uiPriority w:val="1"/>
    <w:qFormat/>
    <w:rsid w:val="00EA4A60"/>
  </w:style>
  <w:style w:type="character" w:customStyle="1" w:styleId="author-rss">
    <w:name w:val="author-rss"/>
    <w:rsid w:val="00EA4A60"/>
  </w:style>
  <w:style w:type="character" w:customStyle="1" w:styleId="at">
    <w:name w:val="at"/>
    <w:basedOn w:val="DefaultParagraphFont"/>
    <w:rsid w:val="00EA4A60"/>
  </w:style>
  <w:style w:type="character" w:customStyle="1" w:styleId="source">
    <w:name w:val="source"/>
    <w:rsid w:val="00EA4A60"/>
  </w:style>
  <w:style w:type="character" w:customStyle="1" w:styleId="bioline">
    <w:name w:val="bioline"/>
    <w:rsid w:val="00EA4A60"/>
  </w:style>
  <w:style w:type="character" w:customStyle="1" w:styleId="wikicreatelink">
    <w:name w:val="wikicreatelink"/>
    <w:basedOn w:val="DefaultParagraphFont"/>
    <w:rsid w:val="00EA4A60"/>
  </w:style>
  <w:style w:type="character" w:customStyle="1" w:styleId="facebook-share-count">
    <w:name w:val="facebook-share-count"/>
    <w:basedOn w:val="DefaultParagraphFont"/>
    <w:rsid w:val="00EA4A60"/>
  </w:style>
  <w:style w:type="character" w:customStyle="1" w:styleId="tickerwrap">
    <w:name w:val="ticker_wrap"/>
    <w:basedOn w:val="DefaultParagraphFont"/>
    <w:rsid w:val="00EA4A60"/>
  </w:style>
  <w:style w:type="character" w:customStyle="1" w:styleId="smallcaps0">
    <w:name w:val="small_caps"/>
    <w:basedOn w:val="DefaultParagraphFont"/>
    <w:rsid w:val="00EA4A60"/>
  </w:style>
  <w:style w:type="character" w:customStyle="1" w:styleId="bodycopy">
    <w:name w:val="bodycopy"/>
    <w:basedOn w:val="DefaultParagraphFont"/>
    <w:rsid w:val="00EA4A6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EA4A60"/>
  </w:style>
  <w:style w:type="character" w:customStyle="1" w:styleId="StyleGaramondText1">
    <w:name w:val="Style Garamond Text 1"/>
    <w:basedOn w:val="DefaultParagraphFont"/>
    <w:rsid w:val="00EA4A60"/>
  </w:style>
  <w:style w:type="character" w:customStyle="1" w:styleId="StyleGaramondText1Underline">
    <w:name w:val="Style Garamond Text 1 Underline"/>
    <w:basedOn w:val="DefaultParagraphFont"/>
    <w:rsid w:val="00EA4A60"/>
  </w:style>
  <w:style w:type="character" w:customStyle="1" w:styleId="StyleBoldUnderlineBorderSinglesolidlineAuto05pt">
    <w:name w:val="Style Bold Underline Border: : (Single solid line Auto  0.5 pt ..."/>
    <w:basedOn w:val="DefaultParagraphFont"/>
    <w:rsid w:val="00EA4A60"/>
  </w:style>
  <w:style w:type="character" w:customStyle="1" w:styleId="StyleStyleBoldUnderlineUnderlineIntenseEmphasisIntenseEmpha">
    <w:name w:val="Style Style Bold UnderlineUnderlineIntense EmphasisIntense Empha..."/>
    <w:basedOn w:val="DefaultParagraphFont"/>
    <w:rsid w:val="00EA4A60"/>
  </w:style>
  <w:style w:type="character" w:customStyle="1" w:styleId="Style7ptBold">
    <w:name w:val="Style 7 pt Bold"/>
    <w:basedOn w:val="DefaultParagraphFont"/>
    <w:rsid w:val="00EA4A60"/>
  </w:style>
  <w:style w:type="character" w:customStyle="1" w:styleId="cardunderlineChar">
    <w:name w:val="card underline Char"/>
    <w:locked/>
    <w:rsid w:val="00EA4A60"/>
  </w:style>
  <w:style w:type="character" w:customStyle="1" w:styleId="StyleHeading4UnderlinedsmalltextGaramondChar">
    <w:name w:val="Style Heading 4Underlinedsmall text + Garamond Char"/>
    <w:locked/>
    <w:rsid w:val="00EA4A60"/>
  </w:style>
  <w:style w:type="character" w:customStyle="1" w:styleId="Style2Char0">
    <w:name w:val="Style 2 Char"/>
    <w:locked/>
    <w:rsid w:val="00EA4A60"/>
  </w:style>
  <w:style w:type="character" w:customStyle="1" w:styleId="GAUnderlineChar">
    <w:name w:val="GA Underline Char"/>
    <w:locked/>
    <w:rsid w:val="00EA4A60"/>
  </w:style>
  <w:style w:type="character" w:customStyle="1" w:styleId="textsmallChar0">
    <w:name w:val="textsmall Char"/>
    <w:locked/>
    <w:rsid w:val="00EA4A60"/>
  </w:style>
  <w:style w:type="character" w:customStyle="1" w:styleId="cardtextChar3">
    <w:name w:val="cardtext Char"/>
    <w:locked/>
    <w:rsid w:val="00EA4A60"/>
  </w:style>
  <w:style w:type="character" w:customStyle="1" w:styleId="StyleHeading2TagHEADING2TagCite11ptChar">
    <w:name w:val="Style Heading 2TagHEADING 2Tag&amp;Cite + 11 pt Char"/>
    <w:locked/>
    <w:rsid w:val="00EA4A60"/>
  </w:style>
  <w:style w:type="character" w:customStyle="1" w:styleId="CiteCorrectedChar">
    <w:name w:val="Cite Corrected Char"/>
    <w:locked/>
    <w:rsid w:val="00EA4A60"/>
  </w:style>
  <w:style w:type="character" w:customStyle="1" w:styleId="ReallySamllTextChar">
    <w:name w:val="ReallySamllText Char"/>
    <w:locked/>
    <w:rsid w:val="00EA4A60"/>
  </w:style>
  <w:style w:type="character" w:customStyle="1" w:styleId="NormalUnderlineChar1">
    <w:name w:val="Normal Underline Char1"/>
    <w:locked/>
    <w:rsid w:val="00EA4A60"/>
  </w:style>
  <w:style w:type="character" w:customStyle="1" w:styleId="ImportantTextChar">
    <w:name w:val="Important Text Char"/>
    <w:locked/>
    <w:rsid w:val="00EA4A60"/>
  </w:style>
  <w:style w:type="character" w:customStyle="1" w:styleId="StyleBodyText11ptBlackUnderlineChar">
    <w:name w:val="Style Body Text + 11 pt Black Underline Char"/>
    <w:locked/>
    <w:rsid w:val="00EA4A60"/>
  </w:style>
  <w:style w:type="character" w:customStyle="1" w:styleId="StyleBodyText11ptBoldBlackChar">
    <w:name w:val="Style Body Text + 11 pt Bold Black Char"/>
    <w:locked/>
    <w:rsid w:val="00EA4A60"/>
  </w:style>
  <w:style w:type="character" w:customStyle="1" w:styleId="StyletinyBoldChar">
    <w:name w:val="Style tiny + Bold Char"/>
    <w:locked/>
    <w:rsid w:val="00EA4A60"/>
  </w:style>
  <w:style w:type="character" w:customStyle="1" w:styleId="Heading5SizeDownChar">
    <w:name w:val="Heading 5 Size Down Char"/>
    <w:locked/>
    <w:rsid w:val="00EA4A60"/>
  </w:style>
  <w:style w:type="character" w:customStyle="1" w:styleId="Normal2BoldChar">
    <w:name w:val="Normal2 + Bold Char"/>
    <w:locked/>
    <w:rsid w:val="00EA4A60"/>
  </w:style>
  <w:style w:type="character" w:customStyle="1" w:styleId="ListContentsChar">
    <w:name w:val="List Contents Char"/>
    <w:locked/>
    <w:rsid w:val="00EA4A60"/>
  </w:style>
  <w:style w:type="character" w:customStyle="1" w:styleId="StyleListContents11ptCustomColorRGB353132UnderlineChar">
    <w:name w:val="Style List Contents + 11 pt Custom Color(RGB(353132)) Underline Char"/>
    <w:locked/>
    <w:rsid w:val="00EA4A60"/>
  </w:style>
  <w:style w:type="character" w:customStyle="1" w:styleId="StyleCards12ptThickunderlineChar2">
    <w:name w:val="Style Cards + 12 pt Thick underline Char2"/>
    <w:locked/>
    <w:rsid w:val="00EA4A60"/>
  </w:style>
  <w:style w:type="character" w:customStyle="1" w:styleId="UnimportantCharChar">
    <w:name w:val="Unimportant Char Char"/>
    <w:locked/>
    <w:rsid w:val="00EA4A60"/>
  </w:style>
  <w:style w:type="character" w:customStyle="1" w:styleId="UnunderlinedChar">
    <w:name w:val="Ununderlined Char"/>
    <w:locked/>
    <w:rsid w:val="00EA4A60"/>
  </w:style>
  <w:style w:type="character" w:customStyle="1" w:styleId="textunderlineChar0">
    <w:name w:val="text underline Char"/>
    <w:locked/>
    <w:rsid w:val="00EA4A60"/>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EA4A60"/>
  </w:style>
  <w:style w:type="character" w:customStyle="1" w:styleId="Cardnon-underlinedChar">
    <w:name w:val="Card non-underlined Char"/>
    <w:locked/>
    <w:rsid w:val="00EA4A60"/>
  </w:style>
  <w:style w:type="character" w:customStyle="1" w:styleId="Card-UnderlineChar">
    <w:name w:val="Card-Underline Char"/>
    <w:locked/>
    <w:rsid w:val="00EA4A60"/>
  </w:style>
  <w:style w:type="character" w:customStyle="1" w:styleId="CircleChar">
    <w:name w:val="Circle Char"/>
    <w:locked/>
    <w:rsid w:val="00EA4A60"/>
  </w:style>
  <w:style w:type="character" w:customStyle="1" w:styleId="citeunreadChar">
    <w:name w:val="cite unread Char"/>
    <w:locked/>
    <w:rsid w:val="00EA4A60"/>
  </w:style>
  <w:style w:type="character" w:customStyle="1" w:styleId="readCharChar">
    <w:name w:val="read Char Char"/>
    <w:locked/>
    <w:rsid w:val="00EA4A60"/>
  </w:style>
  <w:style w:type="character" w:customStyle="1" w:styleId="StyleStyle16ptChar">
    <w:name w:val="Style Style1 + 6 pt Char"/>
    <w:locked/>
    <w:rsid w:val="00EA4A60"/>
  </w:style>
  <w:style w:type="character" w:customStyle="1" w:styleId="tagChar2">
    <w:name w:val="tag Char2"/>
    <w:qFormat/>
    <w:rsid w:val="00EA4A60"/>
  </w:style>
  <w:style w:type="character" w:customStyle="1" w:styleId="cardchar00">
    <w:name w:val="cardchar0"/>
    <w:basedOn w:val="DefaultParagraphFont"/>
    <w:rsid w:val="00EA4A60"/>
  </w:style>
  <w:style w:type="character" w:customStyle="1" w:styleId="UnderlineNon-bold">
    <w:name w:val="Underline Non - bold"/>
    <w:rsid w:val="00EA4A60"/>
  </w:style>
  <w:style w:type="character" w:customStyle="1" w:styleId="UnderlineBold0">
    <w:name w:val="Underline Bold"/>
    <w:uiPriority w:val="6"/>
    <w:qFormat/>
    <w:rsid w:val="00EA4A60"/>
  </w:style>
  <w:style w:type="character" w:customStyle="1" w:styleId="Heading5Char2">
    <w:name w:val="Heading 5 Char2"/>
    <w:rsid w:val="00EA4A60"/>
  </w:style>
  <w:style w:type="character" w:customStyle="1" w:styleId="underlinechar5">
    <w:name w:val="underlinechar"/>
    <w:rsid w:val="00EA4A60"/>
  </w:style>
  <w:style w:type="character" w:customStyle="1" w:styleId="authordate2">
    <w:name w:val="authordate"/>
    <w:rsid w:val="00EA4A60"/>
  </w:style>
  <w:style w:type="character" w:customStyle="1" w:styleId="underline4">
    <w:name w:val="%underline"/>
    <w:qFormat/>
    <w:rsid w:val="00EA4A60"/>
  </w:style>
  <w:style w:type="character" w:customStyle="1" w:styleId="AUNDERLINE0">
    <w:name w:val="AUNDERLINE"/>
    <w:qFormat/>
    <w:rsid w:val="00EA4A60"/>
  </w:style>
  <w:style w:type="character" w:customStyle="1" w:styleId="slug-doi">
    <w:name w:val="slug-doi"/>
    <w:basedOn w:val="DefaultParagraphFont"/>
    <w:rsid w:val="00EA4A60"/>
  </w:style>
  <w:style w:type="character" w:customStyle="1" w:styleId="af">
    <w:name w:val="af"/>
    <w:basedOn w:val="DefaultParagraphFont"/>
    <w:rsid w:val="00EA4A60"/>
  </w:style>
  <w:style w:type="character" w:customStyle="1" w:styleId="ab">
    <w:name w:val="ab"/>
    <w:basedOn w:val="DefaultParagraphFont"/>
    <w:rsid w:val="00EA4A60"/>
  </w:style>
  <w:style w:type="character" w:customStyle="1" w:styleId="em">
    <w:name w:val="em"/>
    <w:basedOn w:val="DefaultParagraphFont"/>
    <w:rsid w:val="00EA4A60"/>
  </w:style>
  <w:style w:type="character" w:customStyle="1" w:styleId="au">
    <w:name w:val="au"/>
    <w:basedOn w:val="DefaultParagraphFont"/>
    <w:rsid w:val="00EA4A60"/>
  </w:style>
  <w:style w:type="character" w:customStyle="1" w:styleId="ti">
    <w:name w:val="ti"/>
    <w:basedOn w:val="DefaultParagraphFont"/>
    <w:rsid w:val="00EA4A60"/>
  </w:style>
  <w:style w:type="character" w:customStyle="1" w:styleId="subheadblue">
    <w:name w:val="subhead_blue"/>
    <w:basedOn w:val="DefaultParagraphFont"/>
    <w:rsid w:val="00EA4A60"/>
  </w:style>
  <w:style w:type="character" w:customStyle="1" w:styleId="affiliation">
    <w:name w:val="affiliation"/>
    <w:basedOn w:val="DefaultParagraphFont"/>
    <w:rsid w:val="00EA4A60"/>
  </w:style>
  <w:style w:type="character" w:customStyle="1" w:styleId="slug-doi-wrapper">
    <w:name w:val="slug-doi-wrapper"/>
    <w:basedOn w:val="DefaultParagraphFont"/>
    <w:rsid w:val="00EA4A60"/>
  </w:style>
  <w:style w:type="character" w:customStyle="1" w:styleId="slug-metadata-noteahead-of-print">
    <w:name w:val="slug-metadata-note ahead-of-print"/>
    <w:basedOn w:val="DefaultParagraphFont"/>
    <w:rsid w:val="00EA4A60"/>
  </w:style>
  <w:style w:type="character" w:customStyle="1" w:styleId="slug-ahead-of-print-date">
    <w:name w:val="slug-ahead-of-print-date"/>
    <w:basedOn w:val="DefaultParagraphFont"/>
    <w:rsid w:val="00EA4A60"/>
  </w:style>
  <w:style w:type="character" w:customStyle="1" w:styleId="medium-bold">
    <w:name w:val="medium-bold"/>
    <w:basedOn w:val="DefaultParagraphFont"/>
    <w:rsid w:val="00EA4A60"/>
  </w:style>
  <w:style w:type="character" w:customStyle="1" w:styleId="updated-short-citation">
    <w:name w:val="updated-short-citation"/>
    <w:basedOn w:val="DefaultParagraphFont"/>
    <w:rsid w:val="00EA4A60"/>
  </w:style>
  <w:style w:type="character" w:customStyle="1" w:styleId="TagCharChar1">
    <w:name w:val="Tag Char Char1"/>
    <w:rsid w:val="00EA4A60"/>
  </w:style>
  <w:style w:type="character" w:customStyle="1" w:styleId="berief">
    <w:name w:val="berief"/>
    <w:rsid w:val="00EA4A60"/>
  </w:style>
  <w:style w:type="character" w:customStyle="1" w:styleId="Brief-Smalltext">
    <w:name w:val="Brief - Small text"/>
    <w:rsid w:val="00EA4A60"/>
  </w:style>
  <w:style w:type="character" w:customStyle="1" w:styleId="F8-UnderlineBold">
    <w:name w:val="F8 - Underline/Bold"/>
    <w:rsid w:val="00EA4A60"/>
  </w:style>
  <w:style w:type="character" w:customStyle="1" w:styleId="Brief-Bold">
    <w:name w:val="Brief - Bold"/>
    <w:rsid w:val="00EA4A60"/>
  </w:style>
  <w:style w:type="character" w:customStyle="1" w:styleId="Card-Underline0">
    <w:name w:val="Card - Underline"/>
    <w:rsid w:val="00EA4A60"/>
  </w:style>
  <w:style w:type="character" w:customStyle="1" w:styleId="beriefunderline">
    <w:name w:val="berief = underline"/>
    <w:rsid w:val="00EA4A60"/>
  </w:style>
  <w:style w:type="character" w:customStyle="1" w:styleId="BoldText10pt">
    <w:name w:val="Bold Text 10 pt"/>
    <w:rsid w:val="00EA4A60"/>
  </w:style>
  <w:style w:type="character" w:customStyle="1" w:styleId="eoeaheader">
    <w:name w:val="eoea_header"/>
    <w:basedOn w:val="DefaultParagraphFont"/>
    <w:rsid w:val="00EA4A60"/>
  </w:style>
  <w:style w:type="character" w:customStyle="1" w:styleId="SC4208902">
    <w:name w:val="SC.4.208902"/>
    <w:rsid w:val="00EA4A60"/>
  </w:style>
  <w:style w:type="character" w:customStyle="1" w:styleId="SC4208915">
    <w:name w:val="SC.4.208915"/>
    <w:rsid w:val="00EA4A60"/>
  </w:style>
  <w:style w:type="character" w:customStyle="1" w:styleId="SC273764">
    <w:name w:val="SC.2.73764"/>
    <w:rsid w:val="00EA4A60"/>
  </w:style>
  <w:style w:type="character" w:customStyle="1" w:styleId="SC273779">
    <w:name w:val="SC.2.73779"/>
    <w:rsid w:val="00EA4A60"/>
  </w:style>
  <w:style w:type="character" w:customStyle="1" w:styleId="SC273763">
    <w:name w:val="SC.2.73763"/>
    <w:rsid w:val="00EA4A60"/>
  </w:style>
  <w:style w:type="character" w:customStyle="1" w:styleId="SC4208910">
    <w:name w:val="SC.4.208910"/>
    <w:rsid w:val="00EA4A60"/>
  </w:style>
  <w:style w:type="character" w:customStyle="1" w:styleId="SC4208911">
    <w:name w:val="SC.4.208911"/>
    <w:rsid w:val="00EA4A60"/>
  </w:style>
  <w:style w:type="character" w:customStyle="1" w:styleId="articlesubtitle">
    <w:name w:val="article_sub_title"/>
    <w:basedOn w:val="DefaultParagraphFont"/>
    <w:rsid w:val="00EA4A60"/>
  </w:style>
  <w:style w:type="character" w:customStyle="1" w:styleId="newsdate2">
    <w:name w:val="news_date2"/>
    <w:basedOn w:val="DefaultParagraphFont"/>
    <w:rsid w:val="00EA4A60"/>
  </w:style>
  <w:style w:type="character" w:customStyle="1" w:styleId="readarticleheader">
    <w:name w:val="readarticleheader"/>
    <w:basedOn w:val="DefaultParagraphFont"/>
    <w:rsid w:val="00EA4A60"/>
  </w:style>
  <w:style w:type="character" w:customStyle="1" w:styleId="char">
    <w:name w:val="char"/>
    <w:basedOn w:val="DefaultParagraphFont"/>
    <w:rsid w:val="00EA4A60"/>
  </w:style>
  <w:style w:type="character" w:customStyle="1" w:styleId="hdr">
    <w:name w:val="hdr"/>
    <w:basedOn w:val="DefaultParagraphFont"/>
    <w:rsid w:val="00EA4A60"/>
  </w:style>
  <w:style w:type="character" w:customStyle="1" w:styleId="bolding1">
    <w:name w:val="bolding1"/>
    <w:rsid w:val="00EA4A60"/>
  </w:style>
  <w:style w:type="character" w:customStyle="1" w:styleId="bookoptions1">
    <w:name w:val="book_options1"/>
    <w:rsid w:val="00EA4A60"/>
  </w:style>
  <w:style w:type="character" w:customStyle="1" w:styleId="descriptionblock">
    <w:name w:val="description block"/>
    <w:basedOn w:val="DefaultParagraphFont"/>
    <w:rsid w:val="00EA4A60"/>
  </w:style>
  <w:style w:type="character" w:customStyle="1" w:styleId="detailsboxblock">
    <w:name w:val="detailsbox block"/>
    <w:basedOn w:val="DefaultParagraphFont"/>
    <w:rsid w:val="00EA4A60"/>
  </w:style>
  <w:style w:type="character" w:customStyle="1" w:styleId="CardTextUnderlinedChar">
    <w:name w:val="Card Text Underlined Char"/>
    <w:rsid w:val="00EA4A60"/>
  </w:style>
  <w:style w:type="character" w:customStyle="1" w:styleId="cardtextsmallChar">
    <w:name w:val="card text small Char"/>
    <w:rsid w:val="00EA4A60"/>
  </w:style>
  <w:style w:type="character" w:customStyle="1" w:styleId="countrytitle1">
    <w:name w:val="countrytitle1"/>
    <w:rsid w:val="00EA4A60"/>
  </w:style>
  <w:style w:type="character" w:customStyle="1" w:styleId="storyheader1">
    <w:name w:val="storyheader1"/>
    <w:rsid w:val="00EA4A60"/>
  </w:style>
  <w:style w:type="character" w:customStyle="1" w:styleId="cardunderlinedChar1">
    <w:name w:val="card underlined Char"/>
    <w:rsid w:val="00EA4A60"/>
  </w:style>
  <w:style w:type="character" w:customStyle="1" w:styleId="article1">
    <w:name w:val="article1"/>
    <w:rsid w:val="00EA4A60"/>
  </w:style>
  <w:style w:type="character" w:customStyle="1" w:styleId="story-posted-date1">
    <w:name w:val="story-posted-date1"/>
    <w:rsid w:val="00EA4A60"/>
  </w:style>
  <w:style w:type="character" w:customStyle="1" w:styleId="Heading2CharCharCharCharCharCharCharCharCharCharCharCharCharChar">
    <w:name w:val="Heading 2 Char Char Char Char Char Char Char Char Char Char Char Char Char Char"/>
    <w:rsid w:val="00EA4A60"/>
  </w:style>
  <w:style w:type="character" w:customStyle="1" w:styleId="citation10">
    <w:name w:val="citation1"/>
    <w:rsid w:val="00EA4A60"/>
  </w:style>
  <w:style w:type="character" w:customStyle="1" w:styleId="hithighlite">
    <w:name w:val="hithighlite"/>
    <w:basedOn w:val="DefaultParagraphFont"/>
    <w:rsid w:val="00EA4A60"/>
  </w:style>
  <w:style w:type="character" w:customStyle="1" w:styleId="articlecontent">
    <w:name w:val="articlecontent"/>
    <w:basedOn w:val="DefaultParagraphFont"/>
    <w:rsid w:val="00EA4A60"/>
  </w:style>
  <w:style w:type="character" w:customStyle="1" w:styleId="fource1">
    <w:name w:val="fource1"/>
    <w:rsid w:val="00EA4A60"/>
  </w:style>
  <w:style w:type="character" w:customStyle="1" w:styleId="ds">
    <w:name w:val="ds"/>
    <w:basedOn w:val="DefaultParagraphFont"/>
    <w:rsid w:val="00EA4A60"/>
  </w:style>
  <w:style w:type="character" w:customStyle="1" w:styleId="MicroTextChar1">
    <w:name w:val="MicroText Char1"/>
    <w:rsid w:val="00EA4A60"/>
  </w:style>
  <w:style w:type="character" w:customStyle="1" w:styleId="DefaultPara">
    <w:name w:val="Default Para"/>
    <w:rsid w:val="00EA4A60"/>
  </w:style>
  <w:style w:type="character" w:customStyle="1" w:styleId="SYSHYPERTEXT">
    <w:name w:val="SYS_HYPERTEXT"/>
    <w:rsid w:val="00EA4A60"/>
  </w:style>
  <w:style w:type="character" w:customStyle="1" w:styleId="BlockHeading1Char">
    <w:name w:val="Block Heading 1 Char"/>
    <w:rsid w:val="00EA4A60"/>
  </w:style>
  <w:style w:type="character" w:customStyle="1" w:styleId="StyleTagTimesNewRomanChar">
    <w:name w:val="Style Tag + Times New Roman Char"/>
    <w:rsid w:val="00EA4A6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A4A60"/>
  </w:style>
  <w:style w:type="character" w:customStyle="1" w:styleId="StyleArialNarrow12ptBold">
    <w:name w:val="Style Arial Narrow 12 pt Bold"/>
    <w:rsid w:val="00EA4A60"/>
  </w:style>
  <w:style w:type="character" w:customStyle="1" w:styleId="UnderlinedCharChar1">
    <w:name w:val="Underlined Char Char1"/>
    <w:rsid w:val="00EA4A60"/>
  </w:style>
  <w:style w:type="character" w:customStyle="1" w:styleId="Heading2CharChar2">
    <w:name w:val="Heading 2 Char Char2"/>
    <w:rsid w:val="00EA4A60"/>
  </w:style>
  <w:style w:type="character" w:customStyle="1" w:styleId="doctitle">
    <w:name w:val="doctitle"/>
    <w:rsid w:val="00EA4A60"/>
  </w:style>
  <w:style w:type="character" w:customStyle="1" w:styleId="cardtext-underlined0">
    <w:name w:val="card text- underlined"/>
    <w:rsid w:val="00EA4A60"/>
  </w:style>
  <w:style w:type="character" w:customStyle="1" w:styleId="Style8ptChar">
    <w:name w:val="Style 8 pt Char"/>
    <w:rsid w:val="00EA4A60"/>
  </w:style>
  <w:style w:type="character" w:customStyle="1" w:styleId="message-item">
    <w:name w:val="message-item"/>
    <w:rsid w:val="00EA4A60"/>
  </w:style>
  <w:style w:type="character" w:customStyle="1" w:styleId="A00">
    <w:name w:val="A0"/>
    <w:rsid w:val="00EA4A60"/>
  </w:style>
  <w:style w:type="character" w:customStyle="1" w:styleId="datestamp">
    <w:name w:val="datestamp"/>
    <w:rsid w:val="00EA4A60"/>
  </w:style>
  <w:style w:type="character" w:customStyle="1" w:styleId="i">
    <w:name w:val="i"/>
    <w:rsid w:val="00EA4A60"/>
  </w:style>
  <w:style w:type="character" w:customStyle="1" w:styleId="name">
    <w:name w:val="name"/>
    <w:rsid w:val="00EA4A60"/>
  </w:style>
  <w:style w:type="character" w:customStyle="1" w:styleId="forenames">
    <w:name w:val="forenames"/>
    <w:rsid w:val="00EA4A60"/>
  </w:style>
  <w:style w:type="character" w:customStyle="1" w:styleId="surname">
    <w:name w:val="surname"/>
    <w:rsid w:val="00EA4A60"/>
  </w:style>
  <w:style w:type="character" w:customStyle="1" w:styleId="sifr-alternate">
    <w:name w:val="sifr-alternate"/>
    <w:rsid w:val="00EA4A60"/>
  </w:style>
  <w:style w:type="character" w:customStyle="1" w:styleId="medium-font">
    <w:name w:val="medium-font"/>
    <w:rsid w:val="00EA4A60"/>
  </w:style>
  <w:style w:type="character" w:customStyle="1" w:styleId="title-link-wrapper">
    <w:name w:val="title-link-wrapper"/>
    <w:rsid w:val="00EA4A60"/>
  </w:style>
  <w:style w:type="character" w:customStyle="1" w:styleId="A7">
    <w:name w:val="A7"/>
    <w:rsid w:val="00EA4A60"/>
  </w:style>
  <w:style w:type="character" w:customStyle="1" w:styleId="refpreview">
    <w:name w:val="refpreview"/>
    <w:rsid w:val="00EA4A60"/>
  </w:style>
  <w:style w:type="character" w:customStyle="1" w:styleId="loose1">
    <w:name w:val="loose1"/>
    <w:rsid w:val="00EA4A60"/>
  </w:style>
  <w:style w:type="character" w:customStyle="1" w:styleId="email">
    <w:name w:val="email"/>
    <w:rsid w:val="00EA4A60"/>
  </w:style>
  <w:style w:type="character" w:customStyle="1" w:styleId="gsa">
    <w:name w:val="gs_a"/>
    <w:rsid w:val="00EA4A60"/>
  </w:style>
  <w:style w:type="character" w:customStyle="1" w:styleId="mainarttitle">
    <w:name w:val="mainarttitle"/>
    <w:rsid w:val="00EA4A60"/>
  </w:style>
  <w:style w:type="character" w:customStyle="1" w:styleId="mainartauthor">
    <w:name w:val="mainartauthor"/>
    <w:rsid w:val="00EA4A60"/>
  </w:style>
  <w:style w:type="character" w:customStyle="1" w:styleId="mainartdate">
    <w:name w:val="mainartdate"/>
    <w:rsid w:val="00EA4A60"/>
  </w:style>
  <w:style w:type="character" w:customStyle="1" w:styleId="gsggs">
    <w:name w:val="gs_ggs"/>
    <w:rsid w:val="00EA4A60"/>
  </w:style>
  <w:style w:type="character" w:customStyle="1" w:styleId="ahead">
    <w:name w:val="a_head"/>
    <w:rsid w:val="00EA4A60"/>
  </w:style>
  <w:style w:type="character" w:customStyle="1" w:styleId="footnote1">
    <w:name w:val="footnote"/>
    <w:rsid w:val="00EA4A60"/>
  </w:style>
  <w:style w:type="character" w:customStyle="1" w:styleId="docbody">
    <w:name w:val="docbody"/>
    <w:rsid w:val="00EA4A60"/>
  </w:style>
  <w:style w:type="character" w:customStyle="1" w:styleId="superscript">
    <w:name w:val="superscript"/>
    <w:rsid w:val="00EA4A60"/>
  </w:style>
  <w:style w:type="character" w:customStyle="1" w:styleId="bwxsm">
    <w:name w:val="b w xsm"/>
    <w:rsid w:val="00EA4A60"/>
  </w:style>
  <w:style w:type="character" w:customStyle="1" w:styleId="fstd">
    <w:name w:val="f std"/>
    <w:rsid w:val="00EA4A60"/>
  </w:style>
  <w:style w:type="character" w:customStyle="1" w:styleId="gl">
    <w:name w:val="gl"/>
    <w:rsid w:val="00EA4A60"/>
  </w:style>
  <w:style w:type="character" w:customStyle="1" w:styleId="bio1">
    <w:name w:val="bio1"/>
    <w:rsid w:val="00EA4A60"/>
  </w:style>
  <w:style w:type="character" w:customStyle="1" w:styleId="BoldChar">
    <w:name w:val="Bold Char"/>
    <w:rsid w:val="00EA4A60"/>
  </w:style>
  <w:style w:type="character" w:customStyle="1" w:styleId="cardCharCharCharCharCharChar">
    <w:name w:val="card Char Char Char Char Char Char"/>
    <w:rsid w:val="00EA4A60"/>
  </w:style>
  <w:style w:type="character" w:customStyle="1" w:styleId="Style24ptBoldUnderlineCenteredCharChar">
    <w:name w:val="Style 24 pt Bold Underline Centered Char Char"/>
    <w:rsid w:val="00EA4A60"/>
  </w:style>
  <w:style w:type="character" w:customStyle="1" w:styleId="TagCiteCharChar0">
    <w:name w:val="Tag / Cite Char Char"/>
    <w:rsid w:val="00EA4A60"/>
  </w:style>
  <w:style w:type="character" w:customStyle="1" w:styleId="drop">
    <w:name w:val="drop"/>
    <w:basedOn w:val="DefaultParagraphFont"/>
    <w:rsid w:val="00EA4A60"/>
  </w:style>
  <w:style w:type="character" w:customStyle="1" w:styleId="CardTextChar10">
    <w:name w:val="Card Text Char1"/>
    <w:rsid w:val="00EA4A60"/>
  </w:style>
  <w:style w:type="character" w:customStyle="1" w:styleId="CardTextUnderlinedCharChar">
    <w:name w:val="Card Text Underlined Char Char"/>
    <w:rsid w:val="00EA4A60"/>
  </w:style>
  <w:style w:type="character" w:customStyle="1" w:styleId="CardTagCharCharChar">
    <w:name w:val="Card Tag Char Char Char"/>
    <w:rsid w:val="00EA4A60"/>
  </w:style>
  <w:style w:type="character" w:customStyle="1" w:styleId="mainbody">
    <w:name w:val="mainbody"/>
    <w:basedOn w:val="DefaultParagraphFont"/>
    <w:rsid w:val="00EA4A60"/>
  </w:style>
  <w:style w:type="character" w:customStyle="1" w:styleId="UnderlineStyleChar2">
    <w:name w:val="Underline Style Char2"/>
    <w:rsid w:val="00EA4A60"/>
  </w:style>
  <w:style w:type="character" w:customStyle="1" w:styleId="t13">
    <w:name w:val="t13"/>
    <w:basedOn w:val="DefaultParagraphFont"/>
    <w:rsid w:val="00EA4A60"/>
  </w:style>
  <w:style w:type="character" w:customStyle="1" w:styleId="SmallFont7pt">
    <w:name w:val="Small Font (7 pt)"/>
    <w:qFormat/>
    <w:rsid w:val="00EA4A60"/>
  </w:style>
  <w:style w:type="character" w:customStyle="1" w:styleId="timestamp">
    <w:name w:val="timestamp"/>
    <w:basedOn w:val="DefaultParagraphFont"/>
    <w:rsid w:val="00EA4A60"/>
  </w:style>
  <w:style w:type="character" w:customStyle="1" w:styleId="CharChar17">
    <w:name w:val="Char Char17"/>
    <w:locked/>
    <w:rsid w:val="00EA4A60"/>
  </w:style>
  <w:style w:type="character" w:customStyle="1" w:styleId="ilspan">
    <w:name w:val="il_span"/>
    <w:basedOn w:val="DefaultParagraphFont"/>
    <w:rsid w:val="00EA4A60"/>
  </w:style>
  <w:style w:type="character" w:customStyle="1" w:styleId="leftidx1">
    <w:name w:val="leftidx1"/>
    <w:rsid w:val="00EA4A60"/>
  </w:style>
  <w:style w:type="character" w:customStyle="1" w:styleId="blue1">
    <w:name w:val="blue1"/>
    <w:rsid w:val="00EA4A60"/>
  </w:style>
  <w:style w:type="character" w:customStyle="1" w:styleId="author-link1">
    <w:name w:val="author-link1"/>
    <w:rsid w:val="00EA4A60"/>
  </w:style>
  <w:style w:type="character" w:customStyle="1" w:styleId="black1">
    <w:name w:val="black1"/>
    <w:rsid w:val="00EA4A60"/>
  </w:style>
  <w:style w:type="character" w:customStyle="1" w:styleId="StyleunderlinedCharBold">
    <w:name w:val="Style underlined Char + Bold"/>
    <w:rsid w:val="00EA4A60"/>
  </w:style>
  <w:style w:type="character" w:customStyle="1" w:styleId="CardUnderline0">
    <w:name w:val="Card Underline"/>
    <w:rsid w:val="00EA4A60"/>
  </w:style>
  <w:style w:type="character" w:customStyle="1" w:styleId="lingoregion">
    <w:name w:val="lingo_region"/>
    <w:basedOn w:val="DefaultParagraphFont"/>
    <w:rsid w:val="00EA4A60"/>
  </w:style>
  <w:style w:type="character" w:customStyle="1" w:styleId="cite1">
    <w:name w:val="%cite"/>
    <w:rsid w:val="00EA4A60"/>
  </w:style>
  <w:style w:type="character" w:customStyle="1" w:styleId="Emphasis21">
    <w:name w:val="%Emphasis2"/>
    <w:rsid w:val="00EA4A60"/>
  </w:style>
  <w:style w:type="character" w:customStyle="1" w:styleId="bodycontentlink">
    <w:name w:val="bodycontentlink"/>
    <w:basedOn w:val="DefaultParagraphFont"/>
    <w:rsid w:val="00EA4A60"/>
  </w:style>
  <w:style w:type="character" w:customStyle="1" w:styleId="AAAcite">
    <w:name w:val="AAAcite"/>
    <w:rsid w:val="00EA4A60"/>
  </w:style>
  <w:style w:type="character" w:customStyle="1" w:styleId="tmplheaderlink">
    <w:name w:val="tmplheaderlink"/>
    <w:rsid w:val="00EA4A60"/>
  </w:style>
  <w:style w:type="character" w:customStyle="1" w:styleId="SubtleEmphasis1">
    <w:name w:val="Subtle Emphasis1"/>
    <w:uiPriority w:val="19"/>
    <w:qFormat/>
    <w:rsid w:val="00EA4A60"/>
  </w:style>
  <w:style w:type="character" w:customStyle="1" w:styleId="FontStyle505">
    <w:name w:val="Font Style505"/>
    <w:basedOn w:val="DefaultParagraphFont"/>
    <w:uiPriority w:val="99"/>
    <w:rsid w:val="00EA4A60"/>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EA4A60"/>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EA4A60"/>
    <w:rPr>
      <w:b w:val="0"/>
      <w:bCs w:val="0"/>
      <w:sz w:val="24"/>
      <w:u w:val="single"/>
      <w:bdr w:val="none" w:sz="0" w:space="0" w:color="auto" w:frame="1"/>
    </w:rPr>
  </w:style>
  <w:style w:type="character" w:customStyle="1" w:styleId="Bodytext116">
    <w:name w:val="Body text (11)"/>
    <w:rsid w:val="00EA4A6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EA4A60"/>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EA4A60"/>
  </w:style>
  <w:style w:type="character" w:customStyle="1" w:styleId="StyleStyleBoldUnderlineUnderlineapple-style-span6ptBoldK">
    <w:name w:val="Style Style Bold UnderlineUnderlineapple-style-span + 6 ptBoldK..."/>
    <w:basedOn w:val="DefaultParagraphFont"/>
    <w:rsid w:val="00EA4A60"/>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EA4A60"/>
    <w:rPr>
      <w:u w:val="single"/>
      <w:bdr w:val="none" w:sz="0" w:space="0" w:color="auto" w:frame="1"/>
    </w:rPr>
  </w:style>
  <w:style w:type="character" w:customStyle="1" w:styleId="ColorfulGrid-Accent1Char">
    <w:name w:val="Colorful Grid - Accent 1 Char"/>
    <w:aliases w:val="quote Char"/>
    <w:uiPriority w:val="29"/>
    <w:locked/>
    <w:rsid w:val="00EA4A6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EA4A60"/>
    <w:rPr>
      <w:rFonts w:ascii="Verdana" w:hAnsi="Verdana" w:hint="default"/>
      <w:sz w:val="21"/>
      <w:szCs w:val="21"/>
      <w:u w:val="thick"/>
      <w:lang w:val="en-US" w:eastAsia="en-US" w:bidi="ar-SA"/>
    </w:rPr>
  </w:style>
  <w:style w:type="character" w:customStyle="1" w:styleId="role">
    <w:name w:val="role"/>
    <w:rsid w:val="00EA4A60"/>
  </w:style>
  <w:style w:type="character" w:customStyle="1" w:styleId="pagination0">
    <w:name w:val="pagination"/>
    <w:basedOn w:val="DefaultParagraphFont"/>
    <w:rsid w:val="00EA4A60"/>
  </w:style>
  <w:style w:type="character" w:customStyle="1" w:styleId="doi">
    <w:name w:val="doi"/>
    <w:basedOn w:val="DefaultParagraphFont"/>
    <w:rsid w:val="00EA4A60"/>
  </w:style>
  <w:style w:type="character" w:customStyle="1" w:styleId="bodycontents">
    <w:name w:val="bodycontents"/>
    <w:basedOn w:val="DefaultParagraphFont"/>
    <w:rsid w:val="00EA4A60"/>
  </w:style>
  <w:style w:type="character" w:customStyle="1" w:styleId="comma">
    <w:name w:val="comma"/>
    <w:basedOn w:val="DefaultParagraphFont"/>
    <w:rsid w:val="00EA4A60"/>
  </w:style>
  <w:style w:type="character" w:customStyle="1" w:styleId="pad5right">
    <w:name w:val="pad5right"/>
    <w:basedOn w:val="DefaultParagraphFont"/>
    <w:rsid w:val="00EA4A60"/>
  </w:style>
  <w:style w:type="character" w:customStyle="1" w:styleId="pnumber">
    <w:name w:val="pnumber"/>
    <w:rsid w:val="00EA4A60"/>
  </w:style>
  <w:style w:type="character" w:customStyle="1" w:styleId="ital">
    <w:name w:val="ital"/>
    <w:rsid w:val="00EA4A60"/>
  </w:style>
  <w:style w:type="character" w:customStyle="1" w:styleId="orgdiv">
    <w:name w:val="orgdiv"/>
    <w:rsid w:val="00EA4A60"/>
  </w:style>
  <w:style w:type="character" w:customStyle="1" w:styleId="orgname">
    <w:name w:val="orgname"/>
    <w:rsid w:val="00EA4A60"/>
  </w:style>
  <w:style w:type="character" w:customStyle="1" w:styleId="city">
    <w:name w:val="city"/>
    <w:rsid w:val="00EA4A60"/>
  </w:style>
  <w:style w:type="character" w:customStyle="1" w:styleId="state">
    <w:name w:val="state"/>
    <w:rsid w:val="00EA4A60"/>
  </w:style>
  <w:style w:type="character" w:customStyle="1" w:styleId="country">
    <w:name w:val="country"/>
    <w:rsid w:val="00EA4A60"/>
  </w:style>
  <w:style w:type="character" w:customStyle="1" w:styleId="readChar">
    <w:name w:val="read Char"/>
    <w:rsid w:val="00EA4A60"/>
    <w:rPr>
      <w:szCs w:val="22"/>
      <w:u w:val="single"/>
      <w:lang w:val="en-US" w:eastAsia="en-US" w:bidi="ar-SA"/>
    </w:rPr>
  </w:style>
  <w:style w:type="character" w:customStyle="1" w:styleId="divider">
    <w:name w:val="divider"/>
    <w:basedOn w:val="DefaultParagraphFont"/>
    <w:rsid w:val="00EA4A60"/>
  </w:style>
  <w:style w:type="character" w:customStyle="1" w:styleId="blogdate">
    <w:name w:val="blogdate"/>
    <w:basedOn w:val="DefaultParagraphFont"/>
    <w:rsid w:val="00EA4A60"/>
  </w:style>
  <w:style w:type="character" w:customStyle="1" w:styleId="ticker">
    <w:name w:val="ticker"/>
    <w:basedOn w:val="DefaultParagraphFont"/>
    <w:rsid w:val="00EA4A60"/>
  </w:style>
  <w:style w:type="character" w:customStyle="1" w:styleId="posted">
    <w:name w:val="posted"/>
    <w:basedOn w:val="DefaultParagraphFont"/>
    <w:rsid w:val="00EA4A60"/>
  </w:style>
  <w:style w:type="character" w:customStyle="1" w:styleId="time">
    <w:name w:val="time"/>
    <w:basedOn w:val="DefaultParagraphFont"/>
    <w:rsid w:val="00EA4A60"/>
  </w:style>
  <w:style w:type="character" w:customStyle="1" w:styleId="dot">
    <w:name w:val="dot"/>
    <w:basedOn w:val="DefaultParagraphFont"/>
    <w:rsid w:val="00EA4A60"/>
  </w:style>
  <w:style w:type="character" w:customStyle="1" w:styleId="hn-date">
    <w:name w:val="hn-date"/>
    <w:basedOn w:val="DefaultParagraphFont"/>
    <w:rsid w:val="00EA4A60"/>
  </w:style>
  <w:style w:type="character" w:customStyle="1" w:styleId="location">
    <w:name w:val="location"/>
    <w:basedOn w:val="DefaultParagraphFont"/>
    <w:rsid w:val="00EA4A60"/>
  </w:style>
  <w:style w:type="character" w:customStyle="1" w:styleId="dropcap-letter">
    <w:name w:val="dropcap-letter"/>
    <w:basedOn w:val="DefaultParagraphFont"/>
    <w:rsid w:val="00EA4A60"/>
  </w:style>
  <w:style w:type="character" w:customStyle="1" w:styleId="offscreen">
    <w:name w:val="offscreen"/>
    <w:basedOn w:val="DefaultParagraphFont"/>
    <w:rsid w:val="00EA4A60"/>
  </w:style>
  <w:style w:type="character" w:customStyle="1" w:styleId="linked-in">
    <w:name w:val="linked-in"/>
    <w:basedOn w:val="DefaultParagraphFont"/>
    <w:rsid w:val="00EA4A60"/>
  </w:style>
  <w:style w:type="character" w:customStyle="1" w:styleId="divs">
    <w:name w:val="divs"/>
    <w:basedOn w:val="DefaultParagraphFont"/>
    <w:rsid w:val="00EA4A60"/>
  </w:style>
  <w:style w:type="character" w:customStyle="1" w:styleId="CardUnderlineChar0">
    <w:name w:val="Card Underline Char"/>
    <w:locked/>
    <w:rsid w:val="00EA4A60"/>
    <w:rPr>
      <w:szCs w:val="24"/>
      <w:u w:val="single"/>
    </w:rPr>
  </w:style>
  <w:style w:type="character" w:customStyle="1" w:styleId="h4">
    <w:name w:val="h4"/>
    <w:rsid w:val="00EA4A60"/>
  </w:style>
  <w:style w:type="character" w:customStyle="1" w:styleId="Date2">
    <w:name w:val="Date2"/>
    <w:rsid w:val="00EA4A60"/>
  </w:style>
  <w:style w:type="character" w:customStyle="1" w:styleId="entry-title">
    <w:name w:val="entry-title"/>
    <w:basedOn w:val="DefaultParagraphFont"/>
    <w:rsid w:val="00EA4A60"/>
  </w:style>
  <w:style w:type="character" w:customStyle="1" w:styleId="postheader">
    <w:name w:val="postheader"/>
    <w:basedOn w:val="DefaultParagraphFont"/>
    <w:rsid w:val="00EA4A60"/>
  </w:style>
  <w:style w:type="character" w:customStyle="1" w:styleId="StyleLatinBaskervilleUnderline">
    <w:name w:val="Style (Latin) Baskerville Underline"/>
    <w:rsid w:val="00EA4A60"/>
    <w:rPr>
      <w:rFonts w:ascii="Baskerville" w:hAnsi="Baskerville" w:hint="default"/>
      <w:sz w:val="26"/>
      <w:u w:val="single"/>
    </w:rPr>
  </w:style>
  <w:style w:type="character" w:customStyle="1" w:styleId="StyleStyleUnderline411pt">
    <w:name w:val="Style Style Underline4 + 11 pt"/>
    <w:basedOn w:val="DefaultParagraphFont"/>
    <w:rsid w:val="00EA4A60"/>
    <w:rPr>
      <w:sz w:val="20"/>
      <w:u w:val="single"/>
    </w:rPr>
  </w:style>
  <w:style w:type="character" w:customStyle="1" w:styleId="StyleStyleUnderline411ptBold">
    <w:name w:val="Style Style Underline4 + 11 pt Bold"/>
    <w:basedOn w:val="DefaultParagraphFont"/>
    <w:rsid w:val="00EA4A60"/>
    <w:rPr>
      <w:b/>
      <w:bCs/>
      <w:sz w:val="20"/>
      <w:u w:val="single"/>
    </w:rPr>
  </w:style>
  <w:style w:type="character" w:customStyle="1" w:styleId="StyleStyleUnderline311pt">
    <w:name w:val="Style Style Underline3 + 11 pt"/>
    <w:basedOn w:val="DefaultParagraphFont"/>
    <w:rsid w:val="00EA4A60"/>
    <w:rPr>
      <w:sz w:val="20"/>
      <w:u w:val="single"/>
    </w:rPr>
  </w:style>
  <w:style w:type="character" w:customStyle="1" w:styleId="StyleStyleUnderline311ptBold">
    <w:name w:val="Style Style Underline3 + 11 pt Bold"/>
    <w:basedOn w:val="DefaultParagraphFont"/>
    <w:rsid w:val="00EA4A60"/>
    <w:rPr>
      <w:b/>
      <w:bCs/>
      <w:sz w:val="20"/>
      <w:u w:val="single"/>
    </w:rPr>
  </w:style>
  <w:style w:type="character" w:customStyle="1" w:styleId="dropcap1">
    <w:name w:val="dropcap1"/>
    <w:rsid w:val="00EA4A60"/>
  </w:style>
  <w:style w:type="character" w:customStyle="1" w:styleId="HighlightedUnderlineEmphasis">
    <w:name w:val="Highlighted Underline Emphasis"/>
    <w:rsid w:val="00EA4A60"/>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EA4A60"/>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EA4A60"/>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EA4A60"/>
    <w:rPr>
      <w:rFonts w:ascii="Georgia" w:hAnsi="Georgia" w:hint="default"/>
      <w:u w:val="single"/>
    </w:rPr>
  </w:style>
  <w:style w:type="character" w:customStyle="1" w:styleId="StyleGeorgia12ptThickunderline">
    <w:name w:val="Style Georgia 12 pt Thick underline"/>
    <w:basedOn w:val="DefaultParagraphFont"/>
    <w:rsid w:val="00EA4A60"/>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EA4A60"/>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EA4A60"/>
    <w:rPr>
      <w:b w:val="0"/>
      <w:bCs w:val="0"/>
      <w:sz w:val="22"/>
      <w:u w:val="single"/>
      <w:bdr w:val="none" w:sz="0" w:space="0" w:color="auto" w:frame="1"/>
    </w:rPr>
  </w:style>
  <w:style w:type="character" w:customStyle="1" w:styleId="maintitle">
    <w:name w:val="maintitle"/>
    <w:basedOn w:val="DefaultParagraphFont"/>
    <w:rsid w:val="00EA4A60"/>
  </w:style>
  <w:style w:type="character" w:customStyle="1" w:styleId="cit-title">
    <w:name w:val="cit-title"/>
    <w:basedOn w:val="DefaultParagraphFont"/>
    <w:rsid w:val="00EA4A60"/>
  </w:style>
  <w:style w:type="character" w:customStyle="1" w:styleId="volume">
    <w:name w:val="volume"/>
    <w:basedOn w:val="DefaultParagraphFont"/>
    <w:rsid w:val="00EA4A60"/>
  </w:style>
  <w:style w:type="character" w:customStyle="1" w:styleId="z3988">
    <w:name w:val="z3988"/>
    <w:basedOn w:val="DefaultParagraphFont"/>
    <w:rsid w:val="00EA4A60"/>
  </w:style>
  <w:style w:type="character" w:customStyle="1" w:styleId="freeaccess">
    <w:name w:val="freeaccess"/>
    <w:basedOn w:val="DefaultParagraphFont"/>
    <w:rsid w:val="00EA4A60"/>
  </w:style>
  <w:style w:type="character" w:customStyle="1" w:styleId="person-name">
    <w:name w:val="person-name"/>
    <w:basedOn w:val="DefaultParagraphFont"/>
    <w:rsid w:val="00EA4A60"/>
  </w:style>
  <w:style w:type="character" w:customStyle="1" w:styleId="articoloinside">
    <w:name w:val="articolo_inside"/>
    <w:rsid w:val="00EA4A60"/>
  </w:style>
  <w:style w:type="character" w:customStyle="1" w:styleId="job">
    <w:name w:val="job"/>
    <w:basedOn w:val="DefaultParagraphFont"/>
    <w:rsid w:val="00EA4A60"/>
  </w:style>
  <w:style w:type="character" w:customStyle="1" w:styleId="company">
    <w:name w:val="company"/>
    <w:basedOn w:val="DefaultParagraphFont"/>
    <w:rsid w:val="00EA4A60"/>
  </w:style>
  <w:style w:type="character" w:customStyle="1" w:styleId="publisher">
    <w:name w:val="publisher"/>
    <w:basedOn w:val="DefaultParagraphFont"/>
    <w:rsid w:val="00EA4A60"/>
  </w:style>
  <w:style w:type="character" w:customStyle="1" w:styleId="pubyear">
    <w:name w:val="pubyear"/>
    <w:basedOn w:val="DefaultParagraphFont"/>
    <w:rsid w:val="00EA4A60"/>
  </w:style>
  <w:style w:type="character" w:customStyle="1" w:styleId="pubcity">
    <w:name w:val="pubcity"/>
    <w:basedOn w:val="DefaultParagraphFont"/>
    <w:rsid w:val="00EA4A60"/>
  </w:style>
  <w:style w:type="character" w:customStyle="1" w:styleId="ecdate">
    <w:name w:val="ec_date"/>
    <w:basedOn w:val="DefaultParagraphFont"/>
    <w:rsid w:val="00EA4A60"/>
    <w:rPr>
      <w:rFonts w:ascii="Verdana" w:hAnsi="Verdana" w:hint="default"/>
      <w:sz w:val="20"/>
      <w:szCs w:val="20"/>
      <w:shd w:val="clear" w:color="auto" w:fill="FFFFFF"/>
    </w:rPr>
  </w:style>
  <w:style w:type="character" w:customStyle="1" w:styleId="articletext0">
    <w:name w:val="article_text"/>
    <w:basedOn w:val="DefaultParagraphFont"/>
    <w:rsid w:val="00EA4A60"/>
  </w:style>
  <w:style w:type="character" w:customStyle="1" w:styleId="hittermhilite">
    <w:name w:val="hittermhilite"/>
    <w:basedOn w:val="DefaultParagraphFont"/>
    <w:rsid w:val="00EA4A60"/>
  </w:style>
  <w:style w:type="character" w:customStyle="1" w:styleId="articleheadline">
    <w:name w:val="articleheadline"/>
    <w:basedOn w:val="DefaultParagraphFont"/>
    <w:rsid w:val="00EA4A60"/>
  </w:style>
  <w:style w:type="character" w:customStyle="1" w:styleId="u-byline">
    <w:name w:val="u-byline"/>
    <w:basedOn w:val="DefaultParagraphFont"/>
    <w:rsid w:val="00EA4A60"/>
  </w:style>
  <w:style w:type="character" w:customStyle="1" w:styleId="articlebya">
    <w:name w:val="articleby_a"/>
    <w:basedOn w:val="DefaultParagraphFont"/>
    <w:rsid w:val="00EA4A60"/>
  </w:style>
  <w:style w:type="character" w:customStyle="1" w:styleId="popupwinby">
    <w:name w:val="popupwinby"/>
    <w:basedOn w:val="DefaultParagraphFont"/>
    <w:rsid w:val="00EA4A60"/>
  </w:style>
  <w:style w:type="character" w:customStyle="1" w:styleId="storyheader">
    <w:name w:val="storyheader"/>
    <w:basedOn w:val="DefaultParagraphFont"/>
    <w:rsid w:val="00EA4A60"/>
  </w:style>
  <w:style w:type="character" w:customStyle="1" w:styleId="marron">
    <w:name w:val="marron"/>
    <w:basedOn w:val="DefaultParagraphFont"/>
    <w:rsid w:val="00EA4A60"/>
  </w:style>
  <w:style w:type="character" w:customStyle="1" w:styleId="StyleNormalWeb10ptChar">
    <w:name w:val="Style Normal (Web) + 10 pt Char"/>
    <w:basedOn w:val="DefaultParagraphFont"/>
    <w:rsid w:val="00EA4A60"/>
    <w:rPr>
      <w:szCs w:val="24"/>
      <w:lang w:val="en-US" w:eastAsia="en-US" w:bidi="ar-SA"/>
    </w:rPr>
  </w:style>
  <w:style w:type="character" w:customStyle="1" w:styleId="Style3CharChar">
    <w:name w:val="Style3 Char Char"/>
    <w:basedOn w:val="DefaultParagraphFont"/>
    <w:rsid w:val="00EA4A60"/>
    <w:rPr>
      <w:rFonts w:ascii="Arial Narrow" w:hAnsi="Arial Narrow" w:hint="default"/>
      <w:b/>
      <w:bCs w:val="0"/>
      <w:sz w:val="22"/>
      <w:szCs w:val="24"/>
      <w:lang w:val="en-US" w:eastAsia="en-US" w:bidi="ar-SA"/>
    </w:rPr>
  </w:style>
  <w:style w:type="character" w:customStyle="1" w:styleId="NormalChar0">
    <w:name w:val="Normal Char"/>
    <w:basedOn w:val="DefaultParagraphFont"/>
    <w:rsid w:val="00EA4A60"/>
    <w:rPr>
      <w:lang w:eastAsia="en-US"/>
    </w:rPr>
  </w:style>
  <w:style w:type="character" w:customStyle="1" w:styleId="BoldUnderlineChar4">
    <w:name w:val="Bold + Underline Char"/>
    <w:basedOn w:val="DefaultParagraphFont"/>
    <w:rsid w:val="00EA4A60"/>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EA4A60"/>
  </w:style>
  <w:style w:type="character" w:customStyle="1" w:styleId="CharacterStyle7">
    <w:name w:val="Character Style 7"/>
    <w:rsid w:val="00EA4A60"/>
    <w:rPr>
      <w:rFonts w:ascii="Arial Narrow" w:hAnsi="Arial Narrow" w:cs="Arial Narrow" w:hint="default"/>
      <w:sz w:val="20"/>
      <w:szCs w:val="20"/>
      <w:u w:val="single"/>
    </w:rPr>
  </w:style>
  <w:style w:type="character" w:customStyle="1" w:styleId="StyleStyle4Char">
    <w:name w:val="Style Style4 + Char"/>
    <w:basedOn w:val="DefaultParagraphFont"/>
    <w:rsid w:val="00EA4A60"/>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EA4A60"/>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EA4A60"/>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EA4A60"/>
    <w:rPr>
      <w:rFonts w:ascii="Garamond" w:hAnsi="Garamond" w:hint="default"/>
      <w:sz w:val="16"/>
    </w:rPr>
  </w:style>
  <w:style w:type="character" w:customStyle="1" w:styleId="UnderlineCard0">
    <w:name w:val="Underline Card"/>
    <w:uiPriority w:val="6"/>
    <w:qFormat/>
    <w:rsid w:val="00EA4A60"/>
    <w:rPr>
      <w:rFonts w:ascii="Arial" w:hAnsi="Arial" w:cs="Arial" w:hint="default"/>
      <w:b w:val="0"/>
      <w:bCs/>
      <w:sz w:val="20"/>
      <w:u w:val="single"/>
    </w:rPr>
  </w:style>
  <w:style w:type="character" w:customStyle="1" w:styleId="underlining0">
    <w:name w:val="underlining"/>
    <w:rsid w:val="00EA4A60"/>
  </w:style>
  <w:style w:type="character" w:customStyle="1" w:styleId="btitle">
    <w:name w:val="btitle"/>
    <w:rsid w:val="00EA4A60"/>
  </w:style>
  <w:style w:type="character" w:customStyle="1" w:styleId="green">
    <w:name w:val="green"/>
    <w:rsid w:val="00EA4A60"/>
  </w:style>
  <w:style w:type="character" w:customStyle="1" w:styleId="BodyText32">
    <w:name w:val="Body Text3"/>
    <w:rsid w:val="00EA4A60"/>
  </w:style>
  <w:style w:type="character" w:customStyle="1" w:styleId="BodytextBold">
    <w:name w:val="Body text + Bold"/>
    <w:rsid w:val="00EA4A60"/>
  </w:style>
  <w:style w:type="character" w:customStyle="1" w:styleId="Bodytext6pt">
    <w:name w:val="Body text + 6 pt"/>
    <w:rsid w:val="00EA4A60"/>
  </w:style>
  <w:style w:type="character" w:customStyle="1" w:styleId="BodytextItalic1">
    <w:name w:val="Body text + Italic1"/>
    <w:aliases w:val="Spacing 0 pt1"/>
    <w:uiPriority w:val="99"/>
    <w:rsid w:val="00EA4A60"/>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A4A60"/>
    <w:rPr>
      <w:rFonts w:ascii="Georgia" w:hAnsi="Georgia" w:cs="Calibri" w:hint="default"/>
    </w:rPr>
  </w:style>
  <w:style w:type="character" w:customStyle="1" w:styleId="created">
    <w:name w:val="created"/>
    <w:basedOn w:val="DefaultParagraphFont"/>
    <w:rsid w:val="00EA4A60"/>
  </w:style>
  <w:style w:type="character" w:customStyle="1" w:styleId="StyleAsianMSMinchoBold">
    <w:name w:val="Style (Asian) MS Mincho Bold"/>
    <w:rsid w:val="00EA4A60"/>
    <w:rPr>
      <w:rFonts w:ascii="Times New Roman" w:eastAsia="MS Mincho" w:hAnsi="Times New Roman" w:cs="Times New Roman" w:hint="default"/>
      <w:b/>
      <w:bCs/>
      <w:u w:val="thick"/>
    </w:rPr>
  </w:style>
  <w:style w:type="character" w:customStyle="1" w:styleId="StyleAsianMSMincho">
    <w:name w:val="Style (Asian) MS Mincho"/>
    <w:rsid w:val="00EA4A60"/>
    <w:rPr>
      <w:rFonts w:ascii="Times New Roman" w:eastAsia="MS Mincho" w:hAnsi="Times New Roman" w:cs="Times New Roman" w:hint="default"/>
      <w:u w:val="thick"/>
    </w:rPr>
  </w:style>
  <w:style w:type="character" w:customStyle="1" w:styleId="crosslinkpopup">
    <w:name w:val="crosslinkpopup"/>
    <w:rsid w:val="00EA4A60"/>
  </w:style>
  <w:style w:type="character" w:customStyle="1" w:styleId="CardCharChar1">
    <w:name w:val="Card Char Char1"/>
    <w:rsid w:val="00EA4A60"/>
    <w:rPr>
      <w:b/>
      <w:bCs/>
      <w:sz w:val="28"/>
      <w:szCs w:val="28"/>
    </w:rPr>
  </w:style>
  <w:style w:type="character" w:customStyle="1" w:styleId="CharacterStyle3">
    <w:name w:val="Character Style 3"/>
    <w:rsid w:val="00EA4A60"/>
    <w:rPr>
      <w:sz w:val="18"/>
      <w:szCs w:val="18"/>
    </w:rPr>
  </w:style>
  <w:style w:type="character" w:customStyle="1" w:styleId="UnderlineBoldChar">
    <w:name w:val="Underline Bold Char"/>
    <w:locked/>
    <w:rsid w:val="00EA4A60"/>
    <w:rPr>
      <w:rFonts w:ascii="Times New Roman" w:eastAsia="Times New Roman" w:hAnsi="Times New Roman" w:cs="Calibri" w:hint="default"/>
      <w:b/>
      <w:bCs w:val="0"/>
      <w:sz w:val="24"/>
      <w:szCs w:val="20"/>
      <w:u w:val="single"/>
    </w:rPr>
  </w:style>
  <w:style w:type="character" w:customStyle="1" w:styleId="underlineCharChar0">
    <w:name w:val="underline Char Char"/>
    <w:rsid w:val="00EA4A60"/>
    <w:rPr>
      <w:rFonts w:ascii="Arial Narrow" w:eastAsia="Times New Roman" w:hAnsi="Arial Narrow" w:cs="Calibri" w:hint="default"/>
      <w:sz w:val="24"/>
      <w:u w:val="single"/>
    </w:rPr>
  </w:style>
  <w:style w:type="character" w:customStyle="1" w:styleId="newsstorytitle">
    <w:name w:val="news_story_title"/>
    <w:rsid w:val="00EA4A60"/>
  </w:style>
  <w:style w:type="character" w:customStyle="1" w:styleId="yqlink">
    <w:name w:val="yqlink"/>
    <w:rsid w:val="00EA4A60"/>
  </w:style>
  <w:style w:type="character" w:customStyle="1" w:styleId="clbody">
    <w:name w:val="clbody"/>
    <w:rsid w:val="00EA4A60"/>
  </w:style>
  <w:style w:type="character" w:customStyle="1" w:styleId="Boxing">
    <w:name w:val="Boxing"/>
    <w:rsid w:val="00EA4A60"/>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EA4A60"/>
  </w:style>
  <w:style w:type="character" w:customStyle="1" w:styleId="boldandunderlinecharcharcharcharcharcharcharcharcharcharcharcharcharcharcharchar0">
    <w:name w:val="boldandunderlinecharcharcharcharcharcharcharcharcharcharcharcharcharcharcharchar"/>
    <w:rsid w:val="00EA4A60"/>
  </w:style>
  <w:style w:type="character" w:customStyle="1" w:styleId="underlinecharcharcharcharcharcharcharcharcharcharcharcharcharchar0">
    <w:name w:val="underlinecharcharcharcharcharcharcharcharcharcharcharcharcharchar"/>
    <w:rsid w:val="00EA4A60"/>
  </w:style>
  <w:style w:type="character" w:customStyle="1" w:styleId="CharCharCharCharCharChar1Char">
    <w:name w:val="Char Char Char Char Char Char1 Char"/>
    <w:rsid w:val="00EA4A60"/>
    <w:rPr>
      <w:rFonts w:ascii="Times New Roman" w:eastAsia="Times New Roman" w:hAnsi="Times New Roman" w:cs="Times New Roman" w:hint="default"/>
      <w:b/>
      <w:bCs w:val="0"/>
      <w:sz w:val="24"/>
      <w:szCs w:val="24"/>
    </w:rPr>
  </w:style>
  <w:style w:type="character" w:customStyle="1" w:styleId="Taggin-New">
    <w:name w:val="Taggin - New"/>
    <w:rsid w:val="00EA4A60"/>
    <w:rPr>
      <w:rFonts w:ascii="Arial Narrow" w:hAnsi="Arial Narrow" w:hint="default"/>
      <w:b/>
      <w:bCs w:val="0"/>
      <w:sz w:val="22"/>
    </w:rPr>
  </w:style>
  <w:style w:type="character" w:customStyle="1" w:styleId="emphasis22">
    <w:name w:val="emphasis2"/>
    <w:rsid w:val="00EA4A60"/>
  </w:style>
  <w:style w:type="character" w:customStyle="1" w:styleId="citechar1">
    <w:name w:val="citechar"/>
    <w:rsid w:val="00EA4A6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A4A60"/>
    <w:rPr>
      <w:sz w:val="24"/>
      <w:szCs w:val="24"/>
      <w:lang w:val="en-US" w:eastAsia="en-US" w:bidi="ar-SA"/>
    </w:rPr>
  </w:style>
  <w:style w:type="character" w:customStyle="1" w:styleId="NewTag">
    <w:name w:val="NewTag"/>
    <w:uiPriority w:val="1"/>
    <w:qFormat/>
    <w:rsid w:val="00EA4A60"/>
    <w:rPr>
      <w:rFonts w:ascii="Georgia" w:hAnsi="Georgia" w:hint="default"/>
      <w:b/>
      <w:bCs w:val="0"/>
      <w:sz w:val="24"/>
    </w:rPr>
  </w:style>
  <w:style w:type="character" w:customStyle="1" w:styleId="searchtools-record-title">
    <w:name w:val="searchtools-record-title"/>
    <w:basedOn w:val="DefaultParagraphFont"/>
    <w:rsid w:val="00EA4A60"/>
  </w:style>
  <w:style w:type="character" w:customStyle="1" w:styleId="HighlightedUnderline0">
    <w:name w:val="Highlighted Underline"/>
    <w:basedOn w:val="DefaultParagraphFont"/>
    <w:uiPriority w:val="1"/>
    <w:qFormat/>
    <w:rsid w:val="00EA4A60"/>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EA4A60"/>
  </w:style>
  <w:style w:type="character" w:customStyle="1" w:styleId="flourish">
    <w:name w:val="flourish"/>
    <w:rsid w:val="00EA4A60"/>
  </w:style>
  <w:style w:type="character" w:customStyle="1" w:styleId="style150">
    <w:name w:val="style150"/>
    <w:rsid w:val="00EA4A60"/>
  </w:style>
  <w:style w:type="character" w:customStyle="1" w:styleId="head">
    <w:name w:val="head"/>
    <w:rsid w:val="00EA4A60"/>
  </w:style>
  <w:style w:type="character" w:customStyle="1" w:styleId="first-letter">
    <w:name w:val="first-letter"/>
    <w:rsid w:val="00EA4A60"/>
  </w:style>
  <w:style w:type="character" w:customStyle="1" w:styleId="focusparagraph">
    <w:name w:val="focusparagraph"/>
    <w:rsid w:val="00EA4A60"/>
  </w:style>
  <w:style w:type="character" w:customStyle="1" w:styleId="StyleUnderlineCharChar111pt">
    <w:name w:val="Style Underline Char Char1 + 11 pt"/>
    <w:rsid w:val="00EA4A60"/>
    <w:rPr>
      <w:rFonts w:ascii="Times New Roman" w:hAnsi="Times New Roman" w:cs="Times New Roman" w:hint="default"/>
      <w:sz w:val="20"/>
      <w:u w:val="single"/>
      <w:lang w:val="en-US" w:eastAsia="en-US" w:bidi="ar-SA"/>
    </w:rPr>
  </w:style>
  <w:style w:type="character" w:customStyle="1" w:styleId="CharChar31">
    <w:name w:val="Char Char31"/>
    <w:rsid w:val="00EA4A60"/>
    <w:rPr>
      <w:rFonts w:ascii="Arial" w:hAnsi="Arial" w:cs="Arial" w:hint="default"/>
      <w:b/>
      <w:bCs/>
      <w:szCs w:val="32"/>
      <w:lang w:val="en-US" w:eastAsia="en-US" w:bidi="ar-SA"/>
    </w:rPr>
  </w:style>
  <w:style w:type="character" w:customStyle="1" w:styleId="citationgenerated">
    <w:name w:val="citation generated"/>
    <w:rsid w:val="00EA4A60"/>
  </w:style>
  <w:style w:type="character" w:customStyle="1" w:styleId="commentstext0">
    <w:name w:val="comments_text"/>
    <w:uiPriority w:val="99"/>
    <w:rsid w:val="00EA4A60"/>
    <w:rPr>
      <w:rFonts w:ascii="Times New Roman" w:hAnsi="Times New Roman" w:cs="Times New Roman" w:hint="default"/>
    </w:rPr>
  </w:style>
  <w:style w:type="character" w:customStyle="1" w:styleId="FontStyle29">
    <w:name w:val="Font Style29"/>
    <w:uiPriority w:val="99"/>
    <w:rsid w:val="00EA4A60"/>
    <w:rPr>
      <w:rFonts w:ascii="Arial" w:hAnsi="Arial" w:cs="Arial" w:hint="default"/>
      <w:sz w:val="14"/>
      <w:szCs w:val="14"/>
    </w:rPr>
  </w:style>
  <w:style w:type="character" w:customStyle="1" w:styleId="A8">
    <w:name w:val="A8"/>
    <w:rsid w:val="00EA4A60"/>
    <w:rPr>
      <w:color w:val="000000"/>
      <w:sz w:val="12"/>
      <w:szCs w:val="12"/>
    </w:rPr>
  </w:style>
  <w:style w:type="character" w:customStyle="1" w:styleId="apturelink">
    <w:name w:val="apturelink"/>
    <w:rsid w:val="00EA4A60"/>
  </w:style>
  <w:style w:type="character" w:customStyle="1" w:styleId="apturelinkicon">
    <w:name w:val="apturelinkicon"/>
    <w:rsid w:val="00EA4A60"/>
  </w:style>
  <w:style w:type="character" w:customStyle="1" w:styleId="titletxt">
    <w:name w:val="titletxt"/>
    <w:rsid w:val="00EA4A60"/>
  </w:style>
  <w:style w:type="character" w:customStyle="1" w:styleId="colbcopy">
    <w:name w:val="colbcopy"/>
    <w:rsid w:val="00EA4A60"/>
  </w:style>
  <w:style w:type="character" w:customStyle="1" w:styleId="hcard">
    <w:name w:val="hcard"/>
    <w:rsid w:val="00EA4A60"/>
  </w:style>
  <w:style w:type="character" w:customStyle="1" w:styleId="Qualified">
    <w:name w:val="Qualified"/>
    <w:rsid w:val="00EA4A60"/>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EA4A60"/>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EA4A60"/>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EA4A60"/>
    <w:rPr>
      <w:rFonts w:ascii="Arial" w:eastAsia="Times New Roman" w:hAnsi="Arial" w:cs="Arial" w:hint="default"/>
      <w:b/>
      <w:bCs/>
      <w:kern w:val="32"/>
      <w:sz w:val="28"/>
      <w:szCs w:val="32"/>
    </w:rPr>
  </w:style>
  <w:style w:type="character" w:customStyle="1" w:styleId="columntexthead">
    <w:name w:val="columntexthead"/>
    <w:rsid w:val="00EA4A60"/>
  </w:style>
  <w:style w:type="character" w:customStyle="1" w:styleId="instruction">
    <w:name w:val="instruction"/>
    <w:rsid w:val="00EA4A60"/>
  </w:style>
  <w:style w:type="character" w:customStyle="1" w:styleId="listpipe">
    <w:name w:val="listpipe"/>
    <w:rsid w:val="00EA4A60"/>
  </w:style>
  <w:style w:type="character" w:customStyle="1" w:styleId="imagelink">
    <w:name w:val="imagelink"/>
    <w:rsid w:val="00EA4A60"/>
  </w:style>
  <w:style w:type="character" w:customStyle="1" w:styleId="leadin">
    <w:name w:val="leadin"/>
    <w:rsid w:val="00EA4A60"/>
  </w:style>
  <w:style w:type="character" w:customStyle="1" w:styleId="A4">
    <w:name w:val="A4"/>
    <w:rsid w:val="00EA4A60"/>
    <w:rPr>
      <w:rFonts w:ascii="Baskerville" w:hAnsi="Baskerville" w:cs="Baskerville" w:hint="default"/>
      <w:b/>
      <w:bCs/>
      <w:color w:val="000000"/>
      <w:sz w:val="22"/>
      <w:szCs w:val="22"/>
    </w:rPr>
  </w:style>
  <w:style w:type="character" w:customStyle="1" w:styleId="noticiabyline">
    <w:name w:val="noticia_byline"/>
    <w:rsid w:val="00EA4A60"/>
  </w:style>
  <w:style w:type="character" w:customStyle="1" w:styleId="sep">
    <w:name w:val="sep"/>
    <w:rsid w:val="00EA4A60"/>
  </w:style>
  <w:style w:type="character" w:customStyle="1" w:styleId="rightnowyahoo">
    <w:name w:val="right_now_yahoo"/>
    <w:rsid w:val="00EA4A60"/>
  </w:style>
  <w:style w:type="character" w:customStyle="1" w:styleId="submittedmeta">
    <w:name w:val="submitted meta"/>
    <w:rsid w:val="00EA4A60"/>
  </w:style>
  <w:style w:type="character" w:customStyle="1" w:styleId="A10">
    <w:name w:val="A10"/>
    <w:rsid w:val="00EA4A60"/>
    <w:rPr>
      <w:color w:val="000000"/>
      <w:sz w:val="12"/>
      <w:szCs w:val="12"/>
    </w:rPr>
  </w:style>
  <w:style w:type="character" w:customStyle="1" w:styleId="AAAunderline">
    <w:name w:val="AAAunderline"/>
    <w:qFormat/>
    <w:rsid w:val="00EA4A60"/>
    <w:rPr>
      <w:b/>
      <w:bCs w:val="0"/>
      <w:u w:val="single"/>
    </w:rPr>
  </w:style>
  <w:style w:type="character" w:customStyle="1" w:styleId="IndexHeaderChar">
    <w:name w:val="Index Header Char"/>
    <w:rsid w:val="00EA4A60"/>
    <w:rPr>
      <w:rFonts w:ascii="Times New Roman" w:eastAsia="Times New Roman" w:hAnsi="Times New Roman" w:cs="Times New Roman" w:hint="default"/>
      <w:b/>
      <w:bCs/>
      <w:sz w:val="36"/>
    </w:rPr>
  </w:style>
  <w:style w:type="character" w:customStyle="1" w:styleId="StyleHeading310ptChar">
    <w:name w:val="Style Heading 3 + 10 pt Char"/>
    <w:rsid w:val="00EA4A60"/>
    <w:rPr>
      <w:rFonts w:ascii="Times New Roman" w:eastAsia="Times New Roman" w:hAnsi="Times New Roman" w:cs="Arial" w:hint="default"/>
      <w:b/>
      <w:bCs/>
      <w:sz w:val="26"/>
      <w:szCs w:val="26"/>
    </w:rPr>
  </w:style>
  <w:style w:type="character" w:customStyle="1" w:styleId="BoldUnderlineChar10">
    <w:name w:val="BoldUnderline Char1"/>
    <w:rsid w:val="00EA4A60"/>
    <w:rPr>
      <w:b/>
      <w:bCs w:val="0"/>
      <w:sz w:val="22"/>
      <w:szCs w:val="24"/>
      <w:u w:val="single"/>
      <w:lang w:val="en-US" w:eastAsia="en-US" w:bidi="ar-SA"/>
    </w:rPr>
  </w:style>
  <w:style w:type="character" w:customStyle="1" w:styleId="iagsheaderlarge">
    <w:name w:val="iags_header_large"/>
    <w:rsid w:val="00EA4A60"/>
  </w:style>
  <w:style w:type="character" w:customStyle="1" w:styleId="style12char0">
    <w:name w:val="style12char"/>
    <w:rsid w:val="00EA4A60"/>
  </w:style>
  <w:style w:type="character" w:customStyle="1" w:styleId="charchar2">
    <w:name w:val="charchar2"/>
    <w:rsid w:val="00EA4A60"/>
  </w:style>
  <w:style w:type="character" w:customStyle="1" w:styleId="style11char0">
    <w:name w:val="style11char"/>
    <w:rsid w:val="00EA4A60"/>
  </w:style>
  <w:style w:type="character" w:customStyle="1" w:styleId="boldunderlineCharChar0">
    <w:name w:val="boldunderline Char Char"/>
    <w:rsid w:val="00EA4A60"/>
    <w:rPr>
      <w:b/>
      <w:bCs w:val="0"/>
      <w:sz w:val="22"/>
      <w:szCs w:val="24"/>
      <w:u w:val="single"/>
      <w:lang w:val="en-US" w:eastAsia="en-US" w:bidi="ar-SA"/>
    </w:rPr>
  </w:style>
  <w:style w:type="character" w:customStyle="1" w:styleId="eudoraheader">
    <w:name w:val="eudoraheader"/>
    <w:rsid w:val="00EA4A60"/>
  </w:style>
  <w:style w:type="character" w:customStyle="1" w:styleId="emailstyle26">
    <w:name w:val="emailstyle26"/>
    <w:rsid w:val="00EA4A60"/>
  </w:style>
  <w:style w:type="character" w:customStyle="1" w:styleId="newstitle1">
    <w:name w:val="newstitle1"/>
    <w:rsid w:val="00EA4A60"/>
  </w:style>
  <w:style w:type="character" w:customStyle="1" w:styleId="dateline">
    <w:name w:val="dateline"/>
    <w:rsid w:val="00EA4A60"/>
  </w:style>
  <w:style w:type="character" w:customStyle="1" w:styleId="sendtofriend">
    <w:name w:val="sendtofriend"/>
    <w:rsid w:val="00EA4A60"/>
  </w:style>
  <w:style w:type="character" w:customStyle="1" w:styleId="pagetype">
    <w:name w:val="pagetype"/>
    <w:rsid w:val="00EA4A60"/>
  </w:style>
  <w:style w:type="character" w:customStyle="1" w:styleId="byl">
    <w:name w:val="byl"/>
    <w:rsid w:val="00EA4A60"/>
  </w:style>
  <w:style w:type="character" w:customStyle="1" w:styleId="byd">
    <w:name w:val="byd"/>
    <w:rsid w:val="00EA4A60"/>
  </w:style>
  <w:style w:type="character" w:customStyle="1" w:styleId="underliningchar0">
    <w:name w:val="underliningchar"/>
    <w:rsid w:val="00EA4A60"/>
  </w:style>
  <w:style w:type="character" w:customStyle="1" w:styleId="adtext124">
    <w:name w:val="adtext124"/>
    <w:rsid w:val="00EA4A60"/>
    <w:rPr>
      <w:vanish/>
      <w:webHidden w:val="0"/>
      <w:color w:val="999999"/>
      <w:sz w:val="12"/>
      <w:szCs w:val="12"/>
      <w:specVanish/>
    </w:rPr>
  </w:style>
  <w:style w:type="character" w:customStyle="1" w:styleId="CardsFont8ptChar">
    <w:name w:val="Cards + Font: 8 pt Char"/>
    <w:rsid w:val="00EA4A60"/>
    <w:rPr>
      <w:sz w:val="16"/>
    </w:rPr>
  </w:style>
  <w:style w:type="character" w:customStyle="1" w:styleId="TagLineCharChar">
    <w:name w:val="Tag Line Char Char"/>
    <w:rsid w:val="00EA4A60"/>
    <w:rPr>
      <w:rFonts w:ascii="Arial" w:hAnsi="Arial" w:cs="Arial" w:hint="default"/>
      <w:b/>
      <w:bCs/>
      <w:iCs/>
      <w:sz w:val="24"/>
      <w:szCs w:val="28"/>
      <w:lang w:val="en-US" w:eastAsia="en-US" w:bidi="ar-SA"/>
    </w:rPr>
  </w:style>
  <w:style w:type="character" w:customStyle="1" w:styleId="articlecommentcount">
    <w:name w:val="article_comment_count"/>
    <w:rsid w:val="00EA4A60"/>
  </w:style>
  <w:style w:type="character" w:customStyle="1" w:styleId="articlerecommendcount">
    <w:name w:val="article_recommend_count"/>
    <w:rsid w:val="00EA4A60"/>
  </w:style>
  <w:style w:type="character" w:customStyle="1" w:styleId="normaltext1">
    <w:name w:val="normal_text"/>
    <w:rsid w:val="00EA4A60"/>
  </w:style>
  <w:style w:type="character" w:customStyle="1" w:styleId="story-byline">
    <w:name w:val="story-byline"/>
    <w:rsid w:val="00EA4A60"/>
  </w:style>
  <w:style w:type="character" w:customStyle="1" w:styleId="story-titleline">
    <w:name w:val="story-titleline"/>
    <w:rsid w:val="00EA4A60"/>
  </w:style>
  <w:style w:type="character" w:customStyle="1" w:styleId="UnderlineCardChar1">
    <w:name w:val="Underline Card Char"/>
    <w:rsid w:val="00EA4A60"/>
    <w:rPr>
      <w:sz w:val="22"/>
      <w:szCs w:val="24"/>
      <w:u w:val="single"/>
      <w:lang w:val="en-US" w:eastAsia="en-US" w:bidi="ar-SA"/>
    </w:rPr>
  </w:style>
  <w:style w:type="character" w:customStyle="1" w:styleId="SourcesCharChar1">
    <w:name w:val="Sources Char Char1"/>
    <w:rsid w:val="00EA4A60"/>
    <w:rPr>
      <w:rFonts w:ascii="Arial" w:hAnsi="Arial" w:cs="Arial" w:hint="default"/>
      <w:b/>
      <w:bCs/>
      <w:iCs/>
      <w:sz w:val="24"/>
      <w:szCs w:val="28"/>
      <w:lang w:val="en-US" w:eastAsia="en-US" w:bidi="ar-SA"/>
    </w:rPr>
  </w:style>
  <w:style w:type="character" w:customStyle="1" w:styleId="UnderlinesCharChar">
    <w:name w:val="Underlines Char Char"/>
    <w:rsid w:val="00EA4A60"/>
    <w:rPr>
      <w:rFonts w:ascii="Arial" w:hAnsi="Arial" w:cs="Arial" w:hint="default"/>
      <w:b/>
      <w:bCs/>
      <w:sz w:val="22"/>
      <w:szCs w:val="26"/>
      <w:u w:val="single"/>
      <w:lang w:val="en-US" w:eastAsia="en-US" w:bidi="ar-SA"/>
    </w:rPr>
  </w:style>
  <w:style w:type="character" w:customStyle="1" w:styleId="infoChar">
    <w:name w:val="info Char"/>
    <w:locked/>
    <w:rsid w:val="00EA4A60"/>
    <w:rPr>
      <w:rFonts w:ascii="Times New Roman" w:eastAsia="Times New Roman" w:hAnsi="Times New Roman" w:cs="Calibri" w:hint="default"/>
      <w:sz w:val="16"/>
      <w:szCs w:val="20"/>
    </w:rPr>
  </w:style>
  <w:style w:type="character" w:customStyle="1" w:styleId="createby">
    <w:name w:val="createby"/>
    <w:rsid w:val="00EA4A60"/>
  </w:style>
  <w:style w:type="character" w:customStyle="1" w:styleId="quote-right">
    <w:name w:val="quote-right"/>
    <w:rsid w:val="00EA4A60"/>
  </w:style>
  <w:style w:type="character" w:customStyle="1" w:styleId="smallcase">
    <w:name w:val="smallcase"/>
    <w:rsid w:val="00EA4A60"/>
  </w:style>
  <w:style w:type="character" w:customStyle="1" w:styleId="ft0">
    <w:name w:val="ft0"/>
    <w:rsid w:val="00EA4A60"/>
  </w:style>
  <w:style w:type="character" w:customStyle="1" w:styleId="ft2">
    <w:name w:val="ft2"/>
    <w:rsid w:val="00EA4A60"/>
  </w:style>
  <w:style w:type="character" w:customStyle="1" w:styleId="ft1">
    <w:name w:val="ft1"/>
    <w:rsid w:val="00EA4A60"/>
  </w:style>
  <w:style w:type="character" w:customStyle="1" w:styleId="ft3">
    <w:name w:val="ft3"/>
    <w:rsid w:val="00EA4A60"/>
  </w:style>
  <w:style w:type="character" w:customStyle="1" w:styleId="StyleTimesNewRoman12ptBold1">
    <w:name w:val="Style Times New Roman 12 pt Bold1"/>
    <w:rsid w:val="00EA4A60"/>
    <w:rPr>
      <w:b/>
      <w:bCs/>
      <w:sz w:val="24"/>
    </w:rPr>
  </w:style>
  <w:style w:type="character" w:customStyle="1" w:styleId="CircledChar2">
    <w:name w:val="Circled Char2"/>
    <w:rsid w:val="00EA4A60"/>
    <w:rPr>
      <w:rFonts w:ascii="MS Mincho" w:eastAsia="MS Mincho" w:hAnsi="MS Mincho" w:hint="eastAsia"/>
      <w:b/>
      <w:bCs w:val="0"/>
      <w:szCs w:val="24"/>
      <w:u w:val="single"/>
      <w:lang w:val="en-US" w:eastAsia="ja-JP" w:bidi="ar-SA"/>
    </w:rPr>
  </w:style>
  <w:style w:type="character" w:customStyle="1" w:styleId="SmallTextChar2">
    <w:name w:val="Small Text Char2"/>
    <w:rsid w:val="00EA4A60"/>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EA4A60"/>
    <w:rPr>
      <w:b/>
      <w:bCs w:val="0"/>
      <w:szCs w:val="24"/>
      <w:u w:val="single"/>
      <w:lang w:val="en-US" w:eastAsia="en-US" w:bidi="ar-SA"/>
    </w:rPr>
  </w:style>
  <w:style w:type="character" w:customStyle="1" w:styleId="SmallCardChar">
    <w:name w:val="Small Card Char"/>
    <w:rsid w:val="00EA4A60"/>
    <w:rPr>
      <w:rFonts w:ascii="Palatino Linotype" w:eastAsia="Times New Roman" w:hAnsi="Palatino Linotype" w:hint="default"/>
      <w:sz w:val="12"/>
      <w:szCs w:val="24"/>
    </w:rPr>
  </w:style>
  <w:style w:type="character" w:customStyle="1" w:styleId="StyleBoldUnderline10ptBold">
    <w:name w:val="Style Bold Underline + 10 pt Bold"/>
    <w:rsid w:val="00EA4A60"/>
    <w:rPr>
      <w:b/>
      <w:bCs/>
      <w:sz w:val="20"/>
      <w:u w:val="thick"/>
    </w:rPr>
  </w:style>
  <w:style w:type="character" w:customStyle="1" w:styleId="separator">
    <w:name w:val="separator"/>
    <w:rsid w:val="00EA4A60"/>
  </w:style>
  <w:style w:type="character" w:customStyle="1" w:styleId="smalllink">
    <w:name w:val="smalllink"/>
    <w:rsid w:val="00EA4A60"/>
  </w:style>
  <w:style w:type="character" w:customStyle="1" w:styleId="bighead1">
    <w:name w:val="bighead1"/>
    <w:rsid w:val="00EA4A60"/>
    <w:rPr>
      <w:rFonts w:ascii="Verdana" w:hAnsi="Verdana" w:hint="default"/>
      <w:b/>
      <w:bCs/>
      <w:sz w:val="27"/>
      <w:szCs w:val="27"/>
    </w:rPr>
  </w:style>
  <w:style w:type="character" w:customStyle="1" w:styleId="Underline-WFU">
    <w:name w:val="Underline-WFU"/>
    <w:uiPriority w:val="1"/>
    <w:qFormat/>
    <w:rsid w:val="00EA4A60"/>
    <w:rPr>
      <w:rFonts w:ascii="Cambria" w:hAnsi="Cambria" w:hint="default"/>
      <w:sz w:val="21"/>
      <w:u w:val="single"/>
    </w:rPr>
  </w:style>
  <w:style w:type="character" w:customStyle="1" w:styleId="b">
    <w:name w:val="b"/>
    <w:rsid w:val="00EA4A60"/>
  </w:style>
  <w:style w:type="character" w:customStyle="1" w:styleId="left-date1">
    <w:name w:val="left-date1"/>
    <w:rsid w:val="00EA4A60"/>
    <w:rPr>
      <w:rFonts w:ascii="Verdana" w:hAnsi="Verdana" w:hint="default"/>
      <w:color w:val="666666"/>
      <w:sz w:val="14"/>
      <w:szCs w:val="14"/>
    </w:rPr>
  </w:style>
  <w:style w:type="character" w:customStyle="1" w:styleId="org">
    <w:name w:val="org"/>
    <w:basedOn w:val="DefaultParagraphFont"/>
    <w:rsid w:val="00EA4A60"/>
  </w:style>
  <w:style w:type="character" w:customStyle="1" w:styleId="list-comma">
    <w:name w:val="list-comma"/>
    <w:basedOn w:val="DefaultParagraphFont"/>
    <w:rsid w:val="00EA4A60"/>
  </w:style>
  <w:style w:type="character" w:customStyle="1" w:styleId="livefyre-commentcount">
    <w:name w:val="livefyre-commentcount"/>
    <w:basedOn w:val="DefaultParagraphFont"/>
    <w:rsid w:val="00EA4A60"/>
  </w:style>
  <w:style w:type="character" w:customStyle="1" w:styleId="rednegchange">
    <w:name w:val="red_neg_change"/>
    <w:basedOn w:val="DefaultParagraphFont"/>
    <w:rsid w:val="00EA4A60"/>
  </w:style>
  <w:style w:type="character" w:customStyle="1" w:styleId="wsodqchgshow">
    <w:name w:val="wsodq_chgshow"/>
    <w:basedOn w:val="DefaultParagraphFont"/>
    <w:rsid w:val="00EA4A60"/>
  </w:style>
  <w:style w:type="character" w:customStyle="1" w:styleId="greenposchange">
    <w:name w:val="green_pos_change"/>
    <w:basedOn w:val="DefaultParagraphFont"/>
    <w:rsid w:val="00EA4A60"/>
  </w:style>
  <w:style w:type="character" w:customStyle="1" w:styleId="image-credit">
    <w:name w:val="image-credit"/>
    <w:basedOn w:val="DefaultParagraphFont"/>
    <w:rsid w:val="00EA4A60"/>
  </w:style>
  <w:style w:type="character" w:customStyle="1" w:styleId="BoldandUnderlineChar6">
    <w:name w:val="Bold and Underline Char6"/>
    <w:basedOn w:val="DefaultParagraphFont"/>
    <w:rsid w:val="00EA4A60"/>
    <w:rPr>
      <w:b/>
      <w:bCs w:val="0"/>
      <w:szCs w:val="24"/>
      <w:u w:val="single"/>
      <w:lang w:val="en-US" w:eastAsia="en-US" w:bidi="ar-SA"/>
    </w:rPr>
  </w:style>
  <w:style w:type="character" w:customStyle="1" w:styleId="caption40">
    <w:name w:val="caption4"/>
    <w:basedOn w:val="DefaultParagraphFont"/>
    <w:rsid w:val="00EA4A60"/>
  </w:style>
  <w:style w:type="character" w:customStyle="1" w:styleId="honorific-prefix">
    <w:name w:val="honorific-prefix"/>
    <w:basedOn w:val="DefaultParagraphFont"/>
    <w:rsid w:val="00EA4A60"/>
  </w:style>
  <w:style w:type="character" w:customStyle="1" w:styleId="given-name">
    <w:name w:val="given-name"/>
    <w:basedOn w:val="DefaultParagraphFont"/>
    <w:rsid w:val="00EA4A60"/>
  </w:style>
  <w:style w:type="character" w:customStyle="1" w:styleId="family-name">
    <w:name w:val="family-name"/>
    <w:basedOn w:val="DefaultParagraphFont"/>
    <w:rsid w:val="00EA4A60"/>
  </w:style>
  <w:style w:type="character" w:customStyle="1" w:styleId="chead">
    <w:name w:val="chead"/>
    <w:basedOn w:val="DefaultParagraphFont"/>
    <w:rsid w:val="00EA4A60"/>
  </w:style>
  <w:style w:type="character" w:customStyle="1" w:styleId="obgcapsstart">
    <w:name w:val="obg_caps_start"/>
    <w:basedOn w:val="DefaultParagraphFont"/>
    <w:rsid w:val="00EA4A60"/>
  </w:style>
  <w:style w:type="character" w:customStyle="1" w:styleId="underlinedCharChar0">
    <w:name w:val="underlined Char Char"/>
    <w:basedOn w:val="DefaultParagraphFont"/>
    <w:rsid w:val="00EA4A60"/>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EA4A60"/>
  </w:style>
  <w:style w:type="character" w:customStyle="1" w:styleId="text2">
    <w:name w:val="text2"/>
    <w:basedOn w:val="DefaultParagraphFont"/>
    <w:rsid w:val="00EA4A60"/>
  </w:style>
  <w:style w:type="character" w:customStyle="1" w:styleId="pmtermsel">
    <w:name w:val="pmtermsel"/>
    <w:basedOn w:val="DefaultParagraphFont"/>
    <w:rsid w:val="00EA4A60"/>
  </w:style>
  <w:style w:type="character" w:customStyle="1" w:styleId="StyleUnderlineChar2CharChar11pt">
    <w:name w:val="Style Underline Char2 Char Char + 11 pt"/>
    <w:basedOn w:val="Style11pt"/>
    <w:rsid w:val="00EA4A60"/>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EA4A60"/>
    <w:rPr>
      <w:b/>
      <w:bCs/>
      <w:sz w:val="20"/>
      <w:u w:val="single"/>
    </w:rPr>
  </w:style>
  <w:style w:type="character" w:customStyle="1" w:styleId="Styleunderline11pt">
    <w:name w:val="Style underline + 11 pt"/>
    <w:basedOn w:val="underline"/>
    <w:rsid w:val="00EA4A60"/>
    <w:rPr>
      <w:u w:val="single"/>
      <w:lang w:val="en-US" w:eastAsia="en-US" w:bidi="ar-SA"/>
    </w:rPr>
  </w:style>
  <w:style w:type="character" w:customStyle="1" w:styleId="Styleunderline11ptBold">
    <w:name w:val="Style underline + 11 pt Bold"/>
    <w:basedOn w:val="underline"/>
    <w:rsid w:val="00EA4A60"/>
    <w:rPr>
      <w:u w:val="single"/>
      <w:lang w:val="en-US" w:eastAsia="en-US" w:bidi="ar-SA"/>
    </w:rPr>
  </w:style>
  <w:style w:type="character" w:customStyle="1" w:styleId="articlehead2">
    <w:name w:val="articlehead2"/>
    <w:basedOn w:val="DefaultParagraphFont"/>
    <w:rsid w:val="00EA4A60"/>
  </w:style>
  <w:style w:type="character" w:customStyle="1" w:styleId="pronset">
    <w:name w:val="pronset"/>
    <w:basedOn w:val="DefaultParagraphFont"/>
    <w:rsid w:val="00EA4A60"/>
  </w:style>
  <w:style w:type="character" w:customStyle="1" w:styleId="showipapr">
    <w:name w:val="show_ipapr"/>
    <w:basedOn w:val="DefaultParagraphFont"/>
    <w:rsid w:val="00EA4A60"/>
  </w:style>
  <w:style w:type="character" w:customStyle="1" w:styleId="prondelim">
    <w:name w:val="prondelim"/>
    <w:basedOn w:val="DefaultParagraphFont"/>
    <w:rsid w:val="00EA4A60"/>
  </w:style>
  <w:style w:type="character" w:customStyle="1" w:styleId="pron">
    <w:name w:val="pron"/>
    <w:basedOn w:val="DefaultParagraphFont"/>
    <w:rsid w:val="00EA4A60"/>
  </w:style>
  <w:style w:type="character" w:customStyle="1" w:styleId="prontoggle">
    <w:name w:val="pron_toggle"/>
    <w:basedOn w:val="DefaultParagraphFont"/>
    <w:rsid w:val="00EA4A60"/>
  </w:style>
  <w:style w:type="character" w:customStyle="1" w:styleId="showspellpr">
    <w:name w:val="show_spellpr"/>
    <w:basedOn w:val="DefaultParagraphFont"/>
    <w:rsid w:val="00EA4A60"/>
  </w:style>
  <w:style w:type="character" w:customStyle="1" w:styleId="boldface">
    <w:name w:val="boldface"/>
    <w:basedOn w:val="DefaultParagraphFont"/>
    <w:rsid w:val="00EA4A60"/>
  </w:style>
  <w:style w:type="character" w:customStyle="1" w:styleId="pg">
    <w:name w:val="pg"/>
    <w:basedOn w:val="DefaultParagraphFont"/>
    <w:rsid w:val="00EA4A60"/>
  </w:style>
  <w:style w:type="character" w:customStyle="1" w:styleId="secondary-bf">
    <w:name w:val="secondary-bf"/>
    <w:basedOn w:val="DefaultParagraphFont"/>
    <w:rsid w:val="00EA4A60"/>
  </w:style>
  <w:style w:type="character" w:customStyle="1" w:styleId="dnindex">
    <w:name w:val="dnindex"/>
    <w:basedOn w:val="DefaultParagraphFont"/>
    <w:rsid w:val="00EA4A60"/>
  </w:style>
  <w:style w:type="character" w:customStyle="1" w:styleId="ital-inline">
    <w:name w:val="ital-inline"/>
    <w:basedOn w:val="DefaultParagraphFont"/>
    <w:rsid w:val="00EA4A60"/>
  </w:style>
  <w:style w:type="character" w:customStyle="1" w:styleId="Styleterm111ptUnderline">
    <w:name w:val="Style term1 + 11 pt Underline"/>
    <w:basedOn w:val="term1"/>
    <w:rsid w:val="00EA4A60"/>
    <w:rPr>
      <w:b/>
      <w:bCs/>
      <w:sz w:val="20"/>
      <w:u w:val="single"/>
    </w:rPr>
  </w:style>
  <w:style w:type="character" w:customStyle="1" w:styleId="ct-with-fmlt">
    <w:name w:val="ct-with-fmlt"/>
    <w:basedOn w:val="DefaultParagraphFont"/>
    <w:rsid w:val="00EA4A60"/>
  </w:style>
  <w:style w:type="character" w:customStyle="1" w:styleId="althead">
    <w:name w:val="althead"/>
    <w:basedOn w:val="DefaultParagraphFont"/>
    <w:rsid w:val="00EA4A60"/>
  </w:style>
  <w:style w:type="character" w:customStyle="1" w:styleId="arbd1">
    <w:name w:val="arbd1"/>
    <w:basedOn w:val="DefaultParagraphFont"/>
    <w:rsid w:val="00EA4A60"/>
  </w:style>
  <w:style w:type="character" w:customStyle="1" w:styleId="unx">
    <w:name w:val="unx"/>
    <w:basedOn w:val="DefaultParagraphFont"/>
    <w:rsid w:val="00EA4A60"/>
  </w:style>
  <w:style w:type="character" w:customStyle="1" w:styleId="lrdctph">
    <w:name w:val="lr_dct_ph"/>
    <w:basedOn w:val="DefaultParagraphFont"/>
    <w:rsid w:val="00EA4A60"/>
  </w:style>
  <w:style w:type="character" w:customStyle="1" w:styleId="tagciteChar4">
    <w:name w:val="tag/cite Char"/>
    <w:basedOn w:val="DefaultParagraphFont"/>
    <w:rsid w:val="00EA4A60"/>
    <w:rPr>
      <w:b/>
      <w:bCs w:val="0"/>
      <w:sz w:val="24"/>
      <w:lang w:val="en-US" w:eastAsia="en-US" w:bidi="ar-SA"/>
    </w:rPr>
  </w:style>
  <w:style w:type="character" w:customStyle="1" w:styleId="style3Char0">
    <w:name w:val="style 3 Char"/>
    <w:rsid w:val="00EA4A60"/>
    <w:rPr>
      <w:sz w:val="18"/>
      <w:szCs w:val="24"/>
      <w:lang w:val="en-US" w:eastAsia="en-US" w:bidi="ar-SA"/>
    </w:rPr>
  </w:style>
  <w:style w:type="character" w:customStyle="1" w:styleId="StyleBold1">
    <w:name w:val="Style Bold1"/>
    <w:rsid w:val="00EA4A60"/>
    <w:rPr>
      <w:rFonts w:ascii="Georgia" w:hAnsi="Georgia" w:hint="default"/>
      <w:b/>
      <w:bCs/>
      <w:sz w:val="22"/>
    </w:rPr>
  </w:style>
  <w:style w:type="character" w:customStyle="1" w:styleId="BlockHeadingsChar1">
    <w:name w:val="Block Headings Char1"/>
    <w:rsid w:val="00EA4A60"/>
    <w:rPr>
      <w:b/>
      <w:bCs w:val="0"/>
      <w:caps/>
    </w:rPr>
  </w:style>
  <w:style w:type="character" w:customStyle="1" w:styleId="FontStyle170">
    <w:name w:val="Font Style170"/>
    <w:uiPriority w:val="99"/>
    <w:rsid w:val="00EA4A60"/>
    <w:rPr>
      <w:rFonts w:ascii="Bookman Old Style" w:hAnsi="Bookman Old Style" w:cs="Bookman Old Style" w:hint="default"/>
      <w:sz w:val="16"/>
      <w:szCs w:val="16"/>
    </w:rPr>
  </w:style>
  <w:style w:type="character" w:customStyle="1" w:styleId="label">
    <w:name w:val="label"/>
    <w:rsid w:val="00EA4A60"/>
  </w:style>
  <w:style w:type="character" w:customStyle="1" w:styleId="Styleunderline12pt">
    <w:name w:val="Style underline + 12 pt"/>
    <w:rsid w:val="00EA4A60"/>
    <w:rPr>
      <w:rFonts w:ascii="Times New Roman" w:hAnsi="Times New Roman" w:cs="Times New Roman" w:hint="default"/>
      <w:bCs/>
      <w:sz w:val="20"/>
      <w:u w:val="single"/>
    </w:rPr>
  </w:style>
  <w:style w:type="character" w:customStyle="1" w:styleId="StyleUnderlineChar19pt">
    <w:name w:val="Style Underline Char1 + 9 pt"/>
    <w:basedOn w:val="UnderlineChar1"/>
    <w:rsid w:val="00EA4A60"/>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EA4A60"/>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EA4A60"/>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EA4A60"/>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EA4A60"/>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EA4A60"/>
    <w:rPr>
      <w:rFonts w:ascii="Times New Roman" w:hAnsi="Times New Roman" w:cs="Times New Roman" w:hint="default"/>
      <w:sz w:val="20"/>
      <w:u w:val="single"/>
      <w:lang w:val="en-US" w:eastAsia="en-US" w:bidi="ar-SA"/>
    </w:rPr>
  </w:style>
  <w:style w:type="character" w:customStyle="1" w:styleId="Style9ptUnderline1">
    <w:name w:val="Style 9 pt Underline1"/>
    <w:rsid w:val="00EA4A60"/>
    <w:rPr>
      <w:sz w:val="20"/>
      <w:u w:val="single"/>
    </w:rPr>
  </w:style>
  <w:style w:type="character" w:customStyle="1" w:styleId="StyleUnderlineChar19pt2">
    <w:name w:val="Style Underline Char1 + 9 pt2"/>
    <w:basedOn w:val="UnderlineChar1"/>
    <w:rsid w:val="00EA4A60"/>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EA4A60"/>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EA4A60"/>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EA4A60"/>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EA4A60"/>
  </w:style>
  <w:style w:type="character" w:customStyle="1" w:styleId="Style9ptBoldUnderline1">
    <w:name w:val="Style 9 pt Bold Underline1"/>
    <w:rsid w:val="00EA4A60"/>
    <w:rPr>
      <w:b/>
      <w:bCs/>
      <w:sz w:val="20"/>
      <w:u w:val="single"/>
    </w:rPr>
  </w:style>
  <w:style w:type="character" w:customStyle="1" w:styleId="tagCharCharCharChar">
    <w:name w:val="tag Char Char Char Char"/>
    <w:rsid w:val="00EA4A60"/>
    <w:rPr>
      <w:rFonts w:ascii="Georgia" w:eastAsia="Calibri" w:hAnsi="Georgia" w:cs="Calibri" w:hint="default"/>
      <w:b/>
      <w:bCs w:val="0"/>
      <w:sz w:val="24"/>
    </w:rPr>
  </w:style>
  <w:style w:type="character" w:customStyle="1" w:styleId="3">
    <w:name w:val="3"/>
    <w:rsid w:val="00EA4A60"/>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A4A60"/>
    <w:rPr>
      <w:rFonts w:ascii="Arial" w:hAnsi="Arial" w:cs="Arial" w:hint="default"/>
      <w:b/>
      <w:bCs/>
      <w:iCs/>
      <w:szCs w:val="28"/>
      <w:lang w:val="en-US" w:eastAsia="en-US" w:bidi="ar-SA"/>
    </w:rPr>
  </w:style>
  <w:style w:type="character" w:customStyle="1" w:styleId="featuretitle">
    <w:name w:val="feature_title"/>
    <w:basedOn w:val="DefaultParagraphFont"/>
    <w:rsid w:val="00EA4A60"/>
  </w:style>
  <w:style w:type="character" w:customStyle="1" w:styleId="6">
    <w:name w:val="6"/>
    <w:rsid w:val="00EA4A60"/>
    <w:rPr>
      <w:rFonts w:ascii="Arial" w:hAnsi="Arial" w:cs="Arial" w:hint="default"/>
      <w:bCs/>
      <w:sz w:val="20"/>
      <w:u w:val="single"/>
      <w:lang w:val="en-US" w:eastAsia="en-US" w:bidi="ar-SA"/>
    </w:rPr>
  </w:style>
  <w:style w:type="character" w:customStyle="1" w:styleId="7">
    <w:name w:val="7"/>
    <w:rsid w:val="00EA4A60"/>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EA4A60"/>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EA4A60"/>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EA4A60"/>
    <w:rPr>
      <w:sz w:val="20"/>
      <w:u w:val="single"/>
    </w:rPr>
  </w:style>
  <w:style w:type="character" w:customStyle="1" w:styleId="Styleunderline9pt0">
    <w:name w:val="Style underline + 9 pt"/>
    <w:basedOn w:val="underline"/>
    <w:rsid w:val="00EA4A60"/>
    <w:rPr>
      <w:u w:val="single"/>
      <w:lang w:val="en-US" w:eastAsia="en-US" w:bidi="ar-SA"/>
    </w:rPr>
  </w:style>
  <w:style w:type="character" w:customStyle="1" w:styleId="Style9ptUnderline4">
    <w:name w:val="Style 9 pt Underline4"/>
    <w:rsid w:val="00EA4A60"/>
    <w:rPr>
      <w:sz w:val="20"/>
      <w:u w:val="single"/>
    </w:rPr>
  </w:style>
  <w:style w:type="character" w:customStyle="1" w:styleId="55">
    <w:name w:val="55"/>
    <w:rsid w:val="00EA4A60"/>
    <w:rPr>
      <w:rFonts w:ascii="Arial" w:hAnsi="Arial" w:cs="Arial" w:hint="default"/>
      <w:bCs/>
      <w:sz w:val="20"/>
      <w:u w:val="single"/>
      <w:lang w:val="en-US" w:eastAsia="en-US" w:bidi="ar-SA"/>
    </w:rPr>
  </w:style>
  <w:style w:type="character" w:customStyle="1" w:styleId="Styleunderline9pt10">
    <w:name w:val="Style underline + 9 pt1"/>
    <w:basedOn w:val="underline"/>
    <w:rsid w:val="00EA4A60"/>
    <w:rPr>
      <w:u w:val="single"/>
      <w:lang w:val="en-US" w:eastAsia="en-US" w:bidi="ar-SA"/>
    </w:rPr>
  </w:style>
  <w:style w:type="character" w:customStyle="1" w:styleId="Styleunderline9ptBold">
    <w:name w:val="Style underline + 9 pt Bold"/>
    <w:rsid w:val="00EA4A60"/>
    <w:rPr>
      <w:b/>
      <w:bCs/>
      <w:sz w:val="20"/>
      <w:u w:val="single"/>
    </w:rPr>
  </w:style>
  <w:style w:type="character" w:customStyle="1" w:styleId="StyleUnderliningChar9ptBold">
    <w:name w:val="Style Underlining Char + 9 pt Bold"/>
    <w:rsid w:val="00EA4A60"/>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EA4A60"/>
    <w:rPr>
      <w:rFonts w:ascii="Times New Roman" w:hAnsi="Times New Roman" w:cs="Times New Roman" w:hint="default"/>
      <w:sz w:val="20"/>
      <w:szCs w:val="24"/>
      <w:u w:val="single"/>
      <w:lang w:val="en-US" w:eastAsia="en-US" w:bidi="ar-SA"/>
    </w:rPr>
  </w:style>
  <w:style w:type="character" w:customStyle="1" w:styleId="34">
    <w:name w:val="34"/>
    <w:rsid w:val="00EA4A60"/>
    <w:rPr>
      <w:rFonts w:ascii="Times New Roman" w:hAnsi="Times New Roman" w:cs="Arial" w:hint="default"/>
      <w:bCs/>
      <w:sz w:val="20"/>
      <w:u w:val="single"/>
      <w:lang w:val="en-US" w:eastAsia="en-US" w:bidi="ar-SA"/>
    </w:rPr>
  </w:style>
  <w:style w:type="character" w:customStyle="1" w:styleId="45">
    <w:name w:val="45"/>
    <w:rsid w:val="00EA4A60"/>
    <w:rPr>
      <w:rFonts w:ascii="Times New Roman" w:hAnsi="Times New Roman" w:cs="Arial" w:hint="default"/>
      <w:b/>
      <w:bCs/>
      <w:sz w:val="20"/>
      <w:u w:val="single"/>
      <w:lang w:val="en-US" w:eastAsia="en-US" w:bidi="ar-SA"/>
    </w:rPr>
  </w:style>
  <w:style w:type="character" w:customStyle="1" w:styleId="Style9ptUnderline5">
    <w:name w:val="Style 9 pt Underline5"/>
    <w:rsid w:val="00EA4A60"/>
    <w:rPr>
      <w:rFonts w:ascii="Times New Roman" w:hAnsi="Times New Roman" w:cs="Times New Roman" w:hint="default"/>
      <w:sz w:val="20"/>
      <w:u w:val="single"/>
    </w:rPr>
  </w:style>
  <w:style w:type="character" w:customStyle="1" w:styleId="Style9ptBoldUnderline2">
    <w:name w:val="Style 9 pt Bold Underline2"/>
    <w:rsid w:val="00EA4A60"/>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EA4A60"/>
    <w:rPr>
      <w:rFonts w:ascii="Times New Roman" w:hAnsi="Times New Roman" w:cs="Times New Roman" w:hint="default"/>
      <w:b/>
      <w:bCs/>
      <w:i/>
      <w:iCs/>
      <w:sz w:val="20"/>
      <w:u w:val="single"/>
      <w:bdr w:val="single" w:sz="4" w:space="0" w:color="auto" w:frame="1"/>
    </w:rPr>
  </w:style>
  <w:style w:type="character" w:customStyle="1" w:styleId="23">
    <w:name w:val="23"/>
    <w:rsid w:val="00EA4A60"/>
    <w:rPr>
      <w:rFonts w:ascii="Times New Roman" w:hAnsi="Times New Roman" w:cs="Arial" w:hint="default"/>
      <w:bCs/>
      <w:sz w:val="20"/>
      <w:u w:val="single"/>
      <w:lang w:val="en-US" w:eastAsia="en-US" w:bidi="ar-SA"/>
    </w:rPr>
  </w:style>
  <w:style w:type="character" w:customStyle="1" w:styleId="33">
    <w:name w:val="33"/>
    <w:rsid w:val="00EA4A60"/>
    <w:rPr>
      <w:rFonts w:ascii="Times New Roman" w:hAnsi="Times New Roman" w:cs="Arial" w:hint="default"/>
      <w:b/>
      <w:bCs/>
      <w:sz w:val="20"/>
      <w:u w:val="single"/>
      <w:lang w:val="en-US" w:eastAsia="en-US" w:bidi="ar-SA"/>
    </w:rPr>
  </w:style>
  <w:style w:type="character" w:customStyle="1" w:styleId="27">
    <w:name w:val="27"/>
    <w:rsid w:val="00EA4A60"/>
    <w:rPr>
      <w:rFonts w:ascii="Arial" w:hAnsi="Arial" w:cs="Arial" w:hint="default"/>
      <w:bCs/>
      <w:sz w:val="20"/>
      <w:u w:val="single"/>
      <w:lang w:val="en-US" w:eastAsia="en-US" w:bidi="ar-SA"/>
    </w:rPr>
  </w:style>
  <w:style w:type="character" w:customStyle="1" w:styleId="StyleArialNarrow9pt">
    <w:name w:val="Style Arial Narrow 9 pt"/>
    <w:rsid w:val="00EA4A60"/>
    <w:rPr>
      <w:rFonts w:ascii="Times New Roman" w:hAnsi="Times New Roman" w:cs="Times New Roman" w:hint="default"/>
      <w:sz w:val="20"/>
    </w:rPr>
  </w:style>
  <w:style w:type="character" w:customStyle="1" w:styleId="StyleUnderlineCharChar9pt2">
    <w:name w:val="Style Underline Char Char + 9 pt2"/>
    <w:basedOn w:val="DefaultParagraphFont"/>
    <w:rsid w:val="00EA4A60"/>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EA4A60"/>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EA4A60"/>
    <w:rPr>
      <w:b/>
      <w:bCs/>
      <w:sz w:val="20"/>
      <w:u w:val="single"/>
      <w:bdr w:val="single" w:sz="4" w:space="0" w:color="auto" w:frame="1"/>
    </w:rPr>
  </w:style>
  <w:style w:type="character" w:customStyle="1" w:styleId="Style9ptUnderline7">
    <w:name w:val="Style 9 pt Underline7"/>
    <w:rsid w:val="00EA4A60"/>
    <w:rPr>
      <w:sz w:val="20"/>
      <w:u w:val="single"/>
    </w:rPr>
  </w:style>
  <w:style w:type="character" w:customStyle="1" w:styleId="Style9ptBoldUnderline3">
    <w:name w:val="Style 9 pt Bold Underline3"/>
    <w:rsid w:val="00EA4A60"/>
    <w:rPr>
      <w:b/>
      <w:bCs/>
      <w:sz w:val="20"/>
      <w:u w:val="single"/>
    </w:rPr>
  </w:style>
  <w:style w:type="character" w:customStyle="1" w:styleId="Style9ptUnderline8">
    <w:name w:val="Style 9 pt Underline8"/>
    <w:rsid w:val="00EA4A60"/>
    <w:rPr>
      <w:sz w:val="20"/>
      <w:u w:val="single"/>
    </w:rPr>
  </w:style>
  <w:style w:type="character" w:customStyle="1" w:styleId="66">
    <w:name w:val="66"/>
    <w:rsid w:val="00EA4A60"/>
    <w:rPr>
      <w:rFonts w:ascii="Arial" w:hAnsi="Arial" w:cs="Arial" w:hint="default"/>
      <w:bCs/>
      <w:sz w:val="20"/>
      <w:u w:val="single"/>
      <w:lang w:val="en-US" w:eastAsia="en-US" w:bidi="ar-SA"/>
    </w:rPr>
  </w:style>
  <w:style w:type="character" w:customStyle="1" w:styleId="Style9ptUnderline9">
    <w:name w:val="Style 9 pt Underline9"/>
    <w:rsid w:val="00EA4A60"/>
    <w:rPr>
      <w:sz w:val="20"/>
      <w:u w:val="single"/>
    </w:rPr>
  </w:style>
  <w:style w:type="character" w:customStyle="1" w:styleId="Style9ptBoldUnderline4">
    <w:name w:val="Style 9 pt Bold Underline4"/>
    <w:rsid w:val="00EA4A60"/>
    <w:rPr>
      <w:b/>
      <w:bCs/>
      <w:sz w:val="20"/>
      <w:u w:val="single"/>
    </w:rPr>
  </w:style>
  <w:style w:type="character" w:customStyle="1" w:styleId="titleblue14">
    <w:name w:val="titleblue14"/>
    <w:basedOn w:val="DefaultParagraphFont"/>
    <w:rsid w:val="00EA4A60"/>
  </w:style>
  <w:style w:type="character" w:customStyle="1" w:styleId="Style11ptUnderline3">
    <w:name w:val="Style 11 pt Underline3"/>
    <w:rsid w:val="00EA4A60"/>
    <w:rPr>
      <w:sz w:val="20"/>
      <w:u w:val="single"/>
    </w:rPr>
  </w:style>
  <w:style w:type="character" w:customStyle="1" w:styleId="StyleUnderlineCharChar9pt3">
    <w:name w:val="Style Underline Char Char + 9 pt3"/>
    <w:basedOn w:val="DefaultParagraphFont"/>
    <w:rsid w:val="00EA4A60"/>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EA4A60"/>
    <w:rPr>
      <w:sz w:val="20"/>
      <w:u w:val="single"/>
    </w:rPr>
  </w:style>
  <w:style w:type="character" w:customStyle="1" w:styleId="Style9ptUnderline11">
    <w:name w:val="Style 9 pt Underline11"/>
    <w:rsid w:val="00EA4A60"/>
    <w:rPr>
      <w:sz w:val="20"/>
      <w:u w:val="single"/>
    </w:rPr>
  </w:style>
  <w:style w:type="character" w:customStyle="1" w:styleId="Style9ptBoldUnderline5">
    <w:name w:val="Style 9 pt Bold Underline5"/>
    <w:rsid w:val="00EA4A60"/>
    <w:rPr>
      <w:b/>
      <w:bCs/>
      <w:sz w:val="20"/>
      <w:u w:val="single"/>
    </w:rPr>
  </w:style>
  <w:style w:type="character" w:customStyle="1" w:styleId="UnderlineChar2CharChar">
    <w:name w:val="Underline Char2 Char Char"/>
    <w:rsid w:val="00EA4A60"/>
    <w:rPr>
      <w:szCs w:val="24"/>
      <w:u w:val="single"/>
      <w:lang w:val="en-US" w:eastAsia="en-US" w:bidi="ar-SA"/>
    </w:rPr>
  </w:style>
  <w:style w:type="character" w:customStyle="1" w:styleId="snapnoshots">
    <w:name w:val="snap_noshots"/>
    <w:basedOn w:val="DefaultParagraphFont"/>
    <w:rsid w:val="00EA4A60"/>
  </w:style>
  <w:style w:type="character" w:customStyle="1" w:styleId="cnbcsbhdcomp">
    <w:name w:val="cnbc_sbhd_comp"/>
    <w:rsid w:val="00EA4A60"/>
  </w:style>
  <w:style w:type="character" w:customStyle="1" w:styleId="blox-headline">
    <w:name w:val="blox-headline"/>
    <w:rsid w:val="00EA4A60"/>
  </w:style>
  <w:style w:type="character" w:customStyle="1" w:styleId="Heading2CharCharCharCharCharChar1CharChar">
    <w:name w:val="Heading 2 Char Char Char Char Char Char1 Char Char"/>
    <w:basedOn w:val="DefaultParagraphFont"/>
    <w:uiPriority w:val="99"/>
    <w:rsid w:val="00EA4A60"/>
    <w:rPr>
      <w:rFonts w:ascii="Arial" w:hAnsi="Arial" w:cs="Arial" w:hint="default"/>
      <w:b/>
      <w:bCs/>
      <w:iCs/>
      <w:sz w:val="28"/>
      <w:lang w:val="en-US" w:eastAsia="en-US"/>
    </w:rPr>
  </w:style>
  <w:style w:type="character" w:customStyle="1" w:styleId="postsubtitle">
    <w:name w:val="post_subtitle"/>
    <w:basedOn w:val="DefaultParagraphFont"/>
    <w:rsid w:val="00EA4A60"/>
  </w:style>
  <w:style w:type="character" w:customStyle="1" w:styleId="NoterefInText">
    <w:name w:val="_NoterefInText"/>
    <w:uiPriority w:val="99"/>
    <w:rsid w:val="00EA4A60"/>
    <w:rPr>
      <w:rFonts w:ascii="New Baskerville" w:hAnsi="New Baskerville" w:cs="New Baskerville" w:hint="default"/>
      <w:color w:val="000000"/>
    </w:rPr>
  </w:style>
  <w:style w:type="character" w:customStyle="1" w:styleId="postauthor">
    <w:name w:val="postauthor"/>
    <w:basedOn w:val="DefaultParagraphFont"/>
    <w:rsid w:val="00EA4A60"/>
  </w:style>
  <w:style w:type="character" w:customStyle="1" w:styleId="span">
    <w:name w:val="span"/>
    <w:basedOn w:val="DefaultParagraphFont"/>
    <w:rsid w:val="00EA4A60"/>
  </w:style>
  <w:style w:type="character" w:customStyle="1" w:styleId="thirdparty-logo">
    <w:name w:val="thirdparty-logo"/>
    <w:basedOn w:val="DefaultParagraphFont"/>
    <w:rsid w:val="00EA4A60"/>
  </w:style>
  <w:style w:type="character" w:customStyle="1" w:styleId="vcard">
    <w:name w:val="vcard"/>
    <w:basedOn w:val="DefaultParagraphFont"/>
    <w:rsid w:val="00EA4A60"/>
  </w:style>
  <w:style w:type="character" w:customStyle="1" w:styleId="print-footnote">
    <w:name w:val="print-footnote"/>
    <w:basedOn w:val="DefaultParagraphFont"/>
    <w:rsid w:val="00EA4A60"/>
  </w:style>
  <w:style w:type="character" w:customStyle="1" w:styleId="datestring">
    <w:name w:val="datestring"/>
    <w:basedOn w:val="DefaultParagraphFont"/>
    <w:rsid w:val="00EA4A60"/>
  </w:style>
  <w:style w:type="character" w:customStyle="1" w:styleId="gptad">
    <w:name w:val="gptad"/>
    <w:basedOn w:val="DefaultParagraphFont"/>
    <w:rsid w:val="00EA4A60"/>
  </w:style>
  <w:style w:type="character" w:customStyle="1" w:styleId="creditline">
    <w:name w:val="creditline"/>
    <w:basedOn w:val="DefaultParagraphFont"/>
    <w:rsid w:val="00EA4A60"/>
  </w:style>
  <w:style w:type="character" w:customStyle="1" w:styleId="grd">
    <w:name w:val="grd"/>
    <w:basedOn w:val="DefaultParagraphFont"/>
    <w:rsid w:val="00EA4A60"/>
  </w:style>
  <w:style w:type="character" w:customStyle="1" w:styleId="changed">
    <w:name w:val="changed"/>
    <w:basedOn w:val="DefaultParagraphFont"/>
    <w:rsid w:val="00EA4A60"/>
  </w:style>
  <w:style w:type="character" w:customStyle="1" w:styleId="article-author-name">
    <w:name w:val="article-author-name"/>
    <w:basedOn w:val="DefaultParagraphFont"/>
    <w:rsid w:val="00EA4A60"/>
  </w:style>
  <w:style w:type="character" w:customStyle="1" w:styleId="bioexcerpt">
    <w:name w:val="bio_excerpt"/>
    <w:basedOn w:val="DefaultParagraphFont"/>
    <w:rsid w:val="00EA4A60"/>
  </w:style>
  <w:style w:type="character" w:customStyle="1" w:styleId="commentcount">
    <w:name w:val="comment_count"/>
    <w:basedOn w:val="DefaultParagraphFont"/>
    <w:rsid w:val="00EA4A60"/>
  </w:style>
  <w:style w:type="character" w:customStyle="1" w:styleId="searchtermshighlighted">
    <w:name w:val="searchtermshighlighted"/>
    <w:basedOn w:val="DefaultParagraphFont"/>
    <w:rsid w:val="00EA4A60"/>
  </w:style>
  <w:style w:type="character" w:customStyle="1" w:styleId="contributornametrigger">
    <w:name w:val="contributornametrigger"/>
    <w:basedOn w:val="DefaultParagraphFont"/>
    <w:rsid w:val="00EA4A60"/>
  </w:style>
  <w:style w:type="character" w:customStyle="1" w:styleId="bylinepipe">
    <w:name w:val="bylinepipe"/>
    <w:basedOn w:val="DefaultParagraphFont"/>
    <w:rsid w:val="00EA4A60"/>
  </w:style>
  <w:style w:type="character" w:customStyle="1" w:styleId="lucenesearchresulturlb">
    <w:name w:val="lucene_search_result_url_b"/>
    <w:basedOn w:val="DefaultParagraphFont"/>
    <w:rsid w:val="00EA4A60"/>
  </w:style>
  <w:style w:type="character" w:customStyle="1" w:styleId="faculty-title">
    <w:name w:val="faculty-title"/>
    <w:basedOn w:val="DefaultParagraphFont"/>
    <w:rsid w:val="00EA4A60"/>
  </w:style>
  <w:style w:type="character" w:customStyle="1" w:styleId="issue">
    <w:name w:val="issue"/>
    <w:basedOn w:val="DefaultParagraphFont"/>
    <w:rsid w:val="00EA4A60"/>
  </w:style>
  <w:style w:type="character" w:customStyle="1" w:styleId="pages">
    <w:name w:val="pages"/>
    <w:basedOn w:val="DefaultParagraphFont"/>
    <w:rsid w:val="00EA4A60"/>
  </w:style>
  <w:style w:type="character" w:customStyle="1" w:styleId="person">
    <w:name w:val="person"/>
    <w:basedOn w:val="DefaultParagraphFont"/>
    <w:rsid w:val="00EA4A60"/>
  </w:style>
  <w:style w:type="character" w:customStyle="1" w:styleId="corresponding">
    <w:name w:val="corresponding"/>
    <w:basedOn w:val="DefaultParagraphFont"/>
    <w:rsid w:val="00EA4A60"/>
  </w:style>
  <w:style w:type="character" w:customStyle="1" w:styleId="post-time">
    <w:name w:val="post-time"/>
    <w:basedOn w:val="DefaultParagraphFont"/>
    <w:rsid w:val="00EA4A60"/>
  </w:style>
  <w:style w:type="character" w:customStyle="1" w:styleId="post-category">
    <w:name w:val="post-category"/>
    <w:basedOn w:val="DefaultParagraphFont"/>
    <w:rsid w:val="00EA4A60"/>
  </w:style>
  <w:style w:type="character" w:customStyle="1" w:styleId="posted-and-updated">
    <w:name w:val="posted-and-updated"/>
    <w:basedOn w:val="DefaultParagraphFont"/>
    <w:rsid w:val="00EA4A60"/>
  </w:style>
  <w:style w:type="character" w:customStyle="1" w:styleId="entry-author">
    <w:name w:val="entry-author"/>
    <w:basedOn w:val="DefaultParagraphFont"/>
    <w:rsid w:val="00EA4A60"/>
  </w:style>
  <w:style w:type="character" w:customStyle="1" w:styleId="entry-author-name">
    <w:name w:val="entry-author-name"/>
    <w:basedOn w:val="DefaultParagraphFont"/>
    <w:rsid w:val="00EA4A60"/>
  </w:style>
  <w:style w:type="character" w:customStyle="1" w:styleId="contrib-degrees">
    <w:name w:val="contrib-degrees"/>
    <w:basedOn w:val="DefaultParagraphFont"/>
    <w:rsid w:val="00EA4A60"/>
  </w:style>
  <w:style w:type="character" w:customStyle="1" w:styleId="contrib-on-behalf-of">
    <w:name w:val="contrib-on-behalf-of"/>
    <w:basedOn w:val="DefaultParagraphFont"/>
    <w:rsid w:val="00EA4A60"/>
  </w:style>
  <w:style w:type="character" w:customStyle="1" w:styleId="pubtime">
    <w:name w:val="pubtime"/>
    <w:basedOn w:val="DefaultParagraphFont"/>
    <w:rsid w:val="00EA4A60"/>
  </w:style>
  <w:style w:type="character" w:customStyle="1" w:styleId="fbcommentscount">
    <w:name w:val="fb_comments_count"/>
    <w:basedOn w:val="DefaultParagraphFont"/>
    <w:rsid w:val="00EA4A60"/>
  </w:style>
  <w:style w:type="character" w:customStyle="1" w:styleId="stsharethiscustom">
    <w:name w:val="st_sharethis_custom"/>
    <w:basedOn w:val="DefaultParagraphFont"/>
    <w:rsid w:val="00EA4A60"/>
  </w:style>
  <w:style w:type="character" w:customStyle="1" w:styleId="post-date">
    <w:name w:val="post-date"/>
    <w:basedOn w:val="DefaultParagraphFont"/>
    <w:rsid w:val="00EA4A60"/>
  </w:style>
  <w:style w:type="character" w:customStyle="1" w:styleId="articleauthor0">
    <w:name w:val="article_author"/>
    <w:basedOn w:val="DefaultParagraphFont"/>
    <w:rsid w:val="00EA4A60"/>
  </w:style>
  <w:style w:type="character" w:customStyle="1" w:styleId="articleissue">
    <w:name w:val="article_issue"/>
    <w:basedOn w:val="DefaultParagraphFont"/>
    <w:rsid w:val="00EA4A60"/>
  </w:style>
  <w:style w:type="character" w:customStyle="1" w:styleId="a-size-large">
    <w:name w:val="a-size-large"/>
    <w:basedOn w:val="DefaultParagraphFont"/>
    <w:rsid w:val="00EA4A60"/>
  </w:style>
  <w:style w:type="character" w:customStyle="1" w:styleId="a-size-medium">
    <w:name w:val="a-size-medium"/>
    <w:basedOn w:val="DefaultParagraphFont"/>
    <w:rsid w:val="00EA4A60"/>
  </w:style>
  <w:style w:type="character" w:customStyle="1" w:styleId="contribution">
    <w:name w:val="contribution"/>
    <w:basedOn w:val="DefaultParagraphFont"/>
    <w:rsid w:val="00EA4A60"/>
  </w:style>
  <w:style w:type="character" w:customStyle="1" w:styleId="a-color-secondary">
    <w:name w:val="a-color-secondary"/>
    <w:basedOn w:val="DefaultParagraphFont"/>
    <w:rsid w:val="00EA4A60"/>
  </w:style>
  <w:style w:type="character" w:customStyle="1" w:styleId="ui-author">
    <w:name w:val="ui-author"/>
    <w:basedOn w:val="DefaultParagraphFont"/>
    <w:rsid w:val="00EA4A60"/>
  </w:style>
  <w:style w:type="character" w:customStyle="1" w:styleId="ui-staffline">
    <w:name w:val="ui-staffline"/>
    <w:basedOn w:val="DefaultParagraphFont"/>
    <w:rsid w:val="00EA4A60"/>
  </w:style>
  <w:style w:type="character" w:customStyle="1" w:styleId="value">
    <w:name w:val="value"/>
    <w:basedOn w:val="DefaultParagraphFont"/>
    <w:rsid w:val="00EA4A60"/>
  </w:style>
  <w:style w:type="character" w:customStyle="1" w:styleId="specialissuelabel">
    <w:name w:val="specialissuelabel"/>
    <w:basedOn w:val="DefaultParagraphFont"/>
    <w:rsid w:val="00EA4A60"/>
  </w:style>
  <w:style w:type="character" w:customStyle="1" w:styleId="wp-smiley">
    <w:name w:val="wp-smiley"/>
    <w:basedOn w:val="DefaultParagraphFont"/>
    <w:rsid w:val="00EA4A60"/>
  </w:style>
  <w:style w:type="character" w:customStyle="1" w:styleId="artjournal">
    <w:name w:val="art_journal"/>
    <w:basedOn w:val="DefaultParagraphFont"/>
    <w:rsid w:val="00EA4A60"/>
  </w:style>
  <w:style w:type="character" w:customStyle="1" w:styleId="artdatevolumeissuepart">
    <w:name w:val="art_datevolumeissuepart"/>
    <w:basedOn w:val="DefaultParagraphFont"/>
    <w:rsid w:val="00EA4A60"/>
  </w:style>
  <w:style w:type="character" w:customStyle="1" w:styleId="artpages">
    <w:name w:val="art_pages"/>
    <w:basedOn w:val="DefaultParagraphFont"/>
    <w:rsid w:val="00EA4A60"/>
  </w:style>
  <w:style w:type="character" w:customStyle="1" w:styleId="singlehighlightclass">
    <w:name w:val="single_highlight_class"/>
    <w:basedOn w:val="DefaultParagraphFont"/>
    <w:rsid w:val="00EA4A60"/>
  </w:style>
  <w:style w:type="character" w:customStyle="1" w:styleId="degree">
    <w:name w:val="degree"/>
    <w:basedOn w:val="DefaultParagraphFont"/>
    <w:rsid w:val="00EA4A60"/>
  </w:style>
  <w:style w:type="character" w:customStyle="1" w:styleId="major">
    <w:name w:val="major"/>
    <w:basedOn w:val="DefaultParagraphFont"/>
    <w:rsid w:val="00EA4A60"/>
  </w:style>
  <w:style w:type="character" w:customStyle="1" w:styleId="views">
    <w:name w:val="views"/>
    <w:basedOn w:val="DefaultParagraphFont"/>
    <w:rsid w:val="00EA4A60"/>
  </w:style>
  <w:style w:type="character" w:customStyle="1" w:styleId="stmainservices">
    <w:name w:val="stmainservices"/>
    <w:basedOn w:val="DefaultParagraphFont"/>
    <w:rsid w:val="00EA4A60"/>
  </w:style>
  <w:style w:type="character" w:customStyle="1" w:styleId="stbubblehcount">
    <w:name w:val="stbubble_hcount"/>
    <w:basedOn w:val="DefaultParagraphFont"/>
    <w:rsid w:val="00EA4A60"/>
  </w:style>
  <w:style w:type="character" w:customStyle="1" w:styleId="article-author">
    <w:name w:val="article-author"/>
    <w:basedOn w:val="DefaultParagraphFont"/>
    <w:rsid w:val="00EA4A60"/>
  </w:style>
  <w:style w:type="character" w:customStyle="1" w:styleId="tolocaltime">
    <w:name w:val="tolocaltime"/>
    <w:basedOn w:val="DefaultParagraphFont"/>
    <w:rsid w:val="00EA4A60"/>
  </w:style>
  <w:style w:type="character" w:customStyle="1" w:styleId="pb-byline">
    <w:name w:val="pb-byline"/>
    <w:basedOn w:val="DefaultParagraphFont"/>
    <w:rsid w:val="00EA4A60"/>
  </w:style>
  <w:style w:type="character" w:customStyle="1" w:styleId="pb-timestamp">
    <w:name w:val="pb-timestamp"/>
    <w:basedOn w:val="DefaultParagraphFont"/>
    <w:rsid w:val="00EA4A60"/>
  </w:style>
  <w:style w:type="character" w:customStyle="1" w:styleId="posted-on">
    <w:name w:val="posted-on"/>
    <w:basedOn w:val="DefaultParagraphFont"/>
    <w:rsid w:val="00EA4A60"/>
  </w:style>
  <w:style w:type="character" w:customStyle="1" w:styleId="even">
    <w:name w:val="even"/>
    <w:basedOn w:val="DefaultParagraphFont"/>
    <w:rsid w:val="00EA4A60"/>
  </w:style>
  <w:style w:type="character" w:customStyle="1" w:styleId="foreground">
    <w:name w:val="foreground"/>
    <w:basedOn w:val="DefaultParagraphFont"/>
    <w:rsid w:val="00EA4A60"/>
  </w:style>
  <w:style w:type="character" w:customStyle="1" w:styleId="cat-date-line4">
    <w:name w:val="cat-date-line4"/>
    <w:basedOn w:val="DefaultParagraphFont"/>
    <w:rsid w:val="00EA4A60"/>
  </w:style>
  <w:style w:type="character" w:customStyle="1" w:styleId="articledate">
    <w:name w:val="articledate"/>
    <w:basedOn w:val="DefaultParagraphFont"/>
    <w:rsid w:val="00EA4A60"/>
  </w:style>
  <w:style w:type="character" w:customStyle="1" w:styleId="post-byline">
    <w:name w:val="post-byline"/>
    <w:basedOn w:val="DefaultParagraphFont"/>
    <w:rsid w:val="00EA4A60"/>
  </w:style>
  <w:style w:type="character" w:customStyle="1" w:styleId="upper">
    <w:name w:val="upper"/>
    <w:basedOn w:val="DefaultParagraphFont"/>
    <w:rsid w:val="00EA4A60"/>
  </w:style>
  <w:style w:type="character" w:customStyle="1" w:styleId="metadate">
    <w:name w:val="meta_date"/>
    <w:basedOn w:val="DefaultParagraphFont"/>
    <w:rsid w:val="00EA4A60"/>
  </w:style>
  <w:style w:type="character" w:customStyle="1" w:styleId="fa">
    <w:name w:val="fa"/>
    <w:basedOn w:val="DefaultParagraphFont"/>
    <w:rsid w:val="00EA4A60"/>
  </w:style>
  <w:style w:type="character" w:customStyle="1" w:styleId="longname">
    <w:name w:val="longname"/>
    <w:basedOn w:val="DefaultParagraphFont"/>
    <w:rsid w:val="00EA4A60"/>
  </w:style>
  <w:style w:type="character" w:customStyle="1" w:styleId="echocontainer">
    <w:name w:val="echo_container"/>
    <w:basedOn w:val="DefaultParagraphFont"/>
    <w:rsid w:val="00EA4A60"/>
  </w:style>
  <w:style w:type="character" w:customStyle="1" w:styleId="comment-display">
    <w:name w:val="comment-display"/>
    <w:basedOn w:val="DefaultParagraphFont"/>
    <w:rsid w:val="00EA4A60"/>
  </w:style>
  <w:style w:type="character" w:customStyle="1" w:styleId="echo-counter">
    <w:name w:val="echo-counter"/>
    <w:basedOn w:val="DefaultParagraphFont"/>
    <w:rsid w:val="00EA4A60"/>
  </w:style>
  <w:style w:type="character" w:customStyle="1" w:styleId="discussion-policy">
    <w:name w:val="discussion-policy"/>
    <w:basedOn w:val="DefaultParagraphFont"/>
    <w:rsid w:val="00EA4A60"/>
  </w:style>
  <w:style w:type="character" w:customStyle="1" w:styleId="echo-apps-conversations-streamcaption">
    <w:name w:val="echo-apps-conversations-streamcaption"/>
    <w:basedOn w:val="DefaultParagraphFont"/>
    <w:rsid w:val="00EA4A60"/>
  </w:style>
  <w:style w:type="character" w:customStyle="1" w:styleId="echo-streamserver-controls-stream-item-text">
    <w:name w:val="echo-streamserver-controls-stream-item-text"/>
    <w:basedOn w:val="DefaultParagraphFont"/>
    <w:rsid w:val="00EA4A60"/>
  </w:style>
  <w:style w:type="character" w:customStyle="1" w:styleId="echo-streamserver-controls-facepile-more">
    <w:name w:val="echo-streamserver-controls-facepile-more"/>
    <w:basedOn w:val="DefaultParagraphFont"/>
    <w:rsid w:val="00EA4A60"/>
  </w:style>
  <w:style w:type="character" w:customStyle="1" w:styleId="echo-primaryfont">
    <w:name w:val="echo-primaryfont"/>
    <w:basedOn w:val="DefaultParagraphFont"/>
    <w:rsid w:val="00EA4A60"/>
  </w:style>
  <w:style w:type="character" w:customStyle="1" w:styleId="section">
    <w:name w:val="section"/>
    <w:basedOn w:val="DefaultParagraphFont"/>
    <w:rsid w:val="00EA4A60"/>
  </w:style>
  <w:style w:type="character" w:customStyle="1" w:styleId="wpsr-txt-headline">
    <w:name w:val="wpsr-txt-headline"/>
    <w:basedOn w:val="DefaultParagraphFont"/>
    <w:rsid w:val="00EA4A60"/>
  </w:style>
  <w:style w:type="character" w:customStyle="1" w:styleId="asset-metabar-author">
    <w:name w:val="asset-metabar-author"/>
    <w:basedOn w:val="DefaultParagraphFont"/>
    <w:rsid w:val="00EA4A60"/>
  </w:style>
  <w:style w:type="character" w:customStyle="1" w:styleId="asset-metabar-time">
    <w:name w:val="asset-metabar-time"/>
    <w:basedOn w:val="DefaultParagraphFont"/>
    <w:rsid w:val="00EA4A60"/>
  </w:style>
  <w:style w:type="character" w:customStyle="1" w:styleId="eza-dateline">
    <w:name w:val="eza-dateline"/>
    <w:basedOn w:val="DefaultParagraphFont"/>
    <w:rsid w:val="00EA4A60"/>
  </w:style>
  <w:style w:type="character" w:customStyle="1" w:styleId="eza-authors">
    <w:name w:val="eza-authors"/>
    <w:basedOn w:val="DefaultParagraphFont"/>
    <w:rsid w:val="00EA4A60"/>
  </w:style>
  <w:style w:type="character" w:customStyle="1" w:styleId="csmstaff">
    <w:name w:val="csm_staff"/>
    <w:basedOn w:val="DefaultParagraphFont"/>
    <w:rsid w:val="00EA4A60"/>
  </w:style>
  <w:style w:type="character" w:customStyle="1" w:styleId="article-timestamp">
    <w:name w:val="article-timestamp"/>
    <w:basedOn w:val="DefaultParagraphFont"/>
    <w:rsid w:val="00EA4A60"/>
  </w:style>
  <w:style w:type="character" w:customStyle="1" w:styleId="byline-text">
    <w:name w:val="byline-text"/>
    <w:basedOn w:val="DefaultParagraphFont"/>
    <w:rsid w:val="00EA4A60"/>
  </w:style>
  <w:style w:type="character" w:customStyle="1" w:styleId="itemauthor">
    <w:name w:val="itemauthor"/>
    <w:basedOn w:val="DefaultParagraphFont"/>
    <w:rsid w:val="00EA4A60"/>
  </w:style>
  <w:style w:type="character" w:customStyle="1" w:styleId="itemdatecreated">
    <w:name w:val="itemdatecreated"/>
    <w:basedOn w:val="DefaultParagraphFont"/>
    <w:rsid w:val="00EA4A60"/>
  </w:style>
  <w:style w:type="character" w:customStyle="1" w:styleId="slug-metadata-note">
    <w:name w:val="slug-metadata-note"/>
    <w:basedOn w:val="DefaultParagraphFont"/>
    <w:rsid w:val="00EA4A60"/>
  </w:style>
  <w:style w:type="character" w:customStyle="1" w:styleId="drop-capped">
    <w:name w:val="drop-capped"/>
    <w:basedOn w:val="DefaultParagraphFont"/>
    <w:rsid w:val="00EA4A60"/>
  </w:style>
  <w:style w:type="character" w:customStyle="1" w:styleId="thetitle">
    <w:name w:val="the_title"/>
    <w:basedOn w:val="DefaultParagraphFont"/>
    <w:rsid w:val="00EA4A60"/>
  </w:style>
  <w:style w:type="character" w:customStyle="1" w:styleId="view-count">
    <w:name w:val="view-count"/>
    <w:basedOn w:val="DefaultParagraphFont"/>
    <w:rsid w:val="00EA4A60"/>
  </w:style>
  <w:style w:type="character" w:customStyle="1" w:styleId="rupee">
    <w:name w:val="rupee"/>
    <w:basedOn w:val="DefaultParagraphFont"/>
    <w:rsid w:val="00EA4A60"/>
  </w:style>
  <w:style w:type="character" w:customStyle="1" w:styleId="grey1">
    <w:name w:val="grey1"/>
    <w:basedOn w:val="DefaultParagraphFont"/>
    <w:rsid w:val="00EA4A60"/>
  </w:style>
  <w:style w:type="character" w:customStyle="1" w:styleId="bureau">
    <w:name w:val="bureau"/>
    <w:basedOn w:val="DefaultParagraphFont"/>
    <w:rsid w:val="00EA4A60"/>
  </w:style>
  <w:style w:type="character" w:customStyle="1" w:styleId="reporttitle">
    <w:name w:val="report_title"/>
    <w:basedOn w:val="DefaultParagraphFont"/>
    <w:rsid w:val="00EA4A60"/>
  </w:style>
  <w:style w:type="character" w:customStyle="1" w:styleId="documenttype-longreleases">
    <w:name w:val="document_type_-_long_releases"/>
    <w:basedOn w:val="DefaultParagraphFont"/>
    <w:rsid w:val="00EA4A60"/>
  </w:style>
  <w:style w:type="character" w:customStyle="1" w:styleId="alt-date">
    <w:name w:val="alt-date"/>
    <w:basedOn w:val="DefaultParagraphFont"/>
    <w:rsid w:val="00EA4A60"/>
  </w:style>
  <w:style w:type="character" w:customStyle="1" w:styleId="entry-byline">
    <w:name w:val="entry-byline"/>
    <w:basedOn w:val="DefaultParagraphFont"/>
    <w:rsid w:val="00EA4A60"/>
  </w:style>
  <w:style w:type="character" w:customStyle="1" w:styleId="taglinecontrib">
    <w:name w:val="tagline_contrib"/>
    <w:basedOn w:val="DefaultParagraphFont"/>
    <w:rsid w:val="00EA4A60"/>
  </w:style>
  <w:style w:type="character" w:customStyle="1" w:styleId="articledate0">
    <w:name w:val="article_date"/>
    <w:basedOn w:val="DefaultParagraphFont"/>
    <w:rsid w:val="00EA4A60"/>
  </w:style>
  <w:style w:type="character" w:customStyle="1" w:styleId="createdate">
    <w:name w:val="createdate"/>
    <w:basedOn w:val="DefaultParagraphFont"/>
    <w:rsid w:val="00EA4A60"/>
  </w:style>
  <w:style w:type="character" w:customStyle="1" w:styleId="text-label">
    <w:name w:val="text-label"/>
    <w:basedOn w:val="DefaultParagraphFont"/>
    <w:rsid w:val="00EA4A60"/>
  </w:style>
  <w:style w:type="character" w:customStyle="1" w:styleId="metad">
    <w:name w:val="metad"/>
    <w:rsid w:val="00EA4A60"/>
  </w:style>
  <w:style w:type="character" w:customStyle="1" w:styleId="justify1">
    <w:name w:val="justify1"/>
    <w:rsid w:val="00EA4A60"/>
  </w:style>
  <w:style w:type="character" w:customStyle="1" w:styleId="MediumGrid11">
    <w:name w:val="Medium Grid 11"/>
    <w:uiPriority w:val="99"/>
    <w:rsid w:val="00EA4A60"/>
    <w:rPr>
      <w:color w:val="808080"/>
    </w:rPr>
  </w:style>
  <w:style w:type="character" w:customStyle="1" w:styleId="apple-tab-span">
    <w:name w:val="apple-tab-span"/>
    <w:basedOn w:val="DefaultParagraphFont"/>
    <w:rsid w:val="00EA4A60"/>
  </w:style>
  <w:style w:type="character" w:customStyle="1" w:styleId="s2">
    <w:name w:val="s2"/>
    <w:basedOn w:val="DefaultParagraphFont"/>
    <w:rsid w:val="00EA4A60"/>
  </w:style>
  <w:style w:type="character" w:customStyle="1" w:styleId="s1">
    <w:name w:val="s1"/>
    <w:basedOn w:val="DefaultParagraphFont"/>
    <w:rsid w:val="00EA4A60"/>
  </w:style>
  <w:style w:type="character" w:customStyle="1" w:styleId="action-menu-toggled-item">
    <w:name w:val="action-menu-toggled-item"/>
    <w:basedOn w:val="DefaultParagraphFont"/>
    <w:rsid w:val="00EA4A60"/>
    <w:rPr>
      <w:rFonts w:ascii="Times New Roman" w:hAnsi="Times New Roman" w:cs="Times New Roman" w:hint="default"/>
    </w:rPr>
  </w:style>
  <w:style w:type="character" w:customStyle="1" w:styleId="1Tag">
    <w:name w:val="1) Tag"/>
    <w:rsid w:val="00EA4A60"/>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EA4A60"/>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EA4A6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EA4A6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EA4A60"/>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EA4A60"/>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EA4A60"/>
    <w:rPr>
      <w:b/>
      <w:bCs/>
      <w:sz w:val="20"/>
      <w:u w:val="single"/>
      <w:bdr w:val="single" w:sz="4" w:space="0" w:color="auto" w:frame="1"/>
    </w:rPr>
  </w:style>
  <w:style w:type="character" w:customStyle="1" w:styleId="postby">
    <w:name w:val="post_by"/>
    <w:rsid w:val="00EA4A60"/>
  </w:style>
  <w:style w:type="character" w:customStyle="1" w:styleId="postdate">
    <w:name w:val="post_date"/>
    <w:rsid w:val="00EA4A60"/>
  </w:style>
  <w:style w:type="character" w:customStyle="1" w:styleId="moretop">
    <w:name w:val="more_top"/>
    <w:rsid w:val="00EA4A60"/>
  </w:style>
  <w:style w:type="character" w:customStyle="1" w:styleId="Boxing-New">
    <w:name w:val="Boxing - New"/>
    <w:basedOn w:val="DefaultParagraphFont"/>
    <w:rsid w:val="00EA4A60"/>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EA4A60"/>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EA4A60"/>
  </w:style>
  <w:style w:type="character" w:customStyle="1" w:styleId="Style12ptBoldUnderline1">
    <w:name w:val="Style 12 pt Bold Underline1"/>
    <w:rsid w:val="00EA4A60"/>
    <w:rPr>
      <w:b/>
      <w:bCs/>
      <w:sz w:val="24"/>
      <w:u w:val="single"/>
    </w:rPr>
  </w:style>
  <w:style w:type="character" w:customStyle="1" w:styleId="aunderline1">
    <w:name w:val="aunderline"/>
    <w:qFormat/>
    <w:rsid w:val="00EA4A60"/>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EA4A60"/>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EA4A60"/>
  </w:style>
  <w:style w:type="character" w:customStyle="1" w:styleId="sensecontent">
    <w:name w:val="sense_content"/>
    <w:basedOn w:val="DefaultParagraphFont"/>
    <w:rsid w:val="00EA4A60"/>
  </w:style>
  <w:style w:type="character" w:customStyle="1" w:styleId="vi">
    <w:name w:val="vi"/>
    <w:basedOn w:val="DefaultParagraphFont"/>
    <w:rsid w:val="00EA4A60"/>
  </w:style>
  <w:style w:type="character" w:customStyle="1" w:styleId="pagetitle0">
    <w:name w:val="pagetitle"/>
    <w:basedOn w:val="DefaultParagraphFont"/>
    <w:rsid w:val="00EA4A60"/>
  </w:style>
  <w:style w:type="character" w:customStyle="1" w:styleId="Heading2Char1CharCharCharCharCharC">
    <w:name w:val="Heading 2 Char1 Char Char Char Char Char C"/>
    <w:rsid w:val="00EA4A60"/>
    <w:rPr>
      <w:rFonts w:ascii="Arial" w:hAnsi="Arial" w:cs="Arial" w:hint="default"/>
      <w:b/>
      <w:bCs/>
      <w:iCs/>
      <w:sz w:val="24"/>
      <w:szCs w:val="28"/>
      <w:lang w:val="en-US" w:eastAsia="en-US" w:bidi="ar-SA"/>
    </w:rPr>
  </w:style>
  <w:style w:type="character" w:customStyle="1" w:styleId="StyleUnderlineCharTimesBold">
    <w:name w:val="Style Underline Char + Times Bold"/>
    <w:rsid w:val="00EA4A60"/>
    <w:rPr>
      <w:rFonts w:ascii="Times" w:hAnsi="Times" w:hint="default"/>
      <w:b w:val="0"/>
      <w:bCs/>
      <w:sz w:val="20"/>
      <w:u w:val="single"/>
    </w:rPr>
  </w:style>
  <w:style w:type="character" w:customStyle="1" w:styleId="blubigktbiz">
    <w:name w:val="blubigktbiz"/>
    <w:rsid w:val="00EA4A60"/>
  </w:style>
  <w:style w:type="character" w:customStyle="1" w:styleId="Style4CharChar">
    <w:name w:val="Style4 Char Char"/>
    <w:rsid w:val="00EA4A60"/>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EA4A60"/>
    <w:rPr>
      <w:rFonts w:ascii="Arial" w:hAnsi="Arial" w:cs="Arial" w:hint="default"/>
      <w:b/>
      <w:bCs/>
      <w:i/>
      <w:iCs/>
      <w:sz w:val="24"/>
    </w:rPr>
  </w:style>
  <w:style w:type="character" w:customStyle="1" w:styleId="super">
    <w:name w:val="super"/>
    <w:rsid w:val="00EA4A60"/>
  </w:style>
  <w:style w:type="character" w:customStyle="1" w:styleId="text30">
    <w:name w:val="text30"/>
    <w:rsid w:val="00EA4A60"/>
  </w:style>
  <w:style w:type="character" w:customStyle="1" w:styleId="uppercase">
    <w:name w:val="uppercase"/>
    <w:rsid w:val="00EA4A60"/>
  </w:style>
  <w:style w:type="character" w:customStyle="1" w:styleId="mainbody1">
    <w:name w:val="mainbody1"/>
    <w:rsid w:val="00EA4A60"/>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EA4A60"/>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A4A60"/>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EA4A60"/>
    <w:rPr>
      <w:u w:val="single"/>
      <w:shd w:val="clear" w:color="auto" w:fill="00FF00"/>
    </w:rPr>
  </w:style>
  <w:style w:type="character" w:customStyle="1" w:styleId="StyleBoldUnderline1">
    <w:name w:val="Style Bold Underline1"/>
    <w:basedOn w:val="DefaultParagraphFont"/>
    <w:rsid w:val="00EA4A60"/>
    <w:rPr>
      <w:b w:val="0"/>
      <w:bCs/>
      <w:u w:val="single"/>
    </w:rPr>
  </w:style>
  <w:style w:type="character" w:customStyle="1" w:styleId="formatp">
    <w:name w:val="formatp"/>
    <w:rsid w:val="00EA4A60"/>
  </w:style>
  <w:style w:type="character" w:customStyle="1" w:styleId="yshortcutscs4-ndcor">
    <w:name w:val="yshortcuts cs4-ndcor"/>
    <w:rsid w:val="00EA4A60"/>
  </w:style>
  <w:style w:type="character" w:customStyle="1" w:styleId="price">
    <w:name w:val="price"/>
    <w:rsid w:val="00EA4A60"/>
  </w:style>
  <w:style w:type="character" w:customStyle="1" w:styleId="price-change">
    <w:name w:val="price-change"/>
    <w:rsid w:val="00EA4A60"/>
  </w:style>
  <w:style w:type="character" w:customStyle="1" w:styleId="percent-change">
    <w:name w:val="percent-change"/>
    <w:rsid w:val="00EA4A60"/>
  </w:style>
  <w:style w:type="character" w:customStyle="1" w:styleId="bibfont">
    <w:name w:val="bibfont"/>
    <w:rsid w:val="00EA4A60"/>
    <w:rPr>
      <w:rFonts w:ascii="Times New Roman" w:hAnsi="Times New Roman" w:cs="Times New Roman" w:hint="default"/>
    </w:rPr>
  </w:style>
  <w:style w:type="character" w:customStyle="1" w:styleId="boldciteChar1">
    <w:name w:val="bold cite Char1"/>
    <w:rsid w:val="00EA4A60"/>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EA4A60"/>
  </w:style>
  <w:style w:type="character" w:customStyle="1" w:styleId="leveluptitle">
    <w:name w:val="leveluptitle"/>
    <w:basedOn w:val="DefaultParagraphFont"/>
    <w:rsid w:val="00EA4A60"/>
  </w:style>
  <w:style w:type="character" w:customStyle="1" w:styleId="Hyperlink3">
    <w:name w:val="Hyperlink.3"/>
    <w:basedOn w:val="DefaultParagraphFont"/>
    <w:rsid w:val="00EA4A60"/>
    <w:rPr>
      <w:sz w:val="18"/>
      <w:szCs w:val="18"/>
    </w:rPr>
  </w:style>
  <w:style w:type="character" w:customStyle="1" w:styleId="Hyperlink40">
    <w:name w:val="Hyperlink.4"/>
    <w:basedOn w:val="DefaultParagraphFont"/>
    <w:rsid w:val="00EA4A60"/>
    <w:rPr>
      <w:sz w:val="18"/>
      <w:szCs w:val="18"/>
    </w:rPr>
  </w:style>
  <w:style w:type="character" w:customStyle="1" w:styleId="SmallCharChar">
    <w:name w:val="Small Char Char"/>
    <w:basedOn w:val="DefaultParagraphFont"/>
    <w:rsid w:val="00EA4A60"/>
    <w:rPr>
      <w:sz w:val="17"/>
      <w:szCs w:val="24"/>
      <w:lang w:val="en-US" w:eastAsia="en-US" w:bidi="ar-SA"/>
    </w:rPr>
  </w:style>
  <w:style w:type="character" w:customStyle="1" w:styleId="Intemphasis">
    <w:name w:val="Intemphasis"/>
    <w:uiPriority w:val="1"/>
    <w:qFormat/>
    <w:rsid w:val="00EA4A60"/>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EA4A60"/>
    <w:rPr>
      <w:rFonts w:ascii="Times New Roman" w:hAnsi="Times New Roman" w:cs="Times New Roman" w:hint="default"/>
      <w:sz w:val="20"/>
    </w:rPr>
  </w:style>
  <w:style w:type="character" w:customStyle="1" w:styleId="StyleunderlineArialNarrow9ptBold">
    <w:name w:val="Style underline + Arial Narrow 9 pt Bold"/>
    <w:basedOn w:val="underline"/>
    <w:rsid w:val="00EA4A60"/>
    <w:rPr>
      <w:u w:val="single"/>
      <w:lang w:val="en-US" w:eastAsia="en-US" w:bidi="ar-SA"/>
    </w:rPr>
  </w:style>
  <w:style w:type="character" w:customStyle="1" w:styleId="StyleBoldandUnderlineCharCharCharChar9pt">
    <w:name w:val="Style Bold and Underline Char Char Char Char + 9 pt"/>
    <w:basedOn w:val="DefaultParagraphFont"/>
    <w:rsid w:val="00EA4A6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EA4A6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A4A60"/>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A4A60"/>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EA4A60"/>
    <w:rPr>
      <w:rFonts w:ascii="Arial" w:hAnsi="Arial" w:cs="Arial" w:hint="default"/>
      <w:bCs/>
      <w:szCs w:val="26"/>
      <w:u w:val="single"/>
      <w:lang w:val="en-US" w:eastAsia="en-US" w:bidi="ar-SA"/>
    </w:rPr>
  </w:style>
  <w:style w:type="character" w:customStyle="1" w:styleId="AUnterdline">
    <w:name w:val="AUnterdline"/>
    <w:qFormat/>
    <w:rsid w:val="00EA4A60"/>
    <w:rPr>
      <w:rFonts w:ascii="Times New Roman" w:hAnsi="Times New Roman" w:cs="Times New Roman" w:hint="default"/>
      <w:sz w:val="20"/>
      <w:u w:val="single"/>
    </w:rPr>
  </w:style>
  <w:style w:type="character" w:customStyle="1" w:styleId="DontRead">
    <w:name w:val="Don't Read"/>
    <w:qFormat/>
    <w:rsid w:val="00EA4A60"/>
    <w:rPr>
      <w:rFonts w:ascii="Times New Roman" w:hAnsi="Times New Roman" w:cs="Times New Roman" w:hint="default"/>
      <w:sz w:val="16"/>
    </w:rPr>
  </w:style>
  <w:style w:type="character" w:customStyle="1" w:styleId="CharChar113">
    <w:name w:val="Char Char113"/>
    <w:basedOn w:val="DefaultParagraphFont"/>
    <w:rsid w:val="00EA4A60"/>
    <w:rPr>
      <w:rFonts w:ascii="Arial" w:hAnsi="Arial" w:cs="Arial" w:hint="default"/>
      <w:bCs/>
      <w:szCs w:val="26"/>
      <w:u w:val="single"/>
      <w:lang w:val="en-US" w:eastAsia="en-US" w:bidi="ar-SA"/>
    </w:rPr>
  </w:style>
  <w:style w:type="character" w:customStyle="1" w:styleId="StyleunderlineBold0">
    <w:name w:val="Style underline + Bold"/>
    <w:basedOn w:val="underline"/>
    <w:rsid w:val="00EA4A60"/>
    <w:rPr>
      <w:u w:val="single"/>
      <w:lang w:val="en-US" w:eastAsia="en-US" w:bidi="ar-SA"/>
    </w:rPr>
  </w:style>
  <w:style w:type="character" w:customStyle="1" w:styleId="StyleunderlineCharNotBold">
    <w:name w:val="Style underline Char + Not Bold"/>
    <w:basedOn w:val="underlineChar0"/>
    <w:rsid w:val="00EA4A60"/>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EA4A60"/>
    <w:rPr>
      <w:szCs w:val="24"/>
      <w:u w:val="single"/>
      <w:lang w:val="en-US" w:eastAsia="en-US" w:bidi="ar-SA"/>
    </w:rPr>
  </w:style>
  <w:style w:type="character" w:customStyle="1" w:styleId="base">
    <w:name w:val="base"/>
    <w:basedOn w:val="DefaultParagraphFont"/>
    <w:rsid w:val="00EA4A60"/>
  </w:style>
  <w:style w:type="character" w:customStyle="1" w:styleId="part-of-speech">
    <w:name w:val="part-of-speech"/>
    <w:basedOn w:val="DefaultParagraphFont"/>
    <w:rsid w:val="00EA4A60"/>
  </w:style>
  <w:style w:type="character" w:customStyle="1" w:styleId="FontStyle177">
    <w:name w:val="Font Style177"/>
    <w:basedOn w:val="DefaultParagraphFont"/>
    <w:uiPriority w:val="99"/>
    <w:rsid w:val="00EA4A60"/>
    <w:rPr>
      <w:rFonts w:ascii="Times New Roman" w:hAnsi="Times New Roman" w:cs="Times New Roman" w:hint="default"/>
      <w:sz w:val="20"/>
      <w:szCs w:val="20"/>
    </w:rPr>
  </w:style>
  <w:style w:type="character" w:customStyle="1" w:styleId="FontStyle173">
    <w:name w:val="Font Style173"/>
    <w:basedOn w:val="DefaultParagraphFont"/>
    <w:uiPriority w:val="99"/>
    <w:rsid w:val="00EA4A60"/>
    <w:rPr>
      <w:rFonts w:ascii="Times New Roman" w:hAnsi="Times New Roman" w:cs="Times New Roman" w:hint="default"/>
      <w:sz w:val="14"/>
      <w:szCs w:val="14"/>
    </w:rPr>
  </w:style>
  <w:style w:type="character" w:customStyle="1" w:styleId="FontStyle151">
    <w:name w:val="Font Style151"/>
    <w:basedOn w:val="DefaultParagraphFont"/>
    <w:uiPriority w:val="99"/>
    <w:rsid w:val="00EA4A60"/>
    <w:rPr>
      <w:rFonts w:ascii="Arial Narrow" w:hAnsi="Arial Narrow" w:cs="Arial Narrow" w:hint="default"/>
      <w:b/>
      <w:bCs/>
      <w:sz w:val="12"/>
      <w:szCs w:val="12"/>
    </w:rPr>
  </w:style>
  <w:style w:type="character" w:customStyle="1" w:styleId="FontStyle156">
    <w:name w:val="Font Style156"/>
    <w:basedOn w:val="DefaultParagraphFont"/>
    <w:uiPriority w:val="99"/>
    <w:rsid w:val="00EA4A60"/>
    <w:rPr>
      <w:rFonts w:ascii="Arial Narrow" w:hAnsi="Arial Narrow" w:cs="Arial Narrow" w:hint="default"/>
      <w:sz w:val="8"/>
      <w:szCs w:val="8"/>
    </w:rPr>
  </w:style>
  <w:style w:type="character" w:customStyle="1" w:styleId="FontStyle160">
    <w:name w:val="Font Style160"/>
    <w:basedOn w:val="DefaultParagraphFont"/>
    <w:uiPriority w:val="99"/>
    <w:rsid w:val="00EA4A60"/>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EA4A60"/>
    <w:rPr>
      <w:rFonts w:ascii="Times New Roman" w:hAnsi="Times New Roman" w:cs="Times New Roman" w:hint="default"/>
      <w:sz w:val="18"/>
      <w:szCs w:val="18"/>
    </w:rPr>
  </w:style>
  <w:style w:type="character" w:customStyle="1" w:styleId="FontStyle168">
    <w:name w:val="Font Style168"/>
    <w:basedOn w:val="DefaultParagraphFont"/>
    <w:uiPriority w:val="99"/>
    <w:rsid w:val="00EA4A60"/>
    <w:rPr>
      <w:rFonts w:ascii="Times New Roman" w:hAnsi="Times New Roman" w:cs="Times New Roman" w:hint="default"/>
      <w:sz w:val="12"/>
      <w:szCs w:val="12"/>
    </w:rPr>
  </w:style>
  <w:style w:type="character" w:customStyle="1" w:styleId="FontStyle176">
    <w:name w:val="Font Style176"/>
    <w:basedOn w:val="DefaultParagraphFont"/>
    <w:uiPriority w:val="99"/>
    <w:rsid w:val="00EA4A60"/>
    <w:rPr>
      <w:rFonts w:ascii="Times New Roman" w:hAnsi="Times New Roman" w:cs="Times New Roman" w:hint="default"/>
      <w:sz w:val="16"/>
      <w:szCs w:val="16"/>
    </w:rPr>
  </w:style>
  <w:style w:type="character" w:customStyle="1" w:styleId="globalcontentbody">
    <w:name w:val="globalcontentbody"/>
    <w:basedOn w:val="DefaultParagraphFont"/>
    <w:rsid w:val="00EA4A60"/>
  </w:style>
  <w:style w:type="character" w:customStyle="1" w:styleId="authorbio">
    <w:name w:val="authorbio"/>
    <w:basedOn w:val="DefaultParagraphFont"/>
    <w:rsid w:val="00EA4A60"/>
  </w:style>
  <w:style w:type="character" w:customStyle="1" w:styleId="StyleBoldandUnderlineCharChar11pt">
    <w:name w:val="Style Bold and Underline Char Char + 11 pt"/>
    <w:basedOn w:val="DefaultParagraphFont"/>
    <w:rsid w:val="00EA4A60"/>
    <w:rPr>
      <w:b/>
      <w:bCs/>
      <w:noProof w:val="0"/>
      <w:sz w:val="20"/>
      <w:u w:val="single"/>
      <w:lang w:val="en-US" w:eastAsia="en-US" w:bidi="ar-SA"/>
    </w:rPr>
  </w:style>
  <w:style w:type="character" w:customStyle="1" w:styleId="Hyperlink23">
    <w:name w:val="Hyperlink23"/>
    <w:basedOn w:val="DefaultParagraphFont"/>
    <w:rsid w:val="00EA4A60"/>
    <w:rPr>
      <w:color w:val="3300CC"/>
      <w:u w:val="single"/>
    </w:rPr>
  </w:style>
  <w:style w:type="character" w:customStyle="1" w:styleId="CharChar114">
    <w:name w:val="Char Char114"/>
    <w:basedOn w:val="DefaultParagraphFont"/>
    <w:rsid w:val="00EA4A60"/>
    <w:rPr>
      <w:rFonts w:ascii="Arial" w:hAnsi="Arial" w:cs="Arial" w:hint="default"/>
      <w:bCs/>
      <w:szCs w:val="26"/>
      <w:u w:val="single"/>
      <w:lang w:val="en-US" w:eastAsia="en-US" w:bidi="ar-SA"/>
    </w:rPr>
  </w:style>
  <w:style w:type="character" w:customStyle="1" w:styleId="CharChar112">
    <w:name w:val="Char Char112"/>
    <w:basedOn w:val="DefaultParagraphFont"/>
    <w:rsid w:val="00EA4A60"/>
    <w:rPr>
      <w:rFonts w:ascii="Arial" w:hAnsi="Arial" w:cs="Arial" w:hint="default"/>
      <w:bCs/>
      <w:szCs w:val="26"/>
      <w:u w:val="single"/>
      <w:lang w:val="en-US" w:eastAsia="en-US" w:bidi="ar-SA"/>
    </w:rPr>
  </w:style>
  <w:style w:type="character" w:customStyle="1" w:styleId="zoomme">
    <w:name w:val="zoomme"/>
    <w:basedOn w:val="DefaultParagraphFont"/>
    <w:rsid w:val="00EA4A60"/>
  </w:style>
  <w:style w:type="character" w:customStyle="1" w:styleId="classauthor">
    <w:name w:val="class=&quot;author&quot;"/>
    <w:basedOn w:val="DefaultParagraphFont"/>
    <w:rsid w:val="00EA4A60"/>
  </w:style>
  <w:style w:type="character" w:customStyle="1" w:styleId="officialstitle-">
    <w:name w:val="official_s_title-"/>
    <w:basedOn w:val="DefaultParagraphFont"/>
    <w:rsid w:val="00EA4A60"/>
  </w:style>
  <w:style w:type="character" w:customStyle="1" w:styleId="officialsbureau">
    <w:name w:val="official_s_bureau"/>
    <w:basedOn w:val="DefaultParagraphFont"/>
    <w:rsid w:val="00EA4A60"/>
  </w:style>
  <w:style w:type="character" w:customStyle="1" w:styleId="gray">
    <w:name w:val="gray"/>
    <w:basedOn w:val="DefaultParagraphFont"/>
    <w:rsid w:val="00EA4A60"/>
  </w:style>
  <w:style w:type="character" w:customStyle="1" w:styleId="Styleunderline11ptBorderSinglesolidlineAuto05p">
    <w:name w:val="Style underline + 11 pt Border: : (Single solid line Auto  0.5 p..."/>
    <w:rsid w:val="00EA4A60"/>
    <w:rPr>
      <w:sz w:val="20"/>
      <w:u w:val="single"/>
      <w:bdr w:val="single" w:sz="4" w:space="0" w:color="auto" w:frame="1"/>
    </w:rPr>
  </w:style>
  <w:style w:type="character" w:customStyle="1" w:styleId="newscontent">
    <w:name w:val="newscontent"/>
    <w:rsid w:val="00EA4A60"/>
  </w:style>
  <w:style w:type="character" w:customStyle="1" w:styleId="FontStyle172">
    <w:name w:val="Font Style172"/>
    <w:basedOn w:val="DefaultParagraphFont"/>
    <w:uiPriority w:val="99"/>
    <w:rsid w:val="00EA4A60"/>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EA4A60"/>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EA4A60"/>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EA4A60"/>
    <w:rPr>
      <w:rFonts w:ascii="Times New Roman" w:hAnsi="Times New Roman" w:cs="Times New Roman" w:hint="default"/>
      <w:sz w:val="10"/>
      <w:szCs w:val="10"/>
    </w:rPr>
  </w:style>
  <w:style w:type="character" w:customStyle="1" w:styleId="FontStyle174">
    <w:name w:val="Font Style174"/>
    <w:basedOn w:val="DefaultParagraphFont"/>
    <w:uiPriority w:val="99"/>
    <w:rsid w:val="00EA4A60"/>
    <w:rPr>
      <w:rFonts w:ascii="Arial Narrow" w:hAnsi="Arial Narrow" w:cs="Arial Narrow" w:hint="default"/>
      <w:b/>
      <w:bCs/>
      <w:sz w:val="18"/>
      <w:szCs w:val="18"/>
    </w:rPr>
  </w:style>
  <w:style w:type="character" w:customStyle="1" w:styleId="FontStyle169">
    <w:name w:val="Font Style169"/>
    <w:basedOn w:val="DefaultParagraphFont"/>
    <w:uiPriority w:val="99"/>
    <w:rsid w:val="00EA4A60"/>
    <w:rPr>
      <w:rFonts w:ascii="Times New Roman" w:hAnsi="Times New Roman" w:cs="Times New Roman" w:hint="default"/>
      <w:sz w:val="12"/>
      <w:szCs w:val="12"/>
    </w:rPr>
  </w:style>
  <w:style w:type="character" w:customStyle="1" w:styleId="FontStyle139">
    <w:name w:val="Font Style139"/>
    <w:basedOn w:val="DefaultParagraphFont"/>
    <w:uiPriority w:val="99"/>
    <w:rsid w:val="00EA4A60"/>
    <w:rPr>
      <w:rFonts w:ascii="Times New Roman" w:hAnsi="Times New Roman" w:cs="Times New Roman" w:hint="default"/>
      <w:b/>
      <w:bCs/>
      <w:sz w:val="18"/>
      <w:szCs w:val="18"/>
    </w:rPr>
  </w:style>
  <w:style w:type="character" w:customStyle="1" w:styleId="aa">
    <w:name w:val="••••"/>
    <w:rsid w:val="00EA4A60"/>
    <w:rPr>
      <w:color w:val="000000"/>
    </w:rPr>
  </w:style>
  <w:style w:type="character" w:customStyle="1" w:styleId="UL-Bold">
    <w:name w:val="UL-Bold"/>
    <w:basedOn w:val="DefaultParagraphFont"/>
    <w:rsid w:val="00EA4A60"/>
    <w:rPr>
      <w:u w:val="thick"/>
    </w:rPr>
  </w:style>
  <w:style w:type="character" w:customStyle="1" w:styleId="UL-None">
    <w:name w:val="UL-None"/>
    <w:basedOn w:val="DefaultParagraphFont"/>
    <w:rsid w:val="00EA4A60"/>
    <w:rPr>
      <w:strike w:val="0"/>
      <w:dstrike w:val="0"/>
      <w:u w:val="none"/>
      <w:effect w:val="none"/>
    </w:rPr>
  </w:style>
  <w:style w:type="character" w:customStyle="1" w:styleId="styletimesnewroman12ptbold0">
    <w:name w:val="styletimesnewroman12ptbold"/>
    <w:basedOn w:val="DefaultParagraphFont"/>
    <w:rsid w:val="00EA4A60"/>
  </w:style>
  <w:style w:type="character" w:customStyle="1" w:styleId="FontStyle19">
    <w:name w:val="Font Style19"/>
    <w:basedOn w:val="DefaultParagraphFont"/>
    <w:uiPriority w:val="99"/>
    <w:rsid w:val="00EA4A60"/>
    <w:rPr>
      <w:rFonts w:ascii="Times New Roman" w:hAnsi="Times New Roman" w:cs="Times New Roman" w:hint="default"/>
      <w:sz w:val="18"/>
      <w:szCs w:val="18"/>
    </w:rPr>
  </w:style>
  <w:style w:type="character" w:customStyle="1" w:styleId="UnderlineBox">
    <w:name w:val="Underline + Box"/>
    <w:uiPriority w:val="1"/>
    <w:qFormat/>
    <w:rsid w:val="00EA4A60"/>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EA4A60"/>
    <w:rPr>
      <w:sz w:val="20"/>
    </w:rPr>
  </w:style>
  <w:style w:type="character" w:customStyle="1" w:styleId="kn">
    <w:name w:val="kn"/>
    <w:basedOn w:val="DefaultParagraphFont"/>
    <w:rsid w:val="00EA4A60"/>
  </w:style>
  <w:style w:type="character" w:customStyle="1" w:styleId="twelptblackblack1">
    <w:name w:val="twelptblackblack1"/>
    <w:basedOn w:val="DefaultParagraphFont"/>
    <w:rsid w:val="00EA4A60"/>
    <w:rPr>
      <w:rFonts w:ascii="Verdana" w:hAnsi="Verdana" w:hint="default"/>
      <w:color w:val="000000"/>
      <w:sz w:val="16"/>
      <w:szCs w:val="16"/>
    </w:rPr>
  </w:style>
  <w:style w:type="character" w:customStyle="1" w:styleId="TagCharCharCharChar0">
    <w:name w:val="Tag Char Char Char Char"/>
    <w:basedOn w:val="DefaultParagraphFont"/>
    <w:rsid w:val="00EA4A60"/>
    <w:rPr>
      <w:rFonts w:ascii="Times New Roman" w:eastAsia="Times New Roman" w:hAnsi="Times New Roman" w:cs="Times New Roman" w:hint="default"/>
      <w:b/>
      <w:bCs w:val="0"/>
      <w:sz w:val="24"/>
      <w:szCs w:val="20"/>
    </w:rPr>
  </w:style>
  <w:style w:type="character" w:customStyle="1" w:styleId="CharacterStyle14">
    <w:name w:val="Character Style 14"/>
    <w:rsid w:val="00EA4A60"/>
    <w:rPr>
      <w:sz w:val="30"/>
      <w:szCs w:val="30"/>
    </w:rPr>
  </w:style>
  <w:style w:type="character" w:customStyle="1" w:styleId="CharacterStyle13">
    <w:name w:val="Character Style 13"/>
    <w:rsid w:val="00EA4A60"/>
    <w:rPr>
      <w:i/>
      <w:iCs/>
      <w:sz w:val="17"/>
      <w:szCs w:val="17"/>
    </w:rPr>
  </w:style>
  <w:style w:type="character" w:customStyle="1" w:styleId="CardsNotUnderlined">
    <w:name w:val="Cards Not Underlined"/>
    <w:rsid w:val="00EA4A60"/>
    <w:rPr>
      <w:rFonts w:ascii="Times New Roman" w:hAnsi="Times New Roman" w:cs="Times New Roman" w:hint="default"/>
      <w:sz w:val="16"/>
    </w:rPr>
  </w:style>
  <w:style w:type="character" w:customStyle="1" w:styleId="a13">
    <w:name w:val="a1"/>
    <w:rsid w:val="00EA4A60"/>
    <w:rPr>
      <w:color w:val="008000"/>
    </w:rPr>
  </w:style>
  <w:style w:type="character" w:customStyle="1" w:styleId="mandelbrotrefrag">
    <w:name w:val="mandelbrot_refrag"/>
    <w:rsid w:val="00EA4A60"/>
  </w:style>
  <w:style w:type="character" w:customStyle="1" w:styleId="imgcreditcaption">
    <w:name w:val="imgcreditcaption"/>
    <w:rsid w:val="00EA4A60"/>
  </w:style>
  <w:style w:type="character" w:customStyle="1" w:styleId="current-article">
    <w:name w:val="current-article"/>
    <w:rsid w:val="00EA4A60"/>
  </w:style>
  <w:style w:type="character" w:customStyle="1" w:styleId="hps">
    <w:name w:val="hps"/>
    <w:rsid w:val="00EA4A60"/>
  </w:style>
  <w:style w:type="character" w:customStyle="1" w:styleId="source-org">
    <w:name w:val="source-org"/>
    <w:rsid w:val="00EA4A60"/>
  </w:style>
  <w:style w:type="character" w:customStyle="1" w:styleId="Caption11">
    <w:name w:val="Caption11"/>
    <w:rsid w:val="00EA4A60"/>
  </w:style>
  <w:style w:type="character" w:customStyle="1" w:styleId="mainheading">
    <w:name w:val="mainheading"/>
    <w:rsid w:val="00EA4A60"/>
  </w:style>
  <w:style w:type="character" w:customStyle="1" w:styleId="StyleStyleunderlineBold11pt">
    <w:name w:val="Style Style underline + Bold + 11 pt"/>
    <w:rsid w:val="00EA4A60"/>
    <w:rPr>
      <w:bCs/>
      <w:sz w:val="20"/>
      <w:u w:val="single"/>
    </w:rPr>
  </w:style>
  <w:style w:type="character" w:customStyle="1" w:styleId="StyleunderlineAsianTimesNewRomanBold">
    <w:name w:val="Style underline + (Asian) Times New Roman Bold"/>
    <w:rsid w:val="00EA4A60"/>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A4A60"/>
    <w:rPr>
      <w:b/>
      <w:bCs/>
      <w:sz w:val="20"/>
      <w:u w:val="single"/>
      <w:bdr w:val="single" w:sz="4" w:space="0" w:color="auto" w:frame="1"/>
    </w:rPr>
  </w:style>
  <w:style w:type="character" w:customStyle="1" w:styleId="Style11ptBoldUnderlineBorderSinglesolidlineAuto1">
    <w:name w:val="Style 11 pt Bold Underline Border: : (Single solid line Auto  ...1"/>
    <w:rsid w:val="00EA4A60"/>
    <w:rPr>
      <w:b/>
      <w:bCs/>
      <w:sz w:val="20"/>
      <w:u w:val="single"/>
      <w:bdr w:val="single" w:sz="4" w:space="0" w:color="auto" w:frame="1"/>
    </w:rPr>
  </w:style>
  <w:style w:type="character" w:customStyle="1" w:styleId="metaorigin">
    <w:name w:val="meta_origin"/>
    <w:rsid w:val="00EA4A60"/>
  </w:style>
  <w:style w:type="character" w:customStyle="1" w:styleId="eminfo">
    <w:name w:val="eminfo"/>
    <w:rsid w:val="00EA4A60"/>
  </w:style>
  <w:style w:type="character" w:customStyle="1" w:styleId="emhighlight">
    <w:name w:val="emhighlight"/>
    <w:rsid w:val="00EA4A60"/>
  </w:style>
  <w:style w:type="character" w:customStyle="1" w:styleId="last">
    <w:name w:val="last"/>
    <w:rsid w:val="00EA4A60"/>
  </w:style>
  <w:style w:type="character" w:customStyle="1" w:styleId="institution">
    <w:name w:val="institution"/>
    <w:rsid w:val="00EA4A60"/>
  </w:style>
  <w:style w:type="character" w:customStyle="1" w:styleId="NormalCard">
    <w:name w:val="Normal Card"/>
    <w:uiPriority w:val="1"/>
    <w:qFormat/>
    <w:rsid w:val="00EA4A60"/>
    <w:rPr>
      <w:rFonts w:ascii="Times New Roman" w:hAnsi="Times New Roman" w:cs="Times New Roman" w:hint="default"/>
      <w:sz w:val="24"/>
    </w:rPr>
  </w:style>
  <w:style w:type="character" w:customStyle="1" w:styleId="timebox">
    <w:name w:val="timebox"/>
    <w:rsid w:val="00EA4A60"/>
  </w:style>
  <w:style w:type="character" w:customStyle="1" w:styleId="Heading2Subtext">
    <w:name w:val="Heading 2 Subtext"/>
    <w:rsid w:val="00EA4A60"/>
    <w:rPr>
      <w:rFonts w:ascii="Times New Roman" w:hAnsi="Times New Roman" w:cs="Times New Roman" w:hint="default"/>
      <w:sz w:val="16"/>
    </w:rPr>
  </w:style>
  <w:style w:type="character" w:customStyle="1" w:styleId="caps-label">
    <w:name w:val="caps-label"/>
    <w:rsid w:val="00EA4A60"/>
  </w:style>
  <w:style w:type="character" w:customStyle="1" w:styleId="cardshighlight0">
    <w:name w:val="cardshighlight"/>
    <w:rsid w:val="00EA4A60"/>
  </w:style>
  <w:style w:type="character" w:customStyle="1" w:styleId="cardsfont12pt1">
    <w:name w:val="cardsfont12pt"/>
    <w:rsid w:val="00EA4A60"/>
  </w:style>
  <w:style w:type="character" w:customStyle="1" w:styleId="kicker">
    <w:name w:val="kicker"/>
    <w:rsid w:val="00EA4A60"/>
  </w:style>
  <w:style w:type="character" w:customStyle="1" w:styleId="backcontent">
    <w:name w:val="backcontent"/>
    <w:rsid w:val="00EA4A60"/>
  </w:style>
  <w:style w:type="character" w:customStyle="1" w:styleId="daystmp">
    <w:name w:val="daystmp"/>
    <w:rsid w:val="00EA4A60"/>
  </w:style>
  <w:style w:type="character" w:customStyle="1" w:styleId="cardsfont12ptchar">
    <w:name w:val="cardsfont12ptchar"/>
    <w:rsid w:val="00EA4A60"/>
  </w:style>
  <w:style w:type="character" w:customStyle="1" w:styleId="gal">
    <w:name w:val="gal"/>
    <w:rsid w:val="00EA4A60"/>
  </w:style>
  <w:style w:type="character" w:customStyle="1" w:styleId="imagedateline">
    <w:name w:val="image_dateline"/>
    <w:rsid w:val="00EA4A60"/>
  </w:style>
  <w:style w:type="character" w:customStyle="1" w:styleId="authordatecharchar">
    <w:name w:val="authordatecharchar"/>
    <w:rsid w:val="00EA4A60"/>
  </w:style>
  <w:style w:type="character" w:customStyle="1" w:styleId="style1char0">
    <w:name w:val="style1char"/>
    <w:rsid w:val="00EA4A60"/>
  </w:style>
  <w:style w:type="character" w:customStyle="1" w:styleId="tagcharchar0">
    <w:name w:val="tagcharchar"/>
    <w:rsid w:val="00EA4A60"/>
  </w:style>
  <w:style w:type="character" w:customStyle="1" w:styleId="underlinedcharchar2">
    <w:name w:val="underlinedcharchar"/>
    <w:rsid w:val="00EA4A60"/>
  </w:style>
  <w:style w:type="character" w:customStyle="1" w:styleId="BoxedChar">
    <w:name w:val="Boxed Char"/>
    <w:rsid w:val="00EA4A60"/>
    <w:rPr>
      <w:rFonts w:ascii="Arial Narrow" w:hAnsi="Arial Narrow" w:hint="default"/>
      <w:b/>
      <w:bCs w:val="0"/>
      <w:sz w:val="18"/>
      <w:bdr w:val="single" w:sz="6" w:space="0" w:color="auto" w:frame="1"/>
    </w:rPr>
  </w:style>
  <w:style w:type="character" w:customStyle="1" w:styleId="cardCharCharChar1">
    <w:name w:val="card Char Char Char1"/>
    <w:rsid w:val="00EA4A60"/>
    <w:rPr>
      <w:lang w:val="en-US" w:eastAsia="en-US" w:bidi="ar-SA"/>
    </w:rPr>
  </w:style>
  <w:style w:type="character" w:customStyle="1" w:styleId="Style11ptThickunderline">
    <w:name w:val="Style 11 pt Thick underline"/>
    <w:rsid w:val="00EA4A60"/>
    <w:rPr>
      <w:sz w:val="20"/>
      <w:u w:val="thick"/>
    </w:rPr>
  </w:style>
  <w:style w:type="character" w:customStyle="1" w:styleId="Style11ptBoldThickunderline">
    <w:name w:val="Style 11 pt Bold Thick underline"/>
    <w:rsid w:val="00EA4A60"/>
    <w:rPr>
      <w:b/>
      <w:bCs/>
      <w:sz w:val="20"/>
      <w:u w:val="thick"/>
    </w:rPr>
  </w:style>
  <w:style w:type="character" w:customStyle="1" w:styleId="authors1">
    <w:name w:val="authors1"/>
    <w:rsid w:val="00EA4A60"/>
    <w:rPr>
      <w:rFonts w:ascii="Verdana" w:hAnsi="Verdana" w:hint="default"/>
      <w:b/>
      <w:bCs/>
      <w:color w:val="006699"/>
      <w:sz w:val="20"/>
      <w:szCs w:val="20"/>
    </w:rPr>
  </w:style>
  <w:style w:type="character" w:customStyle="1" w:styleId="headlinesectionlarge">
    <w:name w:val="headline_section_large"/>
    <w:rsid w:val="00EA4A60"/>
  </w:style>
  <w:style w:type="character" w:customStyle="1" w:styleId="Styleunderline11ptBlack">
    <w:name w:val="Style underline + 11 pt Black"/>
    <w:rsid w:val="00EA4A60"/>
    <w:rPr>
      <w:color w:val="000000"/>
      <w:sz w:val="20"/>
      <w:u w:val="single"/>
    </w:rPr>
  </w:style>
  <w:style w:type="character" w:customStyle="1" w:styleId="Styleunderline11ptBoldBlack">
    <w:name w:val="Style underline + 11 pt Bold Black"/>
    <w:rsid w:val="00EA4A60"/>
    <w:rPr>
      <w:b/>
      <w:bCs/>
      <w:color w:val="000000"/>
      <w:sz w:val="20"/>
      <w:u w:val="single"/>
    </w:rPr>
  </w:style>
  <w:style w:type="character" w:customStyle="1" w:styleId="Style11ptBoldBlackUnderline">
    <w:name w:val="Style 11 pt Bold Black Underline"/>
    <w:rsid w:val="00EA4A60"/>
    <w:rPr>
      <w:b/>
      <w:bCs/>
      <w:color w:val="000000"/>
      <w:sz w:val="20"/>
      <w:u w:val="single"/>
    </w:rPr>
  </w:style>
  <w:style w:type="character" w:customStyle="1" w:styleId="Style11ptBoldBlackUnderlineBorderSinglesolidline">
    <w:name w:val="Style 11 pt Bold Black Underline Border: : (Single solid line ..."/>
    <w:rsid w:val="00EA4A60"/>
    <w:rPr>
      <w:b/>
      <w:bCs/>
      <w:color w:val="000000"/>
      <w:sz w:val="20"/>
      <w:u w:val="single"/>
      <w:bdr w:val="single" w:sz="4" w:space="0" w:color="auto" w:frame="1"/>
    </w:rPr>
  </w:style>
  <w:style w:type="character" w:customStyle="1" w:styleId="StyleLatinMeridien-Italic11ptItalicUnderline">
    <w:name w:val="Style (Latin) Meridien-Italic 11 pt Italic Underline"/>
    <w:rsid w:val="00EA4A60"/>
    <w:rPr>
      <w:rFonts w:ascii="Meridien-Italic" w:hAnsi="Meridien-Italic" w:hint="default"/>
      <w:i/>
      <w:iCs/>
      <w:sz w:val="20"/>
      <w:u w:val="single"/>
    </w:rPr>
  </w:style>
  <w:style w:type="character" w:customStyle="1" w:styleId="underlinestylechar0">
    <w:name w:val="underlinestylechar"/>
    <w:rsid w:val="00EA4A60"/>
  </w:style>
  <w:style w:type="character" w:customStyle="1" w:styleId="StyleCards12ptThickunderlineChar1">
    <w:name w:val="Style Cards + 12 pt Thick underline Char1"/>
    <w:rsid w:val="00EA4A60"/>
    <w:rPr>
      <w:sz w:val="24"/>
      <w:szCs w:val="24"/>
      <w:u w:val="thick"/>
    </w:rPr>
  </w:style>
  <w:style w:type="character" w:customStyle="1" w:styleId="BodyTextIndentChar2">
    <w:name w:val="Body Text Indent Char2"/>
    <w:basedOn w:val="DefaultParagraphFont"/>
    <w:uiPriority w:val="99"/>
    <w:semiHidden/>
    <w:rsid w:val="00EA4A60"/>
    <w:rPr>
      <w:rFonts w:ascii="Georgia" w:hAnsi="Georgia" w:hint="default"/>
      <w:sz w:val="22"/>
      <w:szCs w:val="22"/>
    </w:rPr>
  </w:style>
  <w:style w:type="character" w:customStyle="1" w:styleId="BodyText2Char2">
    <w:name w:val="Body Text 2 Char2"/>
    <w:basedOn w:val="DefaultParagraphFont"/>
    <w:uiPriority w:val="99"/>
    <w:semiHidden/>
    <w:rsid w:val="00EA4A60"/>
    <w:rPr>
      <w:rFonts w:ascii="Georgia" w:hAnsi="Georgia" w:hint="default"/>
      <w:sz w:val="22"/>
      <w:szCs w:val="22"/>
    </w:rPr>
  </w:style>
  <w:style w:type="character" w:customStyle="1" w:styleId="BodyText3Char2">
    <w:name w:val="Body Text 3 Char2"/>
    <w:basedOn w:val="DefaultParagraphFont"/>
    <w:uiPriority w:val="99"/>
    <w:semiHidden/>
    <w:rsid w:val="00EA4A60"/>
    <w:rPr>
      <w:rFonts w:ascii="Georgia" w:hAnsi="Georgia" w:hint="default"/>
      <w:sz w:val="16"/>
      <w:szCs w:val="16"/>
    </w:rPr>
  </w:style>
  <w:style w:type="character" w:customStyle="1" w:styleId="BodyTextIndent2Char2">
    <w:name w:val="Body Text Indent 2 Char2"/>
    <w:basedOn w:val="DefaultParagraphFont"/>
    <w:uiPriority w:val="99"/>
    <w:semiHidden/>
    <w:rsid w:val="00EA4A60"/>
    <w:rPr>
      <w:rFonts w:ascii="Georgia" w:hAnsi="Georgia" w:hint="default"/>
      <w:sz w:val="22"/>
      <w:szCs w:val="22"/>
    </w:rPr>
  </w:style>
  <w:style w:type="character" w:customStyle="1" w:styleId="BodyTextIndent3Char2">
    <w:name w:val="Body Text Indent 3 Char2"/>
    <w:basedOn w:val="DefaultParagraphFont"/>
    <w:uiPriority w:val="99"/>
    <w:semiHidden/>
    <w:rsid w:val="00EA4A60"/>
    <w:rPr>
      <w:rFonts w:ascii="Georgia" w:hAnsi="Georgia" w:hint="default"/>
      <w:sz w:val="16"/>
      <w:szCs w:val="16"/>
    </w:rPr>
  </w:style>
  <w:style w:type="character" w:customStyle="1" w:styleId="z-BottomofFormChar2">
    <w:name w:val="z-Bottom of Form Char2"/>
    <w:basedOn w:val="DefaultParagraphFont"/>
    <w:uiPriority w:val="99"/>
    <w:semiHidden/>
    <w:rsid w:val="00EA4A60"/>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EA4A60"/>
  </w:style>
  <w:style w:type="character" w:customStyle="1" w:styleId="m5686307894942199640gmail-styleunderline">
    <w:name w:val="m_5686307894942199640gmail-styleunderline"/>
    <w:basedOn w:val="DefaultParagraphFont"/>
    <w:rsid w:val="00EA4A60"/>
  </w:style>
  <w:style w:type="character" w:customStyle="1" w:styleId="UnderlineCharCharChar">
    <w:name w:val="Underline Char Char Char"/>
    <w:rsid w:val="00EA4A60"/>
    <w:rPr>
      <w:noProof w:val="0"/>
      <w:u w:val="single"/>
      <w:lang w:val="en-US" w:eastAsia="en-US" w:bidi="ar-SA"/>
    </w:rPr>
  </w:style>
  <w:style w:type="character" w:customStyle="1" w:styleId="messagecontent">
    <w:name w:val="message_content"/>
    <w:rsid w:val="00EA4A60"/>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EA4A60"/>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A4A60"/>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EA4A60"/>
  </w:style>
  <w:style w:type="character" w:customStyle="1" w:styleId="CitationChar">
    <w:name w:val="Citation Char"/>
    <w:rsid w:val="00EA4A60"/>
    <w:rPr>
      <w:bCs/>
      <w:u w:val="single"/>
    </w:rPr>
  </w:style>
  <w:style w:type="character" w:customStyle="1" w:styleId="FontStyle72">
    <w:name w:val="Font Style72"/>
    <w:rsid w:val="00EA4A60"/>
    <w:rPr>
      <w:rFonts w:ascii="Times New Roman" w:hAnsi="Times New Roman" w:cs="Times New Roman" w:hint="default"/>
      <w:sz w:val="16"/>
      <w:szCs w:val="16"/>
    </w:rPr>
  </w:style>
  <w:style w:type="character" w:customStyle="1" w:styleId="FontStyle73">
    <w:name w:val="Font Style73"/>
    <w:uiPriority w:val="99"/>
    <w:rsid w:val="00EA4A60"/>
    <w:rPr>
      <w:rFonts w:ascii="Times New Roman" w:hAnsi="Times New Roman" w:cs="Times New Roman" w:hint="default"/>
      <w:i/>
      <w:iCs/>
      <w:sz w:val="16"/>
      <w:szCs w:val="16"/>
    </w:rPr>
  </w:style>
  <w:style w:type="character" w:customStyle="1" w:styleId="UnderlinestyleChar20">
    <w:name w:val="Underline style Char2"/>
    <w:rsid w:val="00EA4A60"/>
    <w:rPr>
      <w:sz w:val="22"/>
      <w:szCs w:val="24"/>
      <w:u w:val="single"/>
      <w:lang w:val="en-US" w:eastAsia="en-US" w:bidi="ar-SA"/>
    </w:rPr>
  </w:style>
  <w:style w:type="character" w:customStyle="1" w:styleId="FontStyle49">
    <w:name w:val="Font Style49"/>
    <w:uiPriority w:val="99"/>
    <w:rsid w:val="00EA4A60"/>
    <w:rPr>
      <w:rFonts w:ascii="Times New Roman" w:hAnsi="Times New Roman" w:cs="Times New Roman" w:hint="default"/>
      <w:sz w:val="20"/>
      <w:szCs w:val="20"/>
    </w:rPr>
  </w:style>
  <w:style w:type="character" w:customStyle="1" w:styleId="FontStyle50">
    <w:name w:val="Font Style50"/>
    <w:uiPriority w:val="99"/>
    <w:rsid w:val="00EA4A60"/>
    <w:rPr>
      <w:rFonts w:ascii="Times New Roman" w:hAnsi="Times New Roman" w:cs="Times New Roman" w:hint="default"/>
      <w:b/>
      <w:bCs/>
      <w:sz w:val="20"/>
      <w:szCs w:val="20"/>
    </w:rPr>
  </w:style>
  <w:style w:type="paragraph" w:styleId="ListBullet">
    <w:name w:val="List Bullet"/>
    <w:basedOn w:val="Normal"/>
    <w:link w:val="ListBulletChar"/>
    <w:unhideWhenUsed/>
    <w:rsid w:val="00EA4A60"/>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EA4A60"/>
    <w:rPr>
      <w:rFonts w:ascii="MS Mincho" w:eastAsia="MS Mincho" w:hAnsi="MS Mincho" w:hint="eastAsia"/>
      <w:szCs w:val="20"/>
      <w:u w:val="single"/>
    </w:rPr>
  </w:style>
  <w:style w:type="character" w:customStyle="1" w:styleId="Citation-AuthorDateChar">
    <w:name w:val="Citation - Author/Date Char"/>
    <w:locked/>
    <w:rsid w:val="00EA4A60"/>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EA4A60"/>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EA4A60"/>
    <w:rPr>
      <w:rFonts w:ascii="Times New Roman" w:eastAsia="Times New Roman" w:hAnsi="Times New Roman" w:cs="Times New Roman" w:hint="default"/>
      <w:b/>
      <w:bCs w:val="0"/>
      <w:sz w:val="24"/>
      <w:szCs w:val="24"/>
    </w:rPr>
  </w:style>
  <w:style w:type="character" w:customStyle="1" w:styleId="UnderlineCharChar4">
    <w:name w:val="Underline Char Char4"/>
    <w:rsid w:val="00EA4A60"/>
    <w:rPr>
      <w:szCs w:val="24"/>
      <w:u w:val="single"/>
      <w:lang w:val="en-US" w:eastAsia="en-US" w:bidi="ar-SA"/>
    </w:rPr>
  </w:style>
  <w:style w:type="character" w:customStyle="1" w:styleId="BoldUnderlineCharChar3">
    <w:name w:val="BoldUnderline Char Char3"/>
    <w:rsid w:val="00EA4A60"/>
    <w:rPr>
      <w:b/>
      <w:bCs w:val="0"/>
      <w:szCs w:val="24"/>
      <w:u w:val="single"/>
      <w:lang w:val="en-US" w:eastAsia="en-US" w:bidi="ar-SA"/>
    </w:rPr>
  </w:style>
  <w:style w:type="character" w:customStyle="1" w:styleId="UnderlineCharChar3">
    <w:name w:val="Underline Char Char3"/>
    <w:rsid w:val="00EA4A60"/>
    <w:rPr>
      <w:szCs w:val="24"/>
      <w:u w:val="single"/>
      <w:lang w:val="en-US" w:eastAsia="en-US" w:bidi="ar-SA"/>
    </w:rPr>
  </w:style>
  <w:style w:type="character" w:customStyle="1" w:styleId="BoldUnderlineCharChar2">
    <w:name w:val="BoldUnderline Char Char2"/>
    <w:rsid w:val="00EA4A60"/>
    <w:rPr>
      <w:b/>
      <w:bCs w:val="0"/>
      <w:szCs w:val="24"/>
      <w:u w:val="single"/>
      <w:lang w:val="en-US" w:eastAsia="en-US" w:bidi="ar-SA"/>
    </w:rPr>
  </w:style>
  <w:style w:type="character" w:customStyle="1" w:styleId="volume-issue">
    <w:name w:val="volume-issue"/>
    <w:rsid w:val="00EA4A60"/>
    <w:rPr>
      <w:rFonts w:ascii="Times New Roman" w:hAnsi="Times New Roman" w:cs="Times New Roman" w:hint="default"/>
    </w:rPr>
  </w:style>
  <w:style w:type="character" w:customStyle="1" w:styleId="boldness1">
    <w:name w:val="boldness1"/>
    <w:rsid w:val="00EA4A60"/>
  </w:style>
  <w:style w:type="character" w:customStyle="1" w:styleId="story-author">
    <w:name w:val="story-author"/>
    <w:basedOn w:val="DefaultParagraphFont"/>
    <w:rsid w:val="00EA4A60"/>
  </w:style>
  <w:style w:type="character" w:customStyle="1" w:styleId="Heading3CharCharCharChar">
    <w:name w:val="Heading 3 Char Char Char Char"/>
    <w:basedOn w:val="DefaultParagraphFont"/>
    <w:rsid w:val="00EA4A60"/>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EA4A60"/>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EA4A60"/>
  </w:style>
  <w:style w:type="character" w:customStyle="1" w:styleId="StyleStyle4CharTimesNewRoman11ptItalic">
    <w:name w:val="Style Style4 Char + Times New Roman 11 pt Italic"/>
    <w:basedOn w:val="DefaultParagraphFont"/>
    <w:rsid w:val="00EA4A6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A4A60"/>
  </w:style>
  <w:style w:type="character" w:customStyle="1" w:styleId="ac">
    <w:name w:val="_"/>
    <w:basedOn w:val="DefaultParagraphFont"/>
    <w:rsid w:val="00EA4A60"/>
  </w:style>
  <w:style w:type="character" w:customStyle="1" w:styleId="Heading3CharCharCharChar1">
    <w:name w:val="Heading 3 Char Char Char Char1"/>
    <w:rsid w:val="00EA4A60"/>
    <w:rPr>
      <w:rFonts w:ascii="Arial" w:hAnsi="Arial" w:cs="Arial" w:hint="default"/>
      <w:bCs/>
      <w:szCs w:val="26"/>
      <w:u w:val="single"/>
      <w:lang w:val="en-US" w:eastAsia="en-US" w:bidi="ar-SA"/>
    </w:rPr>
  </w:style>
  <w:style w:type="character" w:customStyle="1" w:styleId="comment-body">
    <w:name w:val="comment-body"/>
    <w:rsid w:val="00EA4A60"/>
  </w:style>
  <w:style w:type="character" w:customStyle="1" w:styleId="UnderlineCharCharChar1">
    <w:name w:val="Underline Char Char Char1"/>
    <w:rsid w:val="00EA4A60"/>
    <w:rPr>
      <w:u w:val="single"/>
      <w:lang w:val="en-US" w:eastAsia="en-US" w:bidi="ar-SA"/>
    </w:rPr>
  </w:style>
  <w:style w:type="character" w:customStyle="1" w:styleId="reality">
    <w:name w:val="reality"/>
    <w:rsid w:val="00EA4A60"/>
  </w:style>
  <w:style w:type="character" w:customStyle="1" w:styleId="UnderlineChar1Char">
    <w:name w:val="Underline Char1 Char"/>
    <w:rsid w:val="00EA4A60"/>
    <w:rPr>
      <w:rFonts w:ascii="Calibri" w:eastAsia="MS Mincho" w:hAnsi="Calibri" w:cs="Calibri" w:hint="default"/>
      <w:szCs w:val="20"/>
      <w:u w:val="single"/>
    </w:rPr>
  </w:style>
  <w:style w:type="character" w:customStyle="1" w:styleId="StyleBoldandUnderlineCharChar29pt">
    <w:name w:val="Style Bold and Underline Char Char2 + 9 pt"/>
    <w:rsid w:val="00EA4A60"/>
    <w:rPr>
      <w:rFonts w:ascii="Times New Roman" w:hAnsi="Times New Roman" w:cs="Times New Roman" w:hint="default"/>
      <w:b/>
      <w:bCs/>
      <w:noProof w:val="0"/>
      <w:sz w:val="20"/>
      <w:u w:val="single"/>
    </w:rPr>
  </w:style>
  <w:style w:type="character" w:customStyle="1" w:styleId="StyleUnderlineCharChar19pt">
    <w:name w:val="Style Underline Char Char1 + 9 pt"/>
    <w:rsid w:val="00EA4A6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A4A6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EA4A6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EA4A60"/>
    <w:rPr>
      <w:rFonts w:ascii="Times New Roman" w:hAnsi="Times New Roman" w:cs="Times New Roman" w:hint="default"/>
      <w:sz w:val="20"/>
      <w:u w:val="dottedHeavy"/>
    </w:rPr>
  </w:style>
  <w:style w:type="character" w:customStyle="1" w:styleId="article-record-publication-volume-issue">
    <w:name w:val="article-record-publication-volume-issue"/>
    <w:rsid w:val="00EA4A60"/>
  </w:style>
  <w:style w:type="character" w:customStyle="1" w:styleId="resultbodyblack">
    <w:name w:val="resultbodyblack"/>
    <w:rsid w:val="00EA4A60"/>
    <w:rPr>
      <w:rFonts w:ascii="Times New Roman" w:hAnsi="Times New Roman" w:cs="Times New Roman" w:hint="default"/>
    </w:rPr>
  </w:style>
  <w:style w:type="character" w:customStyle="1" w:styleId="quotechar0">
    <w:name w:val="quotechar"/>
    <w:rsid w:val="00EA4A60"/>
  </w:style>
  <w:style w:type="character" w:customStyle="1" w:styleId="3TagCite">
    <w:name w:val="3 Tag/Cite"/>
    <w:rsid w:val="00EA4A60"/>
    <w:rPr>
      <w:rFonts w:ascii="Times New Roman" w:hAnsi="Times New Roman" w:cs="Times New Roman" w:hint="default"/>
      <w:b/>
      <w:bCs w:val="0"/>
    </w:rPr>
  </w:style>
  <w:style w:type="character" w:customStyle="1" w:styleId="4Qualifications">
    <w:name w:val="4 Qualifications"/>
    <w:rsid w:val="00EA4A60"/>
    <w:rPr>
      <w:rFonts w:ascii="Times New Roman" w:hAnsi="Times New Roman" w:cs="Times New Roman" w:hint="default"/>
      <w:sz w:val="19"/>
    </w:rPr>
  </w:style>
  <w:style w:type="character" w:customStyle="1" w:styleId="6Underlined">
    <w:name w:val="6 Underlined"/>
    <w:rsid w:val="00EA4A60"/>
    <w:rPr>
      <w:rFonts w:ascii="Times New Roman" w:hAnsi="Times New Roman" w:cs="Times New Roman" w:hint="default"/>
      <w:b/>
      <w:bCs w:val="0"/>
      <w:sz w:val="21"/>
      <w:u w:val="single"/>
    </w:rPr>
  </w:style>
  <w:style w:type="character" w:customStyle="1" w:styleId="nohighlighting">
    <w:name w:val="no highlighting"/>
    <w:rsid w:val="00EA4A60"/>
    <w:rPr>
      <w:rFonts w:ascii="Times New Roman" w:hAnsi="Times New Roman" w:cs="Times New Roman" w:hint="default"/>
      <w:color w:val="auto"/>
      <w:sz w:val="20"/>
      <w:u w:val="thick"/>
      <w:bdr w:val="none" w:sz="0" w:space="0" w:color="auto" w:frame="1"/>
    </w:rPr>
  </w:style>
  <w:style w:type="character" w:customStyle="1" w:styleId="CharChar61">
    <w:name w:val="Char Char61"/>
    <w:rsid w:val="00EA4A60"/>
    <w:rPr>
      <w:rFonts w:ascii="Arial" w:hAnsi="Arial" w:cs="Arial" w:hint="default"/>
      <w:bCs/>
      <w:sz w:val="16"/>
      <w:szCs w:val="26"/>
      <w:lang w:val="en-US" w:eastAsia="en-US" w:bidi="ar-SA"/>
    </w:rPr>
  </w:style>
  <w:style w:type="character" w:customStyle="1" w:styleId="styledate">
    <w:name w:val="styledate"/>
    <w:rsid w:val="00EA4A60"/>
  </w:style>
  <w:style w:type="character" w:customStyle="1" w:styleId="StyleUnderlineChar9ptChar">
    <w:name w:val="Style Underline Char + 9 pt Char"/>
    <w:rsid w:val="00EA4A6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A4A6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A4A60"/>
    <w:rPr>
      <w:b/>
      <w:bCs w:val="0"/>
      <w:szCs w:val="24"/>
      <w:u w:val="single"/>
      <w:lang w:val="en-US" w:eastAsia="en-US" w:bidi="ar-SA"/>
    </w:rPr>
  </w:style>
  <w:style w:type="character" w:customStyle="1" w:styleId="BoldandUnderlineChar1Char2">
    <w:name w:val="Bold and Underline Char1 Char2"/>
    <w:rsid w:val="00EA4A60"/>
    <w:rPr>
      <w:b/>
      <w:bCs w:val="0"/>
      <w:szCs w:val="24"/>
      <w:u w:val="single"/>
      <w:lang w:val="en-US" w:eastAsia="en-US" w:bidi="ar-SA"/>
    </w:rPr>
  </w:style>
  <w:style w:type="character" w:customStyle="1" w:styleId="BoldandUnderlineCharChar1">
    <w:name w:val="Bold and Underline Char Char1"/>
    <w:rsid w:val="00EA4A60"/>
    <w:rPr>
      <w:b/>
      <w:bCs w:val="0"/>
      <w:szCs w:val="24"/>
      <w:u w:val="single"/>
      <w:lang w:val="en-US" w:eastAsia="en-US" w:bidi="ar-SA"/>
    </w:rPr>
  </w:style>
  <w:style w:type="character" w:customStyle="1" w:styleId="authoraffil">
    <w:name w:val="authoraffil"/>
    <w:rsid w:val="00EA4A60"/>
  </w:style>
  <w:style w:type="character" w:customStyle="1" w:styleId="CharChar8">
    <w:name w:val="Char Char8"/>
    <w:rsid w:val="00EA4A60"/>
    <w:rPr>
      <w:rFonts w:ascii="Georgia" w:eastAsia="Times New Roman" w:hAnsi="Georgia" w:hint="default"/>
      <w:b/>
      <w:bCs/>
      <w:sz w:val="30"/>
      <w:szCs w:val="28"/>
      <w:u w:val="single"/>
    </w:rPr>
  </w:style>
  <w:style w:type="character" w:customStyle="1" w:styleId="StyleArial6ptBold">
    <w:name w:val="Style Arial 6 pt Bold"/>
    <w:rsid w:val="00EA4A60"/>
    <w:rPr>
      <w:rFonts w:ascii="Arial" w:hAnsi="Arial" w:cs="Arial" w:hint="default"/>
      <w:bCs/>
      <w:sz w:val="12"/>
    </w:rPr>
  </w:style>
  <w:style w:type="character" w:customStyle="1" w:styleId="Heading2Char5">
    <w:name w:val="Heading 2 Char5"/>
    <w:rsid w:val="00EA4A60"/>
    <w:rPr>
      <w:rFonts w:ascii="Garamond" w:hAnsi="Garamond" w:cs="Arial" w:hint="default"/>
      <w:b/>
      <w:bCs/>
      <w:iCs/>
      <w:sz w:val="24"/>
      <w:szCs w:val="28"/>
      <w:lang w:val="en-US" w:eastAsia="en-US" w:bidi="ar-SA"/>
    </w:rPr>
  </w:style>
  <w:style w:type="character" w:customStyle="1" w:styleId="boldcitationChar">
    <w:name w:val="bold citation Char"/>
    <w:rsid w:val="00EA4A60"/>
    <w:rPr>
      <w:rFonts w:ascii="Arial" w:hAnsi="Arial" w:cs="Arial" w:hint="default"/>
      <w:b/>
      <w:bCs w:val="0"/>
      <w:sz w:val="28"/>
      <w:szCs w:val="24"/>
      <w:u w:val="thick"/>
      <w:lang w:val="en-US" w:eastAsia="en-US" w:bidi="ar-SA"/>
    </w:rPr>
  </w:style>
  <w:style w:type="character" w:customStyle="1" w:styleId="BoldunderlineChar5">
    <w:name w:val="Bold/underline Char"/>
    <w:rsid w:val="00EA4A6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A4A60"/>
  </w:style>
  <w:style w:type="character" w:customStyle="1" w:styleId="tagCharCharChar1">
    <w:name w:val="tag Char Char Char1"/>
    <w:rsid w:val="00EA4A60"/>
    <w:rPr>
      <w:b/>
      <w:bCs w:val="0"/>
      <w:sz w:val="24"/>
      <w:lang w:val="en-US" w:eastAsia="en-US" w:bidi="ar-SA"/>
    </w:rPr>
  </w:style>
  <w:style w:type="character" w:customStyle="1" w:styleId="bylines">
    <w:name w:val="bylines"/>
    <w:basedOn w:val="DefaultParagraphFont"/>
    <w:rsid w:val="00EA4A60"/>
  </w:style>
  <w:style w:type="character" w:customStyle="1" w:styleId="StyleStyleBoldUnderlineUnderlineIntenseEmphasis1apple-style-2">
    <w:name w:val="Style Style Bold UnderlineUnderlineIntense Emphasis1apple-style-...2"/>
    <w:basedOn w:val="DefaultParagraphFont"/>
    <w:rsid w:val="00EA4A60"/>
    <w:rPr>
      <w:b w:val="0"/>
      <w:bCs/>
      <w:sz w:val="22"/>
      <w:u w:val="single"/>
    </w:rPr>
  </w:style>
  <w:style w:type="character" w:customStyle="1" w:styleId="FontStyle57">
    <w:name w:val="Font Style57"/>
    <w:rsid w:val="00EA4A60"/>
    <w:rPr>
      <w:rFonts w:ascii="Georgia" w:hAnsi="Georgia" w:cs="Georgia" w:hint="default"/>
      <w:b/>
      <w:bCs/>
      <w:sz w:val="14"/>
      <w:szCs w:val="14"/>
    </w:rPr>
  </w:style>
  <w:style w:type="character" w:customStyle="1" w:styleId="FontStyle89">
    <w:name w:val="Font Style89"/>
    <w:rsid w:val="00EA4A60"/>
    <w:rPr>
      <w:rFonts w:ascii="Times New Roman" w:hAnsi="Times New Roman" w:cs="Times New Roman" w:hint="default"/>
      <w:b/>
      <w:bCs/>
      <w:smallCaps/>
      <w:spacing w:val="40"/>
      <w:sz w:val="16"/>
      <w:szCs w:val="16"/>
    </w:rPr>
  </w:style>
  <w:style w:type="character" w:customStyle="1" w:styleId="hvr">
    <w:name w:val="hvr"/>
    <w:basedOn w:val="DefaultParagraphFont"/>
    <w:rsid w:val="00EA4A60"/>
  </w:style>
  <w:style w:type="character" w:customStyle="1" w:styleId="cardChar20">
    <w:name w:val="card Char2"/>
    <w:basedOn w:val="DefaultParagraphFont"/>
    <w:uiPriority w:val="6"/>
    <w:rsid w:val="00EA4A60"/>
    <w:rPr>
      <w:rFonts w:ascii="Times New Roman" w:hAnsi="Times New Roman" w:cs="Calibri" w:hint="default"/>
      <w:szCs w:val="20"/>
    </w:rPr>
  </w:style>
  <w:style w:type="character" w:customStyle="1" w:styleId="red">
    <w:name w:val="red"/>
    <w:basedOn w:val="DefaultParagraphFont"/>
    <w:rsid w:val="00EA4A60"/>
  </w:style>
  <w:style w:type="character" w:customStyle="1" w:styleId="viewstorydateline">
    <w:name w:val="viewstorydateline"/>
    <w:basedOn w:val="DefaultParagraphFont"/>
    <w:rsid w:val="00EA4A60"/>
  </w:style>
  <w:style w:type="character" w:customStyle="1" w:styleId="meta-sep">
    <w:name w:val="meta-sep"/>
    <w:basedOn w:val="DefaultParagraphFont"/>
    <w:rsid w:val="00EA4A60"/>
  </w:style>
  <w:style w:type="character" w:customStyle="1" w:styleId="A19">
    <w:name w:val="A19"/>
    <w:uiPriority w:val="99"/>
    <w:rsid w:val="00EA4A60"/>
    <w:rPr>
      <w:rFonts w:ascii="Georgia" w:hAnsi="Georgia" w:cs="Georgia" w:hint="default"/>
      <w:color w:val="000000"/>
      <w:sz w:val="20"/>
      <w:szCs w:val="20"/>
      <w:u w:val="single"/>
    </w:rPr>
  </w:style>
  <w:style w:type="character" w:customStyle="1" w:styleId="A130">
    <w:name w:val="A13"/>
    <w:rsid w:val="00EA4A60"/>
    <w:rPr>
      <w:rFonts w:ascii="Georgia" w:hAnsi="Georgia" w:cs="Georgia" w:hint="default"/>
      <w:color w:val="000000"/>
      <w:sz w:val="11"/>
      <w:szCs w:val="11"/>
    </w:rPr>
  </w:style>
  <w:style w:type="character" w:customStyle="1" w:styleId="ontext">
    <w:name w:val="ontext"/>
    <w:basedOn w:val="DefaultParagraphFont"/>
    <w:rsid w:val="00EA4A60"/>
  </w:style>
  <w:style w:type="character" w:customStyle="1" w:styleId="archive-title">
    <w:name w:val="archive-title"/>
    <w:basedOn w:val="DefaultParagraphFont"/>
    <w:rsid w:val="00EA4A60"/>
  </w:style>
  <w:style w:type="character" w:customStyle="1" w:styleId="imgleft">
    <w:name w:val="imgleft"/>
    <w:basedOn w:val="DefaultParagraphFont"/>
    <w:rsid w:val="00EA4A60"/>
  </w:style>
  <w:style w:type="character" w:customStyle="1" w:styleId="imgcenter">
    <w:name w:val="imgcenter"/>
    <w:basedOn w:val="DefaultParagraphFont"/>
    <w:rsid w:val="00EA4A60"/>
  </w:style>
  <w:style w:type="character" w:customStyle="1" w:styleId="A42">
    <w:name w:val="A4+2"/>
    <w:uiPriority w:val="99"/>
    <w:rsid w:val="00EA4A60"/>
    <w:rPr>
      <w:rFonts w:ascii="Helvetica LT Std" w:hAnsi="Helvetica LT Std" w:cs="Helvetica LT Std" w:hint="default"/>
      <w:color w:val="000000"/>
      <w:sz w:val="11"/>
      <w:szCs w:val="11"/>
    </w:rPr>
  </w:style>
  <w:style w:type="character" w:customStyle="1" w:styleId="fstitle">
    <w:name w:val="fs_title"/>
    <w:basedOn w:val="DefaultParagraphFont"/>
    <w:rsid w:val="00EA4A60"/>
  </w:style>
  <w:style w:type="character" w:customStyle="1" w:styleId="reportbody1">
    <w:name w:val="reportbody1"/>
    <w:basedOn w:val="DefaultParagraphFont"/>
    <w:rsid w:val="00EA4A60"/>
    <w:rPr>
      <w:rFonts w:ascii="Tahoma" w:hAnsi="Tahoma" w:cs="Tahoma" w:hint="default"/>
      <w:color w:val="000000"/>
      <w:sz w:val="14"/>
      <w:szCs w:val="14"/>
    </w:rPr>
  </w:style>
  <w:style w:type="character" w:customStyle="1" w:styleId="dateday">
    <w:name w:val="date_day"/>
    <w:basedOn w:val="DefaultParagraphFont"/>
    <w:rsid w:val="00EA4A60"/>
  </w:style>
  <w:style w:type="character" w:customStyle="1" w:styleId="datemonth">
    <w:name w:val="date_month"/>
    <w:basedOn w:val="DefaultParagraphFont"/>
    <w:rsid w:val="00EA4A60"/>
  </w:style>
  <w:style w:type="character" w:customStyle="1" w:styleId="dateyear">
    <w:name w:val="date_year"/>
    <w:basedOn w:val="DefaultParagraphFont"/>
    <w:rsid w:val="00EA4A60"/>
  </w:style>
  <w:style w:type="character" w:customStyle="1" w:styleId="Heading3CharCharCharCharCharChar">
    <w:name w:val="Heading 3 Char Char Char Char Char Char"/>
    <w:basedOn w:val="DefaultParagraphFont"/>
    <w:rsid w:val="00EA4A6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A4A6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A4A60"/>
    <w:rPr>
      <w:sz w:val="24"/>
      <w:szCs w:val="24"/>
      <w:lang w:val="en-US" w:eastAsia="en-US" w:bidi="ar-SA"/>
    </w:rPr>
  </w:style>
  <w:style w:type="character" w:customStyle="1" w:styleId="insideitro">
    <w:name w:val="insideitro"/>
    <w:basedOn w:val="DefaultParagraphFont"/>
    <w:rsid w:val="00EA4A60"/>
  </w:style>
  <w:style w:type="character" w:customStyle="1" w:styleId="wcfont">
    <w:name w:val="wcfont"/>
    <w:basedOn w:val="DefaultParagraphFont"/>
    <w:rsid w:val="00EA4A60"/>
  </w:style>
  <w:style w:type="character" w:customStyle="1" w:styleId="qftext">
    <w:name w:val="qftext"/>
    <w:basedOn w:val="DefaultParagraphFont"/>
    <w:rsid w:val="00EA4A60"/>
  </w:style>
  <w:style w:type="character" w:customStyle="1" w:styleId="leftidx">
    <w:name w:val="leftidx"/>
    <w:basedOn w:val="DefaultParagraphFont"/>
    <w:rsid w:val="00EA4A60"/>
  </w:style>
  <w:style w:type="character" w:customStyle="1" w:styleId="eventtitle">
    <w:name w:val="eventtitle"/>
    <w:basedOn w:val="DefaultParagraphFont"/>
    <w:rsid w:val="00EA4A60"/>
  </w:style>
  <w:style w:type="character" w:customStyle="1" w:styleId="eventsubtitle">
    <w:name w:val="eventsubtitle"/>
    <w:basedOn w:val="DefaultParagraphFont"/>
    <w:rsid w:val="00EA4A60"/>
  </w:style>
  <w:style w:type="character" w:customStyle="1" w:styleId="eventdate">
    <w:name w:val="eventdate"/>
    <w:basedOn w:val="DefaultParagraphFont"/>
    <w:rsid w:val="00EA4A60"/>
  </w:style>
  <w:style w:type="character" w:customStyle="1" w:styleId="legend">
    <w:name w:val="legend"/>
    <w:basedOn w:val="DefaultParagraphFont"/>
    <w:rsid w:val="00EA4A60"/>
  </w:style>
  <w:style w:type="character" w:customStyle="1" w:styleId="slug-elocation">
    <w:name w:val="slug-elocation"/>
    <w:basedOn w:val="DefaultParagraphFont"/>
    <w:rsid w:val="00EA4A60"/>
  </w:style>
  <w:style w:type="character" w:customStyle="1" w:styleId="fu-autorenangabe-fu-beschreibung">
    <w:name w:val="fu-autorenangabe-fu-beschreibung"/>
    <w:rsid w:val="00EA4A60"/>
  </w:style>
  <w:style w:type="character" w:customStyle="1" w:styleId="commentscontainer">
    <w:name w:val="comments_container"/>
    <w:basedOn w:val="DefaultParagraphFont"/>
    <w:rsid w:val="00EA4A60"/>
  </w:style>
  <w:style w:type="character" w:customStyle="1" w:styleId="hparticlefooter">
    <w:name w:val="hparticlefooter"/>
    <w:basedOn w:val="DefaultParagraphFont"/>
    <w:rsid w:val="00EA4A60"/>
  </w:style>
  <w:style w:type="character" w:customStyle="1" w:styleId="profile-data">
    <w:name w:val="profile-data"/>
    <w:basedOn w:val="DefaultParagraphFont"/>
    <w:rsid w:val="00EA4A60"/>
  </w:style>
  <w:style w:type="character" w:customStyle="1" w:styleId="BlockCharCharCharCharChar">
    <w:name w:val="Block Char Char Char Char Char"/>
    <w:aliases w:val="Block Char Char Char Char Char Char Char Char,Block Char Char Char Char Char Char Char1"/>
    <w:basedOn w:val="DefaultParagraphFont"/>
    <w:rsid w:val="00EA4A60"/>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EA4A60"/>
    <w:rPr>
      <w:rFonts w:ascii="Times New Roman" w:hAnsi="Times New Roman" w:cs="Times New Roman" w:hint="default"/>
      <w:b/>
      <w:bCs/>
      <w:sz w:val="24"/>
      <w:u w:val="single"/>
    </w:rPr>
  </w:style>
  <w:style w:type="character" w:customStyle="1" w:styleId="main">
    <w:name w:val="main"/>
    <w:basedOn w:val="DefaultParagraphFont"/>
    <w:rsid w:val="00EA4A60"/>
  </w:style>
  <w:style w:type="character" w:customStyle="1" w:styleId="textunderlineCharChar">
    <w:name w:val="text underline Char Char"/>
    <w:basedOn w:val="DefaultParagraphFont"/>
    <w:rsid w:val="00EA4A60"/>
    <w:rPr>
      <w:rFonts w:ascii="Garamond" w:hAnsi="Garamond" w:hint="default"/>
      <w:color w:val="000000"/>
      <w:u w:val="single"/>
    </w:rPr>
  </w:style>
  <w:style w:type="character" w:customStyle="1" w:styleId="FullCiteCharChar">
    <w:name w:val="Full Cite Char Char"/>
    <w:basedOn w:val="DefaultParagraphFont"/>
    <w:rsid w:val="00EA4A60"/>
    <w:rPr>
      <w:rFonts w:ascii="Georgia" w:hAnsi="Georgia" w:cs="Calibri" w:hint="default"/>
      <w:color w:val="000000"/>
      <w:sz w:val="20"/>
      <w:szCs w:val="24"/>
    </w:rPr>
  </w:style>
  <w:style w:type="character" w:customStyle="1" w:styleId="submitted-wrapper">
    <w:name w:val="submitted-wrapper"/>
    <w:basedOn w:val="DefaultParagraphFont"/>
    <w:rsid w:val="00EA4A60"/>
  </w:style>
  <w:style w:type="character" w:customStyle="1" w:styleId="the-author">
    <w:name w:val="the-author"/>
    <w:basedOn w:val="DefaultParagraphFont"/>
    <w:rsid w:val="00EA4A60"/>
  </w:style>
  <w:style w:type="character" w:customStyle="1" w:styleId="top-publish">
    <w:name w:val="top-publish"/>
    <w:basedOn w:val="DefaultParagraphFont"/>
    <w:rsid w:val="00EA4A60"/>
  </w:style>
  <w:style w:type="character" w:customStyle="1" w:styleId="byline-italic">
    <w:name w:val="byline-italic"/>
    <w:basedOn w:val="DefaultParagraphFont"/>
    <w:rsid w:val="00EA4A60"/>
  </w:style>
  <w:style w:type="character" w:customStyle="1" w:styleId="CardUnderlinedCharChar0">
    <w:name w:val="Card Underlined Char Char"/>
    <w:rsid w:val="00EA4A60"/>
    <w:rPr>
      <w:rFonts w:ascii="Arial Narrow" w:hAnsi="Arial Narrow" w:hint="default"/>
      <w:sz w:val="22"/>
      <w:szCs w:val="24"/>
      <w:u w:val="single"/>
      <w:lang w:val="en-US" w:eastAsia="en-US" w:bidi="ar-SA"/>
    </w:rPr>
  </w:style>
  <w:style w:type="character" w:customStyle="1" w:styleId="gd">
    <w:name w:val="gd"/>
    <w:basedOn w:val="DefaultParagraphFont"/>
    <w:rsid w:val="00EA4A60"/>
  </w:style>
  <w:style w:type="character" w:customStyle="1" w:styleId="g3">
    <w:name w:val="g3"/>
    <w:basedOn w:val="DefaultParagraphFont"/>
    <w:rsid w:val="00EA4A60"/>
  </w:style>
  <w:style w:type="character" w:customStyle="1" w:styleId="hb">
    <w:name w:val="hb"/>
    <w:basedOn w:val="DefaultParagraphFont"/>
    <w:rsid w:val="00EA4A60"/>
  </w:style>
  <w:style w:type="character" w:customStyle="1" w:styleId="g2">
    <w:name w:val="g2"/>
    <w:basedOn w:val="DefaultParagraphFont"/>
    <w:rsid w:val="00EA4A60"/>
  </w:style>
  <w:style w:type="character" w:customStyle="1" w:styleId="nameplatehead">
    <w:name w:val="nameplatehead"/>
    <w:basedOn w:val="DefaultParagraphFont"/>
    <w:rsid w:val="00EA4A60"/>
  </w:style>
  <w:style w:type="character" w:customStyle="1" w:styleId="nameplatelink">
    <w:name w:val="nameplatelink"/>
    <w:basedOn w:val="DefaultParagraphFont"/>
    <w:rsid w:val="00EA4A60"/>
  </w:style>
  <w:style w:type="character" w:customStyle="1" w:styleId="m340327140930436083gmail-styleunderline">
    <w:name w:val="m_340327140930436083gmail-styleunderline"/>
    <w:basedOn w:val="DefaultParagraphFont"/>
    <w:rsid w:val="00EA4A60"/>
  </w:style>
  <w:style w:type="character" w:customStyle="1" w:styleId="djhat-arrow">
    <w:name w:val="djhat-arrow"/>
    <w:basedOn w:val="DefaultParagraphFont"/>
    <w:rsid w:val="00EA4A60"/>
  </w:style>
  <w:style w:type="character" w:customStyle="1" w:styleId="mname">
    <w:name w:val="mname"/>
    <w:basedOn w:val="DefaultParagraphFont"/>
    <w:rsid w:val="00EA4A60"/>
  </w:style>
  <w:style w:type="character" w:customStyle="1" w:styleId="mvalue">
    <w:name w:val="mvalue"/>
    <w:basedOn w:val="DefaultParagraphFont"/>
    <w:rsid w:val="00EA4A60"/>
  </w:style>
  <w:style w:type="character" w:customStyle="1" w:styleId="mchange">
    <w:name w:val="mchange"/>
    <w:basedOn w:val="DefaultParagraphFont"/>
    <w:rsid w:val="00EA4A60"/>
  </w:style>
  <w:style w:type="character" w:customStyle="1" w:styleId="categoryaside">
    <w:name w:val="category__aside"/>
    <w:basedOn w:val="DefaultParagraphFont"/>
    <w:rsid w:val="00EA4A60"/>
  </w:style>
  <w:style w:type="character" w:customStyle="1" w:styleId="article-breadcrumb-wrapper">
    <w:name w:val="article-breadcrumb-wrapper"/>
    <w:basedOn w:val="DefaultParagraphFont"/>
    <w:rsid w:val="00EA4A60"/>
  </w:style>
  <w:style w:type="character" w:customStyle="1" w:styleId="wsj-article-caption-content">
    <w:name w:val="wsj-article-caption-content"/>
    <w:basedOn w:val="DefaultParagraphFont"/>
    <w:rsid w:val="00EA4A60"/>
  </w:style>
  <w:style w:type="character" w:customStyle="1" w:styleId="wsj-article-credit">
    <w:name w:val="wsj-article-credit"/>
    <w:basedOn w:val="DefaultParagraphFont"/>
    <w:rsid w:val="00EA4A60"/>
  </w:style>
  <w:style w:type="character" w:customStyle="1" w:styleId="wsj-article-credit-tag">
    <w:name w:val="wsj-article-credit-tag"/>
    <w:basedOn w:val="DefaultParagraphFont"/>
    <w:rsid w:val="00EA4A60"/>
  </w:style>
  <w:style w:type="character" w:customStyle="1" w:styleId="commentscounticon">
    <w:name w:val="comments_count_icon"/>
    <w:basedOn w:val="DefaultParagraphFont"/>
    <w:rsid w:val="00EA4A60"/>
  </w:style>
  <w:style w:type="character" w:customStyle="1" w:styleId="comments-count-word">
    <w:name w:val="comments-count-word"/>
    <w:basedOn w:val="DefaultParagraphFont"/>
    <w:rsid w:val="00EA4A60"/>
  </w:style>
  <w:style w:type="character" w:customStyle="1" w:styleId="company-name-type">
    <w:name w:val="company-name-type"/>
    <w:basedOn w:val="DefaultParagraphFont"/>
    <w:rsid w:val="00EA4A60"/>
  </w:style>
  <w:style w:type="character" w:customStyle="1" w:styleId="nav-prevnext-lbl">
    <w:name w:val="nav-prevnext-lbl"/>
    <w:basedOn w:val="DefaultParagraphFont"/>
    <w:rsid w:val="00EA4A60"/>
  </w:style>
  <w:style w:type="character" w:customStyle="1" w:styleId="nav-prevnext-hed">
    <w:name w:val="nav-prevnext-hed"/>
    <w:basedOn w:val="DefaultParagraphFont"/>
    <w:rsid w:val="00EA4A60"/>
  </w:style>
  <w:style w:type="character" w:customStyle="1" w:styleId="readcomments">
    <w:name w:val="readcomments"/>
    <w:basedOn w:val="DefaultParagraphFont"/>
    <w:rsid w:val="00EA4A60"/>
  </w:style>
  <w:style w:type="character" w:customStyle="1" w:styleId="selected-edition">
    <w:name w:val="selected-edition"/>
    <w:basedOn w:val="DefaultParagraphFont"/>
    <w:rsid w:val="00EA4A60"/>
  </w:style>
  <w:style w:type="character" w:customStyle="1" w:styleId="rotate">
    <w:name w:val="rotate"/>
    <w:basedOn w:val="DefaultParagraphFont"/>
    <w:rsid w:val="00EA4A60"/>
  </w:style>
  <w:style w:type="character" w:customStyle="1" w:styleId="m-8082899869479211226gmail-styleunderline">
    <w:name w:val="m_-8082899869479211226gmail-styleunderline"/>
    <w:basedOn w:val="DefaultParagraphFont"/>
    <w:rsid w:val="00EA4A60"/>
  </w:style>
  <w:style w:type="character" w:customStyle="1" w:styleId="tl8wme">
    <w:name w:val="tl8wme"/>
    <w:basedOn w:val="DefaultParagraphFont"/>
    <w:rsid w:val="00EA4A60"/>
  </w:style>
  <w:style w:type="character" w:customStyle="1" w:styleId="BriefTitleChar">
    <w:name w:val="Brief Title Char"/>
    <w:basedOn w:val="DefaultParagraphFont"/>
    <w:rsid w:val="00EA4A60"/>
    <w:rPr>
      <w:b/>
      <w:bCs w:val="0"/>
      <w:sz w:val="24"/>
      <w:szCs w:val="24"/>
      <w:u w:val="single"/>
      <w:lang w:val="en-US" w:eastAsia="en-US" w:bidi="ar-SA"/>
    </w:rPr>
  </w:style>
  <w:style w:type="character" w:customStyle="1" w:styleId="BriefTitle2Char">
    <w:name w:val="Brief Title 2 Char"/>
    <w:basedOn w:val="BriefTitleChar"/>
    <w:rsid w:val="00EA4A60"/>
    <w:rPr>
      <w:b/>
      <w:bCs w:val="0"/>
      <w:sz w:val="24"/>
      <w:szCs w:val="24"/>
      <w:u w:val="single"/>
      <w:lang w:val="en-US" w:eastAsia="en-US" w:bidi="ar-SA"/>
    </w:rPr>
  </w:style>
  <w:style w:type="character" w:customStyle="1" w:styleId="FontStyle477">
    <w:name w:val="Font Style477"/>
    <w:basedOn w:val="DefaultParagraphFont"/>
    <w:uiPriority w:val="99"/>
    <w:rsid w:val="00EA4A60"/>
    <w:rPr>
      <w:rFonts w:ascii="Times New Roman" w:hAnsi="Times New Roman" w:cs="Times New Roman" w:hint="default"/>
      <w:sz w:val="18"/>
      <w:szCs w:val="18"/>
    </w:rPr>
  </w:style>
  <w:style w:type="character" w:customStyle="1" w:styleId="FontStyle514">
    <w:name w:val="Font Style514"/>
    <w:basedOn w:val="DefaultParagraphFont"/>
    <w:uiPriority w:val="99"/>
    <w:rsid w:val="00EA4A60"/>
    <w:rPr>
      <w:rFonts w:ascii="Times New Roman" w:hAnsi="Times New Roman" w:cs="Times New Roman" w:hint="default"/>
      <w:sz w:val="14"/>
      <w:szCs w:val="14"/>
    </w:rPr>
  </w:style>
  <w:style w:type="character" w:customStyle="1" w:styleId="FontStyle500">
    <w:name w:val="Font Style500"/>
    <w:basedOn w:val="DefaultParagraphFont"/>
    <w:uiPriority w:val="99"/>
    <w:rsid w:val="00EA4A6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A4A6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A4A60"/>
    <w:rPr>
      <w:rFonts w:ascii="Times New Roman" w:hAnsi="Times New Roman" w:cs="Times New Roman" w:hint="default"/>
      <w:b/>
      <w:bCs/>
      <w:sz w:val="22"/>
      <w:szCs w:val="22"/>
    </w:rPr>
  </w:style>
  <w:style w:type="character" w:customStyle="1" w:styleId="UnderlineStyleChar7">
    <w:name w:val="Underline Style Char7"/>
    <w:rsid w:val="00EA4A60"/>
    <w:rPr>
      <w:rFonts w:ascii="Garamond" w:hAnsi="Garamond" w:hint="default"/>
      <w:sz w:val="22"/>
      <w:szCs w:val="24"/>
      <w:u w:val="single"/>
      <w:lang w:val="en-US" w:eastAsia="en-US" w:bidi="ar-SA"/>
    </w:rPr>
  </w:style>
  <w:style w:type="character" w:customStyle="1" w:styleId="s4">
    <w:name w:val="s4"/>
    <w:rsid w:val="00EA4A60"/>
  </w:style>
  <w:style w:type="character" w:customStyle="1" w:styleId="s5">
    <w:name w:val="s5"/>
    <w:rsid w:val="00EA4A60"/>
  </w:style>
  <w:style w:type="character" w:customStyle="1" w:styleId="rightsnotice">
    <w:name w:val="rightsnotice"/>
    <w:rsid w:val="00EA4A60"/>
  </w:style>
  <w:style w:type="character" w:customStyle="1" w:styleId="related-current-indicator">
    <w:name w:val="related-current-indicator"/>
    <w:rsid w:val="00EA4A60"/>
  </w:style>
  <w:style w:type="character" w:customStyle="1" w:styleId="bylclear">
    <w:name w:val="bylclear"/>
    <w:rsid w:val="00EA4A60"/>
  </w:style>
  <w:style w:type="character" w:customStyle="1" w:styleId="essaytext">
    <w:name w:val="essaytext"/>
    <w:rsid w:val="00EA4A60"/>
  </w:style>
  <w:style w:type="character" w:customStyle="1" w:styleId="username">
    <w:name w:val="username"/>
    <w:rsid w:val="00EA4A60"/>
  </w:style>
  <w:style w:type="character" w:customStyle="1" w:styleId="toplinks">
    <w:name w:val="toplinks"/>
    <w:rsid w:val="00EA4A60"/>
  </w:style>
  <w:style w:type="character" w:customStyle="1" w:styleId="titles">
    <w:name w:val="titles"/>
    <w:rsid w:val="00EA4A60"/>
  </w:style>
  <w:style w:type="character" w:customStyle="1" w:styleId="contentauthor">
    <w:name w:val="contentauthor"/>
    <w:rsid w:val="00EA4A60"/>
  </w:style>
  <w:style w:type="character" w:customStyle="1" w:styleId="subarticleheader">
    <w:name w:val="subarticleheader"/>
    <w:rsid w:val="00EA4A60"/>
  </w:style>
  <w:style w:type="character" w:customStyle="1" w:styleId="copy">
    <w:name w:val="copy"/>
    <w:rsid w:val="00EA4A60"/>
  </w:style>
  <w:style w:type="character" w:customStyle="1" w:styleId="topheadline">
    <w:name w:val="topheadline"/>
    <w:rsid w:val="00EA4A60"/>
  </w:style>
  <w:style w:type="character" w:customStyle="1" w:styleId="Stylereduce27pt">
    <w:name w:val="Style reduce2 + 7 pt"/>
    <w:rsid w:val="00EA4A60"/>
    <w:rPr>
      <w:rFonts w:ascii="Times New Roman" w:hAnsi="Times New Roman" w:cs="Arial" w:hint="default"/>
      <w:color w:val="000000"/>
      <w:sz w:val="14"/>
      <w:szCs w:val="22"/>
    </w:rPr>
  </w:style>
  <w:style w:type="character" w:customStyle="1" w:styleId="srtitle">
    <w:name w:val="srtitle"/>
    <w:rsid w:val="00EA4A60"/>
  </w:style>
  <w:style w:type="character" w:customStyle="1" w:styleId="st1">
    <w:name w:val="st1"/>
    <w:rsid w:val="00EA4A60"/>
  </w:style>
  <w:style w:type="character" w:customStyle="1" w:styleId="StyleStyleGaramond">
    <w:name w:val="Style Style Garamond +"/>
    <w:rsid w:val="00EA4A60"/>
    <w:rPr>
      <w:rFonts w:ascii="Garamond" w:hAnsi="Garamond" w:cs="Times New Roman" w:hint="default"/>
      <w:sz w:val="20"/>
    </w:rPr>
  </w:style>
  <w:style w:type="character" w:customStyle="1" w:styleId="boldunderline3">
    <w:name w:val="boldunderline"/>
    <w:rsid w:val="00EA4A60"/>
  </w:style>
  <w:style w:type="character" w:customStyle="1" w:styleId="Date11">
    <w:name w:val="Date11"/>
    <w:rsid w:val="00EA4A60"/>
  </w:style>
  <w:style w:type="character" w:customStyle="1" w:styleId="artbody1">
    <w:name w:val="art_body1"/>
    <w:rsid w:val="00EA4A60"/>
    <w:rPr>
      <w:rFonts w:ascii="Arial" w:hAnsi="Arial" w:cs="Arial" w:hint="default"/>
    </w:rPr>
  </w:style>
  <w:style w:type="character" w:customStyle="1" w:styleId="Boxout0">
    <w:name w:val="Boxout"/>
    <w:uiPriority w:val="1"/>
    <w:qFormat/>
    <w:rsid w:val="00EA4A6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A4A60"/>
  </w:style>
  <w:style w:type="character" w:customStyle="1" w:styleId="preloadwrap">
    <w:name w:val="preloadwrap"/>
    <w:rsid w:val="00EA4A60"/>
  </w:style>
  <w:style w:type="character" w:customStyle="1" w:styleId="creditwrap">
    <w:name w:val="creditwrap"/>
    <w:rsid w:val="00EA4A60"/>
  </w:style>
  <w:style w:type="character" w:customStyle="1" w:styleId="DefaultChar1">
    <w:name w:val="Default Char1"/>
    <w:rsid w:val="00EA4A60"/>
    <w:rPr>
      <w:noProof w:val="0"/>
      <w:color w:val="000000"/>
      <w:lang w:val="en-US" w:eastAsia="en-US" w:bidi="ar-SA"/>
    </w:rPr>
  </w:style>
  <w:style w:type="character" w:customStyle="1" w:styleId="pmterms31">
    <w:name w:val="pmterms31"/>
    <w:rsid w:val="00EA4A60"/>
    <w:rPr>
      <w:b/>
      <w:bCs/>
      <w:i w:val="0"/>
      <w:iCs w:val="0"/>
      <w:color w:val="000000"/>
    </w:rPr>
  </w:style>
  <w:style w:type="character" w:customStyle="1" w:styleId="copyrightdescription">
    <w:name w:val="copyrightdescription"/>
    <w:rsid w:val="00EA4A60"/>
  </w:style>
  <w:style w:type="character" w:customStyle="1" w:styleId="ft01">
    <w:name w:val="ft01"/>
    <w:rsid w:val="00EA4A60"/>
    <w:rPr>
      <w:rFonts w:ascii="Times" w:hAnsi="Times" w:cs="Times" w:hint="default"/>
      <w:color w:val="000000"/>
      <w:sz w:val="14"/>
      <w:szCs w:val="14"/>
    </w:rPr>
  </w:style>
  <w:style w:type="character" w:customStyle="1" w:styleId="ft11">
    <w:name w:val="ft11"/>
    <w:rsid w:val="00EA4A60"/>
    <w:rPr>
      <w:rFonts w:ascii="Times" w:hAnsi="Times" w:cs="Times" w:hint="default"/>
      <w:color w:val="000000"/>
      <w:sz w:val="17"/>
      <w:szCs w:val="17"/>
    </w:rPr>
  </w:style>
  <w:style w:type="character" w:customStyle="1" w:styleId="ft21">
    <w:name w:val="ft21"/>
    <w:rsid w:val="00EA4A60"/>
    <w:rPr>
      <w:rFonts w:ascii="Times" w:hAnsi="Times" w:cs="Times" w:hint="default"/>
      <w:color w:val="000000"/>
      <w:sz w:val="15"/>
      <w:szCs w:val="15"/>
    </w:rPr>
  </w:style>
  <w:style w:type="character" w:customStyle="1" w:styleId="ft31">
    <w:name w:val="ft31"/>
    <w:rsid w:val="00EA4A60"/>
    <w:rPr>
      <w:rFonts w:ascii="Times" w:hAnsi="Times" w:cs="Times" w:hint="default"/>
      <w:color w:val="000000"/>
      <w:sz w:val="15"/>
      <w:szCs w:val="15"/>
    </w:rPr>
  </w:style>
  <w:style w:type="character" w:customStyle="1" w:styleId="dquo">
    <w:name w:val="dquo"/>
    <w:rsid w:val="00EA4A60"/>
  </w:style>
  <w:style w:type="character" w:customStyle="1" w:styleId="caps2">
    <w:name w:val="caps2"/>
    <w:rsid w:val="00EA4A60"/>
  </w:style>
  <w:style w:type="character" w:customStyle="1" w:styleId="ccs">
    <w:name w:val="c cs"/>
    <w:rsid w:val="00EA4A60"/>
  </w:style>
  <w:style w:type="character" w:customStyle="1" w:styleId="dropshadow">
    <w:name w:val="dropshadow"/>
    <w:rsid w:val="00EA4A60"/>
  </w:style>
  <w:style w:type="character" w:customStyle="1" w:styleId="d05ws">
    <w:name w:val="d05ws"/>
    <w:rsid w:val="00EA4A60"/>
  </w:style>
  <w:style w:type="character" w:customStyle="1" w:styleId="rzibod">
    <w:name w:val="rzibod"/>
    <w:rsid w:val="00EA4A60"/>
  </w:style>
  <w:style w:type="character" w:customStyle="1" w:styleId="headertext">
    <w:name w:val="headertext"/>
    <w:rsid w:val="00EA4A60"/>
  </w:style>
  <w:style w:type="character" w:customStyle="1" w:styleId="endnote-reference">
    <w:name w:val="endnote-reference"/>
    <w:rsid w:val="00EA4A60"/>
  </w:style>
  <w:style w:type="character" w:customStyle="1" w:styleId="officialsname">
    <w:name w:val="official_s_name"/>
    <w:rsid w:val="00EA4A60"/>
  </w:style>
  <w:style w:type="character" w:customStyle="1" w:styleId="audience">
    <w:name w:val="audience"/>
    <w:rsid w:val="00EA4A60"/>
  </w:style>
  <w:style w:type="character" w:customStyle="1" w:styleId="normalchar1">
    <w:name w:val="normal__char"/>
    <w:rsid w:val="00EA4A60"/>
  </w:style>
  <w:style w:type="character" w:customStyle="1" w:styleId="hyperlink002cheading0020100200028block0020title0029char">
    <w:name w:val="hyperlink_002cheading_00201_0020_0028block_0020title_0029__char"/>
    <w:rsid w:val="00EA4A60"/>
  </w:style>
  <w:style w:type="character" w:customStyle="1" w:styleId="underline002cstyle0020bold0020underlinechar">
    <w:name w:val="underline_002cstyle_0020bold_0020underline__char"/>
    <w:rsid w:val="00EA4A60"/>
  </w:style>
  <w:style w:type="character" w:customStyle="1" w:styleId="copyboldblack">
    <w:name w:val="copyboldblack"/>
    <w:rsid w:val="00EA4A60"/>
  </w:style>
  <w:style w:type="character" w:customStyle="1" w:styleId="copybold">
    <w:name w:val="copybold"/>
    <w:rsid w:val="00EA4A60"/>
  </w:style>
  <w:style w:type="character" w:customStyle="1" w:styleId="author-date0">
    <w:name w:val="author-date"/>
    <w:rsid w:val="00EA4A60"/>
  </w:style>
  <w:style w:type="character" w:customStyle="1" w:styleId="articlebegin">
    <w:name w:val="articlebegin"/>
    <w:rsid w:val="00EA4A60"/>
  </w:style>
  <w:style w:type="character" w:customStyle="1" w:styleId="mediaoverlay">
    <w:name w:val="mediaoverlay"/>
    <w:rsid w:val="00EA4A60"/>
  </w:style>
  <w:style w:type="character" w:customStyle="1" w:styleId="blogcaption">
    <w:name w:val="blog_caption"/>
    <w:rsid w:val="00EA4A60"/>
  </w:style>
  <w:style w:type="character" w:customStyle="1" w:styleId="commnet-abuzz">
    <w:name w:val="commnet-abuzz"/>
    <w:rsid w:val="00EA4A60"/>
  </w:style>
  <w:style w:type="character" w:customStyle="1" w:styleId="stbuttontext">
    <w:name w:val="stbuttontext"/>
    <w:rsid w:val="00EA4A60"/>
  </w:style>
  <w:style w:type="character" w:customStyle="1" w:styleId="grey">
    <w:name w:val="grey"/>
    <w:rsid w:val="00EA4A60"/>
  </w:style>
  <w:style w:type="character" w:customStyle="1" w:styleId="bdx">
    <w:name w:val="bdx"/>
    <w:rsid w:val="00EA4A60"/>
  </w:style>
  <w:style w:type="character" w:customStyle="1" w:styleId="bdl">
    <w:name w:val="bdl"/>
    <w:rsid w:val="00EA4A60"/>
  </w:style>
  <w:style w:type="character" w:customStyle="1" w:styleId="breadcrumbitemcurrent">
    <w:name w:val="breadcrumbitemcurrent"/>
    <w:rsid w:val="00EA4A60"/>
  </w:style>
  <w:style w:type="character" w:customStyle="1" w:styleId="bbl">
    <w:name w:val="bbl"/>
    <w:rsid w:val="00EA4A60"/>
  </w:style>
  <w:style w:type="character" w:customStyle="1" w:styleId="itxtnewhookspan">
    <w:name w:val="itxtnewhookspan"/>
    <w:rsid w:val="00EA4A60"/>
  </w:style>
  <w:style w:type="character" w:customStyle="1" w:styleId="gstxthlt">
    <w:name w:val="gstxt_hlt"/>
    <w:rsid w:val="00EA4A60"/>
  </w:style>
  <w:style w:type="character" w:customStyle="1" w:styleId="StyleBoldRed">
    <w:name w:val="Style Bold Red"/>
    <w:rsid w:val="00EA4A60"/>
    <w:rPr>
      <w:b/>
      <w:bCs/>
      <w:color w:val="auto"/>
    </w:rPr>
  </w:style>
  <w:style w:type="character" w:customStyle="1" w:styleId="StyleTimesNewRoman8pt">
    <w:name w:val="Style Times New Roman 8 pt"/>
    <w:rsid w:val="00EA4A60"/>
    <w:rPr>
      <w:rFonts w:ascii="Georgia" w:hAnsi="Georgia" w:hint="default"/>
      <w:sz w:val="16"/>
    </w:rPr>
  </w:style>
  <w:style w:type="character" w:customStyle="1" w:styleId="goldbldtext">
    <w:name w:val="goldbldtext"/>
    <w:rsid w:val="00EA4A60"/>
  </w:style>
  <w:style w:type="character" w:customStyle="1" w:styleId="labeltext">
    <w:name w:val="labeltext"/>
    <w:rsid w:val="00EA4A60"/>
  </w:style>
  <w:style w:type="character" w:customStyle="1" w:styleId="viewlink">
    <w:name w:val="viewlink"/>
    <w:rsid w:val="00EA4A60"/>
  </w:style>
  <w:style w:type="character" w:customStyle="1" w:styleId="inlinkchart">
    <w:name w:val="inlink_chart"/>
    <w:rsid w:val="00EA4A60"/>
  </w:style>
  <w:style w:type="character" w:customStyle="1" w:styleId="fbsharecountwrapper">
    <w:name w:val="fb_share_count_wrapper"/>
    <w:rsid w:val="00EA4A60"/>
  </w:style>
  <w:style w:type="character" w:customStyle="1" w:styleId="hw">
    <w:name w:val="hw"/>
    <w:rsid w:val="00EA4A60"/>
  </w:style>
  <w:style w:type="character" w:customStyle="1" w:styleId="linktotop">
    <w:name w:val="linktotop"/>
    <w:rsid w:val="00EA4A60"/>
  </w:style>
  <w:style w:type="character" w:customStyle="1" w:styleId="descriptionstyle1block">
    <w:name w:val="description style1 block"/>
    <w:rsid w:val="00EA4A60"/>
  </w:style>
  <w:style w:type="character" w:customStyle="1" w:styleId="gutter-right-1">
    <w:name w:val="gutter-right-1"/>
    <w:basedOn w:val="DefaultParagraphFont"/>
    <w:rsid w:val="00EA4A60"/>
  </w:style>
  <w:style w:type="character" w:customStyle="1" w:styleId="Header11">
    <w:name w:val="Header11"/>
    <w:rsid w:val="00EA4A60"/>
  </w:style>
  <w:style w:type="character" w:customStyle="1" w:styleId="posa">
    <w:name w:val="pos(a)"/>
    <w:basedOn w:val="DefaultParagraphFont"/>
    <w:rsid w:val="00EA4A60"/>
  </w:style>
  <w:style w:type="character" w:customStyle="1" w:styleId="u-hiddeninnarrowenv">
    <w:name w:val="u-hiddeninnarrowenv"/>
    <w:basedOn w:val="DefaultParagraphFont"/>
    <w:rsid w:val="00EA4A60"/>
  </w:style>
  <w:style w:type="character" w:customStyle="1" w:styleId="followbutton-bird">
    <w:name w:val="followbutton-bird"/>
    <w:basedOn w:val="DefaultParagraphFont"/>
    <w:rsid w:val="00EA4A60"/>
  </w:style>
  <w:style w:type="character" w:customStyle="1" w:styleId="tweetauthor-name">
    <w:name w:val="tweetauthor-name"/>
    <w:basedOn w:val="DefaultParagraphFont"/>
    <w:rsid w:val="00EA4A60"/>
  </w:style>
  <w:style w:type="character" w:customStyle="1" w:styleId="tweetauthor-verifiedbadge">
    <w:name w:val="tweetauthor-verifiedbadge"/>
    <w:basedOn w:val="DefaultParagraphFont"/>
    <w:rsid w:val="00EA4A60"/>
  </w:style>
  <w:style w:type="character" w:customStyle="1" w:styleId="tweetauthor-screenname">
    <w:name w:val="tweetauthor-screenname"/>
    <w:basedOn w:val="DefaultParagraphFont"/>
    <w:rsid w:val="00EA4A60"/>
  </w:style>
  <w:style w:type="character" w:customStyle="1" w:styleId="u-hiddenvisually">
    <w:name w:val="u-hiddenvisually"/>
    <w:basedOn w:val="DefaultParagraphFont"/>
    <w:rsid w:val="00EA4A60"/>
  </w:style>
  <w:style w:type="character" w:customStyle="1" w:styleId="tweetaction-stat">
    <w:name w:val="tweetaction-stat"/>
    <w:basedOn w:val="DefaultParagraphFont"/>
    <w:rsid w:val="00EA4A60"/>
  </w:style>
  <w:style w:type="character" w:customStyle="1" w:styleId="related">
    <w:name w:val="related"/>
    <w:basedOn w:val="DefaultParagraphFont"/>
    <w:rsid w:val="00EA4A60"/>
  </w:style>
  <w:style w:type="character" w:customStyle="1" w:styleId="related-content">
    <w:name w:val="related-content"/>
    <w:basedOn w:val="DefaultParagraphFont"/>
    <w:rsid w:val="00EA4A60"/>
  </w:style>
  <w:style w:type="character" w:customStyle="1" w:styleId="name-of-author">
    <w:name w:val="name-of-author"/>
    <w:basedOn w:val="DefaultParagraphFont"/>
    <w:rsid w:val="00EA4A60"/>
  </w:style>
  <w:style w:type="character" w:customStyle="1" w:styleId="first-name">
    <w:name w:val="first-name"/>
    <w:basedOn w:val="DefaultParagraphFont"/>
    <w:rsid w:val="00EA4A60"/>
  </w:style>
  <w:style w:type="character" w:customStyle="1" w:styleId="last-name">
    <w:name w:val="last-name"/>
    <w:basedOn w:val="DefaultParagraphFont"/>
    <w:rsid w:val="00EA4A60"/>
  </w:style>
  <w:style w:type="character" w:customStyle="1" w:styleId="recirc-text">
    <w:name w:val="&quot;recirc-text”"/>
    <w:basedOn w:val="DefaultParagraphFont"/>
    <w:rsid w:val="00EA4A60"/>
  </w:style>
  <w:style w:type="character" w:customStyle="1" w:styleId="video-icon">
    <w:name w:val="video-icon"/>
    <w:basedOn w:val="DefaultParagraphFont"/>
    <w:rsid w:val="00EA4A60"/>
  </w:style>
  <w:style w:type="character" w:customStyle="1" w:styleId="powa-shot-play-btn-text">
    <w:name w:val="powa-shot-play-btn-text"/>
    <w:basedOn w:val="DefaultParagraphFont"/>
    <w:rsid w:val="00EA4A60"/>
  </w:style>
  <w:style w:type="character" w:customStyle="1" w:styleId="powa-shot-click">
    <w:name w:val="powa-shot-click"/>
    <w:basedOn w:val="DefaultParagraphFont"/>
    <w:rsid w:val="00EA4A60"/>
  </w:style>
  <w:style w:type="character" w:customStyle="1" w:styleId="wpv-blurb">
    <w:name w:val="wpv-blurb"/>
    <w:basedOn w:val="DefaultParagraphFont"/>
    <w:rsid w:val="00EA4A60"/>
  </w:style>
  <w:style w:type="character" w:customStyle="1" w:styleId="pb-caption">
    <w:name w:val="pb-caption"/>
    <w:basedOn w:val="DefaultParagraphFont"/>
    <w:rsid w:val="00EA4A60"/>
  </w:style>
  <w:style w:type="character" w:customStyle="1" w:styleId="m-2745674872889869693gmail-style13ptbold">
    <w:name w:val="m_-2745674872889869693gmail-style13ptbold"/>
    <w:basedOn w:val="DefaultParagraphFont"/>
    <w:rsid w:val="00EA4A60"/>
  </w:style>
  <w:style w:type="character" w:customStyle="1" w:styleId="m-2745674872889869693gmail-styleunderline">
    <w:name w:val="m_-2745674872889869693gmail-styleunderline"/>
    <w:basedOn w:val="DefaultParagraphFont"/>
    <w:rsid w:val="00EA4A60"/>
  </w:style>
  <w:style w:type="character" w:customStyle="1" w:styleId="HeaderChar3">
    <w:name w:val="Header Char3"/>
    <w:basedOn w:val="DefaultParagraphFont"/>
    <w:uiPriority w:val="99"/>
    <w:semiHidden/>
    <w:rsid w:val="00EA4A60"/>
    <w:rPr>
      <w:rFonts w:ascii="Georgia" w:hAnsi="Georgia" w:hint="default"/>
    </w:rPr>
  </w:style>
  <w:style w:type="character" w:customStyle="1" w:styleId="m-8174075135221778500gmail-styleunderline">
    <w:name w:val="m_-8174075135221778500gmail-styleunderline"/>
    <w:basedOn w:val="DefaultParagraphFont"/>
    <w:rsid w:val="00EA4A60"/>
  </w:style>
  <w:style w:type="character" w:customStyle="1" w:styleId="UnresolvedMention31">
    <w:name w:val="Unresolved Mention31"/>
    <w:basedOn w:val="DefaultParagraphFont"/>
    <w:uiPriority w:val="99"/>
    <w:semiHidden/>
    <w:rsid w:val="00EA4A60"/>
    <w:rPr>
      <w:color w:val="808080"/>
      <w:shd w:val="clear" w:color="auto" w:fill="E6E6E6"/>
    </w:rPr>
  </w:style>
  <w:style w:type="character" w:customStyle="1" w:styleId="publication-date">
    <w:name w:val="publication-date"/>
    <w:basedOn w:val="DefaultParagraphFont"/>
    <w:rsid w:val="00EA4A60"/>
  </w:style>
  <w:style w:type="character" w:customStyle="1" w:styleId="m4481627234786388783gmail-style13ptbold">
    <w:name w:val="m_4481627234786388783gmail-style13ptbold"/>
    <w:basedOn w:val="DefaultParagraphFont"/>
    <w:rsid w:val="00EA4A60"/>
  </w:style>
  <w:style w:type="character" w:customStyle="1" w:styleId="m4481627234786388783gmail-styleunderline">
    <w:name w:val="m_4481627234786388783gmail-styleunderline"/>
    <w:basedOn w:val="DefaultParagraphFont"/>
    <w:rsid w:val="00EA4A60"/>
  </w:style>
  <w:style w:type="character" w:customStyle="1" w:styleId="m4481627234786388783gmail-apple-converted-space">
    <w:name w:val="m_4481627234786388783gmail-apple-converted-space"/>
    <w:basedOn w:val="DefaultParagraphFont"/>
    <w:rsid w:val="00EA4A60"/>
  </w:style>
  <w:style w:type="character" w:customStyle="1" w:styleId="m4481627234786388783gmail-grame">
    <w:name w:val="m_4481627234786388783gmail-grame"/>
    <w:basedOn w:val="DefaultParagraphFont"/>
    <w:rsid w:val="00EA4A60"/>
  </w:style>
  <w:style w:type="character" w:customStyle="1" w:styleId="m4481627234786388783gmail-underline">
    <w:name w:val="m_4481627234786388783gmail-underline"/>
    <w:basedOn w:val="DefaultParagraphFont"/>
    <w:rsid w:val="00EA4A60"/>
  </w:style>
  <w:style w:type="character" w:customStyle="1" w:styleId="m-2671184907397832551gmail-s1">
    <w:name w:val="m_-2671184907397832551gmail-s1"/>
    <w:basedOn w:val="DefaultParagraphFont"/>
    <w:rsid w:val="00EA4A60"/>
  </w:style>
  <w:style w:type="character" w:customStyle="1" w:styleId="m535442411518568617gmail-styleunderline">
    <w:name w:val="m_535442411518568617gmail-styleunderline"/>
    <w:basedOn w:val="DefaultParagraphFont"/>
    <w:rsid w:val="00EA4A60"/>
  </w:style>
  <w:style w:type="character" w:customStyle="1" w:styleId="m-4364835325198423527gmail-m-487226309709519571m8778339509743264076gmail-style13ptbold">
    <w:name w:val="m_-4364835325198423527gmail-m_-487226309709519571m_8778339509743264076gmail-style13ptbold"/>
    <w:basedOn w:val="DefaultParagraphFont"/>
    <w:rsid w:val="00EA4A6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EA4A60"/>
  </w:style>
  <w:style w:type="character" w:customStyle="1" w:styleId="m-4886631745483256254gmail-style13ptbold">
    <w:name w:val="m_-4886631745483256254gmail-style13ptbold"/>
    <w:basedOn w:val="DefaultParagraphFont"/>
    <w:rsid w:val="00EA4A60"/>
  </w:style>
  <w:style w:type="character" w:customStyle="1" w:styleId="m8525170829296705783gmail-style13ptbold">
    <w:name w:val="m_8525170829296705783gmail-style13ptbold"/>
    <w:basedOn w:val="DefaultParagraphFont"/>
    <w:rsid w:val="00EA4A60"/>
  </w:style>
  <w:style w:type="character" w:customStyle="1" w:styleId="m8525170829296705783gmail-styleunderline">
    <w:name w:val="m_8525170829296705783gmail-styleunderline"/>
    <w:basedOn w:val="DefaultParagraphFont"/>
    <w:rsid w:val="00EA4A60"/>
  </w:style>
  <w:style w:type="character" w:customStyle="1" w:styleId="m113202149284569794gmail-style13ptbold">
    <w:name w:val="m_113202149284569794gmail-style13ptbold"/>
    <w:basedOn w:val="DefaultParagraphFont"/>
    <w:rsid w:val="00EA4A60"/>
  </w:style>
  <w:style w:type="character" w:customStyle="1" w:styleId="m113202149284569794gmail-styleunderline">
    <w:name w:val="m_113202149284569794gmail-styleunderline"/>
    <w:basedOn w:val="DefaultParagraphFont"/>
    <w:rsid w:val="00EA4A60"/>
  </w:style>
  <w:style w:type="character" w:customStyle="1" w:styleId="m-5741597242490756161gmail-field-content">
    <w:name w:val="m_-5741597242490756161gmail-field-content"/>
    <w:basedOn w:val="DefaultParagraphFont"/>
    <w:rsid w:val="00EA4A60"/>
  </w:style>
  <w:style w:type="character" w:customStyle="1" w:styleId="UnderlineCharChar2">
    <w:name w:val="Underline Char Char"/>
    <w:basedOn w:val="DefaultParagraphFont"/>
    <w:locked/>
    <w:rsid w:val="00EA4A60"/>
    <w:rPr>
      <w:rFonts w:ascii="Arial Narrow" w:hAnsi="Arial Narrow" w:hint="default"/>
      <w:szCs w:val="24"/>
      <w:u w:val="single"/>
    </w:rPr>
  </w:style>
  <w:style w:type="character" w:customStyle="1" w:styleId="hyperlink60">
    <w:name w:val="hyperlink6"/>
    <w:basedOn w:val="DefaultParagraphFont"/>
    <w:rsid w:val="00EA4A60"/>
  </w:style>
  <w:style w:type="character" w:customStyle="1" w:styleId="heading2char2charchar">
    <w:name w:val="heading2char2charchar"/>
    <w:basedOn w:val="DefaultParagraphFont"/>
    <w:rsid w:val="00EA4A60"/>
  </w:style>
  <w:style w:type="character" w:customStyle="1" w:styleId="heading2char10">
    <w:name w:val="heading2char1"/>
    <w:basedOn w:val="DefaultParagraphFont"/>
    <w:rsid w:val="00EA4A60"/>
  </w:style>
  <w:style w:type="character" w:customStyle="1" w:styleId="CiteChar2">
    <w:name w:val="Cite Char"/>
    <w:basedOn w:val="DefaultParagraphFont"/>
    <w:rsid w:val="00EA4A60"/>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EA4A60"/>
    <w:rPr>
      <w:rFonts w:ascii="Garamond" w:hAnsi="Garamond" w:hint="default"/>
      <w:b/>
      <w:bCs/>
      <w:color w:val="000000"/>
      <w:sz w:val="22"/>
      <w:szCs w:val="22"/>
    </w:rPr>
  </w:style>
  <w:style w:type="character" w:customStyle="1" w:styleId="bnp-articles-title1">
    <w:name w:val="bnp-articles-title1"/>
    <w:basedOn w:val="DefaultParagraphFont"/>
    <w:rsid w:val="00EA4A60"/>
    <w:rPr>
      <w:rFonts w:ascii="Verdana" w:hAnsi="Verdana" w:hint="default"/>
      <w:b/>
      <w:bCs/>
      <w:color w:val="545454"/>
      <w:sz w:val="12"/>
      <w:szCs w:val="12"/>
    </w:rPr>
  </w:style>
  <w:style w:type="character" w:customStyle="1" w:styleId="featuretext">
    <w:name w:val="featuretext"/>
    <w:basedOn w:val="DefaultParagraphFont"/>
    <w:rsid w:val="00EA4A60"/>
  </w:style>
  <w:style w:type="character" w:customStyle="1" w:styleId="relatedtext">
    <w:name w:val="related_text"/>
    <w:basedOn w:val="DefaultParagraphFont"/>
    <w:rsid w:val="00EA4A60"/>
  </w:style>
  <w:style w:type="character" w:customStyle="1" w:styleId="fullpost">
    <w:name w:val="fullpost"/>
    <w:basedOn w:val="DefaultParagraphFont"/>
    <w:rsid w:val="00EA4A60"/>
  </w:style>
  <w:style w:type="character" w:customStyle="1" w:styleId="bcktital">
    <w:name w:val="bcktital"/>
    <w:basedOn w:val="DefaultParagraphFont"/>
    <w:rsid w:val="00EA4A60"/>
  </w:style>
  <w:style w:type="character" w:customStyle="1" w:styleId="bcktital0">
    <w:name w:val="bckt_ital"/>
    <w:basedOn w:val="DefaultParagraphFont"/>
    <w:rsid w:val="00EA4A60"/>
  </w:style>
  <w:style w:type="character" w:customStyle="1" w:styleId="fwanimclass">
    <w:name w:val="fwanim_class"/>
    <w:basedOn w:val="DefaultParagraphFont"/>
    <w:rsid w:val="00EA4A60"/>
  </w:style>
  <w:style w:type="character" w:customStyle="1" w:styleId="DebateUnderlineChar">
    <w:name w:val="DebateUnderline Char"/>
    <w:basedOn w:val="DebateNormalChar"/>
    <w:rsid w:val="00EA4A60"/>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A4A60"/>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EA4A60"/>
    <w:rPr>
      <w:b/>
      <w:bCs/>
      <w:sz w:val="36"/>
      <w:szCs w:val="36"/>
      <w:u w:val="single"/>
      <w:lang w:val="en-US" w:eastAsia="en-US" w:bidi="ar-SA"/>
    </w:rPr>
  </w:style>
  <w:style w:type="character" w:customStyle="1" w:styleId="FooterChar2">
    <w:name w:val="Footer Char2"/>
    <w:basedOn w:val="DefaultParagraphFont"/>
    <w:rsid w:val="00EA4A60"/>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EA4A60"/>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EA4A60"/>
    <w:rPr>
      <w:rFonts w:ascii="Cambria" w:hAnsi="Cambria" w:hint="default"/>
      <w:sz w:val="24"/>
      <w:lang w:val="en-US" w:eastAsia="en-US" w:bidi="ar-SA"/>
    </w:rPr>
  </w:style>
  <w:style w:type="character" w:customStyle="1" w:styleId="NormalspacingChar">
    <w:name w:val="Normal + spacing Char"/>
    <w:basedOn w:val="StyleLinespacingDoubleChar"/>
    <w:rsid w:val="00EA4A60"/>
    <w:rPr>
      <w:rFonts w:ascii="Cambria" w:hAnsi="Cambria" w:hint="default"/>
      <w:sz w:val="24"/>
      <w:lang w:val="en-US" w:eastAsia="en-US" w:bidi="ar-SA"/>
    </w:rPr>
  </w:style>
  <w:style w:type="character" w:customStyle="1" w:styleId="textbold0">
    <w:name w:val="textbold"/>
    <w:basedOn w:val="DefaultParagraphFont"/>
    <w:rsid w:val="00EA4A60"/>
  </w:style>
  <w:style w:type="character" w:customStyle="1" w:styleId="textitalics">
    <w:name w:val="textitalics"/>
    <w:basedOn w:val="DefaultParagraphFont"/>
    <w:rsid w:val="00EA4A60"/>
  </w:style>
  <w:style w:type="character" w:customStyle="1" w:styleId="CharacterStyle8">
    <w:name w:val="Character Style 8"/>
    <w:rsid w:val="00EA4A60"/>
    <w:rPr>
      <w:sz w:val="22"/>
      <w:szCs w:val="22"/>
    </w:rPr>
  </w:style>
  <w:style w:type="character" w:customStyle="1" w:styleId="CardText1CharChar">
    <w:name w:val="Card Text 1 Char Char"/>
    <w:basedOn w:val="DefaultParagraphFont"/>
    <w:rsid w:val="00EA4A60"/>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EA4A60"/>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EA4A60"/>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EA4A60"/>
    <w:rPr>
      <w:sz w:val="18"/>
      <w:szCs w:val="24"/>
      <w:lang w:val="en-US" w:eastAsia="en-US" w:bidi="ar-SA"/>
    </w:rPr>
  </w:style>
  <w:style w:type="character" w:customStyle="1" w:styleId="text1CharChar">
    <w:name w:val="text1 Char Char"/>
    <w:basedOn w:val="DefaultParagraphFont"/>
    <w:rsid w:val="00EA4A60"/>
    <w:rPr>
      <w:lang w:val="en-US" w:eastAsia="en-US" w:bidi="ar-SA"/>
    </w:rPr>
  </w:style>
  <w:style w:type="character" w:customStyle="1" w:styleId="textCharChar">
    <w:name w:val="text Char Char"/>
    <w:basedOn w:val="DefaultParagraphFont"/>
    <w:rsid w:val="00EA4A60"/>
    <w:rPr>
      <w:sz w:val="18"/>
      <w:szCs w:val="24"/>
      <w:lang w:val="en-US" w:eastAsia="en-US" w:bidi="ar-SA"/>
    </w:rPr>
  </w:style>
  <w:style w:type="character" w:customStyle="1" w:styleId="normalloose1">
    <w:name w:val="normalloose1"/>
    <w:basedOn w:val="DefaultParagraphFont"/>
    <w:rsid w:val="00EA4A60"/>
    <w:rPr>
      <w:sz w:val="20"/>
      <w:szCs w:val="20"/>
    </w:rPr>
  </w:style>
  <w:style w:type="character" w:customStyle="1" w:styleId="sponsoredadtext">
    <w:name w:val="sponsoredadtext"/>
    <w:basedOn w:val="DefaultParagraphFont"/>
    <w:rsid w:val="00EA4A60"/>
  </w:style>
  <w:style w:type="character" w:customStyle="1" w:styleId="georgia">
    <w:name w:val="georgia"/>
    <w:basedOn w:val="DefaultParagraphFont"/>
    <w:rsid w:val="00EA4A60"/>
  </w:style>
  <w:style w:type="character" w:customStyle="1" w:styleId="isdefault">
    <w:name w:val="isdefault"/>
    <w:basedOn w:val="DefaultParagraphFont"/>
    <w:rsid w:val="00EA4A60"/>
  </w:style>
  <w:style w:type="character" w:customStyle="1" w:styleId="arial">
    <w:name w:val="arial"/>
    <w:basedOn w:val="DefaultParagraphFont"/>
    <w:rsid w:val="00EA4A60"/>
  </w:style>
  <w:style w:type="character" w:customStyle="1" w:styleId="pipe">
    <w:name w:val="pipe"/>
    <w:basedOn w:val="DefaultParagraphFont"/>
    <w:rsid w:val="00EA4A60"/>
  </w:style>
  <w:style w:type="character" w:customStyle="1" w:styleId="writername">
    <w:name w:val="writername"/>
    <w:basedOn w:val="DefaultParagraphFont"/>
    <w:rsid w:val="00EA4A60"/>
  </w:style>
  <w:style w:type="character" w:customStyle="1" w:styleId="CharChar18">
    <w:name w:val="Char Char18"/>
    <w:basedOn w:val="DefaultParagraphFont"/>
    <w:rsid w:val="00EA4A60"/>
    <w:rPr>
      <w:sz w:val="16"/>
      <w:szCs w:val="24"/>
      <w:lang w:val="en-US" w:eastAsia="en-US" w:bidi="ar-SA"/>
    </w:rPr>
  </w:style>
  <w:style w:type="character" w:customStyle="1" w:styleId="CharChar24">
    <w:name w:val="Char Char24"/>
    <w:basedOn w:val="DefaultParagraphFont"/>
    <w:rsid w:val="00EA4A60"/>
    <w:rPr>
      <w:b/>
      <w:bCs/>
      <w:sz w:val="28"/>
      <w:szCs w:val="28"/>
      <w:lang w:val="en-US" w:eastAsia="en-US" w:bidi="ar-SA"/>
    </w:rPr>
  </w:style>
  <w:style w:type="character" w:customStyle="1" w:styleId="ln2">
    <w:name w:val="ln2"/>
    <w:basedOn w:val="DefaultParagraphFont"/>
    <w:rsid w:val="00EA4A60"/>
  </w:style>
  <w:style w:type="character" w:customStyle="1" w:styleId="StyleStyle1Char">
    <w:name w:val="Style Style1 + Char"/>
    <w:basedOn w:val="Style1Char"/>
    <w:rsid w:val="00EA4A60"/>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EA4A60"/>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EA4A60"/>
  </w:style>
  <w:style w:type="character" w:customStyle="1" w:styleId="CharChar16">
    <w:name w:val="Char Char16"/>
    <w:basedOn w:val="DefaultParagraphFont"/>
    <w:rsid w:val="00EA4A60"/>
    <w:rPr>
      <w:rFonts w:ascii="Cambria" w:hAnsi="Cambria" w:hint="default"/>
      <w:lang w:val="en-US" w:eastAsia="en-US" w:bidi="ar-SA"/>
    </w:rPr>
  </w:style>
  <w:style w:type="character" w:customStyle="1" w:styleId="CharChar15">
    <w:name w:val="Char Char15"/>
    <w:basedOn w:val="CharChar16"/>
    <w:rsid w:val="00EA4A60"/>
    <w:rPr>
      <w:rFonts w:ascii="Cambria" w:hAnsi="Cambria" w:hint="default"/>
      <w:b/>
      <w:bCs/>
      <w:lang w:val="en-US" w:eastAsia="en-US" w:bidi="ar-SA"/>
    </w:rPr>
  </w:style>
  <w:style w:type="character" w:customStyle="1" w:styleId="CharChar14">
    <w:name w:val="Char Char14"/>
    <w:basedOn w:val="DefaultParagraphFont"/>
    <w:rsid w:val="00EA4A60"/>
    <w:rPr>
      <w:rFonts w:ascii="Tahoma" w:hAnsi="Tahoma" w:cs="Tahoma" w:hint="default"/>
      <w:sz w:val="16"/>
      <w:szCs w:val="16"/>
      <w:lang w:val="en-US" w:eastAsia="en-US" w:bidi="ar-SA"/>
    </w:rPr>
  </w:style>
  <w:style w:type="character" w:customStyle="1" w:styleId="CharChar13">
    <w:name w:val="Char Char13"/>
    <w:basedOn w:val="DefaultParagraphFont"/>
    <w:rsid w:val="00EA4A60"/>
    <w:rPr>
      <w:rFonts w:ascii="Cambria" w:hAnsi="Cambria" w:hint="default"/>
      <w:lang w:val="en-US" w:eastAsia="en-US" w:bidi="ar-SA"/>
    </w:rPr>
  </w:style>
  <w:style w:type="character" w:customStyle="1" w:styleId="cardtextsmallCharChar">
    <w:name w:val="card text small Char Char"/>
    <w:basedOn w:val="DefaultParagraphFont"/>
    <w:rsid w:val="00EA4A60"/>
    <w:rPr>
      <w:rFonts w:ascii="Arial Narrow" w:hAnsi="Arial Narrow" w:cs="Times New Roman" w:hint="default"/>
      <w:sz w:val="16"/>
    </w:rPr>
  </w:style>
  <w:style w:type="character" w:customStyle="1" w:styleId="TagChar4">
    <w:name w:val="Tag Char4"/>
    <w:basedOn w:val="DefaultParagraphFont"/>
    <w:rsid w:val="00EA4A60"/>
    <w:rPr>
      <w:b/>
      <w:bCs w:val="0"/>
      <w:sz w:val="26"/>
      <w:szCs w:val="24"/>
      <w:lang w:val="en-US" w:eastAsia="en-US" w:bidi="ar-SA"/>
    </w:rPr>
  </w:style>
  <w:style w:type="character" w:customStyle="1" w:styleId="TaglinesChar">
    <w:name w:val="Taglines Char"/>
    <w:basedOn w:val="DefaultParagraphFont"/>
    <w:rsid w:val="00EA4A60"/>
    <w:rPr>
      <w:rFonts w:ascii="Arial" w:hAnsi="Arial" w:cs="Arial" w:hint="default"/>
      <w:bCs/>
      <w:iCs/>
      <w:szCs w:val="22"/>
      <w:lang w:val="en-US" w:eastAsia="en-US" w:bidi="ar-SA"/>
    </w:rPr>
  </w:style>
  <w:style w:type="character" w:customStyle="1" w:styleId="WW8Num2z0">
    <w:name w:val="WW8Num2z0"/>
    <w:rsid w:val="00EA4A60"/>
    <w:rPr>
      <w:rFonts w:ascii="Garamond" w:hAnsi="Garamond" w:hint="default"/>
    </w:rPr>
  </w:style>
  <w:style w:type="character" w:customStyle="1" w:styleId="WW8Num3z0">
    <w:name w:val="WW8Num3z0"/>
    <w:rsid w:val="00EA4A60"/>
    <w:rPr>
      <w:rFonts w:ascii="Garamond" w:hAnsi="Garamond" w:hint="default"/>
    </w:rPr>
  </w:style>
  <w:style w:type="character" w:customStyle="1" w:styleId="WW8Num4z1">
    <w:name w:val="WW8Num4z1"/>
    <w:rsid w:val="00EA4A60"/>
    <w:rPr>
      <w:rFonts w:ascii="Garamond" w:hAnsi="Garamond" w:hint="default"/>
    </w:rPr>
  </w:style>
  <w:style w:type="character" w:customStyle="1" w:styleId="WW8Num5z0">
    <w:name w:val="WW8Num5z0"/>
    <w:rsid w:val="00EA4A60"/>
    <w:rPr>
      <w:rFonts w:ascii="Garamond" w:hAnsi="Garamond" w:hint="default"/>
    </w:rPr>
  </w:style>
  <w:style w:type="character" w:customStyle="1" w:styleId="WW8Num6z0">
    <w:name w:val="WW8Num6z0"/>
    <w:rsid w:val="00EA4A60"/>
    <w:rPr>
      <w:rFonts w:ascii="Symbol" w:hAnsi="Symbol" w:hint="default"/>
    </w:rPr>
  </w:style>
  <w:style w:type="character" w:customStyle="1" w:styleId="WW8Num7z0">
    <w:name w:val="WW8Num7z0"/>
    <w:rsid w:val="00EA4A60"/>
    <w:rPr>
      <w:rFonts w:ascii="Symbol" w:hAnsi="Symbol" w:hint="default"/>
    </w:rPr>
  </w:style>
  <w:style w:type="character" w:customStyle="1" w:styleId="WW8Num8z0">
    <w:name w:val="WW8Num8z0"/>
    <w:rsid w:val="00EA4A60"/>
    <w:rPr>
      <w:rFonts w:ascii="Symbol" w:hAnsi="Symbol" w:hint="default"/>
    </w:rPr>
  </w:style>
  <w:style w:type="character" w:customStyle="1" w:styleId="WW8Num9z0">
    <w:name w:val="WW8Num9z0"/>
    <w:rsid w:val="00EA4A60"/>
    <w:rPr>
      <w:rFonts w:ascii="Symbol" w:hAnsi="Symbol" w:hint="default"/>
    </w:rPr>
  </w:style>
  <w:style w:type="character" w:customStyle="1" w:styleId="WW8Num10z0">
    <w:name w:val="WW8Num10z0"/>
    <w:rsid w:val="00EA4A60"/>
    <w:rPr>
      <w:rFonts w:ascii="Garamond" w:hAnsi="Garamond" w:hint="default"/>
    </w:rPr>
  </w:style>
  <w:style w:type="character" w:customStyle="1" w:styleId="WW8Num11z1">
    <w:name w:val="WW8Num11z1"/>
    <w:rsid w:val="00EA4A60"/>
    <w:rPr>
      <w:rFonts w:ascii="Garamond" w:hAnsi="Garamond" w:hint="default"/>
    </w:rPr>
  </w:style>
  <w:style w:type="character" w:customStyle="1" w:styleId="Absatz-Standardschriftart">
    <w:name w:val="Absatz-Standardschriftart"/>
    <w:rsid w:val="00EA4A60"/>
  </w:style>
  <w:style w:type="character" w:customStyle="1" w:styleId="WW-Absatz-Standardschriftart">
    <w:name w:val="WW-Absatz-Standardschriftart"/>
    <w:rsid w:val="00EA4A60"/>
  </w:style>
  <w:style w:type="character" w:customStyle="1" w:styleId="WW-Absatz-Standardschriftart1">
    <w:name w:val="WW-Absatz-Standardschriftart1"/>
    <w:rsid w:val="00EA4A60"/>
  </w:style>
  <w:style w:type="character" w:customStyle="1" w:styleId="EndnoteCharacters">
    <w:name w:val="Endnote Characters"/>
    <w:basedOn w:val="DefaultParagraphFont"/>
    <w:rsid w:val="00EA4A60"/>
    <w:rPr>
      <w:position w:val="0"/>
      <w:sz w:val="24"/>
      <w:vertAlign w:val="baseline"/>
    </w:rPr>
  </w:style>
  <w:style w:type="character" w:customStyle="1" w:styleId="WW8Num1z0">
    <w:name w:val="WW8Num1z0"/>
    <w:rsid w:val="00EA4A60"/>
    <w:rPr>
      <w:rFonts w:ascii="Symbol" w:hAnsi="Symbol" w:hint="default"/>
    </w:rPr>
  </w:style>
  <w:style w:type="character" w:customStyle="1" w:styleId="WW8Num1z2">
    <w:name w:val="WW8Num1z2"/>
    <w:rsid w:val="00EA4A60"/>
    <w:rPr>
      <w:rFonts w:ascii="Courier New" w:hAnsi="Courier New" w:cs="Courier New" w:hint="default"/>
    </w:rPr>
  </w:style>
  <w:style w:type="character" w:customStyle="1" w:styleId="WW8Num1z3">
    <w:name w:val="WW8Num1z3"/>
    <w:rsid w:val="00EA4A60"/>
    <w:rPr>
      <w:rFonts w:ascii="Wingdings" w:hAnsi="Wingdings" w:hint="default"/>
    </w:rPr>
  </w:style>
  <w:style w:type="character" w:customStyle="1" w:styleId="WW8Num11z0">
    <w:name w:val="WW8Num11z0"/>
    <w:rsid w:val="00EA4A60"/>
    <w:rPr>
      <w:rFonts w:ascii="Symbol" w:hAnsi="Symbol" w:hint="default"/>
    </w:rPr>
  </w:style>
  <w:style w:type="character" w:customStyle="1" w:styleId="WW8Num83z0">
    <w:name w:val="WW8Num83z0"/>
    <w:rsid w:val="00EA4A60"/>
    <w:rPr>
      <w:rFonts w:ascii="Symbol" w:hAnsi="Symbol" w:hint="default"/>
    </w:rPr>
  </w:style>
  <w:style w:type="character" w:customStyle="1" w:styleId="WW8Num83z1">
    <w:name w:val="WW8Num83z1"/>
    <w:rsid w:val="00EA4A60"/>
    <w:rPr>
      <w:rFonts w:ascii="Courier New" w:hAnsi="Courier New" w:cs="Courier New" w:hint="default"/>
    </w:rPr>
  </w:style>
  <w:style w:type="character" w:customStyle="1" w:styleId="WW8Num83z2">
    <w:name w:val="WW8Num83z2"/>
    <w:rsid w:val="00EA4A60"/>
    <w:rPr>
      <w:rFonts w:ascii="Wingdings" w:hAnsi="Wingdings" w:hint="default"/>
    </w:rPr>
  </w:style>
  <w:style w:type="character" w:customStyle="1" w:styleId="WW8Num89z0">
    <w:name w:val="WW8Num89z0"/>
    <w:rsid w:val="00EA4A60"/>
    <w:rPr>
      <w:rFonts w:ascii="Symbol" w:hAnsi="Symbol" w:hint="default"/>
      <w:sz w:val="20"/>
    </w:rPr>
  </w:style>
  <w:style w:type="character" w:customStyle="1" w:styleId="WW8Num90z0">
    <w:name w:val="WW8Num90z0"/>
    <w:rsid w:val="00EA4A60"/>
    <w:rPr>
      <w:rFonts w:ascii="Times New Roman" w:eastAsia="Times New Roman" w:hAnsi="Times New Roman" w:cs="Times New Roman" w:hint="default"/>
    </w:rPr>
  </w:style>
  <w:style w:type="character" w:customStyle="1" w:styleId="WW8Num92z0">
    <w:name w:val="WW8Num92z0"/>
    <w:rsid w:val="00EA4A60"/>
    <w:rPr>
      <w:rFonts w:ascii="Symbol" w:eastAsia="Times New Roman" w:hAnsi="Symbol" w:hint="default"/>
    </w:rPr>
  </w:style>
  <w:style w:type="character" w:customStyle="1" w:styleId="WW8Num92z1">
    <w:name w:val="WW8Num92z1"/>
    <w:rsid w:val="00EA4A60"/>
    <w:rPr>
      <w:rFonts w:ascii="Courier New" w:hAnsi="Courier New" w:cs="Courier New" w:hint="default"/>
    </w:rPr>
  </w:style>
  <w:style w:type="character" w:customStyle="1" w:styleId="WW8Num92z2">
    <w:name w:val="WW8Num92z2"/>
    <w:rsid w:val="00EA4A60"/>
    <w:rPr>
      <w:rFonts w:ascii="Wingdings" w:hAnsi="Wingdings" w:hint="default"/>
    </w:rPr>
  </w:style>
  <w:style w:type="character" w:customStyle="1" w:styleId="WW8Num92z3">
    <w:name w:val="WW8Num92z3"/>
    <w:rsid w:val="00EA4A60"/>
    <w:rPr>
      <w:rFonts w:ascii="Symbol" w:hAnsi="Symbol" w:hint="default"/>
    </w:rPr>
  </w:style>
  <w:style w:type="character" w:customStyle="1" w:styleId="WW8Num96z0">
    <w:name w:val="WW8Num96z0"/>
    <w:rsid w:val="00EA4A60"/>
    <w:rPr>
      <w:rFonts w:ascii="Symbol" w:hAnsi="Symbol" w:hint="default"/>
      <w:sz w:val="20"/>
    </w:rPr>
  </w:style>
  <w:style w:type="character" w:customStyle="1" w:styleId="WW8Num96z1">
    <w:name w:val="WW8Num96z1"/>
    <w:rsid w:val="00EA4A60"/>
    <w:rPr>
      <w:rFonts w:ascii="Courier New" w:hAnsi="Courier New" w:cs="Courier New" w:hint="default"/>
      <w:sz w:val="20"/>
    </w:rPr>
  </w:style>
  <w:style w:type="character" w:customStyle="1" w:styleId="WW8Num96z2">
    <w:name w:val="WW8Num96z2"/>
    <w:rsid w:val="00EA4A60"/>
    <w:rPr>
      <w:rFonts w:ascii="Wingdings" w:hAnsi="Wingdings" w:hint="default"/>
      <w:sz w:val="20"/>
    </w:rPr>
  </w:style>
  <w:style w:type="character" w:customStyle="1" w:styleId="WW8Num103z0">
    <w:name w:val="WW8Num103z0"/>
    <w:rsid w:val="00EA4A60"/>
    <w:rPr>
      <w:rFonts w:ascii="Symbol" w:hAnsi="Symbol" w:hint="default"/>
      <w:sz w:val="20"/>
    </w:rPr>
  </w:style>
  <w:style w:type="character" w:customStyle="1" w:styleId="WW8Num103z1">
    <w:name w:val="WW8Num103z1"/>
    <w:rsid w:val="00EA4A60"/>
    <w:rPr>
      <w:rFonts w:ascii="Courier New" w:hAnsi="Courier New" w:cs="Courier New" w:hint="default"/>
      <w:sz w:val="20"/>
    </w:rPr>
  </w:style>
  <w:style w:type="character" w:customStyle="1" w:styleId="WW8Num103z2">
    <w:name w:val="WW8Num103z2"/>
    <w:rsid w:val="00EA4A60"/>
    <w:rPr>
      <w:rFonts w:ascii="Wingdings" w:hAnsi="Wingdings" w:hint="default"/>
      <w:sz w:val="20"/>
    </w:rPr>
  </w:style>
  <w:style w:type="character" w:customStyle="1" w:styleId="WW8Num108z0">
    <w:name w:val="WW8Num108z0"/>
    <w:rsid w:val="00EA4A60"/>
    <w:rPr>
      <w:rFonts w:ascii="Symbol" w:hAnsi="Symbol" w:hint="default"/>
      <w:sz w:val="20"/>
    </w:rPr>
  </w:style>
  <w:style w:type="character" w:customStyle="1" w:styleId="WW8Num108z1">
    <w:name w:val="WW8Num108z1"/>
    <w:rsid w:val="00EA4A60"/>
    <w:rPr>
      <w:rFonts w:ascii="Courier New" w:hAnsi="Courier New" w:cs="Courier New" w:hint="default"/>
      <w:sz w:val="20"/>
    </w:rPr>
  </w:style>
  <w:style w:type="character" w:customStyle="1" w:styleId="WW8Num108z2">
    <w:name w:val="WW8Num108z2"/>
    <w:rsid w:val="00EA4A60"/>
    <w:rPr>
      <w:rFonts w:ascii="Wingdings" w:hAnsi="Wingdings" w:hint="default"/>
      <w:sz w:val="20"/>
    </w:rPr>
  </w:style>
  <w:style w:type="character" w:customStyle="1" w:styleId="WW8Num109z0">
    <w:name w:val="WW8Num109z0"/>
    <w:rsid w:val="00EA4A60"/>
    <w:rPr>
      <w:rFonts w:ascii="Symbol" w:eastAsia="Times New Roman" w:hAnsi="Symbol" w:hint="default"/>
    </w:rPr>
  </w:style>
  <w:style w:type="character" w:customStyle="1" w:styleId="WW8Num109z1">
    <w:name w:val="WW8Num109z1"/>
    <w:rsid w:val="00EA4A60"/>
    <w:rPr>
      <w:rFonts w:ascii="Courier New" w:hAnsi="Courier New" w:cs="Courier New" w:hint="default"/>
    </w:rPr>
  </w:style>
  <w:style w:type="character" w:customStyle="1" w:styleId="WW8Num109z2">
    <w:name w:val="WW8Num109z2"/>
    <w:rsid w:val="00EA4A60"/>
    <w:rPr>
      <w:rFonts w:ascii="Wingdings" w:hAnsi="Wingdings" w:hint="default"/>
    </w:rPr>
  </w:style>
  <w:style w:type="character" w:customStyle="1" w:styleId="WW8Num109z3">
    <w:name w:val="WW8Num109z3"/>
    <w:rsid w:val="00EA4A60"/>
    <w:rPr>
      <w:rFonts w:ascii="Symbol" w:hAnsi="Symbol" w:hint="default"/>
    </w:rPr>
  </w:style>
  <w:style w:type="character" w:customStyle="1" w:styleId="WW8Num111z0">
    <w:name w:val="WW8Num111z0"/>
    <w:rsid w:val="00EA4A60"/>
    <w:rPr>
      <w:rFonts w:ascii="Symbol" w:hAnsi="Symbol" w:hint="default"/>
      <w:sz w:val="20"/>
    </w:rPr>
  </w:style>
  <w:style w:type="character" w:customStyle="1" w:styleId="WW8Num111z1">
    <w:name w:val="WW8Num111z1"/>
    <w:rsid w:val="00EA4A60"/>
    <w:rPr>
      <w:rFonts w:ascii="Courier New" w:hAnsi="Courier New" w:cs="Courier New" w:hint="default"/>
      <w:sz w:val="20"/>
    </w:rPr>
  </w:style>
  <w:style w:type="character" w:customStyle="1" w:styleId="WW8Num111z2">
    <w:name w:val="WW8Num111z2"/>
    <w:rsid w:val="00EA4A60"/>
    <w:rPr>
      <w:rFonts w:ascii="Wingdings" w:hAnsi="Wingdings" w:hint="default"/>
      <w:sz w:val="20"/>
    </w:rPr>
  </w:style>
  <w:style w:type="character" w:customStyle="1" w:styleId="WW8Num117z0">
    <w:name w:val="WW8Num117z0"/>
    <w:rsid w:val="00EA4A60"/>
    <w:rPr>
      <w:rFonts w:ascii="Symbol" w:eastAsia="Times New Roman" w:hAnsi="Symbol" w:hint="default"/>
    </w:rPr>
  </w:style>
  <w:style w:type="character" w:customStyle="1" w:styleId="WW8Num117z1">
    <w:name w:val="WW8Num117z1"/>
    <w:rsid w:val="00EA4A60"/>
    <w:rPr>
      <w:rFonts w:ascii="Courier New" w:hAnsi="Courier New" w:cs="Courier New" w:hint="default"/>
    </w:rPr>
  </w:style>
  <w:style w:type="character" w:customStyle="1" w:styleId="WW8Num117z2">
    <w:name w:val="WW8Num117z2"/>
    <w:rsid w:val="00EA4A60"/>
    <w:rPr>
      <w:rFonts w:ascii="Wingdings" w:hAnsi="Wingdings" w:hint="default"/>
    </w:rPr>
  </w:style>
  <w:style w:type="character" w:customStyle="1" w:styleId="WW8Num117z3">
    <w:name w:val="WW8Num117z3"/>
    <w:rsid w:val="00EA4A60"/>
    <w:rPr>
      <w:rFonts w:ascii="Symbol" w:hAnsi="Symbol" w:hint="default"/>
    </w:rPr>
  </w:style>
  <w:style w:type="character" w:customStyle="1" w:styleId="WW8Num126z0">
    <w:name w:val="WW8Num126z0"/>
    <w:rsid w:val="00EA4A60"/>
    <w:rPr>
      <w:rFonts w:ascii="Symbol" w:eastAsia="SimSun" w:hAnsi="Symbol" w:hint="default"/>
    </w:rPr>
  </w:style>
  <w:style w:type="character" w:customStyle="1" w:styleId="WW8Num126z1">
    <w:name w:val="WW8Num126z1"/>
    <w:rsid w:val="00EA4A60"/>
    <w:rPr>
      <w:rFonts w:ascii="Courier New" w:hAnsi="Courier New" w:cs="Courier New" w:hint="default"/>
    </w:rPr>
  </w:style>
  <w:style w:type="character" w:customStyle="1" w:styleId="WW8Num126z2">
    <w:name w:val="WW8Num126z2"/>
    <w:rsid w:val="00EA4A60"/>
    <w:rPr>
      <w:rFonts w:ascii="Wingdings" w:hAnsi="Wingdings" w:hint="default"/>
    </w:rPr>
  </w:style>
  <w:style w:type="character" w:customStyle="1" w:styleId="WW8Num126z3">
    <w:name w:val="WW8Num126z3"/>
    <w:rsid w:val="00EA4A60"/>
    <w:rPr>
      <w:rFonts w:ascii="Symbol" w:hAnsi="Symbol" w:hint="default"/>
    </w:rPr>
  </w:style>
  <w:style w:type="character" w:customStyle="1" w:styleId="WW8Num128z0">
    <w:name w:val="WW8Num128z0"/>
    <w:rsid w:val="00EA4A60"/>
    <w:rPr>
      <w:rFonts w:ascii="Symbol" w:eastAsia="Times New Roman" w:hAnsi="Symbol" w:hint="default"/>
    </w:rPr>
  </w:style>
  <w:style w:type="character" w:customStyle="1" w:styleId="WW8Num128z1">
    <w:name w:val="WW8Num128z1"/>
    <w:rsid w:val="00EA4A60"/>
    <w:rPr>
      <w:rFonts w:ascii="Courier New" w:hAnsi="Courier New" w:cs="Courier New" w:hint="default"/>
    </w:rPr>
  </w:style>
  <w:style w:type="character" w:customStyle="1" w:styleId="WW8Num128z2">
    <w:name w:val="WW8Num128z2"/>
    <w:rsid w:val="00EA4A60"/>
    <w:rPr>
      <w:rFonts w:ascii="Wingdings" w:hAnsi="Wingdings" w:hint="default"/>
    </w:rPr>
  </w:style>
  <w:style w:type="character" w:customStyle="1" w:styleId="WW8Num128z3">
    <w:name w:val="WW8Num128z3"/>
    <w:rsid w:val="00EA4A60"/>
    <w:rPr>
      <w:rFonts w:ascii="Symbol" w:hAnsi="Symbol" w:hint="default"/>
    </w:rPr>
  </w:style>
  <w:style w:type="character" w:customStyle="1" w:styleId="WW8Num138z0">
    <w:name w:val="WW8Num138z0"/>
    <w:rsid w:val="00EA4A60"/>
    <w:rPr>
      <w:rFonts w:ascii="Times-Italic" w:eastAsia="Times New Roman" w:hAnsi="Times-Italic" w:hint="default"/>
    </w:rPr>
  </w:style>
  <w:style w:type="character" w:customStyle="1" w:styleId="WW8Num138z1">
    <w:name w:val="WW8Num138z1"/>
    <w:rsid w:val="00EA4A60"/>
    <w:rPr>
      <w:rFonts w:ascii="Courier New" w:hAnsi="Courier New" w:cs="Courier New" w:hint="default"/>
    </w:rPr>
  </w:style>
  <w:style w:type="character" w:customStyle="1" w:styleId="WW8Num138z2">
    <w:name w:val="WW8Num138z2"/>
    <w:rsid w:val="00EA4A60"/>
    <w:rPr>
      <w:rFonts w:ascii="Wingdings" w:hAnsi="Wingdings" w:hint="default"/>
    </w:rPr>
  </w:style>
  <w:style w:type="character" w:customStyle="1" w:styleId="WW8Num138z3">
    <w:name w:val="WW8Num138z3"/>
    <w:rsid w:val="00EA4A60"/>
    <w:rPr>
      <w:rFonts w:ascii="Symbol" w:hAnsi="Symbol" w:hint="default"/>
    </w:rPr>
  </w:style>
  <w:style w:type="character" w:customStyle="1" w:styleId="WW8Num143z0">
    <w:name w:val="WW8Num143z0"/>
    <w:rsid w:val="00EA4A60"/>
    <w:rPr>
      <w:rFonts w:ascii="Times New Roman" w:eastAsia="Times New Roman" w:hAnsi="Times New Roman" w:cs="Times New Roman" w:hint="default"/>
    </w:rPr>
  </w:style>
  <w:style w:type="character" w:customStyle="1" w:styleId="WW8Num148z0">
    <w:name w:val="WW8Num148z0"/>
    <w:rsid w:val="00EA4A60"/>
    <w:rPr>
      <w:rFonts w:ascii="Symbol" w:hAnsi="Symbol" w:hint="default"/>
      <w:sz w:val="20"/>
    </w:rPr>
  </w:style>
  <w:style w:type="character" w:customStyle="1" w:styleId="WW8Num148z1">
    <w:name w:val="WW8Num148z1"/>
    <w:rsid w:val="00EA4A60"/>
    <w:rPr>
      <w:rFonts w:ascii="Courier New" w:hAnsi="Courier New" w:cs="Courier New" w:hint="default"/>
      <w:sz w:val="20"/>
    </w:rPr>
  </w:style>
  <w:style w:type="character" w:customStyle="1" w:styleId="WW8Num148z2">
    <w:name w:val="WW8Num148z2"/>
    <w:rsid w:val="00EA4A60"/>
    <w:rPr>
      <w:rFonts w:ascii="Wingdings" w:hAnsi="Wingdings" w:hint="default"/>
      <w:sz w:val="20"/>
    </w:rPr>
  </w:style>
  <w:style w:type="character" w:customStyle="1" w:styleId="WW8Num151z0">
    <w:name w:val="WW8Num151z0"/>
    <w:rsid w:val="00EA4A60"/>
    <w:rPr>
      <w:rFonts w:ascii="Times New Roman" w:eastAsia="Times New Roman" w:hAnsi="Times New Roman" w:cs="Times New Roman" w:hint="default"/>
    </w:rPr>
  </w:style>
  <w:style w:type="character" w:customStyle="1" w:styleId="WW8Num152z0">
    <w:name w:val="WW8Num152z0"/>
    <w:rsid w:val="00EA4A60"/>
    <w:rPr>
      <w:rFonts w:ascii="Symbol" w:hAnsi="Symbol" w:hint="default"/>
      <w:sz w:val="20"/>
    </w:rPr>
  </w:style>
  <w:style w:type="character" w:customStyle="1" w:styleId="WW8Num152z1">
    <w:name w:val="WW8Num152z1"/>
    <w:rsid w:val="00EA4A60"/>
    <w:rPr>
      <w:rFonts w:ascii="Courier New" w:hAnsi="Courier New" w:cs="Courier New" w:hint="default"/>
      <w:sz w:val="20"/>
    </w:rPr>
  </w:style>
  <w:style w:type="character" w:customStyle="1" w:styleId="WW8Num152z2">
    <w:name w:val="WW8Num152z2"/>
    <w:rsid w:val="00EA4A60"/>
    <w:rPr>
      <w:rFonts w:ascii="Wingdings" w:hAnsi="Wingdings" w:hint="default"/>
      <w:sz w:val="20"/>
    </w:rPr>
  </w:style>
  <w:style w:type="character" w:customStyle="1" w:styleId="WW8Num153z0">
    <w:name w:val="WW8Num153z0"/>
    <w:rsid w:val="00EA4A60"/>
    <w:rPr>
      <w:sz w:val="24"/>
    </w:rPr>
  </w:style>
  <w:style w:type="character" w:customStyle="1" w:styleId="WW8Num155z0">
    <w:name w:val="WW8Num155z0"/>
    <w:rsid w:val="00EA4A60"/>
    <w:rPr>
      <w:rFonts w:ascii="Times New Roman" w:eastAsia="Times New Roman" w:hAnsi="Times New Roman" w:cs="Times New Roman" w:hint="default"/>
    </w:rPr>
  </w:style>
  <w:style w:type="character" w:customStyle="1" w:styleId="WW8Num157z0">
    <w:name w:val="WW8Num157z0"/>
    <w:rsid w:val="00EA4A60"/>
    <w:rPr>
      <w:rFonts w:ascii="Symbol" w:hAnsi="Symbol" w:hint="default"/>
      <w:sz w:val="20"/>
    </w:rPr>
  </w:style>
  <w:style w:type="character" w:customStyle="1" w:styleId="WW8Num157z1">
    <w:name w:val="WW8Num157z1"/>
    <w:rsid w:val="00EA4A60"/>
    <w:rPr>
      <w:rFonts w:ascii="Courier New" w:hAnsi="Courier New" w:cs="Courier New" w:hint="default"/>
      <w:sz w:val="20"/>
    </w:rPr>
  </w:style>
  <w:style w:type="character" w:customStyle="1" w:styleId="WW8Num157z2">
    <w:name w:val="WW8Num157z2"/>
    <w:rsid w:val="00EA4A60"/>
    <w:rPr>
      <w:rFonts w:ascii="Wingdings" w:hAnsi="Wingdings" w:hint="default"/>
      <w:sz w:val="20"/>
    </w:rPr>
  </w:style>
  <w:style w:type="character" w:customStyle="1" w:styleId="WW8Num163z0">
    <w:name w:val="WW8Num163z0"/>
    <w:rsid w:val="00EA4A60"/>
    <w:rPr>
      <w:rFonts w:ascii="Symbol" w:hAnsi="Symbol" w:hint="default"/>
      <w:sz w:val="20"/>
    </w:rPr>
  </w:style>
  <w:style w:type="character" w:customStyle="1" w:styleId="WW8Num163z1">
    <w:name w:val="WW8Num163z1"/>
    <w:rsid w:val="00EA4A60"/>
    <w:rPr>
      <w:rFonts w:ascii="Courier New" w:hAnsi="Courier New" w:cs="Courier New" w:hint="default"/>
      <w:sz w:val="20"/>
    </w:rPr>
  </w:style>
  <w:style w:type="character" w:customStyle="1" w:styleId="WW8Num163z2">
    <w:name w:val="WW8Num163z2"/>
    <w:rsid w:val="00EA4A60"/>
    <w:rPr>
      <w:rFonts w:ascii="Wingdings" w:hAnsi="Wingdings" w:hint="default"/>
      <w:sz w:val="20"/>
    </w:rPr>
  </w:style>
  <w:style w:type="character" w:customStyle="1" w:styleId="WW8Num170z0">
    <w:name w:val="WW8Num170z0"/>
    <w:rsid w:val="00EA4A60"/>
    <w:rPr>
      <w:rFonts w:ascii="Symbol" w:eastAsia="Times New Roman" w:hAnsi="Symbol" w:hint="default"/>
    </w:rPr>
  </w:style>
  <w:style w:type="character" w:customStyle="1" w:styleId="WW8Num170z1">
    <w:name w:val="WW8Num170z1"/>
    <w:rsid w:val="00EA4A60"/>
    <w:rPr>
      <w:rFonts w:ascii="Courier New" w:hAnsi="Courier New" w:cs="Courier New" w:hint="default"/>
    </w:rPr>
  </w:style>
  <w:style w:type="character" w:customStyle="1" w:styleId="WW8Num170z2">
    <w:name w:val="WW8Num170z2"/>
    <w:rsid w:val="00EA4A60"/>
    <w:rPr>
      <w:rFonts w:ascii="Wingdings" w:hAnsi="Wingdings" w:hint="default"/>
    </w:rPr>
  </w:style>
  <w:style w:type="character" w:customStyle="1" w:styleId="WW8Num170z3">
    <w:name w:val="WW8Num170z3"/>
    <w:rsid w:val="00EA4A60"/>
    <w:rPr>
      <w:rFonts w:ascii="Symbol" w:hAnsi="Symbol" w:hint="default"/>
    </w:rPr>
  </w:style>
  <w:style w:type="character" w:customStyle="1" w:styleId="WW8Num177z0">
    <w:name w:val="WW8Num177z0"/>
    <w:rsid w:val="00EA4A60"/>
    <w:rPr>
      <w:rFonts w:ascii="Symbol" w:hAnsi="Symbol" w:hint="default"/>
      <w:sz w:val="20"/>
    </w:rPr>
  </w:style>
  <w:style w:type="character" w:customStyle="1" w:styleId="WW8Num177z1">
    <w:name w:val="WW8Num177z1"/>
    <w:rsid w:val="00EA4A60"/>
    <w:rPr>
      <w:rFonts w:ascii="Courier New" w:hAnsi="Courier New" w:cs="Courier New" w:hint="default"/>
      <w:sz w:val="20"/>
    </w:rPr>
  </w:style>
  <w:style w:type="character" w:customStyle="1" w:styleId="WW8Num177z2">
    <w:name w:val="WW8Num177z2"/>
    <w:rsid w:val="00EA4A60"/>
    <w:rPr>
      <w:rFonts w:ascii="Wingdings" w:hAnsi="Wingdings" w:hint="default"/>
      <w:sz w:val="20"/>
    </w:rPr>
  </w:style>
  <w:style w:type="character" w:customStyle="1" w:styleId="WW8Num181z0">
    <w:name w:val="WW8Num181z0"/>
    <w:rsid w:val="00EA4A60"/>
    <w:rPr>
      <w:rFonts w:ascii="Symbol" w:eastAsia="Times New Roman" w:hAnsi="Symbol" w:hint="default"/>
    </w:rPr>
  </w:style>
  <w:style w:type="character" w:customStyle="1" w:styleId="WW8Num181z1">
    <w:name w:val="WW8Num181z1"/>
    <w:rsid w:val="00EA4A60"/>
    <w:rPr>
      <w:rFonts w:ascii="Courier New" w:hAnsi="Courier New" w:cs="Courier New" w:hint="default"/>
    </w:rPr>
  </w:style>
  <w:style w:type="character" w:customStyle="1" w:styleId="WW8Num181z2">
    <w:name w:val="WW8Num181z2"/>
    <w:rsid w:val="00EA4A60"/>
    <w:rPr>
      <w:rFonts w:ascii="Wingdings" w:hAnsi="Wingdings" w:hint="default"/>
    </w:rPr>
  </w:style>
  <w:style w:type="character" w:customStyle="1" w:styleId="WW8Num181z3">
    <w:name w:val="WW8Num181z3"/>
    <w:rsid w:val="00EA4A60"/>
    <w:rPr>
      <w:rFonts w:ascii="Symbol" w:hAnsi="Symbol" w:hint="default"/>
    </w:rPr>
  </w:style>
  <w:style w:type="character" w:customStyle="1" w:styleId="WW8Num185z0">
    <w:name w:val="WW8Num185z0"/>
    <w:rsid w:val="00EA4A60"/>
    <w:rPr>
      <w:rFonts w:ascii="Symbol" w:eastAsia="Times New Roman" w:hAnsi="Symbol" w:hint="default"/>
    </w:rPr>
  </w:style>
  <w:style w:type="character" w:customStyle="1" w:styleId="WW8Num185z1">
    <w:name w:val="WW8Num185z1"/>
    <w:rsid w:val="00EA4A60"/>
    <w:rPr>
      <w:rFonts w:ascii="Courier New" w:hAnsi="Courier New" w:cs="Courier New" w:hint="default"/>
    </w:rPr>
  </w:style>
  <w:style w:type="character" w:customStyle="1" w:styleId="WW8Num185z2">
    <w:name w:val="WW8Num185z2"/>
    <w:rsid w:val="00EA4A60"/>
    <w:rPr>
      <w:rFonts w:ascii="Wingdings" w:hAnsi="Wingdings" w:hint="default"/>
    </w:rPr>
  </w:style>
  <w:style w:type="character" w:customStyle="1" w:styleId="WW8Num185z3">
    <w:name w:val="WW8Num185z3"/>
    <w:rsid w:val="00EA4A60"/>
    <w:rPr>
      <w:rFonts w:ascii="Symbol" w:hAnsi="Symbol" w:hint="default"/>
    </w:rPr>
  </w:style>
  <w:style w:type="character" w:customStyle="1" w:styleId="WW8Num186z0">
    <w:name w:val="WW8Num186z0"/>
    <w:rsid w:val="00EA4A60"/>
    <w:rPr>
      <w:rFonts w:ascii="Symbol" w:hAnsi="Symbol" w:hint="default"/>
      <w:sz w:val="20"/>
    </w:rPr>
  </w:style>
  <w:style w:type="character" w:customStyle="1" w:styleId="WW8Num186z1">
    <w:name w:val="WW8Num186z1"/>
    <w:rsid w:val="00EA4A60"/>
    <w:rPr>
      <w:rFonts w:ascii="Courier New" w:hAnsi="Courier New" w:cs="Courier New" w:hint="default"/>
      <w:sz w:val="20"/>
    </w:rPr>
  </w:style>
  <w:style w:type="character" w:customStyle="1" w:styleId="WW8Num186z2">
    <w:name w:val="WW8Num186z2"/>
    <w:rsid w:val="00EA4A60"/>
    <w:rPr>
      <w:rFonts w:ascii="Wingdings" w:hAnsi="Wingdings" w:hint="default"/>
      <w:sz w:val="20"/>
    </w:rPr>
  </w:style>
  <w:style w:type="character" w:customStyle="1" w:styleId="WW8Num192z0">
    <w:name w:val="WW8Num192z0"/>
    <w:rsid w:val="00EA4A60"/>
    <w:rPr>
      <w:rFonts w:ascii="Symbol" w:hAnsi="Symbol" w:hint="default"/>
    </w:rPr>
  </w:style>
  <w:style w:type="character" w:customStyle="1" w:styleId="WW8Num192z1">
    <w:name w:val="WW8Num192z1"/>
    <w:rsid w:val="00EA4A60"/>
    <w:rPr>
      <w:rFonts w:ascii="Courier New" w:hAnsi="Courier New" w:cs="Courier New" w:hint="default"/>
    </w:rPr>
  </w:style>
  <w:style w:type="character" w:customStyle="1" w:styleId="WW8Num192z2">
    <w:name w:val="WW8Num192z2"/>
    <w:rsid w:val="00EA4A60"/>
    <w:rPr>
      <w:rFonts w:ascii="Wingdings" w:hAnsi="Wingdings" w:hint="default"/>
    </w:rPr>
  </w:style>
  <w:style w:type="character" w:customStyle="1" w:styleId="WW8Num194z0">
    <w:name w:val="WW8Num194z0"/>
    <w:rsid w:val="00EA4A60"/>
    <w:rPr>
      <w:rFonts w:ascii="Times-Roman" w:eastAsia="Times New Roman" w:hAnsi="Times-Roman" w:cs="Times-Roman" w:hint="cs"/>
      <w:i w:val="0"/>
      <w:iCs w:val="0"/>
    </w:rPr>
  </w:style>
  <w:style w:type="character" w:customStyle="1" w:styleId="WW8Num194z1">
    <w:name w:val="WW8Num194z1"/>
    <w:rsid w:val="00EA4A60"/>
    <w:rPr>
      <w:rFonts w:ascii="Courier New" w:hAnsi="Courier New" w:cs="Courier New" w:hint="default"/>
    </w:rPr>
  </w:style>
  <w:style w:type="character" w:customStyle="1" w:styleId="WW8Num194z2">
    <w:name w:val="WW8Num194z2"/>
    <w:rsid w:val="00EA4A60"/>
    <w:rPr>
      <w:rFonts w:ascii="Wingdings" w:hAnsi="Wingdings" w:hint="default"/>
    </w:rPr>
  </w:style>
  <w:style w:type="character" w:customStyle="1" w:styleId="WW8Num194z3">
    <w:name w:val="WW8Num194z3"/>
    <w:rsid w:val="00EA4A60"/>
    <w:rPr>
      <w:rFonts w:ascii="Symbol" w:hAnsi="Symbol" w:hint="default"/>
    </w:rPr>
  </w:style>
  <w:style w:type="character" w:customStyle="1" w:styleId="WW8Num203z0">
    <w:name w:val="WW8Num203z0"/>
    <w:rsid w:val="00EA4A60"/>
    <w:rPr>
      <w:rFonts w:ascii="Wingdings" w:eastAsia="Times New Roman" w:hAnsi="Wingdings" w:hint="default"/>
    </w:rPr>
  </w:style>
  <w:style w:type="character" w:customStyle="1" w:styleId="WW8Num203z1">
    <w:name w:val="WW8Num203z1"/>
    <w:rsid w:val="00EA4A60"/>
    <w:rPr>
      <w:rFonts w:ascii="Courier New" w:hAnsi="Courier New" w:cs="Courier New" w:hint="default"/>
    </w:rPr>
  </w:style>
  <w:style w:type="character" w:customStyle="1" w:styleId="WW8Num203z2">
    <w:name w:val="WW8Num203z2"/>
    <w:rsid w:val="00EA4A60"/>
    <w:rPr>
      <w:rFonts w:ascii="Wingdings" w:hAnsi="Wingdings" w:hint="default"/>
    </w:rPr>
  </w:style>
  <w:style w:type="character" w:customStyle="1" w:styleId="WW8Num203z3">
    <w:name w:val="WW8Num203z3"/>
    <w:rsid w:val="00EA4A60"/>
    <w:rPr>
      <w:rFonts w:ascii="Symbol" w:hAnsi="Symbol" w:hint="default"/>
    </w:rPr>
  </w:style>
  <w:style w:type="character" w:customStyle="1" w:styleId="WW8Num204z1">
    <w:name w:val="WW8Num204z1"/>
    <w:rsid w:val="00EA4A60"/>
    <w:rPr>
      <w:b/>
      <w:bCs w:val="0"/>
    </w:rPr>
  </w:style>
  <w:style w:type="character" w:customStyle="1" w:styleId="WW8Num206z0">
    <w:name w:val="WW8Num206z0"/>
    <w:rsid w:val="00EA4A60"/>
    <w:rPr>
      <w:rFonts w:ascii="Symbol" w:eastAsia="Times New Roman" w:hAnsi="Symbol" w:hint="default"/>
    </w:rPr>
  </w:style>
  <w:style w:type="character" w:customStyle="1" w:styleId="WW8Num206z1">
    <w:name w:val="WW8Num206z1"/>
    <w:rsid w:val="00EA4A60"/>
    <w:rPr>
      <w:rFonts w:ascii="Courier New" w:hAnsi="Courier New" w:cs="Courier New" w:hint="default"/>
    </w:rPr>
  </w:style>
  <w:style w:type="character" w:customStyle="1" w:styleId="WW8Num206z2">
    <w:name w:val="WW8Num206z2"/>
    <w:rsid w:val="00EA4A60"/>
    <w:rPr>
      <w:rFonts w:ascii="Wingdings" w:hAnsi="Wingdings" w:hint="default"/>
    </w:rPr>
  </w:style>
  <w:style w:type="character" w:customStyle="1" w:styleId="WW8Num206z3">
    <w:name w:val="WW8Num206z3"/>
    <w:rsid w:val="00EA4A60"/>
    <w:rPr>
      <w:rFonts w:ascii="Symbol" w:hAnsi="Symbol" w:hint="default"/>
    </w:rPr>
  </w:style>
  <w:style w:type="character" w:customStyle="1" w:styleId="WW8Num207z0">
    <w:name w:val="WW8Num207z0"/>
    <w:rsid w:val="00EA4A60"/>
    <w:rPr>
      <w:rFonts w:ascii="Symbol" w:hAnsi="Symbol" w:hint="default"/>
      <w:sz w:val="20"/>
    </w:rPr>
  </w:style>
  <w:style w:type="character" w:customStyle="1" w:styleId="WW8Num213z0">
    <w:name w:val="WW8Num213z0"/>
    <w:rsid w:val="00EA4A60"/>
    <w:rPr>
      <w:rFonts w:ascii="Symbol" w:hAnsi="Symbol" w:hint="default"/>
      <w:sz w:val="20"/>
    </w:rPr>
  </w:style>
  <w:style w:type="character" w:customStyle="1" w:styleId="WW8Num214z0">
    <w:name w:val="WW8Num214z0"/>
    <w:rsid w:val="00EA4A60"/>
    <w:rPr>
      <w:rFonts w:ascii="Symbol" w:hAnsi="Symbol" w:hint="default"/>
    </w:rPr>
  </w:style>
  <w:style w:type="character" w:customStyle="1" w:styleId="WW8Num214z1">
    <w:name w:val="WW8Num214z1"/>
    <w:rsid w:val="00EA4A60"/>
    <w:rPr>
      <w:rFonts w:ascii="Courier New" w:hAnsi="Courier New" w:cs="Courier New" w:hint="default"/>
    </w:rPr>
  </w:style>
  <w:style w:type="character" w:customStyle="1" w:styleId="WW8Num220z0">
    <w:name w:val="WW8Num220z0"/>
    <w:rsid w:val="00EA4A60"/>
    <w:rPr>
      <w:u w:val="single"/>
    </w:rPr>
  </w:style>
  <w:style w:type="character" w:customStyle="1" w:styleId="WW8Num228z0">
    <w:name w:val="WW8Num228z0"/>
    <w:rsid w:val="00EA4A60"/>
    <w:rPr>
      <w:rFonts w:ascii="Symbol" w:hAnsi="Symbol" w:hint="default"/>
      <w:sz w:val="20"/>
    </w:rPr>
  </w:style>
  <w:style w:type="character" w:customStyle="1" w:styleId="WW8Num228z1">
    <w:name w:val="WW8Num228z1"/>
    <w:rsid w:val="00EA4A60"/>
    <w:rPr>
      <w:rFonts w:ascii="Courier New" w:hAnsi="Courier New" w:cs="Courier New" w:hint="default"/>
      <w:sz w:val="20"/>
    </w:rPr>
  </w:style>
  <w:style w:type="character" w:customStyle="1" w:styleId="WW8Num228z2">
    <w:name w:val="WW8Num228z2"/>
    <w:rsid w:val="00EA4A60"/>
    <w:rPr>
      <w:rFonts w:ascii="Wingdings" w:hAnsi="Wingdings" w:hint="default"/>
      <w:sz w:val="20"/>
    </w:rPr>
  </w:style>
  <w:style w:type="character" w:customStyle="1" w:styleId="WW8Num236z0">
    <w:name w:val="WW8Num236z0"/>
    <w:rsid w:val="00EA4A60"/>
    <w:rPr>
      <w:rFonts w:ascii="Symbol" w:eastAsia="Times New Roman" w:hAnsi="Symbol" w:hint="default"/>
    </w:rPr>
  </w:style>
  <w:style w:type="character" w:customStyle="1" w:styleId="WW8Num236z1">
    <w:name w:val="WW8Num236z1"/>
    <w:rsid w:val="00EA4A60"/>
    <w:rPr>
      <w:rFonts w:ascii="Courier New" w:hAnsi="Courier New" w:cs="Courier New" w:hint="default"/>
    </w:rPr>
  </w:style>
  <w:style w:type="character" w:customStyle="1" w:styleId="WW8Num236z2">
    <w:name w:val="WW8Num236z2"/>
    <w:rsid w:val="00EA4A60"/>
    <w:rPr>
      <w:rFonts w:ascii="Wingdings" w:hAnsi="Wingdings" w:hint="default"/>
    </w:rPr>
  </w:style>
  <w:style w:type="character" w:customStyle="1" w:styleId="WW8Num236z3">
    <w:name w:val="WW8Num236z3"/>
    <w:rsid w:val="00EA4A60"/>
    <w:rPr>
      <w:rFonts w:ascii="Symbol" w:hAnsi="Symbol" w:hint="default"/>
    </w:rPr>
  </w:style>
  <w:style w:type="character" w:customStyle="1" w:styleId="WW8Num239z0">
    <w:name w:val="WW8Num239z0"/>
    <w:rsid w:val="00EA4A60"/>
    <w:rPr>
      <w:rFonts w:ascii="Times New Roman" w:eastAsia="Times New Roman" w:hAnsi="Times New Roman" w:cs="Times New Roman" w:hint="default"/>
    </w:rPr>
  </w:style>
  <w:style w:type="character" w:customStyle="1" w:styleId="WW8Num239z1">
    <w:name w:val="WW8Num239z1"/>
    <w:rsid w:val="00EA4A60"/>
    <w:rPr>
      <w:rFonts w:ascii="Courier New" w:hAnsi="Courier New" w:cs="Courier New" w:hint="default"/>
    </w:rPr>
  </w:style>
  <w:style w:type="character" w:customStyle="1" w:styleId="WW8Num239z2">
    <w:name w:val="WW8Num239z2"/>
    <w:rsid w:val="00EA4A60"/>
    <w:rPr>
      <w:rFonts w:ascii="Wingdings" w:hAnsi="Wingdings" w:hint="default"/>
    </w:rPr>
  </w:style>
  <w:style w:type="character" w:customStyle="1" w:styleId="WW8Num239z3">
    <w:name w:val="WW8Num239z3"/>
    <w:rsid w:val="00EA4A60"/>
    <w:rPr>
      <w:rFonts w:ascii="Symbol" w:hAnsi="Symbol" w:hint="default"/>
    </w:rPr>
  </w:style>
  <w:style w:type="character" w:customStyle="1" w:styleId="NumberingSymbols">
    <w:name w:val="Numbering Symbols"/>
    <w:rsid w:val="00EA4A60"/>
    <w:rPr>
      <w:rFonts w:ascii="Garamond" w:hAnsi="Garamond" w:hint="default"/>
    </w:rPr>
  </w:style>
  <w:style w:type="character" w:customStyle="1" w:styleId="Bullets">
    <w:name w:val="Bullets"/>
    <w:rsid w:val="00EA4A60"/>
    <w:rPr>
      <w:rFonts w:ascii="StarSymbol" w:eastAsia="StarSymbol" w:hAnsi="StarSymbol" w:cs="StarSymbol" w:hint="default"/>
      <w:sz w:val="18"/>
      <w:szCs w:val="18"/>
    </w:rPr>
  </w:style>
  <w:style w:type="character" w:customStyle="1" w:styleId="lqqtgroup">
    <w:name w:val="lqqtgroup"/>
    <w:basedOn w:val="DefaultParagraphFont"/>
    <w:rsid w:val="00EA4A60"/>
  </w:style>
  <w:style w:type="character" w:customStyle="1" w:styleId="quotedtooltip">
    <w:name w:val="quotedtooltip"/>
    <w:basedOn w:val="DefaultParagraphFont"/>
    <w:rsid w:val="00EA4A60"/>
  </w:style>
  <w:style w:type="character" w:customStyle="1" w:styleId="quotedtooltipbox">
    <w:name w:val="quotedtooltipbox"/>
    <w:basedOn w:val="DefaultParagraphFont"/>
    <w:rsid w:val="00EA4A60"/>
  </w:style>
  <w:style w:type="character" w:customStyle="1" w:styleId="mwlivequotes">
    <w:name w:val="mwlivequotes"/>
    <w:basedOn w:val="DefaultParagraphFont"/>
    <w:rsid w:val="00EA4A60"/>
  </w:style>
  <w:style w:type="character" w:customStyle="1" w:styleId="lastlabel">
    <w:name w:val="lastlabel"/>
    <w:basedOn w:val="DefaultParagraphFont"/>
    <w:rsid w:val="00EA4A60"/>
  </w:style>
  <w:style w:type="character" w:customStyle="1" w:styleId="lb07">
    <w:name w:val="lb07"/>
    <w:basedOn w:val="DefaultParagraphFont"/>
    <w:rsid w:val="00EA4A60"/>
  </w:style>
  <w:style w:type="character" w:customStyle="1" w:styleId="qted">
    <w:name w:val="qted"/>
    <w:basedOn w:val="DefaultParagraphFont"/>
    <w:rsid w:val="00EA4A60"/>
  </w:style>
  <w:style w:type="character" w:customStyle="1" w:styleId="t14">
    <w:name w:val="t14"/>
    <w:basedOn w:val="DefaultParagraphFont"/>
    <w:rsid w:val="00EA4A60"/>
  </w:style>
  <w:style w:type="character" w:customStyle="1" w:styleId="nfakpe">
    <w:name w:val="nfakpe"/>
    <w:basedOn w:val="DefaultParagraphFont"/>
    <w:rsid w:val="00EA4A60"/>
  </w:style>
  <w:style w:type="character" w:customStyle="1" w:styleId="DebateBlockCharChar">
    <w:name w:val="Debate Block Char Char"/>
    <w:basedOn w:val="DefaultParagraphFont"/>
    <w:rsid w:val="00EA4A60"/>
    <w:rPr>
      <w:rFonts w:ascii="Arial" w:hAnsi="Arial" w:cs="Arial" w:hint="default"/>
      <w:b/>
      <w:bCs/>
      <w:kern w:val="32"/>
      <w:sz w:val="36"/>
      <w:szCs w:val="32"/>
      <w:u w:val="single"/>
    </w:rPr>
  </w:style>
  <w:style w:type="character" w:customStyle="1" w:styleId="citsource">
    <w:name w:val="citsource"/>
    <w:basedOn w:val="DefaultParagraphFont"/>
    <w:rsid w:val="00EA4A60"/>
  </w:style>
  <w:style w:type="character" w:customStyle="1" w:styleId="sc">
    <w:name w:val="sc"/>
    <w:basedOn w:val="DefaultParagraphFont"/>
    <w:rsid w:val="00EA4A60"/>
  </w:style>
  <w:style w:type="character" w:customStyle="1" w:styleId="atime">
    <w:name w:val="atime"/>
    <w:basedOn w:val="DefaultParagraphFont"/>
    <w:rsid w:val="00EA4A60"/>
  </w:style>
  <w:style w:type="character" w:customStyle="1" w:styleId="unreadChar">
    <w:name w:val="unread Char"/>
    <w:basedOn w:val="DefaultParagraphFont"/>
    <w:rsid w:val="00EA4A60"/>
    <w:rPr>
      <w:szCs w:val="24"/>
      <w:lang w:val="en-US" w:eastAsia="en-US" w:bidi="ar-SA"/>
    </w:rPr>
  </w:style>
  <w:style w:type="character" w:customStyle="1" w:styleId="Internetlink1">
    <w:name w:val="Internet link1"/>
    <w:rsid w:val="00EA4A60"/>
    <w:rPr>
      <w:color w:val="000080"/>
      <w:u w:val="single"/>
    </w:rPr>
  </w:style>
  <w:style w:type="character" w:customStyle="1" w:styleId="underliningChar3">
    <w:name w:val="underlining Char"/>
    <w:basedOn w:val="DefaultParagraphFont"/>
    <w:rsid w:val="00EA4A60"/>
    <w:rPr>
      <w:b/>
      <w:bCs w:val="0"/>
      <w:szCs w:val="24"/>
      <w:u w:val="single"/>
      <w:lang w:val="en-US" w:eastAsia="en-US" w:bidi="ar-SA"/>
    </w:rPr>
  </w:style>
  <w:style w:type="character" w:customStyle="1" w:styleId="notreadChar">
    <w:name w:val="not read Char"/>
    <w:basedOn w:val="DefaultParagraphFont"/>
    <w:rsid w:val="00EA4A60"/>
    <w:rPr>
      <w:sz w:val="18"/>
      <w:szCs w:val="24"/>
      <w:lang w:val="en-US" w:eastAsia="en-US" w:bidi="ar-SA"/>
    </w:rPr>
  </w:style>
  <w:style w:type="character" w:customStyle="1" w:styleId="journalname">
    <w:name w:val="journalname"/>
    <w:basedOn w:val="DefaultParagraphFont"/>
    <w:rsid w:val="00EA4A60"/>
  </w:style>
  <w:style w:type="character" w:customStyle="1" w:styleId="insideheadline">
    <w:name w:val="insideheadline"/>
    <w:basedOn w:val="DefaultParagraphFont"/>
    <w:rsid w:val="00EA4A60"/>
  </w:style>
  <w:style w:type="character" w:customStyle="1" w:styleId="mwlivequotesupdelayed">
    <w:name w:val="mwlivequotes up delayed"/>
    <w:basedOn w:val="DefaultParagraphFont"/>
    <w:rsid w:val="00EA4A60"/>
  </w:style>
  <w:style w:type="character" w:customStyle="1" w:styleId="mwlivequotesdowndelayed">
    <w:name w:val="mwlivequotes down delayed"/>
    <w:basedOn w:val="DefaultParagraphFont"/>
    <w:rsid w:val="00EA4A60"/>
  </w:style>
  <w:style w:type="character" w:customStyle="1" w:styleId="shirttail">
    <w:name w:val="shirttail"/>
    <w:basedOn w:val="DefaultParagraphFont"/>
    <w:rsid w:val="00EA4A60"/>
  </w:style>
  <w:style w:type="character" w:customStyle="1" w:styleId="definition">
    <w:name w:val="definition"/>
    <w:basedOn w:val="DefaultParagraphFont"/>
    <w:rsid w:val="00EA4A60"/>
  </w:style>
  <w:style w:type="character" w:customStyle="1" w:styleId="CardTextCharCharChar">
    <w:name w:val="Card Text Char Char Char"/>
    <w:basedOn w:val="DefaultParagraphFont"/>
    <w:rsid w:val="00EA4A60"/>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EA4A60"/>
    <w:rPr>
      <w:rFonts w:ascii="Arial Narrow" w:hAnsi="Arial Narrow" w:hint="default"/>
      <w:sz w:val="18"/>
      <w:u w:val="single"/>
    </w:rPr>
  </w:style>
  <w:style w:type="character" w:customStyle="1" w:styleId="UnderlineStyleCharCharChar">
    <w:name w:val="Underline Style Char Char Char"/>
    <w:basedOn w:val="DefaultParagraphFont"/>
    <w:rsid w:val="00EA4A60"/>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EA4A60"/>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EA4A60"/>
    <w:rPr>
      <w:rFonts w:ascii="Arial" w:hAnsi="Arial" w:cs="Arial" w:hint="default"/>
      <w:b/>
      <w:bCs/>
      <w:color w:val="990000"/>
      <w:sz w:val="26"/>
      <w:szCs w:val="26"/>
    </w:rPr>
  </w:style>
  <w:style w:type="character" w:customStyle="1" w:styleId="bodytitle1">
    <w:name w:val="bodytitle1"/>
    <w:basedOn w:val="DefaultParagraphFont"/>
    <w:rsid w:val="00EA4A60"/>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EA4A60"/>
  </w:style>
  <w:style w:type="character" w:customStyle="1" w:styleId="style114style118">
    <w:name w:val="style114 style118"/>
    <w:basedOn w:val="DefaultParagraphFont"/>
    <w:rsid w:val="00EA4A60"/>
  </w:style>
  <w:style w:type="character" w:customStyle="1" w:styleId="hint">
    <w:name w:val="hint"/>
    <w:basedOn w:val="DefaultParagraphFont"/>
    <w:rsid w:val="00EA4A60"/>
  </w:style>
  <w:style w:type="character" w:customStyle="1" w:styleId="flw">
    <w:name w:val="flw"/>
    <w:basedOn w:val="DefaultParagraphFont"/>
    <w:rsid w:val="00EA4A60"/>
  </w:style>
  <w:style w:type="character" w:customStyle="1" w:styleId="illustration">
    <w:name w:val="illustration"/>
    <w:basedOn w:val="DefaultParagraphFont"/>
    <w:rsid w:val="00EA4A60"/>
  </w:style>
  <w:style w:type="character" w:customStyle="1" w:styleId="StyleArialNarrowBoldThickunderline">
    <w:name w:val="Style Arial Narrow Bold Thick underline"/>
    <w:basedOn w:val="DefaultParagraphFont"/>
    <w:rsid w:val="00EA4A60"/>
    <w:rPr>
      <w:rFonts w:ascii="Arial Narrow" w:hAnsi="Arial Narrow" w:hint="default"/>
      <w:b/>
      <w:bCs/>
      <w:u w:val="thick"/>
    </w:rPr>
  </w:style>
  <w:style w:type="character" w:customStyle="1" w:styleId="subtitlesarticles1">
    <w:name w:val="subtitles_articles1"/>
    <w:basedOn w:val="DefaultParagraphFont"/>
    <w:rsid w:val="00EA4A60"/>
    <w:rPr>
      <w:rFonts w:ascii="Verdana" w:hAnsi="Verdana" w:cs="Times New Roman" w:hint="default"/>
      <w:b/>
      <w:bCs/>
      <w:color w:val="000000"/>
      <w:sz w:val="20"/>
      <w:szCs w:val="20"/>
    </w:rPr>
  </w:style>
  <w:style w:type="character" w:customStyle="1" w:styleId="fulstoryreporter">
    <w:name w:val="ful_storyreporter"/>
    <w:basedOn w:val="DefaultParagraphFont"/>
    <w:rsid w:val="00EA4A60"/>
  </w:style>
  <w:style w:type="character" w:customStyle="1" w:styleId="editsection">
    <w:name w:val="editsection"/>
    <w:basedOn w:val="DefaultParagraphFont"/>
    <w:rsid w:val="00EA4A60"/>
  </w:style>
  <w:style w:type="character" w:customStyle="1" w:styleId="StyleArial12ptBlack">
    <w:name w:val="Style Arial 12 pt Black"/>
    <w:basedOn w:val="DefaultParagraphFont"/>
    <w:rsid w:val="00EA4A60"/>
    <w:rPr>
      <w:rFonts w:ascii="Garamond" w:hAnsi="Garamond" w:hint="default"/>
      <w:color w:val="000000"/>
      <w:sz w:val="20"/>
      <w:u w:val="single"/>
    </w:rPr>
  </w:style>
  <w:style w:type="character" w:customStyle="1" w:styleId="StyleArialBlack">
    <w:name w:val="Style Arial Black"/>
    <w:basedOn w:val="DefaultParagraphFont"/>
    <w:rsid w:val="00EA4A60"/>
    <w:rPr>
      <w:rFonts w:ascii="Garamond" w:hAnsi="Garamond" w:hint="default"/>
      <w:color w:val="000000"/>
      <w:sz w:val="14"/>
    </w:rPr>
  </w:style>
  <w:style w:type="character" w:customStyle="1" w:styleId="Style11ptBorderSinglesolidlineAuto05ptLinewidth">
    <w:name w:val="Style 11 pt Border: : (Single solid line Auto  0.5 pt Line width)"/>
    <w:rsid w:val="00EA4A60"/>
    <w:rPr>
      <w:sz w:val="20"/>
      <w:bdr w:val="single" w:sz="4" w:space="0" w:color="auto" w:frame="1"/>
    </w:rPr>
  </w:style>
  <w:style w:type="character" w:customStyle="1" w:styleId="StyleUnderlineChar6CharCharCharCharCharCharCharChar11">
    <w:name w:val="Style Underline Char6 Char Char Char Char Char Char Char Char + 11 ..."/>
    <w:rsid w:val="00EA4A6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A4A6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A4A6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A4A60"/>
    <w:rPr>
      <w:sz w:val="20"/>
      <w:szCs w:val="24"/>
      <w:u w:val="single"/>
      <w:bdr w:val="single" w:sz="4" w:space="0" w:color="auto" w:frame="1"/>
      <w:lang w:val="en-US" w:eastAsia="en-US" w:bidi="ar-SA"/>
    </w:rPr>
  </w:style>
  <w:style w:type="character" w:customStyle="1" w:styleId="StyleLatinGaramondUnderline">
    <w:name w:val="Style (Latin) Garamond Underline"/>
    <w:rsid w:val="00EA4A60"/>
    <w:rPr>
      <w:rFonts w:ascii="Times New Roman" w:hAnsi="Times New Roman" w:cs="Times New Roman" w:hint="default"/>
      <w:sz w:val="20"/>
      <w:u w:val="single"/>
    </w:rPr>
  </w:style>
  <w:style w:type="character" w:customStyle="1" w:styleId="StyleLatinGaramond">
    <w:name w:val="Style (Latin) Garamond"/>
    <w:rsid w:val="00EA4A60"/>
    <w:rPr>
      <w:rFonts w:ascii="Times New Roman" w:hAnsi="Times New Roman" w:cs="Times New Roman" w:hint="default"/>
      <w:sz w:val="20"/>
    </w:rPr>
  </w:style>
  <w:style w:type="character" w:customStyle="1" w:styleId="CardChar21">
    <w:name w:val="Card Char2"/>
    <w:basedOn w:val="DefaultParagraphFont"/>
    <w:rsid w:val="00EA4A60"/>
    <w:rPr>
      <w:rFonts w:ascii="Times New Roman" w:eastAsia="Times New Roman" w:hAnsi="Times New Roman" w:cs="Times New Roman" w:hint="default"/>
      <w:bCs/>
      <w:color w:val="000000"/>
      <w:sz w:val="20"/>
      <w:szCs w:val="20"/>
    </w:rPr>
  </w:style>
  <w:style w:type="character" w:customStyle="1" w:styleId="A17">
    <w:name w:val="A17"/>
    <w:rsid w:val="00EA4A60"/>
    <w:rPr>
      <w:rFonts w:ascii="Baskerville" w:hAnsi="Baskerville" w:cs="Baskerville" w:hint="default"/>
      <w:color w:val="000000"/>
      <w:sz w:val="12"/>
      <w:szCs w:val="12"/>
    </w:rPr>
  </w:style>
  <w:style w:type="character" w:customStyle="1" w:styleId="A14">
    <w:name w:val="A14"/>
    <w:rsid w:val="00EA4A60"/>
    <w:rPr>
      <w:rFonts w:ascii="Frutiger 45 Light" w:hAnsi="Frutiger 45 Light" w:cs="Frutiger 45 Light" w:hint="default"/>
      <w:b/>
      <w:bCs/>
      <w:i/>
      <w:iCs/>
      <w:color w:val="000000"/>
      <w:sz w:val="36"/>
      <w:szCs w:val="36"/>
    </w:rPr>
  </w:style>
  <w:style w:type="character" w:customStyle="1" w:styleId="A20">
    <w:name w:val="A20"/>
    <w:rsid w:val="00EA4A60"/>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EA4A60"/>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EA4A60"/>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EA4A60"/>
    <w:rPr>
      <w:rFonts w:ascii="Arial" w:hAnsi="Arial" w:cs="Arial" w:hint="default"/>
      <w:b/>
      <w:bCs/>
      <w:sz w:val="24"/>
      <w:szCs w:val="26"/>
      <w:lang w:val="en-US" w:eastAsia="en-US" w:bidi="ar-SA"/>
    </w:rPr>
  </w:style>
  <w:style w:type="character" w:customStyle="1" w:styleId="brief-smalltext0">
    <w:name w:val="brief-smalltext"/>
    <w:basedOn w:val="DefaultParagraphFont"/>
    <w:rsid w:val="00EA4A60"/>
  </w:style>
  <w:style w:type="character" w:customStyle="1" w:styleId="style53">
    <w:name w:val="style5"/>
    <w:basedOn w:val="DefaultParagraphFont"/>
    <w:rsid w:val="00EA4A60"/>
  </w:style>
  <w:style w:type="character" w:customStyle="1" w:styleId="TagCharCharCharCharCharChar">
    <w:name w:val="Tag Char Char Char Char Char Char"/>
    <w:rsid w:val="00EA4A60"/>
    <w:rPr>
      <w:rFonts w:ascii="Arial" w:hAnsi="Arial" w:cs="Arial" w:hint="default"/>
      <w:b/>
      <w:bCs/>
      <w:sz w:val="24"/>
      <w:szCs w:val="26"/>
      <w:lang w:val="en-US" w:eastAsia="en-US" w:bidi="ar-SA"/>
    </w:rPr>
  </w:style>
  <w:style w:type="character" w:customStyle="1" w:styleId="pmterms3">
    <w:name w:val="pmterms3"/>
    <w:basedOn w:val="DefaultParagraphFont"/>
    <w:rsid w:val="00EA4A60"/>
  </w:style>
  <w:style w:type="character" w:customStyle="1" w:styleId="interiorheadline">
    <w:name w:val="interiorheadline"/>
    <w:basedOn w:val="DefaultParagraphFont"/>
    <w:rsid w:val="00EA4A60"/>
  </w:style>
  <w:style w:type="character" w:customStyle="1" w:styleId="Heading31CharCharCharChar1">
    <w:name w:val="Heading 31 Char Char Char Char1"/>
    <w:rsid w:val="00EA4A60"/>
    <w:rPr>
      <w:rFonts w:ascii="Arial" w:hAnsi="Arial" w:cs="Arial" w:hint="default"/>
      <w:b/>
      <w:bCs/>
      <w:sz w:val="24"/>
      <w:szCs w:val="26"/>
      <w:lang w:val="en-US" w:eastAsia="en-US" w:bidi="ar-SA"/>
    </w:rPr>
  </w:style>
  <w:style w:type="character" w:customStyle="1" w:styleId="Heading31CharCharChar">
    <w:name w:val="Heading 31 Char Char Char"/>
    <w:rsid w:val="00EA4A60"/>
    <w:rPr>
      <w:rFonts w:ascii="Arial" w:hAnsi="Arial" w:cs="Arial" w:hint="default"/>
      <w:b/>
      <w:bCs/>
      <w:sz w:val="24"/>
      <w:szCs w:val="26"/>
      <w:lang w:val="en-US" w:eastAsia="en-US" w:bidi="ar-SA"/>
    </w:rPr>
  </w:style>
  <w:style w:type="character" w:customStyle="1" w:styleId="author-bio-box">
    <w:name w:val="author-bio-box"/>
    <w:basedOn w:val="DefaultParagraphFont"/>
    <w:rsid w:val="00EA4A60"/>
  </w:style>
  <w:style w:type="character" w:customStyle="1" w:styleId="SubtitleChar2">
    <w:name w:val="Subtitle Char2"/>
    <w:basedOn w:val="DefaultParagraphFont"/>
    <w:uiPriority w:val="11"/>
    <w:rsid w:val="00EA4A60"/>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EA4A60"/>
  </w:style>
  <w:style w:type="character" w:customStyle="1" w:styleId="cit-first-element">
    <w:name w:val="cit-first-element"/>
    <w:basedOn w:val="DefaultParagraphFont"/>
    <w:rsid w:val="00EA4A60"/>
  </w:style>
  <w:style w:type="character" w:customStyle="1" w:styleId="StyleThickunderline1">
    <w:name w:val="Style Thick underline1"/>
    <w:basedOn w:val="DefaultParagraphFont"/>
    <w:rsid w:val="00EA4A60"/>
    <w:rPr>
      <w:u w:val="single"/>
    </w:rPr>
  </w:style>
  <w:style w:type="character" w:customStyle="1" w:styleId="UnderlineChar6">
    <w:name w:val="UnderlineChar"/>
    <w:rsid w:val="00EA4A60"/>
    <w:rPr>
      <w:sz w:val="24"/>
      <w:u w:val="single"/>
    </w:rPr>
  </w:style>
  <w:style w:type="character" w:customStyle="1" w:styleId="Bodytext10NotItalic">
    <w:name w:val="Body text (10) + Not Italic"/>
    <w:basedOn w:val="Bodytext10"/>
    <w:uiPriority w:val="99"/>
    <w:rsid w:val="00EA4A60"/>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EA4A60"/>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EA4A60"/>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EA4A6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A4A60"/>
    <w:rPr>
      <w:rFonts w:ascii="Times New Roman" w:hAnsi="Times New Roman" w:cs="Times New Roman"/>
      <w:b/>
      <w:bCs/>
      <w:sz w:val="20"/>
      <w:szCs w:val="20"/>
      <w:shd w:val="clear" w:color="auto" w:fill="FFFFFF"/>
    </w:rPr>
  </w:style>
  <w:style w:type="character" w:customStyle="1" w:styleId="debatenormal0">
    <w:name w:val="debatenormal"/>
    <w:rsid w:val="00EA4A60"/>
  </w:style>
  <w:style w:type="character" w:customStyle="1" w:styleId="m-3509721146805615350gmail-styleunderline">
    <w:name w:val="m_-3509721146805615350gmail-styleunderline"/>
    <w:basedOn w:val="DefaultParagraphFont"/>
    <w:rsid w:val="00EA4A60"/>
  </w:style>
  <w:style w:type="character" w:customStyle="1" w:styleId="m5776082503052064917gmail-style13ptbold">
    <w:name w:val="m_5776082503052064917gmail-style13ptbold"/>
    <w:basedOn w:val="DefaultParagraphFont"/>
    <w:rsid w:val="00EA4A60"/>
  </w:style>
  <w:style w:type="character" w:customStyle="1" w:styleId="m5776082503052064917gmail-styleunderline">
    <w:name w:val="m_5776082503052064917gmail-styleunderline"/>
    <w:basedOn w:val="DefaultParagraphFont"/>
    <w:rsid w:val="00EA4A60"/>
  </w:style>
  <w:style w:type="character" w:customStyle="1" w:styleId="TagsChar1">
    <w:name w:val="Tags Char1"/>
    <w:aliases w:val="Super Script Char1,TagStyle Char1"/>
    <w:basedOn w:val="DefaultParagraphFont"/>
    <w:rsid w:val="00EA4A60"/>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EA4A60"/>
    <w:rPr>
      <w:color w:val="2B579A"/>
      <w:shd w:val="clear" w:color="auto" w:fill="E6E6E6"/>
    </w:rPr>
  </w:style>
  <w:style w:type="character" w:customStyle="1" w:styleId="m6370699461968006786gmail-styleunderline">
    <w:name w:val="m_6370699461968006786gmail-styleunderline"/>
    <w:basedOn w:val="DefaultParagraphFont"/>
    <w:rsid w:val="00EA4A60"/>
  </w:style>
  <w:style w:type="character" w:customStyle="1" w:styleId="Mention2">
    <w:name w:val="Mention2"/>
    <w:basedOn w:val="DefaultParagraphFont"/>
    <w:uiPriority w:val="99"/>
    <w:semiHidden/>
    <w:rsid w:val="00EA4A60"/>
    <w:rPr>
      <w:color w:val="2B579A"/>
      <w:shd w:val="clear" w:color="auto" w:fill="E6E6E6"/>
    </w:rPr>
  </w:style>
  <w:style w:type="character" w:customStyle="1" w:styleId="m-8793234324905335251gmail-style13ptbold">
    <w:name w:val="m_-8793234324905335251gmail-style13ptbold"/>
    <w:basedOn w:val="DefaultParagraphFont"/>
    <w:rsid w:val="00EA4A60"/>
  </w:style>
  <w:style w:type="character" w:customStyle="1" w:styleId="m3965771245576658108gmail-styleunderline">
    <w:name w:val="m_3965771245576658108gmail-styleunderline"/>
    <w:basedOn w:val="DefaultParagraphFont"/>
    <w:rsid w:val="00EA4A60"/>
  </w:style>
  <w:style w:type="character" w:customStyle="1" w:styleId="BodytextItalic">
    <w:name w:val="Body text + Italic"/>
    <w:aliases w:val="Body text + CordiaUPC,12 pt,Body text + 9 pt"/>
    <w:uiPriority w:val="99"/>
    <w:rsid w:val="00EA4A6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A4A6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EA4A60"/>
    <w:rPr>
      <w:rFonts w:ascii="Candara" w:hAnsi="Candara" w:cs="Candara" w:hint="default"/>
      <w:i/>
      <w:iCs/>
      <w:sz w:val="18"/>
      <w:szCs w:val="18"/>
    </w:rPr>
  </w:style>
  <w:style w:type="character" w:customStyle="1" w:styleId="FontStyle290">
    <w:name w:val="Font Style290"/>
    <w:basedOn w:val="DefaultParagraphFont"/>
    <w:uiPriority w:val="99"/>
    <w:rsid w:val="00EA4A6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A4A60"/>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EA4A60"/>
  </w:style>
  <w:style w:type="character" w:customStyle="1" w:styleId="overlay">
    <w:name w:val="overlay"/>
    <w:basedOn w:val="DefaultParagraphFont"/>
    <w:rsid w:val="00EA4A60"/>
  </w:style>
  <w:style w:type="character" w:customStyle="1" w:styleId="adtext0">
    <w:name w:val="adtext"/>
    <w:basedOn w:val="DefaultParagraphFont"/>
    <w:rsid w:val="00EA4A60"/>
  </w:style>
  <w:style w:type="character" w:customStyle="1" w:styleId="qu730rj69h">
    <w:name w:val="qu730rj69h"/>
    <w:basedOn w:val="DefaultParagraphFont"/>
    <w:rsid w:val="00EA4A60"/>
  </w:style>
  <w:style w:type="character" w:customStyle="1" w:styleId="lmy74qr12z">
    <w:name w:val="lmy74qr12z"/>
    <w:basedOn w:val="DefaultParagraphFont"/>
    <w:rsid w:val="00EA4A60"/>
  </w:style>
  <w:style w:type="character" w:customStyle="1" w:styleId="icr880">
    <w:name w:val="icr880"/>
    <w:basedOn w:val="DefaultParagraphFont"/>
    <w:rsid w:val="00EA4A60"/>
  </w:style>
  <w:style w:type="character" w:customStyle="1" w:styleId="hx23q54">
    <w:name w:val="hx23q54"/>
    <w:basedOn w:val="DefaultParagraphFont"/>
    <w:rsid w:val="00EA4A60"/>
  </w:style>
  <w:style w:type="character" w:customStyle="1" w:styleId="m-5348258726587825636gmail-style13ptbold">
    <w:name w:val="m_-5348258726587825636gmail-style13ptbold"/>
    <w:basedOn w:val="DefaultParagraphFont"/>
    <w:rsid w:val="00EA4A60"/>
  </w:style>
  <w:style w:type="character" w:customStyle="1" w:styleId="m-5348258726587825636gmail-styleunderline">
    <w:name w:val="m_-5348258726587825636gmail-styleunderline"/>
    <w:basedOn w:val="DefaultParagraphFont"/>
    <w:rsid w:val="00EA4A60"/>
  </w:style>
  <w:style w:type="character" w:customStyle="1" w:styleId="Char1">
    <w:name w:val="Char1"/>
    <w:basedOn w:val="DefaultParagraphFont"/>
    <w:rsid w:val="00EA4A60"/>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EA4A60"/>
  </w:style>
  <w:style w:type="character" w:customStyle="1" w:styleId="m489902567989944824gmail-styleunderline">
    <w:name w:val="m_489902567989944824gmail-styleunderline"/>
    <w:basedOn w:val="DefaultParagraphFont"/>
    <w:rsid w:val="00EA4A60"/>
  </w:style>
  <w:style w:type="character" w:customStyle="1" w:styleId="Mention3">
    <w:name w:val="Mention3"/>
    <w:basedOn w:val="DefaultParagraphFont"/>
    <w:uiPriority w:val="99"/>
    <w:semiHidden/>
    <w:rsid w:val="00EA4A60"/>
    <w:rPr>
      <w:color w:val="2B579A"/>
      <w:shd w:val="clear" w:color="auto" w:fill="E6E6E6"/>
    </w:rPr>
  </w:style>
  <w:style w:type="character" w:customStyle="1" w:styleId="m-5251091010484660064gmail-style13ptbold">
    <w:name w:val="m_-5251091010484660064gmail-style13ptbold"/>
    <w:basedOn w:val="DefaultParagraphFont"/>
    <w:rsid w:val="00EA4A60"/>
  </w:style>
  <w:style w:type="character" w:customStyle="1" w:styleId="m-5251091010484660064gmail-styleunderline">
    <w:name w:val="m_-5251091010484660064gmail-styleunderline"/>
    <w:basedOn w:val="DefaultParagraphFont"/>
    <w:rsid w:val="00EA4A60"/>
  </w:style>
  <w:style w:type="character" w:customStyle="1" w:styleId="tablecaption1">
    <w:name w:val="tablecaption"/>
    <w:basedOn w:val="DefaultParagraphFont"/>
    <w:rsid w:val="00EA4A60"/>
  </w:style>
  <w:style w:type="character" w:customStyle="1" w:styleId="StyleLatinHelvetica105ptBlack">
    <w:name w:val="Style (Latin) Helvetica 10.5 pt Black"/>
    <w:basedOn w:val="DefaultParagraphFont"/>
    <w:rsid w:val="00EA4A60"/>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EA4A60"/>
  </w:style>
  <w:style w:type="character" w:customStyle="1" w:styleId="m-413333960618644972gmail-styleunderline">
    <w:name w:val="m_-413333960618644972gmail-styleunderline"/>
    <w:basedOn w:val="DefaultParagraphFont"/>
    <w:rsid w:val="00EA4A60"/>
  </w:style>
  <w:style w:type="character" w:customStyle="1" w:styleId="m8314098763611656848gmail-stylestylebold12pt">
    <w:name w:val="m_8314098763611656848gmail-stylestylebold12pt"/>
    <w:basedOn w:val="DefaultParagraphFont"/>
    <w:rsid w:val="00EA4A60"/>
  </w:style>
  <w:style w:type="character" w:customStyle="1" w:styleId="m8314098763611656848gmail-styleboldunderline">
    <w:name w:val="m_8314098763611656848gmail-styleboldunderline"/>
    <w:basedOn w:val="DefaultParagraphFont"/>
    <w:rsid w:val="00EA4A60"/>
  </w:style>
  <w:style w:type="character" w:customStyle="1" w:styleId="tChar">
    <w:name w:val="t Char"/>
    <w:rsid w:val="00EA4A60"/>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EA4A60"/>
    <w:rPr>
      <w:color w:val="2B579A"/>
      <w:shd w:val="clear" w:color="auto" w:fill="E6E6E6"/>
    </w:rPr>
  </w:style>
  <w:style w:type="character" w:customStyle="1" w:styleId="m-895152127622952443gmail-style13ptbold">
    <w:name w:val="m_-895152127622952443gmail-style13ptbold"/>
    <w:basedOn w:val="DefaultParagraphFont"/>
    <w:rsid w:val="00EA4A60"/>
  </w:style>
  <w:style w:type="character" w:customStyle="1" w:styleId="m4133802843404377303gmail-style13ptbold">
    <w:name w:val="m_4133802843404377303gmail-style13ptbold"/>
    <w:basedOn w:val="DefaultParagraphFont"/>
    <w:rsid w:val="00EA4A60"/>
  </w:style>
  <w:style w:type="character" w:customStyle="1" w:styleId="m4133802843404377303gmail-styleunderline">
    <w:name w:val="m_4133802843404377303gmail-styleunderline"/>
    <w:basedOn w:val="DefaultParagraphFont"/>
    <w:rsid w:val="00EA4A60"/>
  </w:style>
  <w:style w:type="character" w:customStyle="1" w:styleId="m1864609289044096952gmail-style13ptbold">
    <w:name w:val="m_1864609289044096952gmail-style13ptbold"/>
    <w:basedOn w:val="DefaultParagraphFont"/>
    <w:rsid w:val="00EA4A60"/>
  </w:style>
  <w:style w:type="character" w:customStyle="1" w:styleId="m-2434640214339110092gmail-style13ptbold">
    <w:name w:val="m_-2434640214339110092gmail-style13ptbold"/>
    <w:basedOn w:val="DefaultParagraphFont"/>
    <w:rsid w:val="00EA4A60"/>
  </w:style>
  <w:style w:type="character" w:customStyle="1" w:styleId="m-2434640214339110092gmail-styleunderline">
    <w:name w:val="m_-2434640214339110092gmail-styleunderline"/>
    <w:basedOn w:val="DefaultParagraphFont"/>
    <w:rsid w:val="00EA4A60"/>
  </w:style>
  <w:style w:type="character" w:customStyle="1" w:styleId="m-3350902899047358468gmail-styleunderline">
    <w:name w:val="m_-3350902899047358468gmail-styleunderline"/>
    <w:basedOn w:val="DefaultParagraphFont"/>
    <w:rsid w:val="00EA4A60"/>
  </w:style>
  <w:style w:type="character" w:customStyle="1" w:styleId="m462447500549623171gmail-style13ptbold">
    <w:name w:val="m_462447500549623171gmail-style13ptbold"/>
    <w:basedOn w:val="DefaultParagraphFont"/>
    <w:rsid w:val="00EA4A60"/>
  </w:style>
  <w:style w:type="character" w:customStyle="1" w:styleId="m462447500549623171gmail-styleunderline">
    <w:name w:val="m_462447500549623171gmail-styleunderline"/>
    <w:basedOn w:val="DefaultParagraphFont"/>
    <w:rsid w:val="00EA4A60"/>
  </w:style>
  <w:style w:type="character" w:customStyle="1" w:styleId="arttitle">
    <w:name w:val="art_title"/>
    <w:basedOn w:val="DefaultParagraphFont"/>
    <w:rsid w:val="00EA4A60"/>
  </w:style>
  <w:style w:type="character" w:customStyle="1" w:styleId="serialtitle">
    <w:name w:val="serial_title"/>
    <w:basedOn w:val="DefaultParagraphFont"/>
    <w:rsid w:val="00EA4A60"/>
  </w:style>
  <w:style w:type="character" w:customStyle="1" w:styleId="volumeissue">
    <w:name w:val="volume_issue"/>
    <w:basedOn w:val="DefaultParagraphFont"/>
    <w:rsid w:val="00EA4A60"/>
  </w:style>
  <w:style w:type="character" w:customStyle="1" w:styleId="pagerange">
    <w:name w:val="page_range"/>
    <w:basedOn w:val="DefaultParagraphFont"/>
    <w:rsid w:val="00EA4A60"/>
  </w:style>
  <w:style w:type="character" w:customStyle="1" w:styleId="doilink">
    <w:name w:val="doi_link"/>
    <w:basedOn w:val="DefaultParagraphFont"/>
    <w:rsid w:val="00EA4A60"/>
  </w:style>
  <w:style w:type="character" w:customStyle="1" w:styleId="headingnumber">
    <w:name w:val="headingnumber"/>
    <w:basedOn w:val="DefaultParagraphFont"/>
    <w:rsid w:val="00EA4A60"/>
  </w:style>
  <w:style w:type="character" w:customStyle="1" w:styleId="internalref">
    <w:name w:val="internalref"/>
    <w:basedOn w:val="DefaultParagraphFont"/>
    <w:rsid w:val="00EA4A60"/>
  </w:style>
  <w:style w:type="character" w:customStyle="1" w:styleId="articlepage-articlebody-firstletter">
    <w:name w:val="articlepage-articlebody-firstletter"/>
    <w:basedOn w:val="DefaultParagraphFont"/>
    <w:rsid w:val="00EA4A60"/>
  </w:style>
  <w:style w:type="character" w:customStyle="1" w:styleId="hubidentifier">
    <w:name w:val="hub_identifier"/>
    <w:basedOn w:val="DefaultParagraphFont"/>
    <w:rsid w:val="00EA4A60"/>
  </w:style>
  <w:style w:type="character" w:customStyle="1" w:styleId="auszeichnungkursiv">
    <w:name w:val="auszeichnungkursiv"/>
    <w:basedOn w:val="DefaultParagraphFont"/>
    <w:rsid w:val="00EA4A60"/>
  </w:style>
  <w:style w:type="character" w:customStyle="1" w:styleId="tabgrafikformalbezeichnungnr">
    <w:name w:val="tabgrafikformalbezeichnungnr"/>
    <w:basedOn w:val="DefaultParagraphFont"/>
    <w:rsid w:val="00EA4A60"/>
  </w:style>
  <w:style w:type="character" w:customStyle="1" w:styleId="m-268162420547309261gmail-stylestylebold12pt">
    <w:name w:val="m_-268162420547309261gmail-stylestylebold12pt"/>
    <w:basedOn w:val="DefaultParagraphFont"/>
    <w:rsid w:val="00EA4A60"/>
  </w:style>
  <w:style w:type="character" w:customStyle="1" w:styleId="m-268162420547309261gmail-styleboldunderline">
    <w:name w:val="m_-268162420547309261gmail-styleboldunderline"/>
    <w:basedOn w:val="DefaultParagraphFont"/>
    <w:rsid w:val="00EA4A60"/>
  </w:style>
  <w:style w:type="character" w:customStyle="1" w:styleId="m-5621139387307470627gmail-style13ptbold">
    <w:name w:val="m_-5621139387307470627gmail-style13ptbold"/>
    <w:basedOn w:val="DefaultParagraphFont"/>
    <w:rsid w:val="00EA4A60"/>
  </w:style>
  <w:style w:type="character" w:customStyle="1" w:styleId="m-5621139387307470627gmail-styleunderline">
    <w:name w:val="m_-5621139387307470627gmail-styleunderline"/>
    <w:basedOn w:val="DefaultParagraphFont"/>
    <w:rsid w:val="00EA4A60"/>
  </w:style>
  <w:style w:type="character" w:customStyle="1" w:styleId="m-4930835733434609408gmail-style13ptbold">
    <w:name w:val="m_-4930835733434609408gmail-style13ptbold"/>
    <w:basedOn w:val="DefaultParagraphFont"/>
    <w:rsid w:val="00EA4A60"/>
  </w:style>
  <w:style w:type="character" w:customStyle="1" w:styleId="m-4930835733434609408gmail-styleunderline">
    <w:name w:val="m_-4930835733434609408gmail-styleunderline"/>
    <w:basedOn w:val="DefaultParagraphFont"/>
    <w:rsid w:val="00EA4A60"/>
  </w:style>
  <w:style w:type="character" w:customStyle="1" w:styleId="m-2456650549122369157gmail-style13ptbold">
    <w:name w:val="m_-2456650549122369157gmail-style13ptbold"/>
    <w:basedOn w:val="DefaultParagraphFont"/>
    <w:rsid w:val="00EA4A60"/>
  </w:style>
  <w:style w:type="character" w:customStyle="1" w:styleId="m-2456650549122369157gmail-styleunderline">
    <w:name w:val="m_-2456650549122369157gmail-styleunderline"/>
    <w:basedOn w:val="DefaultParagraphFont"/>
    <w:rsid w:val="00EA4A60"/>
  </w:style>
  <w:style w:type="character" w:customStyle="1" w:styleId="mdash">
    <w:name w:val="mdash"/>
    <w:basedOn w:val="DefaultParagraphFont"/>
    <w:rsid w:val="00EA4A60"/>
  </w:style>
  <w:style w:type="character" w:customStyle="1" w:styleId="untext">
    <w:name w:val="untext"/>
    <w:basedOn w:val="DefaultParagraphFont"/>
    <w:rsid w:val="00EA4A60"/>
  </w:style>
  <w:style w:type="character" w:customStyle="1" w:styleId="css-1ly73wi">
    <w:name w:val="css-1ly73wi"/>
    <w:basedOn w:val="DefaultParagraphFont"/>
    <w:rsid w:val="00EA4A60"/>
  </w:style>
  <w:style w:type="character" w:customStyle="1" w:styleId="e-navigation-primary-itemlink-text">
    <w:name w:val="e-navigation-primary-item__link-text"/>
    <w:basedOn w:val="DefaultParagraphFont"/>
    <w:rsid w:val="00EA4A60"/>
  </w:style>
  <w:style w:type="character" w:customStyle="1" w:styleId="e-site-header-buttonlink-text">
    <w:name w:val="e-site-header-button__link-text"/>
    <w:basedOn w:val="DefaultParagraphFont"/>
    <w:rsid w:val="00EA4A60"/>
  </w:style>
  <w:style w:type="character" w:customStyle="1" w:styleId="bylineauthor-name">
    <w:name w:val="byline__author-name"/>
    <w:basedOn w:val="DefaultParagraphFont"/>
    <w:rsid w:val="00EA4A60"/>
  </w:style>
  <w:style w:type="character" w:customStyle="1" w:styleId="component-content">
    <w:name w:val="component-content"/>
    <w:basedOn w:val="DefaultParagraphFont"/>
    <w:rsid w:val="00EA4A60"/>
  </w:style>
  <w:style w:type="character" w:customStyle="1" w:styleId="comment-countnumber">
    <w:name w:val="comment-count__number"/>
    <w:basedOn w:val="DefaultParagraphFont"/>
    <w:rsid w:val="00EA4A60"/>
  </w:style>
  <w:style w:type="character" w:customStyle="1" w:styleId="lead-asset-caption">
    <w:name w:val="lead-asset-caption"/>
    <w:basedOn w:val="DefaultParagraphFont"/>
    <w:rsid w:val="00EA4A60"/>
  </w:style>
  <w:style w:type="character" w:customStyle="1" w:styleId="lead-asset-copyright">
    <w:name w:val="lead-asset-copyright"/>
    <w:basedOn w:val="DefaultParagraphFont"/>
    <w:rsid w:val="00EA4A60"/>
  </w:style>
  <w:style w:type="character" w:customStyle="1" w:styleId="lead-asset-copyright-label">
    <w:name w:val="lead-asset-copyright-label"/>
    <w:basedOn w:val="DefaultParagraphFont"/>
    <w:rsid w:val="00EA4A60"/>
  </w:style>
  <w:style w:type="character" w:customStyle="1" w:styleId="mfirst-letter">
    <w:name w:val="m_first-letter"/>
    <w:basedOn w:val="DefaultParagraphFont"/>
    <w:rsid w:val="00EA4A60"/>
  </w:style>
  <w:style w:type="character" w:customStyle="1" w:styleId="block-headinglabel">
    <w:name w:val="block-heading__label"/>
    <w:basedOn w:val="DefaultParagraphFont"/>
    <w:rsid w:val="00EA4A60"/>
  </w:style>
  <w:style w:type="character" w:customStyle="1" w:styleId="social-followlabel">
    <w:name w:val="social-follow__label"/>
    <w:basedOn w:val="DefaultParagraphFont"/>
    <w:rsid w:val="00EA4A60"/>
  </w:style>
  <w:style w:type="character" w:customStyle="1" w:styleId="mmeta-property">
    <w:name w:val="m_meta-property"/>
    <w:basedOn w:val="DefaultParagraphFont"/>
    <w:rsid w:val="00EA4A60"/>
  </w:style>
  <w:style w:type="character" w:customStyle="1" w:styleId="mmeta-propertydate-date">
    <w:name w:val="m_meta-property__date-date"/>
    <w:basedOn w:val="DefaultParagraphFont"/>
    <w:rsid w:val="00EA4A60"/>
  </w:style>
  <w:style w:type="character" w:customStyle="1" w:styleId="mmeta-propertydate-separator">
    <w:name w:val="m_meta-property__date-separator"/>
    <w:basedOn w:val="DefaultParagraphFont"/>
    <w:rsid w:val="00EA4A60"/>
  </w:style>
  <w:style w:type="character" w:customStyle="1" w:styleId="mmeta-propertydate-time">
    <w:name w:val="m_meta-property__date-time"/>
    <w:basedOn w:val="DefaultParagraphFont"/>
    <w:rsid w:val="00EA4A60"/>
  </w:style>
  <w:style w:type="character" w:customStyle="1" w:styleId="live-indicatortext">
    <w:name w:val="live-indicator__text"/>
    <w:basedOn w:val="DefaultParagraphFont"/>
    <w:rsid w:val="00EA4A60"/>
  </w:style>
  <w:style w:type="character" w:customStyle="1" w:styleId="sr-only">
    <w:name w:val="sr-only"/>
    <w:basedOn w:val="DefaultParagraphFont"/>
    <w:rsid w:val="00EA4A60"/>
  </w:style>
  <w:style w:type="character" w:customStyle="1" w:styleId="site-footerback-to-top-text">
    <w:name w:val="site-footer__back-to-top-text"/>
    <w:basedOn w:val="DefaultParagraphFont"/>
    <w:rsid w:val="00EA4A60"/>
  </w:style>
  <w:style w:type="character" w:customStyle="1" w:styleId="site-footersocial-description">
    <w:name w:val="site-footer__social-description"/>
    <w:basedOn w:val="DefaultParagraphFont"/>
    <w:rsid w:val="00EA4A60"/>
  </w:style>
  <w:style w:type="character" w:customStyle="1" w:styleId="hgkelc">
    <w:name w:val="hgkelc"/>
    <w:basedOn w:val="DefaultParagraphFont"/>
    <w:rsid w:val="00EA4A60"/>
  </w:style>
  <w:style w:type="character" w:customStyle="1" w:styleId="hi">
    <w:name w:val="hi"/>
    <w:basedOn w:val="DefaultParagraphFont"/>
    <w:rsid w:val="00EA4A60"/>
  </w:style>
  <w:style w:type="character" w:customStyle="1" w:styleId="Heading3Char10">
    <w:name w:val="Heading 3 Char1"/>
    <w:aliases w:val="Block Char2"/>
    <w:basedOn w:val="DefaultParagraphFont"/>
    <w:uiPriority w:val="2"/>
    <w:semiHidden/>
    <w:rsid w:val="00EA4A60"/>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EA4A60"/>
  </w:style>
  <w:style w:type="character" w:customStyle="1" w:styleId="username-1a8oiy">
    <w:name w:val="username-1a8oiy"/>
    <w:basedOn w:val="DefaultParagraphFont"/>
    <w:rsid w:val="00EA4A60"/>
  </w:style>
  <w:style w:type="character" w:customStyle="1" w:styleId="timestamp-3zcmnb">
    <w:name w:val="timestamp-3zcmnb"/>
    <w:basedOn w:val="DefaultParagraphFont"/>
    <w:rsid w:val="00EA4A60"/>
  </w:style>
  <w:style w:type="character" w:customStyle="1" w:styleId="position-relative">
    <w:name w:val="position-relative"/>
    <w:basedOn w:val="DefaultParagraphFont"/>
    <w:rsid w:val="00EA4A60"/>
  </w:style>
  <w:style w:type="character" w:customStyle="1" w:styleId="uabb-heading-text">
    <w:name w:val="uabb-heading-text"/>
    <w:basedOn w:val="DefaultParagraphFont"/>
    <w:rsid w:val="00EA4A60"/>
  </w:style>
  <w:style w:type="character" w:customStyle="1" w:styleId="css-4w91ra">
    <w:name w:val="css-4w91ra"/>
    <w:basedOn w:val="DefaultParagraphFont"/>
    <w:rsid w:val="00EA4A60"/>
  </w:style>
  <w:style w:type="character" w:customStyle="1" w:styleId="css-0">
    <w:name w:val="css-0"/>
    <w:basedOn w:val="DefaultParagraphFont"/>
    <w:rsid w:val="00EA4A60"/>
  </w:style>
  <w:style w:type="character" w:customStyle="1" w:styleId="css-19ln2d8">
    <w:name w:val="css-19ln2d8"/>
    <w:basedOn w:val="DefaultParagraphFont"/>
    <w:rsid w:val="00EA4A60"/>
  </w:style>
  <w:style w:type="character" w:customStyle="1" w:styleId="dk-covertitle">
    <w:name w:val="dk-cover__title"/>
    <w:basedOn w:val="DefaultParagraphFont"/>
    <w:rsid w:val="00EA4A60"/>
  </w:style>
  <w:style w:type="character" w:customStyle="1" w:styleId="dpvwyc">
    <w:name w:val="dpvwyc"/>
    <w:basedOn w:val="DefaultParagraphFont"/>
    <w:rsid w:val="00EA4A60"/>
  </w:style>
  <w:style w:type="character" w:customStyle="1" w:styleId="edited-3sfazf">
    <w:name w:val="edited-3sfazf"/>
    <w:basedOn w:val="DefaultParagraphFont"/>
    <w:rsid w:val="00EA4A60"/>
  </w:style>
  <w:style w:type="table" w:styleId="TableClassic1">
    <w:name w:val="Table Classic 1"/>
    <w:basedOn w:val="TableNormal"/>
    <w:unhideWhenUsed/>
    <w:rsid w:val="00EA4A60"/>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EA4A60"/>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EA4A60"/>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EA4A60"/>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EA4A60"/>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EA4A60"/>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EA4A60"/>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EA4A60"/>
    <w:pPr>
      <w:spacing w:after="200" w:line="276" w:lineRule="auto"/>
    </w:pPr>
    <w:tblPr>
      <w:tblInd w:w="0" w:type="nil"/>
    </w:tblPr>
  </w:style>
  <w:style w:type="table" w:customStyle="1" w:styleId="MediumGrid22">
    <w:name w:val="Medium Grid 22"/>
    <w:basedOn w:val="TableNormal"/>
    <w:uiPriority w:val="68"/>
    <w:rsid w:val="00EA4A60"/>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EA4A6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EA4A60"/>
    <w:pPr>
      <w:spacing w:after="200" w:line="276" w:lineRule="auto"/>
      <w:ind w:left="400" w:hanging="200"/>
    </w:pPr>
    <w:rPr>
      <w:bCs/>
    </w:rPr>
  </w:style>
  <w:style w:type="paragraph" w:styleId="Index3">
    <w:name w:val="index 3"/>
    <w:basedOn w:val="Normal"/>
    <w:next w:val="Normal"/>
    <w:autoRedefine/>
    <w:unhideWhenUsed/>
    <w:rsid w:val="00EA4A60"/>
    <w:pPr>
      <w:spacing w:after="200" w:line="276" w:lineRule="auto"/>
      <w:ind w:left="600" w:hanging="200"/>
    </w:pPr>
    <w:rPr>
      <w:bCs/>
    </w:rPr>
  </w:style>
  <w:style w:type="paragraph" w:styleId="Index4">
    <w:name w:val="index 4"/>
    <w:basedOn w:val="Normal"/>
    <w:next w:val="Normal"/>
    <w:autoRedefine/>
    <w:unhideWhenUsed/>
    <w:rsid w:val="00EA4A60"/>
    <w:pPr>
      <w:spacing w:after="200" w:line="276" w:lineRule="auto"/>
      <w:ind w:left="800" w:hanging="200"/>
    </w:pPr>
    <w:rPr>
      <w:bCs/>
    </w:rPr>
  </w:style>
  <w:style w:type="paragraph" w:styleId="Index5">
    <w:name w:val="index 5"/>
    <w:basedOn w:val="Normal"/>
    <w:next w:val="Normal"/>
    <w:autoRedefine/>
    <w:unhideWhenUsed/>
    <w:rsid w:val="00EA4A60"/>
    <w:pPr>
      <w:spacing w:after="200" w:line="276" w:lineRule="auto"/>
      <w:ind w:left="1000" w:hanging="200"/>
    </w:pPr>
    <w:rPr>
      <w:bCs/>
    </w:rPr>
  </w:style>
  <w:style w:type="paragraph" w:styleId="Index6">
    <w:name w:val="index 6"/>
    <w:basedOn w:val="Normal"/>
    <w:next w:val="Normal"/>
    <w:autoRedefine/>
    <w:unhideWhenUsed/>
    <w:rsid w:val="00EA4A60"/>
    <w:pPr>
      <w:spacing w:after="200" w:line="276" w:lineRule="auto"/>
      <w:ind w:left="1200" w:hanging="200"/>
    </w:pPr>
    <w:rPr>
      <w:bCs/>
    </w:rPr>
  </w:style>
  <w:style w:type="paragraph" w:styleId="Index7">
    <w:name w:val="index 7"/>
    <w:basedOn w:val="Normal"/>
    <w:next w:val="Normal"/>
    <w:autoRedefine/>
    <w:unhideWhenUsed/>
    <w:rsid w:val="00EA4A60"/>
    <w:pPr>
      <w:spacing w:after="200" w:line="276" w:lineRule="auto"/>
      <w:ind w:left="1400" w:hanging="200"/>
    </w:pPr>
    <w:rPr>
      <w:bCs/>
    </w:rPr>
  </w:style>
  <w:style w:type="paragraph" w:styleId="Index8">
    <w:name w:val="index 8"/>
    <w:basedOn w:val="Normal"/>
    <w:next w:val="Normal"/>
    <w:autoRedefine/>
    <w:unhideWhenUsed/>
    <w:rsid w:val="00EA4A60"/>
    <w:pPr>
      <w:spacing w:after="200" w:line="276" w:lineRule="auto"/>
      <w:ind w:left="1600" w:hanging="200"/>
    </w:pPr>
    <w:rPr>
      <w:bCs/>
    </w:rPr>
  </w:style>
  <w:style w:type="paragraph" w:styleId="Index9">
    <w:name w:val="index 9"/>
    <w:basedOn w:val="Normal"/>
    <w:next w:val="Normal"/>
    <w:autoRedefine/>
    <w:unhideWhenUsed/>
    <w:rsid w:val="00EA4A60"/>
    <w:pPr>
      <w:spacing w:after="200" w:line="276" w:lineRule="auto"/>
      <w:ind w:left="1800" w:hanging="200"/>
    </w:pPr>
    <w:rPr>
      <w:bCs/>
    </w:rPr>
  </w:style>
  <w:style w:type="paragraph" w:styleId="TOC2">
    <w:name w:val="toc 2"/>
    <w:basedOn w:val="Normal"/>
    <w:next w:val="Normal"/>
    <w:autoRedefine/>
    <w:unhideWhenUsed/>
    <w:rsid w:val="00EA4A60"/>
    <w:pPr>
      <w:spacing w:after="0" w:line="240" w:lineRule="auto"/>
      <w:ind w:left="200"/>
    </w:pPr>
    <w:rPr>
      <w:rFonts w:eastAsia="Calibri"/>
      <w:color w:val="000000"/>
    </w:rPr>
  </w:style>
  <w:style w:type="paragraph" w:styleId="TOC3">
    <w:name w:val="toc 3"/>
    <w:basedOn w:val="Normal"/>
    <w:next w:val="Normal"/>
    <w:autoRedefine/>
    <w:unhideWhenUsed/>
    <w:rsid w:val="00EA4A60"/>
    <w:pPr>
      <w:spacing w:after="0" w:line="240" w:lineRule="auto"/>
      <w:ind w:left="400"/>
    </w:pPr>
    <w:rPr>
      <w:rFonts w:eastAsia="Calibri"/>
      <w:color w:val="000000"/>
    </w:rPr>
  </w:style>
  <w:style w:type="paragraph" w:styleId="TOC4">
    <w:name w:val="toc 4"/>
    <w:basedOn w:val="Normal"/>
    <w:next w:val="Normal"/>
    <w:autoRedefine/>
    <w:unhideWhenUsed/>
    <w:rsid w:val="00EA4A60"/>
    <w:pPr>
      <w:spacing w:before="240" w:after="0" w:line="240" w:lineRule="auto"/>
    </w:pPr>
    <w:rPr>
      <w:b/>
      <w:u w:val="single"/>
    </w:rPr>
  </w:style>
  <w:style w:type="paragraph" w:styleId="TOC5">
    <w:name w:val="toc 5"/>
    <w:basedOn w:val="Normal"/>
    <w:next w:val="Normal"/>
    <w:autoRedefine/>
    <w:unhideWhenUsed/>
    <w:rsid w:val="00EA4A60"/>
    <w:pPr>
      <w:spacing w:after="0" w:line="240" w:lineRule="auto"/>
      <w:ind w:left="800"/>
    </w:pPr>
    <w:rPr>
      <w:rFonts w:eastAsia="Calibri"/>
      <w:color w:val="000000"/>
    </w:rPr>
  </w:style>
  <w:style w:type="paragraph" w:styleId="TOC6">
    <w:name w:val="toc 6"/>
    <w:basedOn w:val="Normal"/>
    <w:next w:val="Normal"/>
    <w:autoRedefine/>
    <w:unhideWhenUsed/>
    <w:rsid w:val="00EA4A60"/>
    <w:pPr>
      <w:spacing w:after="0" w:line="240" w:lineRule="auto"/>
      <w:ind w:left="1000"/>
    </w:pPr>
    <w:rPr>
      <w:rFonts w:eastAsia="Calibri"/>
      <w:color w:val="000000"/>
    </w:rPr>
  </w:style>
  <w:style w:type="paragraph" w:styleId="TOC7">
    <w:name w:val="toc 7"/>
    <w:basedOn w:val="Normal"/>
    <w:next w:val="Normal"/>
    <w:autoRedefine/>
    <w:unhideWhenUsed/>
    <w:rsid w:val="00EA4A60"/>
    <w:pPr>
      <w:spacing w:after="0" w:line="240" w:lineRule="auto"/>
      <w:ind w:left="1200"/>
    </w:pPr>
    <w:rPr>
      <w:rFonts w:eastAsia="Calibri"/>
      <w:color w:val="000000"/>
    </w:rPr>
  </w:style>
  <w:style w:type="paragraph" w:styleId="TOC8">
    <w:name w:val="toc 8"/>
    <w:basedOn w:val="Normal"/>
    <w:next w:val="Normal"/>
    <w:autoRedefine/>
    <w:unhideWhenUsed/>
    <w:rsid w:val="00EA4A60"/>
    <w:pPr>
      <w:spacing w:after="0" w:line="240" w:lineRule="auto"/>
      <w:ind w:left="1400"/>
    </w:pPr>
    <w:rPr>
      <w:rFonts w:eastAsia="Calibri"/>
      <w:color w:val="000000"/>
    </w:rPr>
  </w:style>
  <w:style w:type="paragraph" w:styleId="TOC9">
    <w:name w:val="toc 9"/>
    <w:basedOn w:val="Normal"/>
    <w:next w:val="Normal"/>
    <w:autoRedefine/>
    <w:unhideWhenUsed/>
    <w:rsid w:val="00EA4A60"/>
    <w:pPr>
      <w:spacing w:after="0" w:line="240" w:lineRule="auto"/>
      <w:ind w:left="1600"/>
    </w:pPr>
    <w:rPr>
      <w:rFonts w:eastAsia="Calibri"/>
      <w:color w:val="000000"/>
    </w:rPr>
  </w:style>
  <w:style w:type="paragraph" w:styleId="NormalIndent">
    <w:name w:val="Normal Indent"/>
    <w:basedOn w:val="Normal"/>
    <w:unhideWhenUsed/>
    <w:rsid w:val="00EA4A60"/>
    <w:pPr>
      <w:spacing w:after="0" w:line="240" w:lineRule="auto"/>
      <w:ind w:left="720"/>
    </w:pPr>
  </w:style>
  <w:style w:type="paragraph" w:styleId="IndexHeading">
    <w:name w:val="index heading"/>
    <w:basedOn w:val="Normal"/>
    <w:next w:val="Index1"/>
    <w:unhideWhenUsed/>
    <w:rsid w:val="00EA4A60"/>
    <w:pPr>
      <w:spacing w:after="200" w:line="276" w:lineRule="auto"/>
    </w:pPr>
    <w:rPr>
      <w:bCs/>
    </w:rPr>
  </w:style>
  <w:style w:type="paragraph" w:styleId="EnvelopeAddress">
    <w:name w:val="envelope address"/>
    <w:basedOn w:val="Normal"/>
    <w:unhideWhenUsed/>
    <w:rsid w:val="00EA4A60"/>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EA4A60"/>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EA4A60"/>
    <w:pPr>
      <w:spacing w:before="120" w:line="256" w:lineRule="auto"/>
    </w:pPr>
    <w:rPr>
      <w:rFonts w:ascii="Times New Roman" w:eastAsia="Calibri" w:hAnsi="Times New Roman" w:cs="Times New Roman"/>
    </w:rPr>
  </w:style>
  <w:style w:type="paragraph" w:styleId="List">
    <w:name w:val="List"/>
    <w:basedOn w:val="BodyText"/>
    <w:uiPriority w:val="99"/>
    <w:unhideWhenUsed/>
    <w:rsid w:val="00EA4A60"/>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EA4A60"/>
    <w:rPr>
      <w:rFonts w:eastAsia="Times New Roman"/>
      <w:color w:val="auto"/>
    </w:rPr>
  </w:style>
  <w:style w:type="paragraph" w:styleId="ListBullet2">
    <w:name w:val="List Bullet 2"/>
    <w:basedOn w:val="Normal"/>
    <w:unhideWhenUsed/>
    <w:rsid w:val="00EA4A60"/>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EA4A60"/>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EA4A60"/>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EA4A60"/>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EA4A60"/>
  </w:style>
  <w:style w:type="paragraph" w:customStyle="1" w:styleId="norma">
    <w:name w:val="norma"/>
    <w:basedOn w:val="Normal"/>
    <w:uiPriority w:val="99"/>
    <w:qFormat/>
    <w:rsid w:val="00EA4A60"/>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EA4A60"/>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EA4A60"/>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EA4A60"/>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EA4A60"/>
  </w:style>
  <w:style w:type="character" w:customStyle="1" w:styleId="Bodytext2NotBold">
    <w:name w:val="Body text (2) + Not Bold"/>
    <w:basedOn w:val="Bodytext33"/>
    <w:rsid w:val="00EA4A60"/>
  </w:style>
  <w:style w:type="character" w:customStyle="1" w:styleId="Bodytext23">
    <w:name w:val="Body text (2)"/>
    <w:basedOn w:val="Bodytext33"/>
    <w:rsid w:val="00EA4A60"/>
  </w:style>
  <w:style w:type="character" w:customStyle="1" w:styleId="Bodytext301">
    <w:name w:val="Body text (30)"/>
    <w:basedOn w:val="Bodytext3TimesNewRoman"/>
    <w:rsid w:val="00EA4A60"/>
  </w:style>
  <w:style w:type="character" w:customStyle="1" w:styleId="Tableofcontents150">
    <w:name w:val="Table of contents (15)"/>
    <w:basedOn w:val="StyleBox12pt"/>
    <w:rsid w:val="00EA4A60"/>
  </w:style>
  <w:style w:type="character" w:customStyle="1" w:styleId="Bodytext1150">
    <w:name w:val="Body text (115)"/>
    <w:basedOn w:val="Picturecaption2Spacing0ptExact"/>
    <w:rsid w:val="00EA4A60"/>
  </w:style>
  <w:style w:type="character" w:customStyle="1" w:styleId="Bodytext680">
    <w:name w:val="Body text (68)"/>
    <w:basedOn w:val="Heading162SmallCaps"/>
    <w:rsid w:val="00EA4A60"/>
  </w:style>
  <w:style w:type="character" w:customStyle="1" w:styleId="Picturecaption190">
    <w:name w:val="Picture caption (19)"/>
    <w:basedOn w:val="Picturecaption27Spacing0pt"/>
    <w:rsid w:val="00EA4A60"/>
  </w:style>
  <w:style w:type="character" w:customStyle="1" w:styleId="Bodytext350">
    <w:name w:val="Body text (35)"/>
    <w:basedOn w:val="Picturecaption190"/>
    <w:rsid w:val="00EA4A60"/>
  </w:style>
  <w:style w:type="character" w:customStyle="1" w:styleId="Bodytext1570">
    <w:name w:val="Body text (157)"/>
    <w:basedOn w:val="Bodytext39"/>
    <w:rsid w:val="00EA4A60"/>
  </w:style>
  <w:style w:type="character" w:customStyle="1" w:styleId="Bodytext157Spacing0pt">
    <w:name w:val="Body text (157) + Spacing 0 pt"/>
    <w:basedOn w:val="Bodytext39"/>
    <w:rsid w:val="00EA4A60"/>
  </w:style>
  <w:style w:type="paragraph" w:customStyle="1" w:styleId="StyleHeading4TagNotBold">
    <w:name w:val="Style Heading 4Tag + Not Bold"/>
    <w:basedOn w:val="Normal"/>
    <w:rsid w:val="00EA4A60"/>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EA4A60"/>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EA4A60"/>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EA4A60"/>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EA4A60"/>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EA4A60"/>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EA4A60"/>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EA4A60"/>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EA4A60"/>
  </w:style>
  <w:style w:type="numbering" w:customStyle="1" w:styleId="1ai1">
    <w:name w:val="1 / a / i1"/>
    <w:rsid w:val="00EA4A60"/>
    <w:pPr>
      <w:numPr>
        <w:numId w:val="16"/>
      </w:numPr>
    </w:pPr>
  </w:style>
  <w:style w:type="numbering" w:styleId="1ai">
    <w:name w:val="Outline List 1"/>
    <w:basedOn w:val="NoList"/>
    <w:unhideWhenUsed/>
    <w:rsid w:val="00EA4A60"/>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EA4A60"/>
    <w:rPr>
      <w:b/>
      <w:bCs/>
    </w:rPr>
  </w:style>
  <w:style w:type="character" w:styleId="FootnoteReference">
    <w:name w:val="footnote reference"/>
    <w:aliases w:val="FN Ref,footnote reference,fr,o,FR,(NECG) Footnote Reference"/>
    <w:basedOn w:val="DefaultParagraphFont"/>
    <w:uiPriority w:val="99"/>
    <w:unhideWhenUsed/>
    <w:qFormat/>
    <w:rsid w:val="00EA4A60"/>
  </w:style>
  <w:style w:type="character" w:styleId="PageNumber">
    <w:name w:val="page number"/>
    <w:aliases w:val="card ununderlined"/>
    <w:basedOn w:val="DefaultParagraphFont"/>
    <w:uiPriority w:val="99"/>
    <w:unhideWhenUsed/>
    <w:rsid w:val="00EA4A60"/>
  </w:style>
  <w:style w:type="character" w:styleId="HTMLCite">
    <w:name w:val="HTML Cite"/>
    <w:basedOn w:val="DefaultParagraphFont"/>
    <w:unhideWhenUsed/>
    <w:rsid w:val="00EA4A60"/>
    <w:rPr>
      <w:i/>
      <w:iCs/>
    </w:rPr>
  </w:style>
  <w:style w:type="numbering" w:customStyle="1" w:styleId="NoList1">
    <w:name w:val="No List1"/>
    <w:next w:val="NoList"/>
    <w:uiPriority w:val="99"/>
    <w:semiHidden/>
    <w:unhideWhenUsed/>
    <w:rsid w:val="00EA4A60"/>
  </w:style>
  <w:style w:type="numbering" w:customStyle="1" w:styleId="NoList2">
    <w:name w:val="No List2"/>
    <w:next w:val="NoList"/>
    <w:uiPriority w:val="99"/>
    <w:semiHidden/>
    <w:unhideWhenUsed/>
    <w:rsid w:val="00EA4A60"/>
  </w:style>
  <w:style w:type="numbering" w:customStyle="1" w:styleId="NoList11">
    <w:name w:val="No List11"/>
    <w:next w:val="NoList"/>
    <w:uiPriority w:val="99"/>
    <w:semiHidden/>
    <w:unhideWhenUsed/>
    <w:rsid w:val="00EA4A60"/>
  </w:style>
  <w:style w:type="numbering" w:customStyle="1" w:styleId="NoList3">
    <w:name w:val="No List3"/>
    <w:next w:val="NoList"/>
    <w:semiHidden/>
    <w:unhideWhenUsed/>
    <w:rsid w:val="00EA4A60"/>
  </w:style>
  <w:style w:type="numbering" w:customStyle="1" w:styleId="NoList12">
    <w:name w:val="No List12"/>
    <w:next w:val="NoList"/>
    <w:semiHidden/>
    <w:unhideWhenUsed/>
    <w:rsid w:val="00EA4A60"/>
  </w:style>
  <w:style w:type="numbering" w:customStyle="1" w:styleId="NoList21">
    <w:name w:val="No List21"/>
    <w:next w:val="NoList"/>
    <w:semiHidden/>
    <w:unhideWhenUsed/>
    <w:rsid w:val="00EA4A60"/>
  </w:style>
  <w:style w:type="numbering" w:customStyle="1" w:styleId="NoList111">
    <w:name w:val="No List111"/>
    <w:next w:val="NoList"/>
    <w:uiPriority w:val="99"/>
    <w:semiHidden/>
    <w:unhideWhenUsed/>
    <w:rsid w:val="00EA4A60"/>
  </w:style>
  <w:style w:type="numbering" w:customStyle="1" w:styleId="NoList211">
    <w:name w:val="No List211"/>
    <w:next w:val="NoList"/>
    <w:uiPriority w:val="99"/>
    <w:semiHidden/>
    <w:unhideWhenUsed/>
    <w:rsid w:val="00EA4A60"/>
  </w:style>
  <w:style w:type="numbering" w:customStyle="1" w:styleId="NoList1111">
    <w:name w:val="No List1111"/>
    <w:next w:val="NoList"/>
    <w:uiPriority w:val="99"/>
    <w:semiHidden/>
    <w:unhideWhenUsed/>
    <w:rsid w:val="00EA4A60"/>
  </w:style>
  <w:style w:type="numbering" w:customStyle="1" w:styleId="NoList4">
    <w:name w:val="No List4"/>
    <w:next w:val="NoList"/>
    <w:semiHidden/>
    <w:unhideWhenUsed/>
    <w:rsid w:val="00EA4A60"/>
  </w:style>
  <w:style w:type="numbering" w:customStyle="1" w:styleId="NoList5">
    <w:name w:val="No List5"/>
    <w:next w:val="NoList"/>
    <w:semiHidden/>
    <w:unhideWhenUsed/>
    <w:rsid w:val="00EA4A60"/>
  </w:style>
  <w:style w:type="character" w:customStyle="1" w:styleId="Tableofcontents110">
    <w:name w:val="Table of contents (11)"/>
    <w:basedOn w:val="article-quote-right"/>
    <w:rsid w:val="00EA4A60"/>
  </w:style>
  <w:style w:type="character" w:styleId="HTMLAcronym">
    <w:name w:val="HTML Acronym"/>
    <w:basedOn w:val="DefaultParagraphFont"/>
    <w:unhideWhenUsed/>
    <w:rsid w:val="00EA4A60"/>
  </w:style>
  <w:style w:type="numbering" w:customStyle="1" w:styleId="NoList6">
    <w:name w:val="No List6"/>
    <w:next w:val="NoList"/>
    <w:uiPriority w:val="99"/>
    <w:semiHidden/>
    <w:unhideWhenUsed/>
    <w:rsid w:val="00EA4A60"/>
  </w:style>
  <w:style w:type="numbering" w:customStyle="1" w:styleId="NoList7">
    <w:name w:val="No List7"/>
    <w:next w:val="NoList"/>
    <w:semiHidden/>
    <w:unhideWhenUsed/>
    <w:rsid w:val="00EA4A60"/>
  </w:style>
  <w:style w:type="numbering" w:customStyle="1" w:styleId="NoList8">
    <w:name w:val="No List8"/>
    <w:next w:val="NoList"/>
    <w:semiHidden/>
    <w:unhideWhenUsed/>
    <w:rsid w:val="00EA4A60"/>
  </w:style>
  <w:style w:type="numbering" w:customStyle="1" w:styleId="NoList9">
    <w:name w:val="No List9"/>
    <w:next w:val="NoList"/>
    <w:semiHidden/>
    <w:unhideWhenUsed/>
    <w:rsid w:val="00EA4A60"/>
  </w:style>
  <w:style w:type="numbering" w:customStyle="1" w:styleId="NoList10">
    <w:name w:val="No List10"/>
    <w:next w:val="NoList"/>
    <w:semiHidden/>
    <w:unhideWhenUsed/>
    <w:rsid w:val="00EA4A60"/>
  </w:style>
  <w:style w:type="numbering" w:customStyle="1" w:styleId="NoList13">
    <w:name w:val="No List13"/>
    <w:next w:val="NoList"/>
    <w:semiHidden/>
    <w:unhideWhenUsed/>
    <w:rsid w:val="00EA4A60"/>
  </w:style>
  <w:style w:type="numbering" w:customStyle="1" w:styleId="NoList14">
    <w:name w:val="No List14"/>
    <w:next w:val="NoList"/>
    <w:semiHidden/>
    <w:unhideWhenUsed/>
    <w:rsid w:val="00EA4A60"/>
  </w:style>
  <w:style w:type="numbering" w:customStyle="1" w:styleId="NoList15">
    <w:name w:val="No List15"/>
    <w:next w:val="NoList"/>
    <w:uiPriority w:val="99"/>
    <w:semiHidden/>
    <w:unhideWhenUsed/>
    <w:rsid w:val="00EA4A60"/>
  </w:style>
  <w:style w:type="numbering" w:customStyle="1" w:styleId="NoList16">
    <w:name w:val="No List16"/>
    <w:next w:val="NoList"/>
    <w:uiPriority w:val="99"/>
    <w:semiHidden/>
    <w:unhideWhenUsed/>
    <w:rsid w:val="00EA4A60"/>
  </w:style>
  <w:style w:type="numbering" w:customStyle="1" w:styleId="NoList17">
    <w:name w:val="No List17"/>
    <w:next w:val="NoList"/>
    <w:semiHidden/>
    <w:unhideWhenUsed/>
    <w:rsid w:val="00EA4A60"/>
  </w:style>
  <w:style w:type="numbering" w:customStyle="1" w:styleId="NoList18">
    <w:name w:val="No List18"/>
    <w:next w:val="NoList"/>
    <w:uiPriority w:val="99"/>
    <w:semiHidden/>
    <w:unhideWhenUsed/>
    <w:rsid w:val="00EA4A60"/>
  </w:style>
  <w:style w:type="numbering" w:customStyle="1" w:styleId="NoList19">
    <w:name w:val="No List19"/>
    <w:next w:val="NoList"/>
    <w:uiPriority w:val="99"/>
    <w:semiHidden/>
    <w:unhideWhenUsed/>
    <w:rsid w:val="00EA4A60"/>
  </w:style>
  <w:style w:type="numbering" w:customStyle="1" w:styleId="NoList20">
    <w:name w:val="No List20"/>
    <w:next w:val="NoList"/>
    <w:semiHidden/>
    <w:unhideWhenUsed/>
    <w:rsid w:val="00EA4A60"/>
  </w:style>
  <w:style w:type="numbering" w:customStyle="1" w:styleId="NoList31">
    <w:name w:val="No List31"/>
    <w:next w:val="NoList"/>
    <w:semiHidden/>
    <w:unhideWhenUsed/>
    <w:rsid w:val="00EA4A60"/>
  </w:style>
  <w:style w:type="numbering" w:customStyle="1" w:styleId="NoList41">
    <w:name w:val="No List41"/>
    <w:next w:val="NoList"/>
    <w:semiHidden/>
    <w:unhideWhenUsed/>
    <w:rsid w:val="00EA4A60"/>
  </w:style>
  <w:style w:type="numbering" w:customStyle="1" w:styleId="NoList51">
    <w:name w:val="No List51"/>
    <w:next w:val="NoList"/>
    <w:semiHidden/>
    <w:unhideWhenUsed/>
    <w:rsid w:val="00EA4A60"/>
  </w:style>
  <w:style w:type="numbering" w:customStyle="1" w:styleId="NoList61">
    <w:name w:val="No List61"/>
    <w:next w:val="NoList"/>
    <w:semiHidden/>
    <w:unhideWhenUsed/>
    <w:rsid w:val="00EA4A60"/>
  </w:style>
  <w:style w:type="numbering" w:customStyle="1" w:styleId="NoList71">
    <w:name w:val="No List71"/>
    <w:next w:val="NoList"/>
    <w:semiHidden/>
    <w:unhideWhenUsed/>
    <w:rsid w:val="00EA4A60"/>
  </w:style>
  <w:style w:type="numbering" w:customStyle="1" w:styleId="NoList81">
    <w:name w:val="No List81"/>
    <w:next w:val="NoList"/>
    <w:semiHidden/>
    <w:unhideWhenUsed/>
    <w:rsid w:val="00EA4A60"/>
  </w:style>
  <w:style w:type="numbering" w:customStyle="1" w:styleId="NoList91">
    <w:name w:val="No List91"/>
    <w:next w:val="NoList"/>
    <w:semiHidden/>
    <w:unhideWhenUsed/>
    <w:rsid w:val="00EA4A60"/>
  </w:style>
  <w:style w:type="numbering" w:customStyle="1" w:styleId="NoList101">
    <w:name w:val="No List101"/>
    <w:next w:val="NoList"/>
    <w:uiPriority w:val="99"/>
    <w:semiHidden/>
    <w:unhideWhenUsed/>
    <w:rsid w:val="00EA4A60"/>
  </w:style>
  <w:style w:type="numbering" w:customStyle="1" w:styleId="NoList121">
    <w:name w:val="No List121"/>
    <w:next w:val="NoList"/>
    <w:semiHidden/>
    <w:unhideWhenUsed/>
    <w:rsid w:val="00EA4A60"/>
  </w:style>
  <w:style w:type="numbering" w:customStyle="1" w:styleId="NoList131">
    <w:name w:val="No List131"/>
    <w:next w:val="NoList"/>
    <w:semiHidden/>
    <w:unhideWhenUsed/>
    <w:rsid w:val="00EA4A60"/>
  </w:style>
  <w:style w:type="numbering" w:customStyle="1" w:styleId="NoList141">
    <w:name w:val="No List141"/>
    <w:next w:val="NoList"/>
    <w:semiHidden/>
    <w:unhideWhenUsed/>
    <w:rsid w:val="00EA4A60"/>
  </w:style>
  <w:style w:type="numbering" w:customStyle="1" w:styleId="NoList22">
    <w:name w:val="No List22"/>
    <w:next w:val="NoList"/>
    <w:semiHidden/>
    <w:unhideWhenUsed/>
    <w:rsid w:val="00EA4A60"/>
  </w:style>
  <w:style w:type="numbering" w:customStyle="1" w:styleId="NoList23">
    <w:name w:val="No List23"/>
    <w:next w:val="NoList"/>
    <w:semiHidden/>
    <w:unhideWhenUsed/>
    <w:rsid w:val="00EA4A60"/>
  </w:style>
  <w:style w:type="numbering" w:customStyle="1" w:styleId="NoList24">
    <w:name w:val="No List24"/>
    <w:next w:val="NoList"/>
    <w:semiHidden/>
    <w:unhideWhenUsed/>
    <w:rsid w:val="00EA4A60"/>
  </w:style>
  <w:style w:type="numbering" w:customStyle="1" w:styleId="NoList25">
    <w:name w:val="No List25"/>
    <w:next w:val="NoList"/>
    <w:semiHidden/>
    <w:unhideWhenUsed/>
    <w:rsid w:val="00EA4A60"/>
  </w:style>
  <w:style w:type="numbering" w:customStyle="1" w:styleId="NoList11111">
    <w:name w:val="No List11111"/>
    <w:next w:val="NoList"/>
    <w:uiPriority w:val="99"/>
    <w:semiHidden/>
    <w:unhideWhenUsed/>
    <w:rsid w:val="00EA4A60"/>
  </w:style>
  <w:style w:type="numbering" w:customStyle="1" w:styleId="NoList111111">
    <w:name w:val="No List111111"/>
    <w:next w:val="NoList"/>
    <w:uiPriority w:val="99"/>
    <w:semiHidden/>
    <w:unhideWhenUsed/>
    <w:rsid w:val="00EA4A60"/>
  </w:style>
  <w:style w:type="numbering" w:customStyle="1" w:styleId="NoList1111111">
    <w:name w:val="No List1111111"/>
    <w:next w:val="NoList"/>
    <w:uiPriority w:val="99"/>
    <w:semiHidden/>
    <w:unhideWhenUsed/>
    <w:rsid w:val="00EA4A60"/>
  </w:style>
  <w:style w:type="numbering" w:customStyle="1" w:styleId="NoList11111111">
    <w:name w:val="No List11111111"/>
    <w:next w:val="NoList"/>
    <w:uiPriority w:val="99"/>
    <w:semiHidden/>
    <w:unhideWhenUsed/>
    <w:rsid w:val="00EA4A60"/>
  </w:style>
  <w:style w:type="numbering" w:customStyle="1" w:styleId="NoList111111111">
    <w:name w:val="No List111111111"/>
    <w:next w:val="NoList"/>
    <w:uiPriority w:val="99"/>
    <w:semiHidden/>
    <w:unhideWhenUsed/>
    <w:rsid w:val="00EA4A60"/>
  </w:style>
  <w:style w:type="numbering" w:customStyle="1" w:styleId="NoList1111111111">
    <w:name w:val="No List1111111111"/>
    <w:next w:val="NoList"/>
    <w:uiPriority w:val="99"/>
    <w:semiHidden/>
    <w:unhideWhenUsed/>
    <w:rsid w:val="00EA4A60"/>
  </w:style>
  <w:style w:type="numbering" w:customStyle="1" w:styleId="NoList11111111111">
    <w:name w:val="No List11111111111"/>
    <w:next w:val="NoList"/>
    <w:uiPriority w:val="99"/>
    <w:semiHidden/>
    <w:unhideWhenUsed/>
    <w:rsid w:val="00EA4A60"/>
  </w:style>
  <w:style w:type="numbering" w:customStyle="1" w:styleId="NoList111111111111">
    <w:name w:val="No List111111111111"/>
    <w:next w:val="NoList"/>
    <w:uiPriority w:val="99"/>
    <w:semiHidden/>
    <w:unhideWhenUsed/>
    <w:rsid w:val="00EA4A60"/>
  </w:style>
  <w:style w:type="numbering" w:customStyle="1" w:styleId="NoList1111111111111">
    <w:name w:val="No List1111111111111"/>
    <w:next w:val="NoList"/>
    <w:uiPriority w:val="99"/>
    <w:semiHidden/>
    <w:unhideWhenUsed/>
    <w:rsid w:val="00EA4A60"/>
  </w:style>
  <w:style w:type="numbering" w:customStyle="1" w:styleId="NoList11111111111111">
    <w:name w:val="No List11111111111111"/>
    <w:next w:val="NoList"/>
    <w:uiPriority w:val="99"/>
    <w:semiHidden/>
    <w:unhideWhenUsed/>
    <w:rsid w:val="00EA4A60"/>
  </w:style>
  <w:style w:type="numbering" w:customStyle="1" w:styleId="NoList111111111111111">
    <w:name w:val="No List111111111111111"/>
    <w:next w:val="NoList"/>
    <w:uiPriority w:val="99"/>
    <w:semiHidden/>
    <w:unhideWhenUsed/>
    <w:rsid w:val="00EA4A60"/>
  </w:style>
  <w:style w:type="numbering" w:customStyle="1" w:styleId="NoList1111111111111111">
    <w:name w:val="No List1111111111111111"/>
    <w:next w:val="NoList"/>
    <w:uiPriority w:val="99"/>
    <w:semiHidden/>
    <w:unhideWhenUsed/>
    <w:rsid w:val="00EA4A60"/>
  </w:style>
  <w:style w:type="numbering" w:customStyle="1" w:styleId="NoList11111111111111111">
    <w:name w:val="No List11111111111111111"/>
    <w:next w:val="NoList"/>
    <w:uiPriority w:val="99"/>
    <w:semiHidden/>
    <w:unhideWhenUsed/>
    <w:rsid w:val="00EA4A60"/>
  </w:style>
  <w:style w:type="paragraph" w:customStyle="1" w:styleId="after-p">
    <w:name w:val="after-p"/>
    <w:basedOn w:val="Normal"/>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EA4A60"/>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EA4A60"/>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58891-why-2-degrees-celsius-increase-matters.html" TargetMode="External"/><Relationship Id="rId18" Type="http://schemas.openxmlformats.org/officeDocument/2006/relationships/hyperlink" Target="https://www.livescience.com/43295-triassic-period.html" TargetMode="External"/><Relationship Id="rId26" Type="http://schemas.openxmlformats.org/officeDocument/2006/relationships/hyperlink" Target="https://www.livescience.com/58891-why-2-degrees-celsius-increase-matters.html" TargetMode="External"/><Relationship Id="rId3" Type="http://schemas.openxmlformats.org/officeDocument/2006/relationships/styles" Target="styles.xml"/><Relationship Id="rId21" Type="http://schemas.openxmlformats.org/officeDocument/2006/relationships/hyperlink" Target="https://www.livescience.com/28036-neanderthals-facts-about-our-extinct-human-relatives.html" TargetMode="External"/><Relationship Id="rId34" Type="http://schemas.openxmlformats.org/officeDocument/2006/relationships/hyperlink" Target="http://www.caifc.org.cn/en/content.aspx?id=4491" TargetMode="External"/><Relationship Id="rId7" Type="http://schemas.openxmlformats.org/officeDocument/2006/relationships/hyperlink" Target="https://theconversation.com/why-the-eus-proposed-carbon-border-levy-is-an-important-test-for-global-action-on-climate-change-154041" TargetMode="External"/><Relationship Id="rId12" Type="http://schemas.openxmlformats.org/officeDocument/2006/relationships/hyperlink" Target="https://www.livescience.com/climate-change-humans-extinct.html%20August%2030" TargetMode="External"/><Relationship Id="rId17" Type="http://schemas.openxmlformats.org/officeDocument/2006/relationships/hyperlink" Target="https://www.livescience.com/43514-silurian-period.html" TargetMode="External"/><Relationship Id="rId25" Type="http://schemas.openxmlformats.org/officeDocument/2006/relationships/hyperlink" Target="https://humanorigins.si.edu/research/climate-and-human-evolution/climate-effects-human-evolution" TargetMode="External"/><Relationship Id="rId33" Type="http://schemas.openxmlformats.org/officeDocument/2006/relationships/hyperlink" Target="https://www.foreignaffairs.com/articles/united-states/2021-08-24/strategies-restraint" TargetMode="External"/><Relationship Id="rId2" Type="http://schemas.openxmlformats.org/officeDocument/2006/relationships/numbering" Target="numbering.xml"/><Relationship Id="rId16" Type="http://schemas.openxmlformats.org/officeDocument/2006/relationships/hyperlink" Target="https://www.livescience.com/mass-extinction-events-that-shaped-Earth.html" TargetMode="External"/><Relationship Id="rId20" Type="http://schemas.openxmlformats.org/officeDocument/2006/relationships/hyperlink" Target="https://www.livescience.com/homo-sapiens.html" TargetMode="External"/><Relationship Id="rId29" Type="http://schemas.openxmlformats.org/officeDocument/2006/relationships/hyperlink" Target="https://www.nature.com/articles/d41586-021-01545-3"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ambridge.org/core/journals/world-trade-review/article/pragmatic-approach-to-carbon-border-measures/B0D224B3A59E9433D10E74DE6D40A0FD" TargetMode="External"/><Relationship Id="rId24" Type="http://schemas.openxmlformats.org/officeDocument/2006/relationships/hyperlink" Target="https://www.livescience.com/38893-drought-caused-ancient-mediterranean-collapse.html" TargetMode="External"/><Relationship Id="rId32" Type="http://schemas.openxmlformats.org/officeDocument/2006/relationships/hyperlink" Target="https://nationalinterest.org/blog/skeptics/understanding-failure-us-foreign-policy-albright-doctrine-60477)" TargetMode="External"/><Relationship Id="rId5" Type="http://schemas.openxmlformats.org/officeDocument/2006/relationships/webSettings" Target="webSettings.xml"/><Relationship Id="rId15" Type="http://schemas.openxmlformats.org/officeDocument/2006/relationships/hyperlink" Target="https://www.livescience.com/65927-has-earth-been-this-hot-before.html" TargetMode="External"/><Relationship Id="rId23" Type="http://schemas.openxmlformats.org/officeDocument/2006/relationships/hyperlink" Target="https://www.livescience.com/65594-neanderthal-fertility-led-to-extinction.html" TargetMode="External"/><Relationship Id="rId28" Type="http://schemas.openxmlformats.org/officeDocument/2006/relationships/hyperlink" Target="https://advances.sciencemag.org/content/5/10/eaay5478" TargetMode="External"/><Relationship Id="rId36" Type="http://schemas.openxmlformats.org/officeDocument/2006/relationships/theme" Target="theme/theme1.xml"/><Relationship Id="rId10" Type="http://schemas.openxmlformats.org/officeDocument/2006/relationships/hyperlink" Target="https://ihsmarkit.com/research-analysis/--trade-experts-positive-on-eus-cbam-despite-risk-of-rich-nati.html" TargetMode="External"/><Relationship Id="rId19" Type="http://schemas.openxmlformats.org/officeDocument/2006/relationships/hyperlink" Target="https://www.livescience.com/28739-jurassic-period.html" TargetMode="External"/><Relationship Id="rId31"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ashurst.com/en/news-and-insights/legal-updates/proposed-eu-regulation-of-cbam-published/" TargetMode="External"/><Relationship Id="rId14"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2" Type="http://schemas.openxmlformats.org/officeDocument/2006/relationships/hyperlink" Target="https://www.nhm.ac.uk/discover/who-were-the-neanderthals.html" TargetMode="External"/><Relationship Id="rId27" Type="http://schemas.openxmlformats.org/officeDocument/2006/relationships/hyperlink" Target="https://www.mdpi.com/2071-1050/13/15/8161/htm" TargetMode="External"/><Relationship Id="rId30" Type="http://schemas.openxmlformats.org/officeDocument/2006/relationships/hyperlink" Target="https://archive.is/h591O" TargetMode="External"/><Relationship Id="rId35" Type="http://schemas.openxmlformats.org/officeDocument/2006/relationships/fontTable" Target="fontTable.xml"/><Relationship Id="rId8" Type="http://schemas.openxmlformats.org/officeDocument/2006/relationships/hyperlink" Target="https://fortune.com/2021/06/18/wto-covid-vaccines-patents-waiver-south-africa-tri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17325</Words>
  <Characters>98755</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2021-09-26T06:40:00Z</dcterms:created>
  <dcterms:modified xsi:type="dcterms:W3CDTF">2021-09-26T06:41:00Z</dcterms:modified>
</cp:coreProperties>
</file>