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5BA04" w14:textId="77777777" w:rsidR="006613C1" w:rsidRDefault="006613C1" w:rsidP="006613C1">
      <w:pPr>
        <w:pStyle w:val="Heading1"/>
      </w:pPr>
      <w:r>
        <w:t>Valley RR R4 Neg vs MSJ SR</w:t>
      </w:r>
    </w:p>
    <w:p w14:paraId="366E1E18" w14:textId="77777777" w:rsidR="006613C1" w:rsidRDefault="006613C1" w:rsidP="006613C1">
      <w:pPr>
        <w:pStyle w:val="Heading1"/>
      </w:pPr>
      <w:r>
        <w:t>1NC</w:t>
      </w:r>
    </w:p>
    <w:p w14:paraId="3985551D" w14:textId="77777777" w:rsidR="006613C1" w:rsidRPr="0092026C" w:rsidRDefault="006613C1" w:rsidP="006613C1">
      <w:pPr>
        <w:pStyle w:val="Heading3"/>
      </w:pPr>
      <w:r>
        <w:t>NC</w:t>
      </w:r>
    </w:p>
    <w:p w14:paraId="4B1EFD92" w14:textId="77777777" w:rsidR="006613C1" w:rsidRPr="00951E39" w:rsidRDefault="006613C1" w:rsidP="006613C1">
      <w:pPr>
        <w:keepNext/>
        <w:keepLines/>
        <w:spacing w:before="40" w:after="0"/>
        <w:outlineLvl w:val="3"/>
        <w:rPr>
          <w:rFonts w:eastAsia="Times New Roman"/>
          <w:b/>
          <w:iCs/>
          <w:sz w:val="26"/>
        </w:rPr>
      </w:pPr>
      <w:r w:rsidRPr="00550F84">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w:t>
      </w:r>
      <w:r>
        <w:rPr>
          <w:rFonts w:eastAsia="Times New Roman"/>
          <w:b/>
          <w:iCs/>
          <w:sz w:val="26"/>
        </w:rPr>
        <w:t>b</w:t>
      </w:r>
      <w:r w:rsidRPr="00550F84">
        <w:rPr>
          <w:rFonts w:eastAsia="Times New Roman"/>
          <w:b/>
          <w:iCs/>
          <w:sz w:val="26"/>
        </w:rPr>
        <w:t xml:space="preserve">) regressive moral debates always terminate in an endpoint of agreement, we just compare different values </w:t>
      </w:r>
      <w:proofErr w:type="gramStart"/>
      <w:r w:rsidRPr="00550F84">
        <w:rPr>
          <w:rFonts w:eastAsia="Times New Roman"/>
          <w:b/>
          <w:iCs/>
          <w:sz w:val="26"/>
        </w:rPr>
        <w:t>in an attempt to</w:t>
      </w:r>
      <w:proofErr w:type="gramEnd"/>
      <w:r w:rsidRPr="00550F84">
        <w:rPr>
          <w:rFonts w:eastAsia="Times New Roman"/>
          <w:b/>
          <w:iCs/>
          <w:sz w:val="26"/>
        </w:rPr>
        <w:t xml:space="preserve"> find the ultimate one.</w:t>
      </w:r>
    </w:p>
    <w:p w14:paraId="7EF2A12D"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3D1E4511"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4D4C719F" w14:textId="77777777" w:rsidR="006613C1" w:rsidRPr="007448CC" w:rsidRDefault="006613C1" w:rsidP="006613C1">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08AFAF71" w14:textId="77777777" w:rsidR="006613C1" w:rsidRPr="007448CC" w:rsidRDefault="006613C1" w:rsidP="006613C1">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6EA2AE3"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 xml:space="preserve">That outweighs –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64E78265" w14:textId="6568F062" w:rsidR="006613C1" w:rsidRDefault="006613C1" w:rsidP="006613C1">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5DAD16C" w14:textId="77777777" w:rsidR="006613C1" w:rsidRPr="006613C1" w:rsidRDefault="006613C1" w:rsidP="006613C1"/>
    <w:p w14:paraId="20824285"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03EBC63" w14:textId="77777777" w:rsidR="006613C1" w:rsidRPr="007448CC" w:rsidRDefault="006613C1" w:rsidP="006613C1">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41CDF429" w14:textId="77777777" w:rsidR="006613C1" w:rsidRPr="007448CC" w:rsidRDefault="006613C1" w:rsidP="006613C1">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151CACB4"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081A26C6"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6E4E21F0"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678F43D"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293EB256"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54C4F7A"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B91EB0A" w14:textId="77777777" w:rsidR="006613C1" w:rsidRPr="007448CC" w:rsidRDefault="006613C1" w:rsidP="006613C1">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67F2B1CD"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49BF723"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E64E89C"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103C7BEC"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7B6AB8A4"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83A565A"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Desire and reward centers</w:t>
      </w:r>
    </w:p>
    <w:p w14:paraId="010F8E65"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w:t>
      </w:r>
      <w:proofErr w:type="spellStart"/>
      <w:r w:rsidRPr="007448CC">
        <w:rPr>
          <w:rFonts w:asciiTheme="minorHAnsi" w:hAnsiTheme="minorHAnsi" w:cstheme="minorHAnsi"/>
        </w:rPr>
        <w:t>mesocorticolimbic</w:t>
      </w:r>
      <w:proofErr w:type="spellEnd"/>
      <w:r w:rsidRPr="007448CC">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CD6680C"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(Figure 2). It is the cornerstone target to all addictions. The VTA is encompassed with neurons using glutamate, GABA, and dopamine.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in the “Brain Reward Cascade” that contribute to addiction and compulsive behaviors [3,6,41].</w:t>
      </w:r>
    </w:p>
    <w:p w14:paraId="58626668"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1FF851D" w14:textId="77777777" w:rsidR="006613C1" w:rsidRPr="007448CC" w:rsidRDefault="006613C1" w:rsidP="006613C1">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A28180" w14:textId="77777777" w:rsidR="006613C1" w:rsidRPr="007448CC" w:rsidRDefault="006613C1" w:rsidP="006613C1">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3F4EEEC8" w14:textId="77777777" w:rsidR="006613C1" w:rsidRPr="007448CC" w:rsidRDefault="006613C1" w:rsidP="006613C1">
      <w:pPr>
        <w:spacing w:line="276" w:lineRule="auto"/>
        <w:rPr>
          <w:rFonts w:asciiTheme="minorHAnsi" w:hAnsiTheme="minorHAnsi" w:cstheme="minorHAnsi"/>
          <w:szCs w:val="16"/>
        </w:rPr>
      </w:pPr>
      <w:r w:rsidRPr="007448CC">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7448CC">
        <w:rPr>
          <w:rFonts w:asciiTheme="minorHAnsi" w:hAnsiTheme="minorHAnsi" w:cstheme="minorHAnsi"/>
          <w:szCs w:val="16"/>
        </w:rPr>
        <w:t>NAc</w:t>
      </w:r>
      <w:proofErr w:type="spellEnd"/>
      <w:r w:rsidRPr="007448CC">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w:t>
      </w:r>
      <w:proofErr w:type="spellStart"/>
      <w:r w:rsidRPr="007448CC">
        <w:rPr>
          <w:rFonts w:asciiTheme="minorHAnsi" w:hAnsiTheme="minorHAnsi" w:cstheme="minorHAnsi"/>
          <w:szCs w:val="16"/>
        </w:rPr>
        <w:t>Vanyukov</w:t>
      </w:r>
      <w:proofErr w:type="spellEnd"/>
      <w:r w:rsidRPr="007448CC">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22B3BFB" w14:textId="77777777" w:rsidR="006613C1" w:rsidRPr="007448CC" w:rsidRDefault="006613C1" w:rsidP="006613C1">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FA8F768"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02827D8"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4F8D8C38" w14:textId="77777777" w:rsidR="006613C1" w:rsidRPr="007448CC" w:rsidRDefault="006613C1" w:rsidP="006613C1">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4918D7"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034A9114" w14:textId="77777777" w:rsidR="006613C1" w:rsidRPr="00E21C05" w:rsidRDefault="006613C1" w:rsidP="006613C1">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5EAC5CBE" w14:textId="77777777" w:rsidR="006613C1" w:rsidRDefault="006613C1" w:rsidP="006613C1">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156ED2E0" w14:textId="77777777" w:rsidR="006613C1" w:rsidRPr="007448CC" w:rsidRDefault="006613C1" w:rsidP="006613C1">
      <w:pPr>
        <w:pStyle w:val="Heading4"/>
        <w:rPr>
          <w:rFonts w:asciiTheme="minorHAnsi" w:hAnsiTheme="minorHAnsi" w:cstheme="minorHAnsi"/>
        </w:rPr>
      </w:pPr>
      <w:bookmarkStart w:id="0" w:name="_Hlk83374448"/>
      <w:r w:rsidRPr="007448CC">
        <w:rPr>
          <w:rFonts w:asciiTheme="minorHAnsi" w:hAnsiTheme="minorHAnsi" w:cstheme="minorHAnsi"/>
        </w:rPr>
        <w:t xml:space="preserve">1] Actor specificity – </w:t>
      </w:r>
    </w:p>
    <w:p w14:paraId="579C8A6E"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2B777A80" w14:textId="77777777" w:rsidR="006613C1" w:rsidRPr="007448CC" w:rsidRDefault="006613C1" w:rsidP="006613C1">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21A3407E" w14:textId="77777777" w:rsidR="006613C1" w:rsidRPr="00094519" w:rsidRDefault="006613C1" w:rsidP="006613C1">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0EEDD9E6" w14:textId="77777777" w:rsidR="006613C1" w:rsidRPr="00094519" w:rsidRDefault="006613C1" w:rsidP="006613C1">
      <w:pPr>
        <w:pStyle w:val="Heading4"/>
        <w:rPr>
          <w:rFonts w:asciiTheme="minorHAnsi" w:hAnsiTheme="minorHAnsi" w:cstheme="minorHAnsi"/>
        </w:rPr>
      </w:pPr>
      <w:r w:rsidRPr="007448CC">
        <w:rPr>
          <w:rFonts w:asciiTheme="minorHAnsi" w:hAnsiTheme="minorHAnsi" w:cstheme="minorHAnsi"/>
        </w:rPr>
        <w:t xml:space="preserve">2] No act-omission distinction – governments are culpable for omissions </w:t>
      </w:r>
      <w:proofErr w:type="spellStart"/>
      <w:r w:rsidRPr="007448CC">
        <w:rPr>
          <w:rFonts w:asciiTheme="minorHAnsi" w:hAnsiTheme="minorHAnsi" w:cstheme="minorHAnsi"/>
        </w:rPr>
        <w:t>cuz</w:t>
      </w:r>
      <w:proofErr w:type="spellEnd"/>
      <w:r w:rsidRPr="007448CC">
        <w:rPr>
          <w:rFonts w:asciiTheme="minorHAnsi" w:hAnsiTheme="minorHAnsi" w:cstheme="minorHAnsi"/>
        </w:rPr>
        <w:t xml:space="preserve"> their purpose is to protect the constituency – otherwise they would have no obligation to make murder illegal. Actor spec o/w – different agents have different ethical standings that affect their obligations and considerations.</w:t>
      </w:r>
    </w:p>
    <w:p w14:paraId="55CD01E7" w14:textId="77777777" w:rsidR="006613C1" w:rsidRPr="007448CC" w:rsidRDefault="006613C1" w:rsidP="006613C1">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34CEE159" w14:textId="77777777" w:rsidR="006613C1" w:rsidRPr="007448CC" w:rsidRDefault="006613C1" w:rsidP="006613C1">
      <w:pPr>
        <w:rPr>
          <w:rFonts w:asciiTheme="minorHAnsi" w:hAnsiTheme="minorHAnsi" w:cstheme="minorHAnsi"/>
        </w:rPr>
      </w:pPr>
      <w:proofErr w:type="spellStart"/>
      <w:r w:rsidRPr="007448CC">
        <w:rPr>
          <w:rStyle w:val="Style13ptBold"/>
          <w:rFonts w:asciiTheme="minorHAnsi" w:hAnsiTheme="minorHAnsi" w:cstheme="minorHAnsi"/>
        </w:rPr>
        <w:t>Pummer</w:t>
      </w:r>
      <w:proofErr w:type="spellEnd"/>
      <w:r w:rsidRPr="007448CC">
        <w:rPr>
          <w:rStyle w:val="Style13ptBold"/>
          <w:rFonts w:asciiTheme="minorHAnsi" w:hAnsiTheme="minorHAnsi" w:cstheme="minorHAnsi"/>
        </w:rPr>
        <w:t xml:space="preserve">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7FA7D26B" w14:textId="77777777" w:rsidR="006613C1" w:rsidRDefault="006613C1" w:rsidP="006613C1">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448CC">
        <w:rPr>
          <w:rStyle w:val="StyleUnderline"/>
          <w:rFonts w:asciiTheme="minorHAnsi" w:hAnsiTheme="minorHAnsi" w:cstheme="minorHAnsi"/>
        </w:rPr>
        <w:t>high quality</w:t>
      </w:r>
      <w:proofErr w:type="gramEnd"/>
      <w:r w:rsidRPr="007448CC">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w:t>
      </w:r>
      <w:proofErr w:type="gramStart"/>
      <w:r w:rsidRPr="007448CC">
        <w:rPr>
          <w:rFonts w:asciiTheme="minorHAnsi" w:hAnsiTheme="minorHAnsi" w:cstheme="minorHAnsi"/>
        </w:rPr>
        <w:t>consists</w:t>
      </w:r>
      <w:proofErr w:type="gramEnd"/>
      <w:r w:rsidRPr="007448CC">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48CC">
        <w:rPr>
          <w:rFonts w:asciiTheme="minorHAnsi" w:hAnsiTheme="minorHAnsi" w:cstheme="minorHAnsi"/>
        </w:rPr>
        <w:t>actually desires</w:t>
      </w:r>
      <w:proofErr w:type="gramEnd"/>
      <w:r w:rsidRPr="007448CC">
        <w:rPr>
          <w:rFonts w:asciiTheme="minorHAnsi" w:hAnsiTheme="minorHAnsi" w:cstheme="minorHAnsi"/>
        </w:rPr>
        <w:t xml:space="preserve">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 xml:space="preserve">We should also </w:t>
      </w:r>
      <w:proofErr w:type="gramStart"/>
      <w:r w:rsidRPr="007448CC">
        <w:rPr>
          <w:rStyle w:val="Emphasis"/>
          <w:rFonts w:asciiTheme="minorHAnsi" w:hAnsiTheme="minorHAnsi" w:cstheme="minorHAnsi"/>
          <w:highlight w:val="green"/>
        </w:rPr>
        <w:t>take into account</w:t>
      </w:r>
      <w:proofErr w:type="gramEnd"/>
      <w:r w:rsidRPr="007448CC">
        <w:rPr>
          <w:rStyle w:val="Emphasis"/>
          <w:rFonts w:asciiTheme="minorHAnsi" w:hAnsiTheme="minorHAnsi" w:cstheme="minorHAnsi"/>
          <w:highlight w:val="green"/>
        </w:rPr>
        <w:t xml:space="preserve">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 xml:space="preserve">they would have </w:t>
      </w:r>
      <w:proofErr w:type="gramStart"/>
      <w:r w:rsidRPr="007448CC">
        <w:rPr>
          <w:rStyle w:val="StyleUnderline"/>
          <w:rFonts w:asciiTheme="minorHAnsi" w:hAnsiTheme="minorHAnsi" w:cstheme="minorHAnsi"/>
        </w:rPr>
        <w:t>pretty strong</w:t>
      </w:r>
      <w:proofErr w:type="gramEnd"/>
      <w:r w:rsidRPr="007448CC">
        <w:rPr>
          <w:rStyle w:val="StyleUnderline"/>
          <w:rFonts w:asciiTheme="minorHAnsi" w:hAnsiTheme="minorHAnsi" w:cstheme="minorHAnsi"/>
        </w:rPr>
        <w:t xml:space="preserve">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w:t>
      </w:r>
      <w:proofErr w:type="gramStart"/>
      <w:r w:rsidRPr="007448CC">
        <w:rPr>
          <w:rFonts w:asciiTheme="minorHAnsi" w:hAnsiTheme="minorHAnsi" w:cstheme="minorHAnsi"/>
        </w:rPr>
        <w:t>for the reason that</w:t>
      </w:r>
      <w:proofErr w:type="gramEnd"/>
      <w:r w:rsidRPr="007448CC">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 xml:space="preserve">seem to be </w:t>
      </w:r>
      <w:proofErr w:type="gramStart"/>
      <w:r w:rsidRPr="007448CC">
        <w:rPr>
          <w:rStyle w:val="StyleUnderline"/>
          <w:rFonts w:asciiTheme="minorHAnsi" w:hAnsiTheme="minorHAnsi" w:cstheme="minorHAnsi"/>
        </w:rPr>
        <w:t>fairly implausible</w:t>
      </w:r>
      <w:proofErr w:type="gramEnd"/>
      <w:r w:rsidRPr="007448CC">
        <w:rPr>
          <w:rStyle w:val="StyleUnderline"/>
          <w:rFonts w:asciiTheme="minorHAnsi" w:hAnsiTheme="minorHAnsi" w:cstheme="minorHAnsi"/>
        </w:rPr>
        <w:t xml:space="preserv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448CC">
        <w:rPr>
          <w:rStyle w:val="StyleUnderline"/>
          <w:rFonts w:asciiTheme="minorHAnsi" w:hAnsiTheme="minorHAnsi" w:cstheme="minorHAnsi"/>
        </w:rPr>
        <w:t>descendants, if</w:t>
      </w:r>
      <w:proofErr w:type="gramEnd"/>
      <w:r w:rsidRPr="007448CC">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0"/>
    <w:p w14:paraId="644050D3" w14:textId="77777777" w:rsidR="006613C1" w:rsidRPr="00E21C05" w:rsidRDefault="006613C1" w:rsidP="006613C1"/>
    <w:p w14:paraId="12699588" w14:textId="77777777" w:rsidR="006613C1" w:rsidRPr="00794085" w:rsidRDefault="006613C1" w:rsidP="006613C1"/>
    <w:p w14:paraId="779A44F1" w14:textId="77777777" w:rsidR="006613C1" w:rsidRDefault="006613C1" w:rsidP="006613C1">
      <w:pPr>
        <w:pStyle w:val="Heading3"/>
      </w:pPr>
      <w:r>
        <w:t>DA</w:t>
      </w:r>
    </w:p>
    <w:p w14:paraId="7453B6C7" w14:textId="77777777" w:rsidR="006613C1" w:rsidRPr="00A86CCE" w:rsidRDefault="006613C1" w:rsidP="006613C1">
      <w:pPr>
        <w:pStyle w:val="ListParagraph"/>
        <w:numPr>
          <w:ilvl w:val="0"/>
          <w:numId w:val="12"/>
        </w:numPr>
      </w:pPr>
      <w:r>
        <w:t xml:space="preserve">General </w:t>
      </w:r>
      <w:proofErr w:type="gramStart"/>
      <w:r>
        <w:t>principle</w:t>
      </w:r>
      <w:proofErr w:type="gramEnd"/>
      <w:r>
        <w:t xml:space="preserve"> nonsense – we get </w:t>
      </w:r>
      <w:proofErr w:type="spellStart"/>
      <w:r>
        <w:t>disads</w:t>
      </w:r>
      <w:proofErr w:type="spellEnd"/>
      <w:r>
        <w:t xml:space="preserve"> ab the </w:t>
      </w:r>
      <w:proofErr w:type="spellStart"/>
      <w:r>
        <w:t>avdantgae</w:t>
      </w:r>
      <w:proofErr w:type="spellEnd"/>
    </w:p>
    <w:p w14:paraId="4A97D96B" w14:textId="77777777" w:rsidR="006613C1" w:rsidRPr="0092026C" w:rsidRDefault="006613C1" w:rsidP="006613C1">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3E7CB1B7" w14:textId="77777777" w:rsidR="006613C1" w:rsidRPr="0092026C" w:rsidRDefault="006613C1" w:rsidP="006613C1">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7"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50BA9D22" w14:textId="77777777" w:rsidR="006613C1" w:rsidRPr="0092026C" w:rsidRDefault="006613C1" w:rsidP="006613C1">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222B1185" w14:textId="77777777" w:rsidR="006613C1" w:rsidRPr="0092026C" w:rsidRDefault="006613C1" w:rsidP="006613C1">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694BF1EE" w14:textId="77777777" w:rsidR="006613C1" w:rsidRPr="0092026C" w:rsidRDefault="006613C1" w:rsidP="006613C1">
      <w:r w:rsidRPr="0092026C">
        <w:rPr>
          <w:rStyle w:val="Style13ptBold"/>
        </w:rPr>
        <w:t>Pratt and Levin 4-29</w:t>
      </w:r>
      <w:r w:rsidRPr="0092026C">
        <w:t xml:space="preserve"> Simon Frankel Pratt and Jamie Levin 4-29-2021 "Vaccines Will Shape the New Geopolitical Order" </w:t>
      </w:r>
      <w:hyperlink r:id="rId8"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218D36C4" w14:textId="77777777" w:rsidR="006613C1" w:rsidRPr="0092026C" w:rsidRDefault="006613C1" w:rsidP="006613C1">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417AC7FB" w14:textId="77777777" w:rsidR="006613C1" w:rsidRPr="0092026C" w:rsidRDefault="006613C1" w:rsidP="006613C1">
      <w:pPr>
        <w:pStyle w:val="Heading4"/>
        <w:rPr>
          <w:rFonts w:cs="Calibri"/>
        </w:rPr>
      </w:pPr>
      <w:r w:rsidRPr="0092026C">
        <w:rPr>
          <w:rFonts w:cs="Calibri"/>
        </w:rPr>
        <w:t xml:space="preserve">Chinese leadership solves existential threats. </w:t>
      </w:r>
    </w:p>
    <w:p w14:paraId="1E56CCAA" w14:textId="77777777" w:rsidR="006613C1" w:rsidRPr="0092026C" w:rsidRDefault="006613C1" w:rsidP="006613C1">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9" w:history="1">
        <w:r w:rsidRPr="0092026C">
          <w:rPr>
            <w:rStyle w:val="Hyperlink"/>
          </w:rPr>
          <w:t>http://www.caifc.org.cn/en/content.aspx?id=4491</w:t>
        </w:r>
      </w:hyperlink>
    </w:p>
    <w:p w14:paraId="02F65F7E" w14:textId="77777777" w:rsidR="006613C1" w:rsidRPr="0092026C" w:rsidRDefault="006613C1" w:rsidP="006613C1">
      <w:pPr>
        <w:rPr>
          <w:u w:val="singl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40BA0E0F" w14:textId="77777777" w:rsidR="006613C1" w:rsidRPr="0092026C" w:rsidRDefault="006613C1" w:rsidP="006613C1">
      <w:pPr>
        <w:pStyle w:val="Heading4"/>
        <w:rPr>
          <w:rFonts w:cs="Calibri"/>
        </w:rPr>
      </w:pPr>
      <w:r w:rsidRPr="0092026C">
        <w:rPr>
          <w:rFonts w:cs="Calibri"/>
        </w:rPr>
        <w:t>Solves case – China vaccinates the world.</w:t>
      </w:r>
    </w:p>
    <w:p w14:paraId="3CBA3283" w14:textId="77777777" w:rsidR="006613C1" w:rsidRPr="0092026C" w:rsidRDefault="006613C1" w:rsidP="006613C1">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10"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4E30ACFF" w14:textId="77777777" w:rsidR="006613C1" w:rsidRDefault="006613C1" w:rsidP="006613C1">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3C699192" w14:textId="77777777" w:rsidR="006613C1" w:rsidRDefault="006613C1" w:rsidP="006613C1">
      <w:pPr>
        <w:rPr>
          <w:szCs w:val="26"/>
        </w:rPr>
      </w:pPr>
    </w:p>
    <w:p w14:paraId="39026D33" w14:textId="77777777" w:rsidR="006613C1" w:rsidRDefault="006613C1" w:rsidP="006613C1">
      <w:pPr>
        <w:pStyle w:val="Heading2"/>
      </w:pPr>
      <w:r>
        <w:t>Case</w:t>
      </w:r>
    </w:p>
    <w:p w14:paraId="2D240B3B" w14:textId="77777777" w:rsidR="006613C1" w:rsidRDefault="006613C1" w:rsidP="006613C1">
      <w:pPr>
        <w:pStyle w:val="Heading3"/>
      </w:pPr>
      <w:r>
        <w:t>FW</w:t>
      </w:r>
    </w:p>
    <w:p w14:paraId="5ACF97C5" w14:textId="77777777" w:rsidR="006613C1" w:rsidRPr="001D5F85" w:rsidRDefault="006613C1" w:rsidP="006613C1">
      <w:r>
        <w:t>Paradigm issues</w:t>
      </w:r>
    </w:p>
    <w:p w14:paraId="68FE4964" w14:textId="77777777" w:rsidR="006613C1" w:rsidRDefault="006613C1" w:rsidP="006613C1">
      <w:pPr>
        <w:pStyle w:val="Heading4"/>
      </w:pPr>
      <w:proofErr w:type="spellStart"/>
      <w:r>
        <w:t>Gyekye</w:t>
      </w:r>
      <w:proofErr w:type="spellEnd"/>
      <w:r>
        <w:t xml:space="preserve"> 1:</w:t>
      </w:r>
    </w:p>
    <w:p w14:paraId="7E525F96" w14:textId="77777777" w:rsidR="006613C1" w:rsidRDefault="006613C1" w:rsidP="006613C1">
      <w:pPr>
        <w:pStyle w:val="Heading4"/>
      </w:pPr>
      <w:r>
        <w:t>1] Duty based ethics are good – only they account for specific situations and can prescribe actions – generic character traits don’t or can be misapplied to specific instances</w:t>
      </w:r>
    </w:p>
    <w:p w14:paraId="3929EAAA" w14:textId="77777777" w:rsidR="006613C1" w:rsidRDefault="006613C1" w:rsidP="006613C1">
      <w:pPr>
        <w:pStyle w:val="Heading4"/>
      </w:pPr>
      <w:r>
        <w:t xml:space="preserve">2] No </w:t>
      </w:r>
      <w:proofErr w:type="spellStart"/>
      <w:r>
        <w:t>brightline</w:t>
      </w:r>
      <w:proofErr w:type="spellEnd"/>
      <w:r>
        <w:t xml:space="preserve"> for how traits like virtue in being translates into action</w:t>
      </w:r>
    </w:p>
    <w:p w14:paraId="181C4843" w14:textId="77777777" w:rsidR="006613C1" w:rsidRDefault="006613C1" w:rsidP="006613C1">
      <w:pPr>
        <w:pStyle w:val="Heading4"/>
      </w:pPr>
      <w:r>
        <w:t xml:space="preserve">3] Collapses – using </w:t>
      </w:r>
      <w:proofErr w:type="gramStart"/>
      <w:r>
        <w:t>character based</w:t>
      </w:r>
      <w:proofErr w:type="gramEnd"/>
      <w:r>
        <w:t xml:space="preserve"> ethics to prescribe action requires placing those traits onto actions which makes the </w:t>
      </w:r>
      <w:proofErr w:type="spellStart"/>
      <w:r>
        <w:t>fw</w:t>
      </w:r>
      <w:proofErr w:type="spellEnd"/>
      <w:r>
        <w:t xml:space="preserve"> duty based </w:t>
      </w:r>
      <w:proofErr w:type="spellStart"/>
      <w:r>
        <w:t>bc</w:t>
      </w:r>
      <w:proofErr w:type="spellEnd"/>
      <w:r>
        <w:t xml:space="preserve"> it evaluates the desirability of actions</w:t>
      </w:r>
    </w:p>
    <w:p w14:paraId="100CF747" w14:textId="77777777" w:rsidR="006613C1" w:rsidRDefault="006613C1" w:rsidP="006613C1">
      <w:pPr>
        <w:pStyle w:val="Heading4"/>
      </w:pPr>
      <w:r>
        <w:t>4] No regress – naturalism solves by providing an end line falsifiable value grounded in the material world</w:t>
      </w:r>
    </w:p>
    <w:p w14:paraId="5C771677" w14:textId="77777777" w:rsidR="006613C1" w:rsidRDefault="006613C1" w:rsidP="006613C1">
      <w:pPr>
        <w:pStyle w:val="Heading4"/>
      </w:pPr>
      <w:r>
        <w:t>5] Whether agents follow rules are irrelevant to whether a framework is normatively good</w:t>
      </w:r>
    </w:p>
    <w:p w14:paraId="5FA5AB7F" w14:textId="77777777" w:rsidR="006613C1" w:rsidRPr="00951E39" w:rsidRDefault="006613C1" w:rsidP="006613C1"/>
    <w:p w14:paraId="71B0FFED" w14:textId="77777777" w:rsidR="006613C1" w:rsidRDefault="006613C1" w:rsidP="006613C1">
      <w:pPr>
        <w:pStyle w:val="Heading4"/>
      </w:pPr>
      <w:r>
        <w:t xml:space="preserve">McGinnis/Reader antirealism </w:t>
      </w:r>
      <w:proofErr w:type="spellStart"/>
      <w:r>
        <w:t>arg</w:t>
      </w:r>
      <w:proofErr w:type="spellEnd"/>
      <w:r>
        <w:t xml:space="preserve"> 1:</w:t>
      </w:r>
    </w:p>
    <w:p w14:paraId="2E570A4E" w14:textId="77777777" w:rsidR="006613C1" w:rsidRDefault="006613C1" w:rsidP="006613C1">
      <w:pPr>
        <w:pStyle w:val="Heading4"/>
      </w:pPr>
      <w:r>
        <w:t>1] Repugnant – would say past and present norms like slavery/patriarchy/</w:t>
      </w:r>
      <w:proofErr w:type="spellStart"/>
      <w:r>
        <w:t>etc</w:t>
      </w:r>
      <w:proofErr w:type="spellEnd"/>
      <w:r>
        <w:t xml:space="preserve"> r fine </w:t>
      </w:r>
      <w:proofErr w:type="spellStart"/>
      <w:r>
        <w:t>bc</w:t>
      </w:r>
      <w:proofErr w:type="spellEnd"/>
      <w:r>
        <w:t xml:space="preserve"> they’ll be revised – safety ow</w:t>
      </w:r>
    </w:p>
    <w:p w14:paraId="5C3318B1" w14:textId="77777777" w:rsidR="006613C1" w:rsidRDefault="006613C1" w:rsidP="006613C1">
      <w:pPr>
        <w:pStyle w:val="Heading4"/>
      </w:pPr>
      <w:r>
        <w:t xml:space="preserve">2] Contingent ethics fail – no way to </w:t>
      </w:r>
      <w:proofErr w:type="spellStart"/>
      <w:r>
        <w:t>differentie</w:t>
      </w:r>
      <w:proofErr w:type="spellEnd"/>
      <w:r>
        <w:t xml:space="preserve"> between competing conceptions of morality from different origins</w:t>
      </w:r>
    </w:p>
    <w:p w14:paraId="2F472DA5" w14:textId="77777777" w:rsidR="006613C1" w:rsidRDefault="006613C1" w:rsidP="006613C1">
      <w:pPr>
        <w:pStyle w:val="Heading4"/>
      </w:pPr>
      <w:r>
        <w:t>3] No way to determine when revisionism is sufficient to alter ethics</w:t>
      </w:r>
    </w:p>
    <w:p w14:paraId="58AEE9A2" w14:textId="77777777" w:rsidR="006613C1" w:rsidRDefault="006613C1" w:rsidP="006613C1"/>
    <w:p w14:paraId="4945CBC2" w14:textId="77777777" w:rsidR="006613C1" w:rsidRDefault="006613C1" w:rsidP="006613C1">
      <w:pPr>
        <w:pStyle w:val="Heading4"/>
      </w:pPr>
      <w:r>
        <w:t>Calc indicts are silly</w:t>
      </w:r>
    </w:p>
    <w:p w14:paraId="15A6BE80" w14:textId="77777777" w:rsidR="006613C1" w:rsidRDefault="006613C1" w:rsidP="006613C1">
      <w:pPr>
        <w:pStyle w:val="Heading4"/>
      </w:pPr>
      <w:r>
        <w:t xml:space="preserve">1] Induction succeeds – </w:t>
      </w:r>
      <w:proofErr w:type="spellStart"/>
      <w:r>
        <w:t>occams</w:t>
      </w:r>
      <w:proofErr w:type="spellEnd"/>
      <w:r>
        <w:t xml:space="preserve"> razer</w:t>
      </w:r>
    </w:p>
    <w:p w14:paraId="38E6F2FE" w14:textId="77777777" w:rsidR="006613C1" w:rsidRDefault="006613C1" w:rsidP="006613C1">
      <w:pPr>
        <w:pStyle w:val="Heading4"/>
      </w:pPr>
      <w:r>
        <w:t xml:space="preserve">2] </w:t>
      </w:r>
      <w:proofErr w:type="gramStart"/>
      <w:r>
        <w:t>Governments</w:t>
      </w:r>
      <w:proofErr w:type="gramEnd"/>
      <w:r>
        <w:t xml:space="preserve"> aggregate</w:t>
      </w:r>
    </w:p>
    <w:p w14:paraId="0F04C07C" w14:textId="77777777" w:rsidR="006613C1" w:rsidRDefault="006613C1" w:rsidP="006613C1">
      <w:pPr>
        <w:pStyle w:val="Heading4"/>
      </w:pPr>
      <w:r>
        <w:t>3] Reasonable predictions solve butterfly</w:t>
      </w:r>
    </w:p>
    <w:p w14:paraId="44591017" w14:textId="77777777" w:rsidR="006613C1" w:rsidRDefault="006613C1" w:rsidP="006613C1">
      <w:pPr>
        <w:pStyle w:val="Heading4"/>
      </w:pPr>
      <w:r>
        <w:t xml:space="preserve">4] No infinite </w:t>
      </w:r>
      <w:proofErr w:type="spellStart"/>
      <w:r>
        <w:t>unverse</w:t>
      </w:r>
      <w:proofErr w:type="spellEnd"/>
      <w:r>
        <w:t xml:space="preserve"> – we should act in one we’re in and </w:t>
      </w:r>
      <w:proofErr w:type="spellStart"/>
      <w:r>
        <w:t>reaosmable</w:t>
      </w:r>
      <w:proofErr w:type="spellEnd"/>
    </w:p>
    <w:p w14:paraId="27CB214B" w14:textId="77777777" w:rsidR="006613C1" w:rsidRPr="00A86CCE" w:rsidRDefault="006613C1" w:rsidP="006613C1">
      <w:pPr>
        <w:pStyle w:val="Heading4"/>
      </w:pPr>
      <w:r>
        <w:t xml:space="preserve">5] Blum solves </w:t>
      </w:r>
      <w:proofErr w:type="spellStart"/>
      <w:r>
        <w:t>dif</w:t>
      </w:r>
      <w:proofErr w:type="spellEnd"/>
      <w:r>
        <w:t xml:space="preserve"> conceptions</w:t>
      </w:r>
    </w:p>
    <w:p w14:paraId="36C8F30B" w14:textId="77777777" w:rsidR="006613C1" w:rsidRDefault="006613C1" w:rsidP="006613C1"/>
    <w:p w14:paraId="5620BAB2" w14:textId="77777777" w:rsidR="006613C1" w:rsidRDefault="006613C1" w:rsidP="006613C1">
      <w:pPr>
        <w:pStyle w:val="Heading4"/>
      </w:pPr>
      <w:r>
        <w:t>Macintyre 1:</w:t>
      </w:r>
    </w:p>
    <w:p w14:paraId="40A7265D" w14:textId="77777777" w:rsidR="006613C1" w:rsidRDefault="006613C1" w:rsidP="006613C1">
      <w:pPr>
        <w:pStyle w:val="Heading4"/>
      </w:pPr>
      <w:r>
        <w:t xml:space="preserve">1] Same </w:t>
      </w:r>
      <w:proofErr w:type="spellStart"/>
      <w:r>
        <w:t>arg</w:t>
      </w:r>
      <w:proofErr w:type="spellEnd"/>
      <w:r>
        <w:t xml:space="preserve"> as Reader</w:t>
      </w:r>
    </w:p>
    <w:p w14:paraId="6777A69C" w14:textId="77777777" w:rsidR="006613C1" w:rsidRDefault="006613C1" w:rsidP="006613C1">
      <w:pPr>
        <w:pStyle w:val="Heading4"/>
      </w:pPr>
      <w:r>
        <w:t>2] Winning problem of disagreement proves intuition unreliable</w:t>
      </w:r>
    </w:p>
    <w:p w14:paraId="743F8CEE" w14:textId="77777777" w:rsidR="006613C1" w:rsidRDefault="006613C1" w:rsidP="006613C1"/>
    <w:p w14:paraId="450E73A2" w14:textId="77777777" w:rsidR="006613C1" w:rsidRDefault="006613C1" w:rsidP="006613C1">
      <w:pPr>
        <w:pStyle w:val="Heading4"/>
      </w:pPr>
      <w:r>
        <w:t>No performativity</w:t>
      </w:r>
    </w:p>
    <w:p w14:paraId="5676DA5A" w14:textId="77777777" w:rsidR="006613C1" w:rsidRDefault="006613C1" w:rsidP="006613C1">
      <w:pPr>
        <w:pStyle w:val="Heading4"/>
      </w:pPr>
      <w:r>
        <w:t>1] irrelevant to ethics</w:t>
      </w:r>
    </w:p>
    <w:p w14:paraId="28A399FF" w14:textId="77777777" w:rsidR="006613C1" w:rsidRDefault="006613C1" w:rsidP="006613C1">
      <w:pPr>
        <w:pStyle w:val="Heading4"/>
      </w:pPr>
      <w:r>
        <w:t>2] util turns</w:t>
      </w:r>
    </w:p>
    <w:p w14:paraId="2757834F" w14:textId="77777777" w:rsidR="006613C1" w:rsidRDefault="006613C1" w:rsidP="006613C1">
      <w:pPr>
        <w:pStyle w:val="Heading4"/>
      </w:pPr>
      <w:r>
        <w:t>3] honesty instrumentally good under util</w:t>
      </w:r>
    </w:p>
    <w:p w14:paraId="635545F7" w14:textId="77777777" w:rsidR="006613C1" w:rsidRDefault="006613C1" w:rsidP="006613C1"/>
    <w:p w14:paraId="5969ED85" w14:textId="77777777" w:rsidR="006613C1" w:rsidRDefault="006613C1" w:rsidP="006613C1">
      <w:pPr>
        <w:pStyle w:val="Heading4"/>
      </w:pPr>
      <w:r>
        <w:t>No collapse</w:t>
      </w:r>
    </w:p>
    <w:p w14:paraId="4FC9EA85" w14:textId="77777777" w:rsidR="006613C1" w:rsidRDefault="006613C1" w:rsidP="006613C1">
      <w:pPr>
        <w:pStyle w:val="Heading4"/>
      </w:pPr>
      <w:r>
        <w:t xml:space="preserve">1] Following a moral theory proves that theory is good as a duty based </w:t>
      </w:r>
      <w:proofErr w:type="spellStart"/>
      <w:r>
        <w:t>fw</w:t>
      </w:r>
      <w:proofErr w:type="spellEnd"/>
      <w:r>
        <w:t xml:space="preserve"> – nothing to do with becoming a better person – util focused on consequences not </w:t>
      </w:r>
      <w:proofErr w:type="gramStart"/>
      <w:r>
        <w:t>actors</w:t>
      </w:r>
      <w:proofErr w:type="gramEnd"/>
      <w:r>
        <w:t xml:space="preserve"> ethicality</w:t>
      </w:r>
    </w:p>
    <w:p w14:paraId="1036DD0A" w14:textId="77777777" w:rsidR="006613C1" w:rsidRDefault="006613C1" w:rsidP="006613C1">
      <w:pPr>
        <w:pStyle w:val="Heading4"/>
      </w:pPr>
      <w:r>
        <w:t>2] No warrant for the b point</w:t>
      </w:r>
    </w:p>
    <w:p w14:paraId="23CA919D" w14:textId="77777777" w:rsidR="006613C1" w:rsidRDefault="006613C1" w:rsidP="006613C1"/>
    <w:p w14:paraId="2D410ABB" w14:textId="77777777" w:rsidR="006613C1" w:rsidRDefault="006613C1" w:rsidP="006613C1">
      <w:pPr>
        <w:pStyle w:val="Heading4"/>
      </w:pPr>
      <w:r>
        <w:t xml:space="preserve">No </w:t>
      </w:r>
      <w:proofErr w:type="spellStart"/>
      <w:r>
        <w:t>prereq</w:t>
      </w:r>
      <w:proofErr w:type="spellEnd"/>
      <w:r>
        <w:t xml:space="preserve"> –</w:t>
      </w:r>
    </w:p>
    <w:p w14:paraId="3345617B" w14:textId="77777777" w:rsidR="006613C1" w:rsidRDefault="006613C1" w:rsidP="006613C1">
      <w:pPr>
        <w:pStyle w:val="Heading4"/>
      </w:pPr>
      <w:r>
        <w:t>1] Fallacy of origin – necessary to find ethics, doesn’t mean it’s the right ethic</w:t>
      </w:r>
    </w:p>
    <w:p w14:paraId="07B97258" w14:textId="77777777" w:rsidR="006613C1" w:rsidRDefault="006613C1" w:rsidP="006613C1">
      <w:pPr>
        <w:pStyle w:val="Heading4"/>
      </w:pPr>
      <w:r>
        <w:t>2] Evolution provides competing explanation for origin of ethics</w:t>
      </w:r>
    </w:p>
    <w:p w14:paraId="70645875" w14:textId="77777777" w:rsidR="006613C1" w:rsidRDefault="006613C1" w:rsidP="006613C1"/>
    <w:p w14:paraId="54A26D13" w14:textId="77777777" w:rsidR="006613C1" w:rsidRDefault="006613C1" w:rsidP="006613C1">
      <w:pPr>
        <w:pStyle w:val="Heading4"/>
      </w:pPr>
      <w:r>
        <w:t>Powell</w:t>
      </w:r>
    </w:p>
    <w:p w14:paraId="763F5362" w14:textId="77777777" w:rsidR="006613C1" w:rsidRDefault="006613C1" w:rsidP="006613C1">
      <w:pPr>
        <w:pStyle w:val="Heading4"/>
      </w:pPr>
      <w:r>
        <w:t xml:space="preserve">1] Yes state distinct </w:t>
      </w:r>
      <w:proofErr w:type="spellStart"/>
      <w:r>
        <w:t>bc</w:t>
      </w:r>
      <w:proofErr w:type="spellEnd"/>
      <w:r>
        <w:t xml:space="preserve"> of </w:t>
      </w:r>
      <w:proofErr w:type="spellStart"/>
      <w:r>
        <w:t>consitutietns</w:t>
      </w:r>
      <w:proofErr w:type="spellEnd"/>
      <w:r>
        <w:t xml:space="preserve"> – more than collection of people</w:t>
      </w:r>
    </w:p>
    <w:p w14:paraId="11427BE8" w14:textId="148A256C" w:rsidR="006613C1" w:rsidRDefault="006613C1" w:rsidP="006613C1">
      <w:pPr>
        <w:pStyle w:val="Heading4"/>
      </w:pPr>
      <w:r>
        <w:t>2] Card makes assertions – only reason these traits good in politicians is consequentialism</w:t>
      </w:r>
    </w:p>
    <w:p w14:paraId="12CA5AD5" w14:textId="77777777" w:rsidR="006613C1" w:rsidRPr="006613C1" w:rsidRDefault="006613C1" w:rsidP="006613C1"/>
    <w:p w14:paraId="3E981B12" w14:textId="77777777" w:rsidR="006613C1" w:rsidRDefault="006613C1" w:rsidP="006613C1">
      <w:pPr>
        <w:pStyle w:val="Heading4"/>
      </w:pPr>
      <w:proofErr w:type="spellStart"/>
      <w:r>
        <w:t>Mortari</w:t>
      </w:r>
      <w:proofErr w:type="spellEnd"/>
    </w:p>
    <w:p w14:paraId="6C534652" w14:textId="77777777" w:rsidR="006613C1" w:rsidRDefault="006613C1" w:rsidP="006613C1">
      <w:pPr>
        <w:pStyle w:val="Heading4"/>
      </w:pPr>
      <w:r>
        <w:t xml:space="preserve">1] TJFs bad – not what </w:t>
      </w:r>
      <w:proofErr w:type="spellStart"/>
      <w:r>
        <w:t>fw</w:t>
      </w:r>
      <w:proofErr w:type="spellEnd"/>
      <w:r>
        <w:t xml:space="preserve"> is good</w:t>
      </w:r>
    </w:p>
    <w:p w14:paraId="51BDAE40" w14:textId="77777777" w:rsidR="006613C1" w:rsidRDefault="006613C1" w:rsidP="006613C1">
      <w:pPr>
        <w:pStyle w:val="Heading4"/>
      </w:pPr>
      <w:r>
        <w:t xml:space="preserve">2] Wrong </w:t>
      </w:r>
      <w:proofErr w:type="spellStart"/>
      <w:r>
        <w:t>fw</w:t>
      </w:r>
      <w:proofErr w:type="spellEnd"/>
      <w:r>
        <w:t xml:space="preserve"> means least portable</w:t>
      </w:r>
    </w:p>
    <w:p w14:paraId="74D2ADD4" w14:textId="77777777" w:rsidR="006613C1" w:rsidRDefault="006613C1" w:rsidP="006613C1">
      <w:pPr>
        <w:pStyle w:val="Heading4"/>
      </w:pPr>
      <w:r>
        <w:t xml:space="preserve">3] Prioritizing virtues that reduces </w:t>
      </w:r>
      <w:proofErr w:type="gramStart"/>
      <w:r>
        <w:t>pleasure  solves</w:t>
      </w:r>
      <w:proofErr w:type="gramEnd"/>
    </w:p>
    <w:p w14:paraId="5163A363" w14:textId="77777777" w:rsidR="006613C1" w:rsidRDefault="006613C1" w:rsidP="006613C1"/>
    <w:p w14:paraId="767FF317" w14:textId="77777777" w:rsidR="006613C1" w:rsidRDefault="006613C1" w:rsidP="006613C1">
      <w:pPr>
        <w:pStyle w:val="Heading4"/>
      </w:pPr>
      <w:r>
        <w:t>Solipsism – pascals wager solves – probably exist</w:t>
      </w:r>
    </w:p>
    <w:p w14:paraId="259DA94D" w14:textId="77777777" w:rsidR="006613C1" w:rsidRDefault="006613C1" w:rsidP="006613C1"/>
    <w:p w14:paraId="2C74B0D6" w14:textId="77777777" w:rsidR="006613C1" w:rsidRDefault="006613C1" w:rsidP="006613C1">
      <w:pPr>
        <w:pStyle w:val="Heading4"/>
      </w:pPr>
      <w:r>
        <w:t xml:space="preserve">Desai – no psychological </w:t>
      </w:r>
      <w:proofErr w:type="spellStart"/>
      <w:r>
        <w:t>ev</w:t>
      </w:r>
      <w:proofErr w:type="spellEnd"/>
      <w:r>
        <w:t xml:space="preserve"> this is </w:t>
      </w:r>
      <w:proofErr w:type="spellStart"/>
      <w:r>
        <w:t>ttue</w:t>
      </w:r>
      <w:proofErr w:type="spellEnd"/>
      <w:r>
        <w:t xml:space="preserve"> – and it would say </w:t>
      </w:r>
      <w:proofErr w:type="spellStart"/>
      <w:r>
        <w:t>disad</w:t>
      </w:r>
      <w:proofErr w:type="spellEnd"/>
      <w:r>
        <w:t xml:space="preserve"> bad</w:t>
      </w:r>
    </w:p>
    <w:p w14:paraId="13B0CE9F" w14:textId="77777777" w:rsidR="006613C1" w:rsidRDefault="006613C1" w:rsidP="006613C1"/>
    <w:p w14:paraId="00F36B2E" w14:textId="77777777" w:rsidR="006613C1" w:rsidRDefault="006613C1" w:rsidP="006613C1">
      <w:pPr>
        <w:pStyle w:val="Heading4"/>
      </w:pPr>
      <w:r>
        <w:t xml:space="preserve">Non ideal theory good – k2 resolving violent </w:t>
      </w:r>
      <w:proofErr w:type="spellStart"/>
      <w:r>
        <w:t>sqo</w:t>
      </w:r>
      <w:proofErr w:type="spellEnd"/>
    </w:p>
    <w:p w14:paraId="156366C8" w14:textId="77777777" w:rsidR="006613C1" w:rsidRDefault="006613C1" w:rsidP="006613C1">
      <w:pPr>
        <w:pStyle w:val="Heading4"/>
        <w:numPr>
          <w:ilvl w:val="0"/>
          <w:numId w:val="11"/>
        </w:numPr>
        <w:tabs>
          <w:tab w:val="num" w:pos="360"/>
        </w:tabs>
        <w:ind w:left="0" w:firstLine="0"/>
      </w:pPr>
      <w:r>
        <w:t>Ideal is oppression bad/pain pleasure</w:t>
      </w:r>
    </w:p>
    <w:p w14:paraId="216ABA6F" w14:textId="77777777" w:rsidR="006613C1" w:rsidRDefault="006613C1" w:rsidP="006613C1">
      <w:pPr>
        <w:pStyle w:val="Heading4"/>
        <w:numPr>
          <w:ilvl w:val="0"/>
          <w:numId w:val="11"/>
        </w:numPr>
        <w:tabs>
          <w:tab w:val="num" w:pos="360"/>
        </w:tabs>
        <w:ind w:left="0" w:firstLine="0"/>
      </w:pPr>
      <w:r>
        <w:t>Pleasure and pain objective metrics</w:t>
      </w:r>
    </w:p>
    <w:p w14:paraId="167F0703" w14:textId="68CB6329" w:rsidR="006613C1" w:rsidRPr="00A86CCE" w:rsidRDefault="006613C1" w:rsidP="006613C1">
      <w:pPr>
        <w:pStyle w:val="Heading4"/>
        <w:numPr>
          <w:ilvl w:val="0"/>
          <w:numId w:val="11"/>
        </w:numPr>
        <w:tabs>
          <w:tab w:val="num" w:pos="360"/>
        </w:tabs>
        <w:ind w:left="0" w:firstLine="0"/>
      </w:pPr>
      <w:proofErr w:type="gramStart"/>
      <w:r>
        <w:t>Cant</w:t>
      </w:r>
      <w:proofErr w:type="gramEnd"/>
      <w:r>
        <w:t xml:space="preserve"> implement </w:t>
      </w:r>
      <w:r>
        <w:t xml:space="preserve">the way </w:t>
      </w:r>
      <w:r>
        <w:t>it solves oppression</w:t>
      </w:r>
    </w:p>
    <w:p w14:paraId="16F6752B" w14:textId="39951DC8" w:rsidR="00A95652" w:rsidRPr="006613C1" w:rsidRDefault="00A95652" w:rsidP="00B55AD5">
      <w:pPr>
        <w:rPr>
          <w:sz w:val="26"/>
          <w:szCs w:val="26"/>
          <w:u w:val="single"/>
        </w:rPr>
      </w:pPr>
      <w:bookmarkStart w:id="1" w:name="_ad45cn13btzv" w:colFirst="0" w:colLast="0"/>
      <w:bookmarkStart w:id="2" w:name="_qngk4o7ehddi" w:colFirst="0" w:colLast="0"/>
      <w:bookmarkStart w:id="3" w:name="_x5onp2qeovrc" w:colFirst="0" w:colLast="0"/>
      <w:bookmarkEnd w:id="1"/>
      <w:bookmarkEnd w:id="2"/>
      <w:bookmarkEnd w:id="3"/>
    </w:p>
    <w:sectPr w:rsidR="00A95652" w:rsidRPr="00661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856E6C"/>
    <w:multiLevelType w:val="hybridMultilevel"/>
    <w:tmpl w:val="E2627362"/>
    <w:lvl w:ilvl="0" w:tplc="31669A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51836"/>
    <w:multiLevelType w:val="hybridMultilevel"/>
    <w:tmpl w:val="D7CEA8B6"/>
    <w:lvl w:ilvl="0" w:tplc="49DE551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13C1"/>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13C1"/>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E1CF2"/>
  <w15:chartTrackingRefBased/>
  <w15:docId w15:val="{9F9CD2BD-F0C2-492C-B00C-497DA4DE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13C1"/>
    <w:rPr>
      <w:rFonts w:ascii="Calibri" w:hAnsi="Calibri" w:cs="Calibri"/>
    </w:rPr>
  </w:style>
  <w:style w:type="paragraph" w:styleId="Heading1">
    <w:name w:val="heading 1"/>
    <w:aliases w:val="Pocket"/>
    <w:basedOn w:val="Normal"/>
    <w:next w:val="Normal"/>
    <w:link w:val="Heading1Char"/>
    <w:qFormat/>
    <w:rsid w:val="006613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13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6613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6613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1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3C1"/>
  </w:style>
  <w:style w:type="character" w:customStyle="1" w:styleId="Heading1Char">
    <w:name w:val="Heading 1 Char"/>
    <w:aliases w:val="Pocket Char"/>
    <w:basedOn w:val="DefaultParagraphFont"/>
    <w:link w:val="Heading1"/>
    <w:rsid w:val="006613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13C1"/>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6613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6613C1"/>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613C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6613C1"/>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6613C1"/>
    <w:rPr>
      <w:b/>
      <w:sz w:val="26"/>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6613C1"/>
    <w:rPr>
      <w:color w:val="auto"/>
      <w:u w:val="none"/>
    </w:rPr>
  </w:style>
  <w:style w:type="character" w:styleId="FollowedHyperlink">
    <w:name w:val="FollowedHyperlink"/>
    <w:basedOn w:val="DefaultParagraphFont"/>
    <w:uiPriority w:val="99"/>
    <w:semiHidden/>
    <w:unhideWhenUsed/>
    <w:rsid w:val="006613C1"/>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6613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613C1"/>
    <w:pPr>
      <w:ind w:left="720"/>
      <w:jc w:val="both"/>
    </w:pPr>
    <w:rPr>
      <w:b/>
      <w:iCs/>
      <w:sz w:val="26"/>
      <w:u w:val="single"/>
    </w:rPr>
  </w:style>
  <w:style w:type="paragraph" w:styleId="ListParagraph">
    <w:name w:val="List Paragraph"/>
    <w:basedOn w:val="Normal"/>
    <w:uiPriority w:val="99"/>
    <w:unhideWhenUsed/>
    <w:qFormat/>
    <w:rsid w:val="00661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OgDcA" TargetMode="External"/><Relationship Id="rId3" Type="http://schemas.openxmlformats.org/officeDocument/2006/relationships/styles" Target="styles.xml"/><Relationship Id="rId7" Type="http://schemas.openxmlformats.org/officeDocument/2006/relationships/hyperlink" Target="https://www.eastasiaforum.org/2021/04/29/why-chinas-vaccine-diplomacy-is-winnin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ature.com/articles/d41586-021-01545-3" TargetMode="External"/><Relationship Id="rId4" Type="http://schemas.openxmlformats.org/officeDocument/2006/relationships/settings" Target="settings.xml"/><Relationship Id="rId9"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10207</Words>
  <Characters>58184</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2021-09-25T06:17:00Z</dcterms:created>
  <dcterms:modified xsi:type="dcterms:W3CDTF">2021-09-25T06:19:00Z</dcterms:modified>
</cp:coreProperties>
</file>