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C368C" w14:textId="53D791C5" w:rsidR="00A95652" w:rsidRDefault="00621AF3" w:rsidP="00621AF3">
      <w:pPr>
        <w:pStyle w:val="Heading1"/>
      </w:pPr>
      <w:r>
        <w:t>TOC R5 Neg vs Strake JS</w:t>
      </w:r>
    </w:p>
    <w:p w14:paraId="10002669" w14:textId="326034A6" w:rsidR="00621AF3" w:rsidRDefault="00621AF3" w:rsidP="00621AF3">
      <w:pPr>
        <w:pStyle w:val="Heading1"/>
      </w:pPr>
      <w:r>
        <w:t>1NC</w:t>
      </w:r>
    </w:p>
    <w:p w14:paraId="2FB31211" w14:textId="49EED422" w:rsidR="00621AF3" w:rsidRDefault="00621AF3" w:rsidP="00621AF3">
      <w:pPr>
        <w:pStyle w:val="Heading3"/>
      </w:pPr>
      <w:r>
        <w:t>1</w:t>
      </w:r>
    </w:p>
    <w:p w14:paraId="03C8DB0A" w14:textId="77777777" w:rsidR="00621AF3" w:rsidRDefault="00621AF3" w:rsidP="00621AF3">
      <w:pPr>
        <w:pStyle w:val="Heading4"/>
      </w:pPr>
      <w:r>
        <w:t xml:space="preserve">1] </w:t>
      </w:r>
      <w:proofErr w:type="spellStart"/>
      <w:r w:rsidRPr="004D4928">
        <w:rPr>
          <w:u w:val="single"/>
        </w:rPr>
        <w:t>Interp</w:t>
      </w:r>
      <w:proofErr w:type="spellEnd"/>
      <w:r>
        <w:t xml:space="preserve"> – the Affirmative may not condition the act of Appropriation in the Plan on a </w:t>
      </w:r>
      <w:r>
        <w:rPr>
          <w:u w:val="single"/>
        </w:rPr>
        <w:t>potential effect</w:t>
      </w:r>
      <w:r>
        <w:t xml:space="preserve"> of such Appropriation.</w:t>
      </w:r>
    </w:p>
    <w:p w14:paraId="4B87BF56" w14:textId="77777777" w:rsidR="00621AF3" w:rsidRDefault="00621AF3" w:rsidP="00621AF3">
      <w:pPr>
        <w:pStyle w:val="Heading4"/>
      </w:pPr>
      <w:r>
        <w:t xml:space="preserve">2] </w:t>
      </w:r>
      <w:r w:rsidRPr="004D4928">
        <w:rPr>
          <w:u w:val="single"/>
        </w:rPr>
        <w:t>Violation</w:t>
      </w:r>
      <w:r>
        <w:t xml:space="preserve"> – the Aff conditions removing Appropriation on the effect of “producing debris”.</w:t>
      </w:r>
    </w:p>
    <w:p w14:paraId="31C422A1" w14:textId="77777777" w:rsidR="00621AF3" w:rsidRDefault="00621AF3" w:rsidP="00621AF3">
      <w:pPr>
        <w:pStyle w:val="Heading4"/>
      </w:pPr>
      <w:r>
        <w:t>3] Standards:</w:t>
      </w:r>
    </w:p>
    <w:p w14:paraId="4C7152E7" w14:textId="77777777" w:rsidR="00621AF3" w:rsidRDefault="00621AF3" w:rsidP="00621AF3">
      <w:pPr>
        <w:pStyle w:val="Heading4"/>
      </w:pPr>
      <w:r>
        <w:t xml:space="preserve">a] </w:t>
      </w:r>
      <w:r>
        <w:rPr>
          <w:u w:val="single"/>
        </w:rPr>
        <w:t>Negative Ground</w:t>
      </w:r>
      <w:r>
        <w:t xml:space="preserve"> – </w:t>
      </w:r>
      <w:proofErr w:type="spellStart"/>
      <w:r>
        <w:t>Aff’s</w:t>
      </w:r>
      <w:proofErr w:type="spellEnd"/>
      <w:r>
        <w:t xml:space="preserve"> that condition on potential Effects </w:t>
      </w:r>
      <w:r>
        <w:rPr>
          <w:u w:val="single"/>
        </w:rPr>
        <w:t>artificially fiat</w:t>
      </w:r>
      <w:r>
        <w:t xml:space="preserve"> Internal Links – makes it impossible for us to mitigate the 1AC Advantages since they’re functionally fiat-</w:t>
      </w:r>
      <w:proofErr w:type="spellStart"/>
      <w:r>
        <w:t>ing</w:t>
      </w:r>
      <w:proofErr w:type="spellEnd"/>
      <w:r>
        <w:t xml:space="preserve"> U/Q and ANY press we’ll make will just be answered with either “doesn’t apply” or “the Plan only applies IF it does”. This zeros Neg Ground since anything that </w:t>
      </w:r>
      <w:r>
        <w:rPr>
          <w:u w:val="single"/>
        </w:rPr>
        <w:t>competes</w:t>
      </w:r>
      <w:r>
        <w:t xml:space="preserve"> </w:t>
      </w:r>
      <w:proofErr w:type="gramStart"/>
      <w:r>
        <w:t>HAS to</w:t>
      </w:r>
      <w:proofErr w:type="gramEnd"/>
      <w:r>
        <w:t xml:space="preserve"> bite the Aff – allowing Affs to condition on effects forces both a] allows the Aff to irreparably be ahead in Impact Calculus since they don’t have to worry about Internal Link or U/Q and b] incentivizes teams to condition on Impacts that are </w:t>
      </w:r>
      <w:r>
        <w:rPr>
          <w:u w:val="single"/>
        </w:rPr>
        <w:t>impossible</w:t>
      </w:r>
      <w:r>
        <w:t xml:space="preserve"> to contest like Affs that condition on Appropriation not being Racist or Oppressive. </w:t>
      </w:r>
    </w:p>
    <w:p w14:paraId="32864EA5" w14:textId="77777777" w:rsidR="00621AF3" w:rsidRDefault="00621AF3" w:rsidP="00621AF3">
      <w:pPr>
        <w:pStyle w:val="Heading4"/>
      </w:pPr>
      <w:r>
        <w:t xml:space="preserve">b] </w:t>
      </w:r>
      <w:r>
        <w:rPr>
          <w:u w:val="single"/>
        </w:rPr>
        <w:t>Limits</w:t>
      </w:r>
      <w:r>
        <w:t xml:space="preserve"> – There’s an infinite amount of conditions/possible effects on infinite appropriation – Neg Link debating </w:t>
      </w:r>
      <w:proofErr w:type="gramStart"/>
      <w:r>
        <w:t>HAS to</w:t>
      </w:r>
      <w:proofErr w:type="gramEnd"/>
      <w:r>
        <w:t xml:space="preserve"> be specific to the Condition – means Appropriation Good doesn’t spill-down – explodes predictable stasis of the topic. </w:t>
      </w:r>
    </w:p>
    <w:p w14:paraId="6583EAE7" w14:textId="77777777" w:rsidR="00621AF3" w:rsidRDefault="00621AF3" w:rsidP="00621AF3">
      <w:pPr>
        <w:pStyle w:val="Heading4"/>
      </w:pPr>
      <w:r>
        <w:t xml:space="preserve">4] </w:t>
      </w:r>
      <w:r>
        <w:rPr>
          <w:u w:val="single"/>
        </w:rPr>
        <w:t>Paradigm Issues</w:t>
      </w:r>
      <w:r>
        <w:t>:</w:t>
      </w:r>
    </w:p>
    <w:p w14:paraId="10D78D64" w14:textId="77777777" w:rsidR="00621AF3" w:rsidRDefault="00621AF3" w:rsidP="00621AF3">
      <w:pPr>
        <w:pStyle w:val="Heading4"/>
      </w:pPr>
      <w:r>
        <w:t xml:space="preserve">a] </w:t>
      </w:r>
      <w:r w:rsidRPr="00A5506B">
        <w:rPr>
          <w:u w:val="single"/>
        </w:rPr>
        <w:t xml:space="preserve">Use Competing </w:t>
      </w:r>
      <w:proofErr w:type="spellStart"/>
      <w:r w:rsidRPr="00A5506B">
        <w:rPr>
          <w:u w:val="single"/>
        </w:rPr>
        <w:t>Interps</w:t>
      </w:r>
      <w:proofErr w:type="spellEnd"/>
      <w:r>
        <w:t xml:space="preserve"> – Reasonability invites arbitrary judge intervention and a race to the bottom of questionable argumentation.</w:t>
      </w:r>
    </w:p>
    <w:p w14:paraId="3857F744" w14:textId="77777777" w:rsidR="00621AF3" w:rsidRPr="005A4A1B" w:rsidRDefault="00621AF3" w:rsidP="00621AF3">
      <w:pPr>
        <w:pStyle w:val="Heading4"/>
      </w:pPr>
      <w:r>
        <w:t xml:space="preserve">b]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22EBD85C" w14:textId="267EFC9C" w:rsidR="00621AF3" w:rsidRDefault="00621AF3" w:rsidP="00621AF3">
      <w:pPr>
        <w:pStyle w:val="Heading3"/>
      </w:pPr>
      <w:r>
        <w:t>2</w:t>
      </w:r>
    </w:p>
    <w:p w14:paraId="4CD812CB" w14:textId="5A8FA446" w:rsidR="00621AF3" w:rsidRDefault="00621AF3" w:rsidP="00621AF3">
      <w:pPr>
        <w:pStyle w:val="Heading4"/>
      </w:pPr>
      <w:r>
        <w:t xml:space="preserve">Text – Private Appropriation of Outer Space except for painted Space Elevators is Unjust. </w:t>
      </w:r>
      <w:r>
        <w:t xml:space="preserve">Private entities ought to heavily invest in the construction of painted Space Elevators. </w:t>
      </w:r>
      <w:r>
        <w:t xml:space="preserve">We will defend an Orbital Use Fee per the 1AC’s Normal Means Mechanism. </w:t>
      </w:r>
    </w:p>
    <w:p w14:paraId="1855D9A1" w14:textId="77777777" w:rsidR="00621AF3" w:rsidRDefault="00621AF3" w:rsidP="00621AF3">
      <w:pPr>
        <w:pStyle w:val="Heading4"/>
      </w:pPr>
      <w:r>
        <w:t>It Competes:</w:t>
      </w:r>
    </w:p>
    <w:p w14:paraId="308AADD6" w14:textId="77777777" w:rsidR="00621AF3" w:rsidRDefault="00621AF3" w:rsidP="00621AF3">
      <w:pPr>
        <w:pStyle w:val="Heading4"/>
      </w:pPr>
      <w:r>
        <w:t xml:space="preserve">1] Space Elevators constitute Appropriation – they impede orbits. </w:t>
      </w:r>
    </w:p>
    <w:p w14:paraId="533BB4FF" w14:textId="77777777" w:rsidR="00621AF3" w:rsidRPr="005F1160" w:rsidRDefault="00621AF3" w:rsidP="00621AF3">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6"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Université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349B74B4" w14:textId="77777777" w:rsidR="00621AF3" w:rsidRDefault="00621AF3" w:rsidP="00621AF3">
      <w:pPr>
        <w:rPr>
          <w:sz w:val="16"/>
        </w:rPr>
      </w:pPr>
      <w:r w:rsidRPr="00C71C98">
        <w:rPr>
          <w:u w:val="single"/>
        </w:rPr>
        <w:t xml:space="preserve">An Earth-based </w:t>
      </w:r>
      <w:r w:rsidRPr="00AB64A8">
        <w:rPr>
          <w:rStyle w:val="Emphasis"/>
          <w:highlight w:val="green"/>
        </w:rPr>
        <w:t>space elevator would consist of</w:t>
      </w:r>
      <w:r w:rsidRPr="00AB64A8">
        <w:rPr>
          <w:highlight w:val="green"/>
          <w:u w:val="single"/>
        </w:rPr>
        <w:t xml:space="preserve"> </w:t>
      </w:r>
      <w:r w:rsidRPr="00C71C98">
        <w:rPr>
          <w:u w:val="single"/>
        </w:rPr>
        <w:t xml:space="preserve">a </w:t>
      </w:r>
      <w:r w:rsidRPr="00AB64A8">
        <w:rPr>
          <w:rStyle w:val="Emphasis"/>
          <w:highlight w:val="green"/>
        </w:rPr>
        <w:t>cable</w:t>
      </w:r>
      <w:r w:rsidRPr="00AB64A8">
        <w:rPr>
          <w:highlight w:val="green"/>
          <w:u w:val="single"/>
        </w:rPr>
        <w:t xml:space="preserve"> </w:t>
      </w:r>
      <w:r w:rsidRPr="00C71C98">
        <w:rPr>
          <w:u w:val="single"/>
        </w:rPr>
        <w:t xml:space="preserve">with one end </w:t>
      </w:r>
      <w:r w:rsidRPr="00AB64A8">
        <w:rPr>
          <w:rStyle w:val="Emphasis"/>
          <w:highlight w:val="green"/>
        </w:rPr>
        <w:t>attached</w:t>
      </w:r>
      <w:r w:rsidRPr="00AB64A8">
        <w:rPr>
          <w:highlight w:val="green"/>
          <w:u w:val="single"/>
        </w:rPr>
        <w:t xml:space="preserve"> </w:t>
      </w:r>
      <w:r w:rsidRPr="00AB64A8">
        <w:rPr>
          <w:rStyle w:val="Emphasis"/>
          <w:highlight w:val="green"/>
        </w:rPr>
        <w:t>to</w:t>
      </w:r>
      <w:r w:rsidRPr="00AB64A8">
        <w:rPr>
          <w:highlight w:val="green"/>
          <w:u w:val="single"/>
        </w:rPr>
        <w:t xml:space="preserve"> </w:t>
      </w:r>
      <w:r w:rsidRPr="00C71C98">
        <w:rPr>
          <w:u w:val="single"/>
        </w:rPr>
        <w:t xml:space="preserve">the surface near the equator and the other end in </w:t>
      </w:r>
      <w:r w:rsidRPr="00AB64A8">
        <w:rPr>
          <w:rStyle w:val="Emphasis"/>
          <w:highlight w:val="green"/>
        </w:rPr>
        <w:t>space</w:t>
      </w:r>
      <w:r w:rsidRPr="00AB64A8">
        <w:rPr>
          <w:highlight w:val="green"/>
          <w:u w:val="single"/>
        </w:rPr>
        <w:t xml:space="preserve"> </w:t>
      </w:r>
      <w:r w:rsidRPr="00AB64A8">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AB64A8">
        <w:rPr>
          <w:rStyle w:val="Emphasis"/>
          <w:highlight w:val="green"/>
        </w:rPr>
        <w:t>1967 Treaty’s</w:t>
      </w:r>
      <w:r w:rsidRPr="00AB64A8">
        <w:rPr>
          <w:highlight w:val="green"/>
          <w:u w:val="single"/>
        </w:rPr>
        <w:t xml:space="preserve"> </w:t>
      </w:r>
      <w:r w:rsidRPr="00C71C98">
        <w:rPr>
          <w:u w:val="single"/>
        </w:rPr>
        <w:t xml:space="preserve">regime and </w:t>
      </w:r>
      <w:r w:rsidRPr="00AB64A8">
        <w:rPr>
          <w:rStyle w:val="Emphasis"/>
          <w:highlight w:val="green"/>
        </w:rPr>
        <w:t>customary law</w:t>
      </w:r>
      <w:r w:rsidRPr="00AB64A8">
        <w:rPr>
          <w:highlight w:val="green"/>
          <w:u w:val="single"/>
        </w:rPr>
        <w:t xml:space="preserve"> </w:t>
      </w:r>
      <w:r w:rsidRPr="00AB64A8">
        <w:rPr>
          <w:rStyle w:val="Emphasis"/>
          <w:highlight w:val="green"/>
        </w:rPr>
        <w:t>enshrine</w:t>
      </w:r>
      <w:r w:rsidRPr="00AB64A8">
        <w:rPr>
          <w:highlight w:val="green"/>
          <w:u w:val="single"/>
        </w:rPr>
        <w:t xml:space="preserve"> </w:t>
      </w:r>
      <w:r w:rsidRPr="00C71C98">
        <w:rPr>
          <w:u w:val="single"/>
        </w:rPr>
        <w:t xml:space="preserve">the </w:t>
      </w:r>
      <w:r w:rsidRPr="00AB64A8">
        <w:rPr>
          <w:rStyle w:val="Emphasis"/>
          <w:highlight w:val="green"/>
        </w:rPr>
        <w:t xml:space="preserve">principle of </w:t>
      </w:r>
      <w:r w:rsidRPr="00AB64A8">
        <w:rPr>
          <w:rStyle w:val="Emphasis"/>
          <w:highlight w:val="green"/>
          <w:bdr w:val="single" w:sz="18" w:space="0" w:color="auto"/>
        </w:rPr>
        <w:t>non-appropriation</w:t>
      </w:r>
      <w:r w:rsidRPr="00AB64A8">
        <w:rPr>
          <w:highlight w:val="green"/>
          <w:u w:val="single"/>
          <w:bdr w:val="single" w:sz="18" w:space="0" w:color="auto"/>
        </w:rPr>
        <w:t xml:space="preserve"> </w:t>
      </w:r>
      <w:r w:rsidRPr="00AB64A8">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AB64A8">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AB64A8">
        <w:rPr>
          <w:rStyle w:val="StyleUnderline"/>
          <w:highlight w:val="green"/>
        </w:rPr>
        <w:t>would result in the cable being held up</w:t>
      </w:r>
      <w:r w:rsidRPr="00C71C98">
        <w:rPr>
          <w:rStyle w:val="StyleUnderline"/>
        </w:rPr>
        <w:t xml:space="preserve">, under tension, </w:t>
      </w:r>
      <w:r w:rsidRPr="00AB64A8">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4AD8DD9B" w14:textId="77777777" w:rsidR="00621AF3" w:rsidRDefault="00621AF3" w:rsidP="00621AF3">
      <w:pPr>
        <w:pStyle w:val="Heading4"/>
      </w:pPr>
      <w:r>
        <w:t>2] Space Elevators produce Debris:</w:t>
      </w:r>
    </w:p>
    <w:p w14:paraId="7CBA5055" w14:textId="77777777" w:rsidR="00621AF3" w:rsidRDefault="00621AF3" w:rsidP="00621AF3">
      <w:pPr>
        <w:pStyle w:val="Heading4"/>
      </w:pPr>
      <w:r>
        <w:t>a] Paint flakes off</w:t>
      </w:r>
    </w:p>
    <w:p w14:paraId="12A8C298" w14:textId="77777777" w:rsidR="00621AF3" w:rsidRPr="007203C3" w:rsidRDefault="00621AF3" w:rsidP="00621AF3">
      <w:r w:rsidRPr="007203C3">
        <w:rPr>
          <w:rStyle w:val="Style13ptBold"/>
        </w:rPr>
        <w:t>O'Callaghan 19</w:t>
      </w:r>
      <w:r>
        <w:t xml:space="preserve"> </w:t>
      </w:r>
      <w:r w:rsidRPr="007203C3">
        <w:t>Jonathan O'Callaghan September 2019</w:t>
      </w:r>
      <w:r>
        <w:t xml:space="preserve"> “</w:t>
      </w:r>
      <w:r w:rsidRPr="007203C3">
        <w:t>What is space junk and why is it a problem?</w:t>
      </w:r>
      <w:r>
        <w:t xml:space="preserve">” </w:t>
      </w:r>
      <w:hyperlink r:id="rId7" w:anchor=":~:text=All%20space%20junk%20is%20the,it%20re%2Denters%20the%20atmosphere.&amp;text=When%20two%20satellites%20collide%2C%20they,creating%20lots%20of%20new%20debris" w:history="1">
        <w:r w:rsidRPr="001F28C2">
          <w:rPr>
            <w:rStyle w:val="Hyperlink"/>
          </w:rPr>
          <w:t>https://www.nhm.ac.uk/discover/what-is-space-junk-and-why-is-it-a-problem.html#:~:text=All%20space%20junk%20is%20the,it%20re%2Denters%20the%20atmosphere.&amp;text=When%20two%20satellites%20collide%2C%20they,creating%20lots%20of%20new%20debris</w:t>
        </w:r>
      </w:hyperlink>
      <w:r w:rsidRPr="007203C3">
        <w:t>.</w:t>
      </w:r>
      <w:r>
        <w:t xml:space="preserve"> </w:t>
      </w:r>
      <w:r w:rsidRPr="007203C3">
        <w:t>(</w:t>
      </w:r>
      <w:proofErr w:type="gramStart"/>
      <w:r w:rsidRPr="007203C3">
        <w:t>freelance</w:t>
      </w:r>
      <w:proofErr w:type="gramEnd"/>
      <w:r w:rsidRPr="007203C3">
        <w:t xml:space="preserve"> space and science journalist based in the UK</w:t>
      </w:r>
      <w:r>
        <w:t xml:space="preserve">)//Elmer </w:t>
      </w:r>
    </w:p>
    <w:p w14:paraId="6F3E027B" w14:textId="77777777" w:rsidR="00621AF3" w:rsidRPr="00C765BA" w:rsidRDefault="00621AF3" w:rsidP="00621AF3">
      <w:pPr>
        <w:rPr>
          <w:sz w:val="16"/>
        </w:rPr>
      </w:pPr>
      <w:r w:rsidRPr="00C765BA">
        <w:rPr>
          <w:sz w:val="16"/>
        </w:rPr>
        <w:t xml:space="preserve">Finally, </w:t>
      </w:r>
      <w:r w:rsidRPr="00AB64A8">
        <w:rPr>
          <w:rStyle w:val="Emphasis"/>
          <w:highlight w:val="green"/>
        </w:rPr>
        <w:t>under</w:t>
      </w:r>
      <w:r w:rsidRPr="00AB64A8">
        <w:rPr>
          <w:sz w:val="16"/>
          <w:highlight w:val="green"/>
        </w:rPr>
        <w:t xml:space="preserve"> </w:t>
      </w:r>
      <w:r w:rsidRPr="00C765BA">
        <w:rPr>
          <w:sz w:val="16"/>
        </w:rPr>
        <w:t xml:space="preserve">the </w:t>
      </w:r>
      <w:r w:rsidRPr="00AB64A8">
        <w:rPr>
          <w:rStyle w:val="Emphasis"/>
          <w:highlight w:val="green"/>
        </w:rPr>
        <w:t>influence of</w:t>
      </w:r>
      <w:r w:rsidRPr="00AB64A8">
        <w:rPr>
          <w:sz w:val="16"/>
          <w:highlight w:val="green"/>
        </w:rPr>
        <w:t xml:space="preserve"> </w:t>
      </w:r>
      <w:r w:rsidRPr="00C765BA">
        <w:rPr>
          <w:sz w:val="16"/>
        </w:rPr>
        <w:t xml:space="preserve">extreme </w:t>
      </w:r>
      <w:r w:rsidRPr="00AB64A8">
        <w:rPr>
          <w:rStyle w:val="Emphasis"/>
          <w:highlight w:val="green"/>
        </w:rPr>
        <w:t>ultraviolet radiation</w:t>
      </w:r>
      <w:r w:rsidRPr="00C765BA">
        <w:rPr>
          <w:sz w:val="16"/>
        </w:rPr>
        <w:t xml:space="preserve">, impinging atomic oxygen and impacting micro particles </w:t>
      </w:r>
      <w:r w:rsidRPr="00AB64A8">
        <w:rPr>
          <w:rStyle w:val="Emphasis"/>
          <w:highlight w:val="green"/>
        </w:rPr>
        <w:t>erode</w:t>
      </w:r>
      <w:r w:rsidRPr="00AB64A8">
        <w:rPr>
          <w:sz w:val="16"/>
          <w:highlight w:val="green"/>
        </w:rPr>
        <w:t xml:space="preserve"> </w:t>
      </w:r>
      <w:r w:rsidRPr="00C765BA">
        <w:rPr>
          <w:sz w:val="16"/>
        </w:rPr>
        <w:t xml:space="preserve">the </w:t>
      </w:r>
      <w:r w:rsidRPr="00AB64A8">
        <w:rPr>
          <w:rStyle w:val="Emphasis"/>
          <w:highlight w:val="green"/>
        </w:rPr>
        <w:t>surfaces of space objects</w:t>
      </w:r>
      <w:r w:rsidRPr="00C765BA">
        <w:rPr>
          <w:sz w:val="16"/>
        </w:rPr>
        <w:t xml:space="preserve">. This leads to mass </w:t>
      </w:r>
      <w:r w:rsidRPr="00AB64A8">
        <w:rPr>
          <w:rStyle w:val="Emphasis"/>
          <w:highlight w:val="green"/>
        </w:rPr>
        <w:t xml:space="preserve">loss of </w:t>
      </w:r>
      <w:r w:rsidRPr="00C765BA">
        <w:rPr>
          <w:sz w:val="16"/>
        </w:rPr>
        <w:t xml:space="preserve">surface coatings and to the detachment of </w:t>
      </w:r>
      <w:r w:rsidRPr="00AB64A8">
        <w:rPr>
          <w:rStyle w:val="Emphasis"/>
          <w:highlight w:val="green"/>
        </w:rPr>
        <w:t>paint</w:t>
      </w:r>
      <w:r w:rsidRPr="00AB64A8">
        <w:rPr>
          <w:sz w:val="16"/>
          <w:highlight w:val="green"/>
        </w:rPr>
        <w:t xml:space="preserve"> </w:t>
      </w:r>
      <w:r w:rsidRPr="00C765BA">
        <w:rPr>
          <w:sz w:val="16"/>
        </w:rPr>
        <w:t xml:space="preserve">flakes with sizes from </w:t>
      </w:r>
      <w:proofErr w:type="spellStart"/>
      <w:r w:rsidRPr="00C765BA">
        <w:rPr>
          <w:sz w:val="16"/>
        </w:rPr>
        <w:t>micrometre</w:t>
      </w:r>
      <w:proofErr w:type="spellEnd"/>
      <w:r w:rsidRPr="00C765BA">
        <w:rPr>
          <w:sz w:val="16"/>
        </w:rPr>
        <w:t xml:space="preserve"> to mm.</w:t>
      </w:r>
    </w:p>
    <w:p w14:paraId="38F20A8A" w14:textId="77777777" w:rsidR="00621AF3" w:rsidRDefault="00621AF3" w:rsidP="00621AF3">
      <w:pPr>
        <w:pStyle w:val="Heading4"/>
      </w:pPr>
      <w:r>
        <w:t>Paint is Debris.</w:t>
      </w:r>
    </w:p>
    <w:p w14:paraId="388B32AA" w14:textId="77777777" w:rsidR="00621AF3" w:rsidRPr="007203C3" w:rsidRDefault="00621AF3" w:rsidP="00621AF3">
      <w:proofErr w:type="spellStart"/>
      <w:r w:rsidRPr="007203C3">
        <w:rPr>
          <w:rStyle w:val="Style13ptBold"/>
        </w:rPr>
        <w:t>Fedde</w:t>
      </w:r>
      <w:proofErr w:type="spellEnd"/>
      <w:r w:rsidRPr="007203C3">
        <w:rPr>
          <w:rStyle w:val="Style13ptBold"/>
        </w:rPr>
        <w:t xml:space="preserve"> 16</w:t>
      </w:r>
      <w:r>
        <w:t xml:space="preserve"> </w:t>
      </w:r>
      <w:r w:rsidRPr="007203C3">
        <w:t xml:space="preserve">Corey </w:t>
      </w:r>
      <w:proofErr w:type="spellStart"/>
      <w:r w:rsidRPr="007203C3">
        <w:t>Fedde</w:t>
      </w:r>
      <w:proofErr w:type="spellEnd"/>
      <w:r w:rsidRPr="007203C3">
        <w:t xml:space="preserve"> 5-13-2016 "Space debris danger: Fast-moving paint flake dings window of space station" </w:t>
      </w:r>
      <w:hyperlink r:id="rId8" w:history="1">
        <w:r w:rsidRPr="001F28C2">
          <w:rPr>
            <w:rStyle w:val="Hyperlink"/>
          </w:rPr>
          <w:t>https://www.csmonitor.com/Science/2016/0513/Space-debris-danger-Fast-moving-paint-flake-dings-window-of-space-station</w:t>
        </w:r>
      </w:hyperlink>
      <w:r>
        <w:t xml:space="preserve"> (</w:t>
      </w:r>
      <w:r w:rsidRPr="007203C3">
        <w:t xml:space="preserve">Corey </w:t>
      </w:r>
      <w:proofErr w:type="spellStart"/>
      <w:r w:rsidRPr="007203C3">
        <w:t>Fedde</w:t>
      </w:r>
      <w:proofErr w:type="spellEnd"/>
      <w:r w:rsidRPr="007203C3">
        <w:t xml:space="preserve"> interned for The Christian Science Monitor's business desk and rapid response team from 2015 to 2016. He received a </w:t>
      </w:r>
      <w:proofErr w:type="gramStart"/>
      <w:r w:rsidRPr="007203C3">
        <w:t>Bachelor's Degree</w:t>
      </w:r>
      <w:proofErr w:type="gramEnd"/>
      <w:r w:rsidRPr="007203C3">
        <w:t xml:space="preserve"> in English from Principia College in 2015. His hobbies include reading, writing, and long walks on the beach.</w:t>
      </w:r>
      <w:r>
        <w:t xml:space="preserve">)//Elmer </w:t>
      </w:r>
    </w:p>
    <w:p w14:paraId="4F237820" w14:textId="77777777" w:rsidR="00621AF3" w:rsidRPr="00C765BA" w:rsidRDefault="00621AF3" w:rsidP="00621AF3">
      <w:pPr>
        <w:rPr>
          <w:sz w:val="16"/>
        </w:rPr>
      </w:pPr>
      <w:r w:rsidRPr="00AB64A8">
        <w:rPr>
          <w:rStyle w:val="Emphasis"/>
          <w:highlight w:val="green"/>
        </w:rPr>
        <w:t>Space debris</w:t>
      </w:r>
      <w:r w:rsidRPr="00AB64A8">
        <w:rPr>
          <w:highlight w:val="green"/>
          <w:u w:val="single"/>
        </w:rPr>
        <w:t xml:space="preserve"> </w:t>
      </w:r>
      <w:r w:rsidRPr="00C765BA">
        <w:rPr>
          <w:u w:val="single"/>
        </w:rPr>
        <w:t xml:space="preserve">danger: Fast-moving </w:t>
      </w:r>
      <w:r w:rsidRPr="00AB64A8">
        <w:rPr>
          <w:rStyle w:val="Emphasis"/>
          <w:highlight w:val="green"/>
        </w:rPr>
        <w:t>paint flake</w:t>
      </w:r>
      <w:r w:rsidRPr="00AB64A8">
        <w:rPr>
          <w:highlight w:val="green"/>
          <w:u w:val="single"/>
        </w:rPr>
        <w:t xml:space="preserve"> </w:t>
      </w:r>
      <w:r w:rsidRPr="00C765BA">
        <w:rPr>
          <w:u w:val="single"/>
        </w:rPr>
        <w:t>dings window of space station</w:t>
      </w:r>
      <w:r w:rsidRPr="00C765BA">
        <w:rPr>
          <w:sz w:val="16"/>
        </w:rPr>
        <w:t xml:space="preserve"> </w:t>
      </w:r>
      <w:r w:rsidRPr="00C765BA">
        <w:rPr>
          <w:rStyle w:val="StyleUnderline"/>
        </w:rPr>
        <w:t>A small paint flake orbiting Earth chipped one of the windows on the International Space Station.</w:t>
      </w:r>
      <w:r w:rsidRPr="00C765BA">
        <w:rPr>
          <w:sz w:val="16"/>
        </w:rPr>
        <w:t xml:space="preserve"> </w:t>
      </w:r>
      <w:r w:rsidRPr="00C765BA">
        <w:rPr>
          <w:u w:val="single"/>
        </w:rPr>
        <w:t>Space debris</w:t>
      </w:r>
      <w:r w:rsidRPr="00C765BA">
        <w:rPr>
          <w:sz w:val="16"/>
        </w:rPr>
        <w:t xml:space="preserve"> could be a growing danger to future space missions. Space travel brings with it a list of potential dangers, but astronaut Tim Peake added one more on Thursday</w:t>
      </w:r>
      <w:r w:rsidRPr="00C765BA">
        <w:rPr>
          <w:u w:val="single"/>
        </w:rPr>
        <w:t>: paint chips</w:t>
      </w:r>
      <w:r w:rsidRPr="00C765BA">
        <w:rPr>
          <w:sz w:val="16"/>
        </w:rPr>
        <w:t>. The International Space Station (ISS) was struck sometime last month by a flake of paint or small metal fragment that caused a chip in the windows of the Cupola, "the best room with a view anywhere," the European Space Agency (ESA) said in a press release. Besides its official duty as the control room for the ISS's robotic arms, the Cupola room also serves as an observation area for astronauts on board to get a good view of Earth and approaching spacecraft. The ISS and the view from the Cupola are largely unharmed and safe. The ISS' most crucial areas for crew and technical equipment are built with shielding to withstand small strikes in orbit. Space debris, however, remains a danger. "</w:t>
      </w:r>
      <w:r w:rsidRPr="00C765BA">
        <w:rPr>
          <w:u w:val="single"/>
        </w:rPr>
        <w:t xml:space="preserve">While </w:t>
      </w:r>
      <w:r w:rsidRPr="00AB64A8">
        <w:rPr>
          <w:rStyle w:val="Emphasis"/>
          <w:highlight w:val="green"/>
        </w:rPr>
        <w:t>a chip</w:t>
      </w:r>
      <w:r w:rsidRPr="00AB64A8">
        <w:rPr>
          <w:highlight w:val="green"/>
          <w:u w:val="single"/>
        </w:rPr>
        <w:t xml:space="preserve"> </w:t>
      </w:r>
      <w:r w:rsidRPr="00C765BA">
        <w:rPr>
          <w:u w:val="single"/>
        </w:rPr>
        <w:t xml:space="preserve">like the one shown here </w:t>
      </w:r>
      <w:r w:rsidRPr="00AB64A8">
        <w:rPr>
          <w:rStyle w:val="Emphasis"/>
          <w:highlight w:val="green"/>
        </w:rPr>
        <w:t>may be minor</w:t>
      </w:r>
      <w:r w:rsidRPr="00C765BA">
        <w:rPr>
          <w:u w:val="single"/>
        </w:rPr>
        <w:t xml:space="preserve">, </w:t>
      </w:r>
      <w:r w:rsidRPr="00AB64A8">
        <w:rPr>
          <w:rStyle w:val="Emphasis"/>
          <w:highlight w:val="green"/>
        </w:rPr>
        <w:t>larger debris would pose a</w:t>
      </w:r>
      <w:r w:rsidRPr="00C765BA">
        <w:rPr>
          <w:u w:val="single"/>
        </w:rPr>
        <w:t xml:space="preserve"> serious </w:t>
      </w:r>
      <w:r w:rsidRPr="00AB64A8">
        <w:rPr>
          <w:rStyle w:val="Emphasis"/>
          <w:highlight w:val="green"/>
        </w:rPr>
        <w:t>threat</w:t>
      </w:r>
      <w:r w:rsidRPr="00C765BA">
        <w:rPr>
          <w:u w:val="single"/>
        </w:rPr>
        <w:t>," the ESA said.</w:t>
      </w:r>
    </w:p>
    <w:p w14:paraId="1EC451B2" w14:textId="77777777" w:rsidR="00621AF3" w:rsidRDefault="00621AF3" w:rsidP="00621AF3">
      <w:pPr>
        <w:pStyle w:val="Heading4"/>
      </w:pPr>
      <w:r>
        <w:t xml:space="preserve">b] Space Elevators </w:t>
      </w:r>
      <w:r>
        <w:rPr>
          <w:u w:val="single"/>
        </w:rPr>
        <w:t>require</w:t>
      </w:r>
      <w:r>
        <w:t xml:space="preserve"> Spacecraft Launches. </w:t>
      </w:r>
    </w:p>
    <w:p w14:paraId="6C7EECFB" w14:textId="77777777" w:rsidR="00621AF3" w:rsidRPr="007203C3" w:rsidRDefault="00621AF3" w:rsidP="00621AF3">
      <w:r w:rsidRPr="007203C3">
        <w:rPr>
          <w:rStyle w:val="Style13ptBold"/>
        </w:rPr>
        <w:t>Edwards 3</w:t>
      </w:r>
      <w:r w:rsidRPr="007203C3">
        <w:t xml:space="preserve"> Bradley C. Edwards 3-1-2003 "The Space Elevator NIAC Phase II Final Report"</w:t>
      </w:r>
      <w:r>
        <w:t xml:space="preserve"> </w:t>
      </w:r>
      <w:r w:rsidRPr="007203C3">
        <w:t>http://www.niac.usra.edu/files/studies/final_report/521Edwards.pdf (PhD and works at Eureka Scientific)</w:t>
      </w:r>
      <w:r>
        <w:t xml:space="preserve">//Elmer </w:t>
      </w:r>
    </w:p>
    <w:p w14:paraId="5C5658C9" w14:textId="77777777" w:rsidR="00621AF3" w:rsidRPr="00C765BA" w:rsidRDefault="00621AF3" w:rsidP="00621AF3">
      <w:pPr>
        <w:rPr>
          <w:sz w:val="16"/>
        </w:rPr>
      </w:pPr>
      <w:r w:rsidRPr="00C765BA">
        <w:rPr>
          <w:sz w:val="16"/>
        </w:rPr>
        <w:t xml:space="preserve">Propulsion </w:t>
      </w:r>
      <w:r w:rsidRPr="00AB64A8">
        <w:rPr>
          <w:rStyle w:val="Emphasis"/>
          <w:highlight w:val="green"/>
        </w:rPr>
        <w:t>One of the major components</w:t>
      </w:r>
      <w:r w:rsidRPr="00AB64A8">
        <w:rPr>
          <w:sz w:val="16"/>
          <w:highlight w:val="green"/>
        </w:rPr>
        <w:t xml:space="preserve"> </w:t>
      </w:r>
      <w:r w:rsidRPr="00AB64A8">
        <w:rPr>
          <w:rStyle w:val="Emphasis"/>
          <w:highlight w:val="green"/>
        </w:rPr>
        <w:t>that impacts</w:t>
      </w:r>
      <w:r w:rsidRPr="00AB64A8">
        <w:rPr>
          <w:sz w:val="16"/>
          <w:highlight w:val="green"/>
        </w:rPr>
        <w:t xml:space="preserve"> </w:t>
      </w:r>
      <w:r w:rsidRPr="00C765BA">
        <w:rPr>
          <w:sz w:val="16"/>
        </w:rPr>
        <w:t xml:space="preserve">the </w:t>
      </w:r>
      <w:r w:rsidRPr="00AB64A8">
        <w:rPr>
          <w:rStyle w:val="Emphasis"/>
          <w:highlight w:val="green"/>
        </w:rPr>
        <w:t>construction</w:t>
      </w:r>
      <w:r w:rsidRPr="00C765BA">
        <w:rPr>
          <w:sz w:val="16"/>
        </w:rPr>
        <w:t xml:space="preserve">, risk, cost, schedule, </w:t>
      </w:r>
      <w:r w:rsidRPr="00AB64A8">
        <w:rPr>
          <w:rStyle w:val="Emphasis"/>
          <w:highlight w:val="green"/>
        </w:rPr>
        <w:t xml:space="preserve">and complexity of </w:t>
      </w:r>
      <w:r w:rsidRPr="00C765BA">
        <w:rPr>
          <w:sz w:val="16"/>
        </w:rPr>
        <w:t xml:space="preserve">the </w:t>
      </w:r>
      <w:r w:rsidRPr="00AB64A8">
        <w:rPr>
          <w:rStyle w:val="Emphasis"/>
          <w:highlight w:val="green"/>
        </w:rPr>
        <w:t>space elevator is</w:t>
      </w:r>
      <w:r w:rsidRPr="00AB64A8">
        <w:rPr>
          <w:sz w:val="16"/>
          <w:highlight w:val="green"/>
        </w:rPr>
        <w:t xml:space="preserve"> </w:t>
      </w:r>
      <w:r w:rsidRPr="00C765BA">
        <w:rPr>
          <w:sz w:val="16"/>
        </w:rPr>
        <w:t xml:space="preserve">the propulsion system on the </w:t>
      </w:r>
      <w:r w:rsidRPr="00AB64A8">
        <w:rPr>
          <w:rStyle w:val="Emphasis"/>
          <w:highlight w:val="green"/>
          <w:bdr w:val="single" w:sz="18" w:space="0" w:color="auto"/>
        </w:rPr>
        <w:t>deployment spacecraft</w:t>
      </w:r>
      <w:r w:rsidRPr="00C765BA">
        <w:rPr>
          <w:sz w:val="16"/>
        </w:rPr>
        <w:t xml:space="preserve">. The reason this single component has such a dramatic effect on the program is because it can be the </w:t>
      </w:r>
      <w:r w:rsidRPr="00AB64A8">
        <w:rPr>
          <w:rStyle w:val="Emphasis"/>
          <w:highlight w:val="green"/>
        </w:rPr>
        <w:t>largest mass component</w:t>
      </w:r>
      <w:r w:rsidRPr="00AB64A8">
        <w:rPr>
          <w:sz w:val="16"/>
          <w:highlight w:val="green"/>
        </w:rPr>
        <w:t xml:space="preserve"> </w:t>
      </w:r>
      <w:r w:rsidRPr="00C765BA">
        <w:rPr>
          <w:sz w:val="16"/>
        </w:rPr>
        <w:t xml:space="preserve">that needs to be </w:t>
      </w:r>
      <w:r w:rsidRPr="00AB64A8">
        <w:rPr>
          <w:rStyle w:val="Emphasis"/>
          <w:highlight w:val="green"/>
        </w:rPr>
        <w:t>deployed on conventional rockets</w:t>
      </w:r>
      <w:r w:rsidRPr="00AB64A8">
        <w:rPr>
          <w:sz w:val="16"/>
          <w:highlight w:val="green"/>
        </w:rPr>
        <w:t xml:space="preserve"> </w:t>
      </w:r>
      <w:r w:rsidRPr="00C765BA">
        <w:rPr>
          <w:sz w:val="16"/>
        </w:rPr>
        <w:t xml:space="preserve">and thus limits the initial ribbon size that can be deployed from space. A reduction in the initial ribbon size ripples throughout the system and impacts everything else. </w:t>
      </w:r>
      <w:proofErr w:type="gramStart"/>
      <w:r w:rsidRPr="00C765BA">
        <w:rPr>
          <w:sz w:val="16"/>
        </w:rPr>
        <w:t>With this in mind we</w:t>
      </w:r>
      <w:proofErr w:type="gramEnd"/>
      <w:r w:rsidRPr="00C765BA">
        <w:rPr>
          <w:sz w:val="16"/>
        </w:rPr>
        <w:t xml:space="preserve"> have worked hard to understand and reduce the size and risks associated with the propulsion system. Initially, we had proposed a very conventional chemical rocket system of liquid and solid engines. This system was very massive and required some complex maneuvers on-orbit. It was viable but obviously a system driver. An alternative to chemical systems that has been around for decades but only used in limited numbers is electric propulsion in various forms.</w:t>
      </w:r>
    </w:p>
    <w:p w14:paraId="7798FDBE" w14:textId="77777777" w:rsidR="00621AF3" w:rsidRDefault="00621AF3" w:rsidP="00621AF3">
      <w:pPr>
        <w:pStyle w:val="Heading4"/>
      </w:pPr>
      <w:r>
        <w:t>Spacecraft Launches produce Debris.</w:t>
      </w:r>
    </w:p>
    <w:p w14:paraId="434B635A" w14:textId="77777777" w:rsidR="00621AF3" w:rsidRPr="007203C3" w:rsidRDefault="00621AF3" w:rsidP="00621AF3">
      <w:r w:rsidRPr="00C765BA">
        <w:rPr>
          <w:rStyle w:val="Style13ptBold"/>
        </w:rPr>
        <w:t>Polyakov 21</w:t>
      </w:r>
      <w:r w:rsidRPr="007203C3">
        <w:t xml:space="preserve"> Max Polyakov 5-5-2021 "We’re polluting our future home – before we even live there. Here’s why we need to clean up our space junk."</w:t>
      </w:r>
      <w:r>
        <w:t xml:space="preserve"> </w:t>
      </w:r>
      <w:hyperlink r:id="rId9" w:history="1">
        <w:r w:rsidRPr="001F28C2">
          <w:rPr>
            <w:rStyle w:val="Hyperlink"/>
          </w:rPr>
          <w:t>https://www.weforum.org/agenda/2021/05/why-we-need-to-clean-up-space-junk-debris-low-earth-orbit-pollution-satellite-rocket-noosphere-firefly/</w:t>
        </w:r>
      </w:hyperlink>
      <w:r>
        <w:t xml:space="preserve"> (</w:t>
      </w:r>
      <w:r w:rsidRPr="00C765BA">
        <w:t>Founder, Noosphere Ventures, Firefly Aerospace, EOS Data Analytics</w:t>
      </w:r>
      <w:r>
        <w:t xml:space="preserve">)//Elmer </w:t>
      </w:r>
    </w:p>
    <w:p w14:paraId="3E2F3AF4" w14:textId="77777777" w:rsidR="00621AF3" w:rsidRPr="00C765BA" w:rsidRDefault="00621AF3" w:rsidP="00621AF3">
      <w:pPr>
        <w:rPr>
          <w:sz w:val="16"/>
        </w:rPr>
      </w:pPr>
      <w:r w:rsidRPr="00C765BA">
        <w:rPr>
          <w:sz w:val="16"/>
        </w:rPr>
        <w:t xml:space="preserve">Where does space junk come from? </w:t>
      </w:r>
      <w:proofErr w:type="gramStart"/>
      <w:r w:rsidRPr="00AB64A8">
        <w:rPr>
          <w:rStyle w:val="Emphasis"/>
          <w:highlight w:val="green"/>
        </w:rPr>
        <w:t>As long as</w:t>
      </w:r>
      <w:proofErr w:type="gramEnd"/>
      <w:r w:rsidRPr="00AB64A8">
        <w:rPr>
          <w:rStyle w:val="Emphasis"/>
          <w:highlight w:val="green"/>
        </w:rPr>
        <w:t xml:space="preserve"> humans launch objects into orbit, space debris is inevitable</w:t>
      </w:r>
      <w:r w:rsidRPr="00C765BA">
        <w:rPr>
          <w:sz w:val="16"/>
        </w:rPr>
        <w:t xml:space="preserve">. </w:t>
      </w:r>
      <w:r w:rsidRPr="00AB64A8">
        <w:rPr>
          <w:rStyle w:val="Emphasis"/>
          <w:highlight w:val="green"/>
        </w:rPr>
        <w:t>Rocket launches leave</w:t>
      </w:r>
      <w:r w:rsidRPr="00AB64A8">
        <w:rPr>
          <w:sz w:val="16"/>
          <w:highlight w:val="green"/>
        </w:rPr>
        <w:t xml:space="preserve"> </w:t>
      </w:r>
      <w:r w:rsidRPr="00C765BA">
        <w:rPr>
          <w:sz w:val="16"/>
        </w:rPr>
        <w:t xml:space="preserve">boosters, fairings, </w:t>
      </w:r>
      <w:proofErr w:type="spellStart"/>
      <w:r w:rsidRPr="00C765BA">
        <w:rPr>
          <w:sz w:val="16"/>
        </w:rPr>
        <w:t>interstages</w:t>
      </w:r>
      <w:proofErr w:type="spellEnd"/>
      <w:r w:rsidRPr="00C765BA">
        <w:rPr>
          <w:sz w:val="16"/>
        </w:rPr>
        <w:t xml:space="preserve">, and other </w:t>
      </w:r>
      <w:r w:rsidRPr="00AB64A8">
        <w:rPr>
          <w:rStyle w:val="Emphasis"/>
          <w:highlight w:val="green"/>
        </w:rPr>
        <w:t>debris</w:t>
      </w:r>
      <w:r w:rsidRPr="00AB64A8">
        <w:rPr>
          <w:sz w:val="16"/>
          <w:highlight w:val="green"/>
        </w:rPr>
        <w:t xml:space="preserve"> </w:t>
      </w:r>
      <w:r w:rsidRPr="00C765BA">
        <w:rPr>
          <w:sz w:val="16"/>
        </w:rPr>
        <w:t>in LEO. So do rocket explosions, which currently account for seven of the top 10 debris-creating events.</w:t>
      </w:r>
    </w:p>
    <w:p w14:paraId="4EF41709" w14:textId="77777777" w:rsidR="00621AF3" w:rsidRPr="00001B27" w:rsidRDefault="00621AF3" w:rsidP="00621AF3">
      <w:pPr>
        <w:pStyle w:val="Heading4"/>
      </w:pPr>
      <w:r>
        <w:t xml:space="preserve">Regardless of completion, Elevators spur </w:t>
      </w:r>
      <w:r>
        <w:rPr>
          <w:u w:val="single"/>
        </w:rPr>
        <w:t>investment</w:t>
      </w:r>
      <w:r>
        <w:t xml:space="preserve"> in Nanotechnology</w:t>
      </w:r>
    </w:p>
    <w:p w14:paraId="0524880B" w14:textId="77777777" w:rsidR="00621AF3" w:rsidRDefault="00621AF3" w:rsidP="00621AF3">
      <w:r>
        <w:t xml:space="preserve">Liam </w:t>
      </w:r>
      <w:r w:rsidRPr="006F17E7">
        <w:rPr>
          <w:rStyle w:val="Style13ptBold"/>
        </w:rPr>
        <w:t>O’Brien 16</w:t>
      </w:r>
      <w:r>
        <w:t>. University of Wollongong. 07/2016. “Nanotechnology in Space.” Young Scientists Journal; Canterbury, no. 19, p. 22.</w:t>
      </w:r>
    </w:p>
    <w:p w14:paraId="6583C451" w14:textId="77777777" w:rsidR="00621AF3" w:rsidRDefault="00621AF3" w:rsidP="00621AF3">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AB64A8">
        <w:rPr>
          <w:rStyle w:val="Emphasis"/>
          <w:highlight w:val="green"/>
        </w:rPr>
        <w:t>space programs</w:t>
      </w:r>
      <w:r w:rsidRPr="00F84047">
        <w:rPr>
          <w:sz w:val="16"/>
        </w:rPr>
        <w:t xml:space="preserve"> </w:t>
      </w:r>
      <w:r w:rsidRPr="00F84047">
        <w:rPr>
          <w:rStyle w:val="StyleUnderline"/>
        </w:rPr>
        <w:t xml:space="preserve">over the past 60 years </w:t>
      </w:r>
      <w:r w:rsidRPr="00AB64A8">
        <w:rPr>
          <w:rStyle w:val="StyleUnderline"/>
          <w:highlight w:val="green"/>
        </w:rPr>
        <w:t>have led to a</w:t>
      </w:r>
      <w:r w:rsidRPr="00AB64A8">
        <w:rPr>
          <w:sz w:val="16"/>
          <w:highlight w:val="green"/>
        </w:rPr>
        <w:t xml:space="preserve"> </w:t>
      </w:r>
      <w:r w:rsidRPr="00AB64A8">
        <w:rPr>
          <w:rStyle w:val="Emphasis"/>
          <w:highlight w:val="green"/>
        </w:rPr>
        <w:t>multitude of</w:t>
      </w:r>
      <w:r w:rsidRPr="00F84047">
        <w:rPr>
          <w:rStyle w:val="Emphasis"/>
        </w:rPr>
        <w:t xml:space="preserve"> beneficial </w:t>
      </w:r>
      <w:r w:rsidRPr="00AB64A8">
        <w:rPr>
          <w:rStyle w:val="Emphasis"/>
          <w:highlight w:val="green"/>
        </w:rPr>
        <w:t>impacts</w:t>
      </w:r>
      <w:r w:rsidRPr="00AB64A8">
        <w:rPr>
          <w:sz w:val="16"/>
          <w:highlight w:val="green"/>
        </w:rPr>
        <w:t xml:space="preserve"> </w:t>
      </w:r>
      <w:r w:rsidRPr="00AB64A8">
        <w:rPr>
          <w:rStyle w:val="StyleUnderline"/>
          <w:highlight w:val="green"/>
        </w:rPr>
        <w:t>for</w:t>
      </w:r>
      <w:r w:rsidRPr="00AB64A8">
        <w:rPr>
          <w:sz w:val="16"/>
          <w:highlight w:val="green"/>
        </w:rPr>
        <w:t xml:space="preserve"> </w:t>
      </w:r>
      <w:r w:rsidRPr="00AB64A8">
        <w:rPr>
          <w:rStyle w:val="Emphasis"/>
          <w:highlight w:val="green"/>
        </w:rPr>
        <w:t>everyday society</w:t>
      </w:r>
      <w:r w:rsidRPr="00AB64A8">
        <w:rPr>
          <w:sz w:val="16"/>
          <w:highlight w:val="green"/>
        </w:rPr>
        <w:t xml:space="preserve">. </w:t>
      </w:r>
      <w:r w:rsidRPr="00AB64A8">
        <w:rPr>
          <w:rStyle w:val="Emphasis"/>
          <w:highlight w:val="green"/>
        </w:rPr>
        <w:t>Nanotech</w:t>
      </w:r>
      <w:r w:rsidRPr="00F84047">
        <w:rPr>
          <w:sz w:val="16"/>
        </w:rPr>
        <w:t xml:space="preserve">nology, </w:t>
      </w:r>
      <w:r w:rsidRPr="00AB64A8">
        <w:rPr>
          <w:rStyle w:val="StyleUnderline"/>
          <w:highlight w:val="green"/>
        </w:rPr>
        <w:t>through</w:t>
      </w:r>
      <w:r w:rsidRPr="00AB64A8">
        <w:rPr>
          <w:sz w:val="16"/>
          <w:highlight w:val="green"/>
        </w:rPr>
        <w:t xml:space="preserve"> </w:t>
      </w:r>
      <w:r w:rsidRPr="00AB64A8">
        <w:rPr>
          <w:rStyle w:val="Emphasis"/>
          <w:highlight w:val="green"/>
        </w:rPr>
        <w:t>r</w:t>
      </w:r>
      <w:r w:rsidRPr="00F84047">
        <w:rPr>
          <w:sz w:val="16"/>
        </w:rPr>
        <w:t xml:space="preserve">esearch </w:t>
      </w:r>
      <w:r w:rsidRPr="00AB64A8">
        <w:rPr>
          <w:rStyle w:val="Emphasis"/>
          <w:highlight w:val="green"/>
        </w:rPr>
        <w:t>and d</w:t>
      </w:r>
      <w:r w:rsidRPr="00F84047">
        <w:rPr>
          <w:sz w:val="16"/>
        </w:rPr>
        <w:t xml:space="preserve">evelopment </w:t>
      </w:r>
      <w:r w:rsidRPr="00AB64A8">
        <w:rPr>
          <w:rStyle w:val="StyleUnderline"/>
          <w:highlight w:val="green"/>
        </w:rPr>
        <w:t>in</w:t>
      </w:r>
      <w:r w:rsidRPr="00AB64A8">
        <w:rPr>
          <w:sz w:val="16"/>
          <w:highlight w:val="green"/>
        </w:rPr>
        <w:t xml:space="preserve"> </w:t>
      </w:r>
      <w:r w:rsidRPr="00AB64A8">
        <w:rPr>
          <w:rStyle w:val="Emphasis"/>
          <w:highlight w:val="green"/>
        </w:rPr>
        <w:t>space</w:t>
      </w:r>
      <w:r w:rsidRPr="00AB64A8">
        <w:rPr>
          <w:sz w:val="16"/>
          <w:highlight w:val="green"/>
        </w:rPr>
        <w:t xml:space="preserve"> </w:t>
      </w:r>
      <w:r w:rsidRPr="00AB64A8">
        <w:rPr>
          <w:rStyle w:val="StyleUnderline"/>
          <w:highlight w:val="green"/>
        </w:rPr>
        <w:t>has</w:t>
      </w:r>
      <w:r w:rsidRPr="00F84047">
        <w:rPr>
          <w:rStyle w:val="StyleUnderline"/>
        </w:rPr>
        <w:t xml:space="preserve"> the </w:t>
      </w:r>
      <w:r w:rsidRPr="00AB64A8">
        <w:rPr>
          <w:rStyle w:val="Emphasis"/>
          <w:highlight w:val="green"/>
        </w:rPr>
        <w:t>potential to do the same</w:t>
      </w:r>
      <w:r w:rsidRPr="00F84047">
        <w:rPr>
          <w:rStyle w:val="StyleUnderline"/>
        </w:rPr>
        <w:t>. Potential</w:t>
      </w:r>
      <w:r w:rsidRPr="00F84047">
        <w:rPr>
          <w:sz w:val="16"/>
        </w:rPr>
        <w:t xml:space="preserve"> </w:t>
      </w:r>
      <w:r w:rsidRPr="00AB64A8">
        <w:rPr>
          <w:rStyle w:val="Emphasis"/>
          <w:highlight w:val="green"/>
        </w:rPr>
        <w:t>application</w:t>
      </w:r>
      <w:r w:rsidRPr="00371AF0">
        <w:rPr>
          <w:rStyle w:val="StyleUnderline"/>
        </w:rPr>
        <w:t xml:space="preserve">s </w:t>
      </w:r>
      <w:r w:rsidRPr="00AB64A8">
        <w:rPr>
          <w:rStyle w:val="StyleUnderline"/>
          <w:highlight w:val="green"/>
        </w:rPr>
        <w:t xml:space="preserve">of </w:t>
      </w:r>
      <w:r w:rsidRPr="00AB64A8">
        <w:rPr>
          <w:rStyle w:val="Emphasis"/>
          <w:highlight w:val="green"/>
        </w:rPr>
        <w:t>nanotech</w:t>
      </w:r>
      <w:r w:rsidRPr="00371AF0">
        <w:rPr>
          <w:sz w:val="16"/>
        </w:rPr>
        <w:t>nology</w:t>
      </w:r>
      <w:r w:rsidRPr="00F84047">
        <w:rPr>
          <w:sz w:val="16"/>
        </w:rPr>
        <w:t xml:space="preserve"> </w:t>
      </w:r>
      <w:r w:rsidRPr="00AB64A8">
        <w:rPr>
          <w:rStyle w:val="StyleUnderline"/>
          <w:highlight w:val="green"/>
        </w:rPr>
        <w:t xml:space="preserve">in </w:t>
      </w:r>
      <w:r w:rsidRPr="00AB64A8">
        <w:rPr>
          <w:rStyle w:val="Emphasis"/>
          <w:highlight w:val="green"/>
        </w:rPr>
        <w:t>space</w:t>
      </w:r>
      <w:r w:rsidRPr="00F84047">
        <w:rPr>
          <w:sz w:val="16"/>
        </w:rPr>
        <w:t xml:space="preserve"> are numerous, many of them </w:t>
      </w:r>
      <w:r w:rsidRPr="00AB64A8">
        <w:rPr>
          <w:rStyle w:val="StyleUnderline"/>
          <w:highlight w:val="green"/>
        </w:rPr>
        <w:t>have</w:t>
      </w:r>
      <w:r w:rsidRPr="00F84047">
        <w:rPr>
          <w:rStyle w:val="StyleUnderline"/>
        </w:rPr>
        <w:t xml:space="preserve"> the </w:t>
      </w:r>
      <w:r w:rsidRPr="00AB64A8">
        <w:rPr>
          <w:rStyle w:val="StyleUnderline"/>
          <w:highlight w:val="green"/>
        </w:rPr>
        <w:t>potential to</w:t>
      </w:r>
      <w:r w:rsidRPr="00AB64A8">
        <w:rPr>
          <w:sz w:val="16"/>
          <w:highlight w:val="green"/>
        </w:rPr>
        <w:t xml:space="preserve"> </w:t>
      </w:r>
      <w:r w:rsidRPr="00AB64A8">
        <w:rPr>
          <w:rStyle w:val="Emphasis"/>
          <w:highlight w:val="green"/>
        </w:rPr>
        <w:t>capture and inspire generations to come</w:t>
      </w:r>
      <w:r w:rsidRPr="00F84047">
        <w:rPr>
          <w:sz w:val="16"/>
        </w:rPr>
        <w:t xml:space="preserve">. One of these applications is </w:t>
      </w:r>
      <w:r w:rsidRPr="00AB64A8">
        <w:rPr>
          <w:rStyle w:val="StyleUnderline"/>
          <w:highlight w:val="green"/>
        </w:rPr>
        <w:t>the</w:t>
      </w:r>
      <w:r w:rsidRPr="00AB64A8">
        <w:rPr>
          <w:sz w:val="16"/>
          <w:highlight w:val="green"/>
        </w:rPr>
        <w:t xml:space="preserve"> </w:t>
      </w:r>
      <w:r w:rsidRPr="00AB64A8">
        <w:rPr>
          <w:rStyle w:val="Emphasis"/>
          <w:highlight w:val="green"/>
        </w:rPr>
        <w:t>space elevator</w:t>
      </w:r>
      <w:r w:rsidRPr="00F84047">
        <w:rPr>
          <w:rStyle w:val="StyleUnderline"/>
        </w:rPr>
        <w:t xml:space="preserve">. By </w:t>
      </w:r>
      <w:r w:rsidRPr="00AB64A8">
        <w:rPr>
          <w:rStyle w:val="StyleUnderline"/>
          <w:highlight w:val="green"/>
        </w:rPr>
        <w:t xml:space="preserve">using </w:t>
      </w:r>
      <w:r w:rsidRPr="00AB64A8">
        <w:rPr>
          <w:rStyle w:val="Emphasis"/>
          <w:highlight w:val="green"/>
        </w:rPr>
        <w:t>c</w:t>
      </w:r>
      <w:r w:rsidRPr="00F84047">
        <w:rPr>
          <w:rStyle w:val="StyleUnderline"/>
        </w:rPr>
        <w:t xml:space="preserve">arbon </w:t>
      </w:r>
      <w:r w:rsidRPr="00AB64A8">
        <w:rPr>
          <w:rStyle w:val="Emphasis"/>
          <w:highlight w:val="green"/>
        </w:rPr>
        <w:t>n</w:t>
      </w:r>
      <w:r w:rsidRPr="00F84047">
        <w:rPr>
          <w:rStyle w:val="StyleUnderline"/>
        </w:rPr>
        <w:t>ano</w:t>
      </w:r>
      <w:r w:rsidRPr="00AB64A8">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AB64A8">
        <w:rPr>
          <w:rStyle w:val="Emphasis"/>
          <w:highlight w:val="green"/>
        </w:rPr>
        <w:t>benefits</w:t>
      </w:r>
      <w:r w:rsidRPr="00F84047">
        <w:rPr>
          <w:rStyle w:val="StyleUnderline"/>
        </w:rPr>
        <w:t xml:space="preserve"> of such a structure </w:t>
      </w:r>
      <w:r w:rsidRPr="00AB64A8">
        <w:rPr>
          <w:rStyle w:val="StyleUnderline"/>
          <w:highlight w:val="green"/>
        </w:rPr>
        <w:t>would be</w:t>
      </w:r>
      <w:r w:rsidRPr="00AB64A8">
        <w:rPr>
          <w:sz w:val="16"/>
          <w:highlight w:val="green"/>
        </w:rPr>
        <w:t xml:space="preserve"> </w:t>
      </w:r>
      <w:r w:rsidRPr="00AB64A8">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AB64A8">
        <w:rPr>
          <w:rStyle w:val="StyleUnderline"/>
          <w:highlight w:val="green"/>
        </w:rPr>
        <w:t>Investing</w:t>
      </w:r>
      <w:r w:rsidRPr="00AB64A8">
        <w:rPr>
          <w:sz w:val="16"/>
          <w:highlight w:val="green"/>
        </w:rPr>
        <w:t xml:space="preserve"> </w:t>
      </w:r>
      <w:r w:rsidRPr="00AB64A8">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AB64A8">
        <w:rPr>
          <w:rStyle w:val="StyleUnderline"/>
          <w:highlight w:val="green"/>
        </w:rPr>
        <w:t>will</w:t>
      </w:r>
      <w:r w:rsidRPr="00AB64A8">
        <w:rPr>
          <w:sz w:val="16"/>
          <w:highlight w:val="green"/>
        </w:rPr>
        <w:t xml:space="preserve"> </w:t>
      </w:r>
      <w:r w:rsidRPr="00AB64A8">
        <w:rPr>
          <w:rStyle w:val="Emphasis"/>
          <w:highlight w:val="green"/>
        </w:rPr>
        <w:t>change the way we think about materials</w:t>
      </w:r>
      <w:r w:rsidRPr="00F84047">
        <w:rPr>
          <w:sz w:val="16"/>
        </w:rPr>
        <w:t xml:space="preserve"> and their strength. These nanotubes have a tensile strength one hundred times that of </w:t>
      </w:r>
      <w:proofErr w:type="gramStart"/>
      <w:r w:rsidRPr="00F84047">
        <w:rPr>
          <w:sz w:val="16"/>
        </w:rPr>
        <w:t>steel, yet</w:t>
      </w:r>
      <w:proofErr w:type="gramEnd"/>
      <w:r w:rsidRPr="00F84047">
        <w:rPr>
          <w:sz w:val="16"/>
        </w:rPr>
        <w:t xml:space="preserve">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AB64A8">
        <w:rPr>
          <w:rStyle w:val="StyleUnderline"/>
          <w:highlight w:val="green"/>
        </w:rPr>
        <w:t xml:space="preserve">With potentials to </w:t>
      </w:r>
      <w:r w:rsidRPr="00AB64A8">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AB64A8">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AB64A8">
        <w:rPr>
          <w:rStyle w:val="StyleUnderline"/>
          <w:highlight w:val="green"/>
        </w:rPr>
        <w:t>There is</w:t>
      </w:r>
      <w:r w:rsidRPr="00F84047">
        <w:rPr>
          <w:sz w:val="16"/>
        </w:rPr>
        <w:t xml:space="preserve"> still </w:t>
      </w:r>
      <w:r w:rsidRPr="00AB64A8">
        <w:rPr>
          <w:rStyle w:val="Emphasis"/>
          <w:highlight w:val="green"/>
        </w:rPr>
        <w:t>plenty</w:t>
      </w:r>
      <w:r w:rsidRPr="00F84047">
        <w:rPr>
          <w:sz w:val="16"/>
        </w:rPr>
        <w:t xml:space="preserve"> more </w:t>
      </w:r>
      <w:r w:rsidRPr="00AB64A8">
        <w:rPr>
          <w:rStyle w:val="Emphasis"/>
          <w:highlight w:val="green"/>
        </w:rPr>
        <w:t>to achieve</w:t>
      </w:r>
      <w:r w:rsidRPr="00AB64A8">
        <w:rPr>
          <w:sz w:val="16"/>
          <w:highlight w:val="green"/>
        </w:rPr>
        <w:t>.</w:t>
      </w:r>
    </w:p>
    <w:p w14:paraId="0B0F4BB8" w14:textId="77777777" w:rsidR="00621AF3" w:rsidRDefault="00621AF3" w:rsidP="00621AF3">
      <w:pPr>
        <w:pStyle w:val="Heading4"/>
      </w:pPr>
      <w:r>
        <w:t xml:space="preserve">Nano tech solves warming </w:t>
      </w:r>
    </w:p>
    <w:p w14:paraId="64D881B9" w14:textId="77777777" w:rsidR="00621AF3" w:rsidRDefault="00621AF3" w:rsidP="00621AF3">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14:paraId="60F572AB" w14:textId="77777777" w:rsidR="00621AF3" w:rsidRPr="00001B27" w:rsidRDefault="00621AF3" w:rsidP="00621AF3">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AB64A8">
        <w:rPr>
          <w:rStyle w:val="StyleUnderline"/>
          <w:highlight w:val="green"/>
        </w:rPr>
        <w:t>nanomaterials</w:t>
      </w:r>
      <w:r w:rsidRPr="00DE0A93">
        <w:rPr>
          <w:rStyle w:val="StyleUnderline"/>
        </w:rPr>
        <w:t xml:space="preserve">—materials made up of units that are each </w:t>
      </w:r>
      <w:proofErr w:type="gramStart"/>
      <w:r w:rsidRPr="00DE0A93">
        <w:rPr>
          <w:rStyle w:val="StyleUnderline"/>
        </w:rPr>
        <w:t>thousands</w:t>
      </w:r>
      <w:proofErr w:type="gramEnd"/>
      <w:r w:rsidRPr="00DE0A93">
        <w:rPr>
          <w:rStyle w:val="StyleUnderline"/>
        </w:rPr>
        <w:t xml:space="preserve"> of times smaller than the thickness of a human hair—are </w:t>
      </w:r>
      <w:r w:rsidRPr="00AB64A8">
        <w:rPr>
          <w:rStyle w:val="StyleUnderline"/>
          <w:highlight w:val="green"/>
        </w:rPr>
        <w:t>emerging</w:t>
      </w:r>
      <w:r w:rsidRPr="00DE0A93">
        <w:rPr>
          <w:rStyle w:val="StyleUnderline"/>
        </w:rPr>
        <w:t xml:space="preserve"> as useful for </w:t>
      </w:r>
      <w:r w:rsidRPr="00AB64A8">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AB64A8">
        <w:rPr>
          <w:rStyle w:val="StyleUnderline"/>
          <w:highlight w:val="green"/>
        </w:rPr>
        <w:t>efficiently use carbon dioxide</w:t>
      </w:r>
      <w:r w:rsidRPr="00DE0A93">
        <w:rPr>
          <w:rStyle w:val="StyleUnderline"/>
        </w:rPr>
        <w:t xml:space="preserve"> from the air, </w:t>
      </w:r>
      <w:r w:rsidRPr="00AB64A8">
        <w:rPr>
          <w:rStyle w:val="StyleUnderline"/>
          <w:highlight w:val="green"/>
        </w:rPr>
        <w:t>capture toxic pollutants from water</w:t>
      </w:r>
      <w:r w:rsidRPr="00DE0A93">
        <w:rPr>
          <w:rStyle w:val="StyleUnderline"/>
        </w:rPr>
        <w:t xml:space="preserve"> and </w:t>
      </w:r>
      <w:r w:rsidRPr="00AB64A8">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t>“</w:t>
      </w:r>
      <w:r w:rsidRPr="00AB64A8">
        <w:rPr>
          <w:rStyle w:val="Emphasis"/>
          <w:highlight w:val="green"/>
        </w:rPr>
        <w:t>Nanomaterials</w:t>
      </w:r>
      <w:r w:rsidRPr="00DE0A93">
        <w:rPr>
          <w:rStyle w:val="Emphasis"/>
        </w:rPr>
        <w:t xml:space="preserve"> could </w:t>
      </w:r>
      <w:r w:rsidRPr="00AB64A8">
        <w:rPr>
          <w:rStyle w:val="Emphasis"/>
          <w:highlight w:val="green"/>
        </w:rPr>
        <w:t>help</w:t>
      </w:r>
      <w:r w:rsidRPr="00DE0A93">
        <w:rPr>
          <w:rStyle w:val="Emphasis"/>
        </w:rPr>
        <w:t xml:space="preserve"> us </w:t>
      </w:r>
      <w:r w:rsidRPr="00AB64A8">
        <w:rPr>
          <w:rStyle w:val="Emphasis"/>
          <w:highlight w:val="green"/>
        </w:rPr>
        <w:t>mitigate pollution</w:t>
      </w:r>
      <w:r w:rsidRPr="00001B27">
        <w:rPr>
          <w:sz w:val="16"/>
        </w:rPr>
        <w:t xml:space="preserve">. They are efficient catalysts and mostly recyclable. Now, they </w:t>
      </w:r>
      <w:proofErr w:type="gramStart"/>
      <w:r w:rsidRPr="00001B27">
        <w:rPr>
          <w:sz w:val="16"/>
        </w:rPr>
        <w:t>have to</w:t>
      </w:r>
      <w:proofErr w:type="gramEnd"/>
      <w:r w:rsidRPr="00001B27">
        <w:rPr>
          <w:sz w:val="16"/>
        </w:rPr>
        <w:t xml:space="preserve"> become economical for commercialization and better to replace present-day technologies completely,” says </w:t>
      </w:r>
      <w:hyperlink r:id="rId10"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AB64A8">
        <w:rPr>
          <w:rStyle w:val="Emphasis"/>
          <w:highlight w:val="green"/>
        </w:rPr>
        <w:t>help slow</w:t>
      </w:r>
      <w:r w:rsidRPr="00DE0A93">
        <w:rPr>
          <w:rStyle w:val="Emphasis"/>
        </w:rPr>
        <w:t xml:space="preserve"> the climate-changing rise in </w:t>
      </w:r>
      <w:r w:rsidRPr="00AB64A8">
        <w:rPr>
          <w:rStyle w:val="Emphasis"/>
          <w:highlight w:val="green"/>
        </w:rPr>
        <w:t>atmospheric CO2</w:t>
      </w:r>
      <w:r w:rsidRPr="00DE0A93">
        <w:rPr>
          <w:rStyle w:val="Emphasis"/>
        </w:rPr>
        <w:t xml:space="preserve">levels, researchers have developed nanoCO2 harvesters that can </w:t>
      </w:r>
      <w:r w:rsidRPr="00AB64A8">
        <w:rPr>
          <w:rStyle w:val="Emphasis"/>
          <w:highlight w:val="green"/>
        </w:rPr>
        <w:t>suck</w:t>
      </w:r>
      <w:r w:rsidRPr="00DE0A93">
        <w:rPr>
          <w:rStyle w:val="Emphasis"/>
        </w:rPr>
        <w:t xml:space="preserve"> atmospheric </w:t>
      </w:r>
      <w:r w:rsidRPr="00AB64A8">
        <w:rPr>
          <w:rStyle w:val="Emphasis"/>
          <w:highlight w:val="green"/>
        </w:rPr>
        <w:t>carbon dioxide</w:t>
      </w:r>
      <w:r w:rsidRPr="00DE0A93">
        <w:rPr>
          <w:rStyle w:val="Emphasis"/>
        </w:rPr>
        <w:t xml:space="preserve"> and </w:t>
      </w:r>
      <w:r w:rsidRPr="00AB64A8">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w:t>
      </w:r>
      <w:proofErr w:type="gramStart"/>
      <w:r w:rsidRPr="00001B27">
        <w:rPr>
          <w:sz w:val="16"/>
        </w:rPr>
        <w:t>far</w:t>
      </w:r>
      <w:proofErr w:type="gramEnd"/>
      <w:r w:rsidRPr="00001B27">
        <w:rPr>
          <w:sz w:val="16"/>
        </w:rPr>
        <w:t xml:space="preserve">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 xml:space="preserve">The researchers developed a nanoCO2 harvester that uses water and sunlight to convert atmospheric CO2 into methanol, which can be employed as an engine fuel, a solvent, an antifreeze </w:t>
      </w:r>
      <w:proofErr w:type="gramStart"/>
      <w:r w:rsidRPr="00001B27">
        <w:rPr>
          <w:rStyle w:val="StyleUnderline"/>
        </w:rPr>
        <w:t>agent</w:t>
      </w:r>
      <w:proofErr w:type="gramEnd"/>
      <w:r w:rsidRPr="00001B27">
        <w:rPr>
          <w:rStyle w:val="StyleUnderline"/>
        </w:rPr>
        <w:t xml:space="preserve">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w:t>
      </w:r>
      <w:proofErr w:type="gramStart"/>
      <w:r w:rsidRPr="00001B27">
        <w:rPr>
          <w:sz w:val="16"/>
        </w:rPr>
        <w:t>have a tendency to</w:t>
      </w:r>
      <w:proofErr w:type="gramEnd"/>
      <w:r w:rsidRPr="00001B27">
        <w:rPr>
          <w:sz w:val="16"/>
        </w:rPr>
        <w:t xml:space="preserve">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w:t>
      </w:r>
      <w:proofErr w:type="spellStart"/>
      <w:r w:rsidRPr="00155DB0">
        <w:rPr>
          <w:rStyle w:val="StyleUnderline"/>
        </w:rPr>
        <w:t>Elzbieta</w:t>
      </w:r>
      <w:proofErr w:type="spellEnd"/>
      <w:r w:rsidRPr="00155DB0">
        <w:rPr>
          <w:rStyle w:val="StyleUnderline"/>
        </w:rPr>
        <w:t xml:space="preserve"> </w:t>
      </w:r>
      <w:proofErr w:type="spellStart"/>
      <w:r w:rsidRPr="00155DB0">
        <w:rPr>
          <w:rStyle w:val="StyleUnderline"/>
        </w:rPr>
        <w:t>Megiel</w:t>
      </w:r>
      <w:proofErr w:type="spellEnd"/>
      <w:r w:rsidRPr="00155DB0">
        <w:rPr>
          <w:rStyle w:val="StyleUnderline"/>
        </w:rPr>
        <w:t xml:space="preserve"> of the University of Warsaw in Poland reports that </w:t>
      </w:r>
      <w:r w:rsidRPr="00AB64A8">
        <w:rPr>
          <w:rStyle w:val="StyleUnderline"/>
          <w:highlight w:val="green"/>
        </w:rPr>
        <w:t>nanomaterials</w:t>
      </w:r>
      <w:r w:rsidRPr="00155DB0">
        <w:rPr>
          <w:rStyle w:val="StyleUnderline"/>
        </w:rPr>
        <w:t xml:space="preserve"> have been widely studied for </w:t>
      </w:r>
      <w:r w:rsidRPr="00AB64A8">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w:t>
      </w:r>
      <w:proofErr w:type="gramStart"/>
      <w:r w:rsidRPr="00001B27">
        <w:rPr>
          <w:sz w:val="16"/>
        </w:rPr>
        <w:t>a large number of</w:t>
      </w:r>
      <w:proofErr w:type="gramEnd"/>
      <w:r w:rsidRPr="00001B27">
        <w:rPr>
          <w:sz w:val="16"/>
        </w:rPr>
        <w:t xml:space="preserve"> sites on their surface that can capture pollutants and don’t readily degrade in water. </w:t>
      </w:r>
      <w:r w:rsidRPr="00155DB0">
        <w:rPr>
          <w:rStyle w:val="StyleUnderline"/>
        </w:rPr>
        <w:t xml:space="preserve">Chattopadhyay adds that appropriately designed magnetic nanomaterials can be used to </w:t>
      </w:r>
      <w:r w:rsidRPr="00AB64A8">
        <w:rPr>
          <w:rStyle w:val="StyleUnderline"/>
          <w:highlight w:val="green"/>
        </w:rPr>
        <w:t xml:space="preserve">separate pollutants such as arsenic, lead, </w:t>
      </w:r>
      <w:proofErr w:type="gramStart"/>
      <w:r w:rsidRPr="00AB64A8">
        <w:rPr>
          <w:rStyle w:val="StyleUnderline"/>
          <w:highlight w:val="green"/>
        </w:rPr>
        <w:t>chromium</w:t>
      </w:r>
      <w:proofErr w:type="gramEnd"/>
      <w:r w:rsidRPr="00155DB0">
        <w:rPr>
          <w:rStyle w:val="StyleUnderline"/>
        </w:rPr>
        <w:t xml:space="preserve"> and mercury from water. </w:t>
      </w:r>
      <w:r w:rsidRPr="00001B27">
        <w:rPr>
          <w:sz w:val="16"/>
        </w:rPr>
        <w:t xml:space="preserve">However, the nanotech-based approach </w:t>
      </w:r>
      <w:proofErr w:type="gramStart"/>
      <w:r w:rsidRPr="00001B27">
        <w:rPr>
          <w:sz w:val="16"/>
        </w:rPr>
        <w:t>has to</w:t>
      </w:r>
      <w:proofErr w:type="gramEnd"/>
      <w:r w:rsidRPr="00001B27">
        <w:rPr>
          <w:sz w:val="16"/>
        </w:rPr>
        <w:t xml:space="preserve"> be more efficient than conventional water purification technology to make it worthwhile. In </w:t>
      </w:r>
      <w:r w:rsidRPr="00155DB0">
        <w:rPr>
          <w:rStyle w:val="StyleUnderline"/>
        </w:rPr>
        <w:t xml:space="preserve">addition to removing dyes and metals, </w:t>
      </w:r>
      <w:r w:rsidRPr="00AB64A8">
        <w:rPr>
          <w:rStyle w:val="StyleUnderline"/>
          <w:highlight w:val="green"/>
        </w:rPr>
        <w:t>nanomaterials</w:t>
      </w:r>
      <w:r w:rsidRPr="00155DB0">
        <w:rPr>
          <w:rStyle w:val="StyleUnderline"/>
        </w:rPr>
        <w:t xml:space="preserve"> can </w:t>
      </w:r>
      <w:r w:rsidRPr="00AB64A8">
        <w:rPr>
          <w:rStyle w:val="StyleUnderline"/>
          <w:highlight w:val="green"/>
        </w:rPr>
        <w:t>also</w:t>
      </w:r>
      <w:r w:rsidRPr="00155DB0">
        <w:rPr>
          <w:rStyle w:val="StyleUnderline"/>
        </w:rPr>
        <w:t xml:space="preserve"> be used to clean </w:t>
      </w:r>
      <w:r w:rsidRPr="00AB64A8">
        <w:rPr>
          <w:rStyle w:val="StyleUnderline"/>
          <w:highlight w:val="green"/>
        </w:rPr>
        <w:t>up oil spills</w:t>
      </w:r>
      <w:r w:rsidRPr="00001B27">
        <w:rPr>
          <w:sz w:val="16"/>
        </w:rPr>
        <w:t xml:space="preserve">. Researchers led by </w:t>
      </w:r>
      <w:proofErr w:type="spellStart"/>
      <w:r w:rsidRPr="00001B27">
        <w:rPr>
          <w:sz w:val="16"/>
        </w:rPr>
        <w:t>Pulickel</w:t>
      </w:r>
      <w:proofErr w:type="spellEnd"/>
      <w:r w:rsidRPr="00001B27">
        <w:rPr>
          <w:sz w:val="16"/>
        </w:rPr>
        <w:t xml:space="preserve"> Ajayan at Rice University in Houston, Texas, have developed a reusable </w:t>
      </w:r>
      <w:proofErr w:type="spellStart"/>
      <w:r w:rsidRPr="00001B27">
        <w:rPr>
          <w:sz w:val="16"/>
        </w:rPr>
        <w:t>nanosponge</w:t>
      </w:r>
      <w:proofErr w:type="spellEnd"/>
      <w:r w:rsidRPr="00001B27">
        <w:rPr>
          <w:sz w:val="16"/>
        </w:rPr>
        <w:t xml:space="preserve"> that can remove oil from contaminated seawater.</w:t>
      </w:r>
    </w:p>
    <w:p w14:paraId="18470E6A" w14:textId="4DF9FA77" w:rsidR="00621AF3" w:rsidRDefault="00621AF3" w:rsidP="00621AF3">
      <w:pPr>
        <w:pStyle w:val="Heading4"/>
      </w:pPr>
      <w:r>
        <w:t xml:space="preserve">Counterplan </w:t>
      </w:r>
      <w:r w:rsidRPr="00F17081">
        <w:rPr>
          <w:u w:val="single"/>
        </w:rPr>
        <w:t>solves the Case</w:t>
      </w:r>
      <w:r>
        <w:t xml:space="preserve"> - </w:t>
      </w:r>
      <w:r w:rsidRPr="00F17081">
        <w:t>Space</w:t>
      </w:r>
      <w:r>
        <w:t xml:space="preserve"> Elevators net reduce Space Debris – reduces </w:t>
      </w:r>
      <w:r w:rsidRPr="00C765BA">
        <w:rPr>
          <w:u w:val="single"/>
        </w:rPr>
        <w:t>overall</w:t>
      </w:r>
      <w:r>
        <w:t xml:space="preserve"> </w:t>
      </w:r>
      <w:r w:rsidRPr="00C765BA">
        <w:t>Rocket</w:t>
      </w:r>
      <w:r>
        <w:t xml:space="preserve"> Launches </w:t>
      </w:r>
      <w:r>
        <w:t>which is an independent alt cause to the aff</w:t>
      </w:r>
    </w:p>
    <w:p w14:paraId="7900A5D6" w14:textId="77777777" w:rsidR="00621AF3" w:rsidRPr="000E7582" w:rsidRDefault="00621AF3" w:rsidP="00621AF3">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28E6FED3" w14:textId="77777777" w:rsidR="00621AF3" w:rsidRPr="005A4A1B" w:rsidRDefault="00621AF3" w:rsidP="00621AF3">
      <w:pPr>
        <w:rPr>
          <w:sz w:val="16"/>
        </w:rPr>
      </w:pPr>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AB64A8">
        <w:rPr>
          <w:rStyle w:val="Emphasis"/>
          <w:highlight w:val="green"/>
        </w:rPr>
        <w:t>every launch</w:t>
      </w:r>
      <w:r w:rsidRPr="00AB64A8">
        <w:rPr>
          <w:sz w:val="16"/>
          <w:highlight w:val="green"/>
        </w:rPr>
        <w:t xml:space="preserve"> </w:t>
      </w:r>
      <w:r w:rsidRPr="00AB64A8">
        <w:rPr>
          <w:rStyle w:val="StyleUnderline"/>
          <w:highlight w:val="green"/>
        </w:rPr>
        <w:t>is accompanied by</w:t>
      </w:r>
      <w:r w:rsidRPr="00AB64A8">
        <w:rPr>
          <w:sz w:val="16"/>
          <w:highlight w:val="green"/>
        </w:rPr>
        <w:t xml:space="preserve"> </w:t>
      </w:r>
      <w:r w:rsidRPr="00AB64A8">
        <w:rPr>
          <w:rStyle w:val="Emphasis"/>
          <w:highlight w:val="green"/>
        </w:rPr>
        <w:t>substantial</w:t>
      </w:r>
      <w:r w:rsidRPr="00193A76">
        <w:rPr>
          <w:sz w:val="16"/>
        </w:rPr>
        <w:t xml:space="preserve"> amounts of </w:t>
      </w:r>
      <w:r w:rsidRPr="00193A76">
        <w:rPr>
          <w:rStyle w:val="Emphasis"/>
        </w:rPr>
        <w:t xml:space="preserve">space </w:t>
      </w:r>
      <w:r w:rsidRPr="00AB64A8">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AB64A8">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AB64A8">
        <w:rPr>
          <w:rStyle w:val="Emphasis"/>
          <w:highlight w:val="gree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AB64A8">
        <w:rPr>
          <w:rStyle w:val="StyleUnderline"/>
          <w:highlight w:val="green"/>
        </w:rPr>
        <w:t>produce</w:t>
      </w:r>
      <w:r w:rsidRPr="00AB64A8">
        <w:rPr>
          <w:sz w:val="16"/>
          <w:highlight w:val="green"/>
        </w:rPr>
        <w:t xml:space="preserve"> </w:t>
      </w:r>
      <w:r w:rsidRPr="00AB64A8">
        <w:rPr>
          <w:rStyle w:val="Emphasis"/>
          <w:highlight w:val="green"/>
        </w:rPr>
        <w:t>further debris</w:t>
      </w:r>
      <w:r w:rsidRPr="00193A76">
        <w:rPr>
          <w:sz w:val="16"/>
        </w:rPr>
        <w:t>.</w:t>
      </w:r>
      <w:r>
        <w:rPr>
          <w:sz w:val="16"/>
        </w:rPr>
        <w:t xml:space="preserve"> </w:t>
      </w:r>
      <w:proofErr w:type="gramStart"/>
      <w:r w:rsidRPr="00193A76">
        <w:rPr>
          <w:sz w:val="16"/>
        </w:rPr>
        <w:t>The vast majority of</w:t>
      </w:r>
      <w:proofErr w:type="gramEnd"/>
      <w:r w:rsidRPr="00193A76">
        <w:rPr>
          <w:sz w:val="16"/>
        </w:rPr>
        <w:t xml:space="preserve">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xml:space="preserve">- dance during spacecraft break-up and impacts. The first satellite-satellite collision occurred in 1961. resulting in a 400% increase in fragmentation debris (Johnson </w:t>
      </w:r>
      <w:proofErr w:type="gramStart"/>
      <w:r w:rsidRPr="00193A76">
        <w:rPr>
          <w:sz w:val="16"/>
        </w:rPr>
        <w:t>et al..</w:t>
      </w:r>
      <w:proofErr w:type="gramEnd"/>
      <w:r w:rsidRPr="00193A76">
        <w:rPr>
          <w:sz w:val="16"/>
        </w:rPr>
        <w:t xml:space="preserve">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AB64A8">
        <w:rPr>
          <w:rStyle w:val="Emphasis"/>
          <w:highlight w:val="green"/>
        </w:rPr>
        <w:t>existential</w:t>
      </w:r>
      <w:r w:rsidRPr="00193A76">
        <w:rPr>
          <w:rStyle w:val="Emphasis"/>
        </w:rPr>
        <w:t xml:space="preserve"> risk</w:t>
      </w:r>
      <w:r w:rsidRPr="00193A76">
        <w:rPr>
          <w:sz w:val="16"/>
        </w:rPr>
        <w:t xml:space="preserve"> </w:t>
      </w:r>
      <w:r w:rsidRPr="00AB64A8">
        <w:rPr>
          <w:rStyle w:val="StyleUnderline"/>
          <w:highlight w:val="green"/>
        </w:rPr>
        <w:t>to</w:t>
      </w:r>
      <w:r w:rsidRPr="00AB64A8">
        <w:rPr>
          <w:sz w:val="16"/>
          <w:highlight w:val="green"/>
        </w:rPr>
        <w:t xml:space="preserve"> </w:t>
      </w:r>
      <w:r w:rsidRPr="00AB64A8">
        <w:rPr>
          <w:rStyle w:val="Emphasis"/>
          <w:highlight w:val="green"/>
        </w:rPr>
        <w:t>space op</w:t>
      </w:r>
      <w:r w:rsidRPr="00504C07">
        <w:rPr>
          <w:rStyle w:val="StyleUnderline"/>
        </w:rPr>
        <w:t>eration</w:t>
      </w:r>
      <w:r w:rsidRPr="00AB64A8">
        <w:rPr>
          <w:rStyle w:val="Emphasis"/>
          <w:highlight w:val="green"/>
        </w:rPr>
        <w:t>s</w:t>
      </w:r>
      <w:r w:rsidRPr="00193A76">
        <w:rPr>
          <w:sz w:val="16"/>
        </w:rPr>
        <w:t xml:space="preserve">. Kessler and </w:t>
      </w:r>
      <w:proofErr w:type="spellStart"/>
      <w:r w:rsidRPr="00193A76">
        <w:rPr>
          <w:sz w:val="16"/>
        </w:rPr>
        <w:t>Cour</w:t>
      </w:r>
      <w:proofErr w:type="spellEnd"/>
      <w:r w:rsidRPr="00193A76">
        <w:rPr>
          <w:sz w:val="16"/>
        </w:rPr>
        <w:t xml:space="preserve">-Palais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193A76">
        <w:rPr>
          <w:sz w:val="16"/>
        </w:rPr>
        <w:t>vrei</w:t>
      </w:r>
      <w:proofErr w:type="spellEnd"/>
      <w:r w:rsidRPr="00193A76">
        <w:rPr>
          <w:sz w:val="16"/>
        </w:rPr>
        <w:t xml:space="preserve">* and the cross-sectional area </w:t>
      </w:r>
      <w:proofErr w:type="spellStart"/>
      <w:r w:rsidRPr="00193A76">
        <w:rPr>
          <w:sz w:val="16"/>
        </w:rPr>
        <w:t>ct</w:t>
      </w:r>
      <w:proofErr w:type="spellEnd"/>
      <w:r w:rsidRPr="00193A76">
        <w:rPr>
          <w:sz w:val="16"/>
        </w:rPr>
        <w:t>:</w:t>
      </w:r>
      <w:r>
        <w:rPr>
          <w:sz w:val="16"/>
        </w:rPr>
        <w:t xml:space="preserve"> </w:t>
      </w:r>
      <w:r w:rsidRPr="00193A76">
        <w:t>[[EQUATION 13.5 OMITTED]]</w:t>
      </w:r>
      <w:r>
        <w:t xml:space="preserve"> </w:t>
      </w:r>
      <w:r w:rsidRPr="00193A76">
        <w:rPr>
          <w:sz w:val="16"/>
        </w:rPr>
        <w:t xml:space="preserve">Each impact increases p without substantially altering </w:t>
      </w:r>
      <w:proofErr w:type="spellStart"/>
      <w:r w:rsidRPr="00193A76">
        <w:rPr>
          <w:sz w:val="16"/>
        </w:rPr>
        <w:t>vrel</w:t>
      </w:r>
      <w:proofErr w:type="spellEnd"/>
      <w:r w:rsidRPr="00193A76">
        <w:rPr>
          <w:sz w:val="16"/>
        </w:rPr>
        <w:t xml:space="preserve">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 xml:space="preserve">Kessler and </w:t>
      </w:r>
      <w:proofErr w:type="spellStart"/>
      <w:r w:rsidRPr="00193A76">
        <w:rPr>
          <w:sz w:val="16"/>
        </w:rPr>
        <w:t>Cour</w:t>
      </w:r>
      <w:proofErr w:type="spellEnd"/>
      <w:r w:rsidRPr="00193A76">
        <w:rPr>
          <w:sz w:val="16"/>
        </w:rPr>
        <w:t>-Palais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xml:space="preserve">, which in turn increases resulting in </w:t>
      </w:r>
      <w:proofErr w:type="gramStart"/>
      <w:r w:rsidRPr="00193A76">
        <w:rPr>
          <w:sz w:val="16"/>
        </w:rPr>
        <w:t>a rapid positive feedback</w:t>
      </w:r>
      <w:proofErr w:type="gramEnd"/>
      <w:r w:rsidRPr="00193A76">
        <w:rPr>
          <w:sz w:val="16"/>
        </w:rPr>
        <w:t>,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of </w:t>
      </w:r>
      <w:r w:rsidRPr="00AB64A8">
        <w:rPr>
          <w:rStyle w:val="Emphasis"/>
          <w:highlight w:val="gree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AB64A8">
        <w:rPr>
          <w:rStyle w:val="Emphasis"/>
          <w:highlight w:val="green"/>
        </w:rPr>
        <w:t>looms</w:t>
      </w:r>
      <w:r w:rsidRPr="00193A76">
        <w:rPr>
          <w:rStyle w:val="Emphasis"/>
        </w:rPr>
        <w:t xml:space="preserve"> over human space exploration</w:t>
      </w:r>
      <w:r w:rsidRPr="00193A76">
        <w:rPr>
          <w:rStyle w:val="StyleUnderline"/>
        </w:rPr>
        <w:t xml:space="preserve">, as debris counts continue to rise. </w:t>
      </w:r>
      <w:r w:rsidRPr="00AB64A8">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AB64A8">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AB64A8">
        <w:rPr>
          <w:rStyle w:val="Emphasis"/>
          <w:highlight w:val="green"/>
        </w:rPr>
        <w:t>production</w:t>
      </w:r>
      <w:r w:rsidRPr="00193A76">
        <w:rPr>
          <w:rStyle w:val="Emphasis"/>
        </w:rPr>
        <w:t xml:space="preserve"> of debris</w:t>
      </w:r>
      <w:r w:rsidRPr="00193A76">
        <w:rPr>
          <w:sz w:val="16"/>
        </w:rPr>
        <w:t xml:space="preserve"> </w:t>
      </w:r>
      <w:r w:rsidRPr="00AB64A8">
        <w:rPr>
          <w:rStyle w:val="StyleUnderline"/>
          <w:highlight w:val="green"/>
        </w:rPr>
        <w:t>during</w:t>
      </w:r>
      <w:r w:rsidRPr="00AB64A8">
        <w:rPr>
          <w:sz w:val="16"/>
          <w:highlight w:val="green"/>
        </w:rPr>
        <w:t xml:space="preserve"> </w:t>
      </w:r>
      <w:r w:rsidRPr="00AB64A8">
        <w:rPr>
          <w:rStyle w:val="Emphasis"/>
          <w:highlight w:val="green"/>
        </w:rPr>
        <w:t>launches</w:t>
      </w:r>
      <w:r w:rsidRPr="00193A76">
        <w:rPr>
          <w:sz w:val="16"/>
        </w:rPr>
        <w:t xml:space="preserve">, or through removal of debris fragments from LEO. </w:t>
      </w:r>
      <w:r w:rsidRPr="00AB64A8">
        <w:rPr>
          <w:rStyle w:val="StyleUnderline"/>
          <w:highlight w:val="green"/>
        </w:rPr>
        <w:t>we</w:t>
      </w:r>
      <w:r w:rsidRPr="00AB64A8">
        <w:rPr>
          <w:sz w:val="16"/>
          <w:highlight w:val="green"/>
        </w:rPr>
        <w:t xml:space="preserve"> </w:t>
      </w:r>
      <w:r w:rsidRPr="00AB64A8">
        <w:rPr>
          <w:rStyle w:val="Emphasis"/>
          <w:highlight w:val="green"/>
        </w:rPr>
        <w:t>cannot</w:t>
      </w:r>
      <w:r w:rsidRPr="00504C07">
        <w:rPr>
          <w:rStyle w:val="Emphasis"/>
        </w:rPr>
        <w:t xml:space="preserve"> guarantee</w:t>
      </w:r>
      <w:r w:rsidRPr="00193A76">
        <w:rPr>
          <w:sz w:val="16"/>
        </w:rPr>
        <w:t xml:space="preserve"> the </w:t>
      </w:r>
      <w:r w:rsidRPr="00AB64A8">
        <w:rPr>
          <w:rStyle w:val="Emphasis"/>
          <w:highlight w:val="green"/>
        </w:rPr>
        <w:t>protect</w:t>
      </w:r>
      <w:r w:rsidRPr="00504C07">
        <w:rPr>
          <w:rStyle w:val="StyleUnderline"/>
        </w:rPr>
        <w:t>ion of</w:t>
      </w:r>
      <w:r w:rsidRPr="00193A76">
        <w:rPr>
          <w:sz w:val="16"/>
        </w:rPr>
        <w:t xml:space="preserve"> the </w:t>
      </w:r>
      <w:r w:rsidRPr="00AB64A8">
        <w:rPr>
          <w:rStyle w:val="Emphasis"/>
          <w:highlight w:val="green"/>
        </w:rPr>
        <w:t>current</w:t>
      </w:r>
      <w:r w:rsidRPr="00193A76">
        <w:rPr>
          <w:sz w:val="16"/>
        </w:rPr>
        <w:t xml:space="preserve"> flotilla of </w:t>
      </w:r>
      <w:r w:rsidRPr="00AB64A8">
        <w:rPr>
          <w:rStyle w:val="Emphasis"/>
          <w:highlight w:val="green"/>
        </w:rPr>
        <w:t>sat</w:t>
      </w:r>
      <w:r w:rsidRPr="00504C07">
        <w:rPr>
          <w:rStyle w:val="StyleUnderline"/>
        </w:rPr>
        <w:t>ellite</w:t>
      </w:r>
      <w:r w:rsidRPr="00AB64A8">
        <w:rPr>
          <w:rStyle w:val="Emphasis"/>
          <w:highlight w:val="green"/>
        </w:rPr>
        <w:t>s</w:t>
      </w:r>
      <w:r w:rsidRPr="00AB64A8">
        <w:rPr>
          <w:rStyle w:val="StyleUnderline"/>
          <w:highlight w:val="gree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AB64A8">
        <w:rPr>
          <w:rStyle w:val="Emphasis"/>
          <w:highlight w:val="green"/>
        </w:rPr>
        <w:t>society</w:t>
      </w:r>
      <w:r w:rsidRPr="00AB64A8">
        <w:rPr>
          <w:sz w:val="16"/>
          <w:highlight w:val="green"/>
        </w:rPr>
        <w:t xml:space="preserve"> </w:t>
      </w:r>
      <w:r w:rsidRPr="00AB64A8">
        <w:rPr>
          <w:rStyle w:val="StyleUnderline"/>
          <w:highlight w:val="green"/>
        </w:rPr>
        <w:t>at</w:t>
      </w:r>
      <w:r w:rsidRPr="00AB64A8">
        <w:rPr>
          <w:sz w:val="16"/>
          <w:highlight w:val="green"/>
        </w:rPr>
        <w:t xml:space="preserve"> </w:t>
      </w:r>
      <w:r w:rsidRPr="00AB64A8">
        <w:rPr>
          <w:rStyle w:val="Emphasis"/>
          <w:highlight w:val="green"/>
        </w:rPr>
        <w:t>deep risk</w:t>
      </w:r>
      <w:r w:rsidRPr="00193A76">
        <w:rPr>
          <w:sz w:val="16"/>
        </w:rPr>
        <w:t>.</w:t>
      </w:r>
      <w:r>
        <w:rPr>
          <w:sz w:val="16"/>
        </w:rPr>
        <w:t xml:space="preserve"> </w:t>
      </w:r>
      <w:r w:rsidRPr="00193A76">
        <w:rPr>
          <w:sz w:val="16"/>
        </w:rPr>
        <w:t xml:space="preserve">What strategies can be deployed to remove space debris? Almost all debris removal techniques rely on using the Earth’s atmosphere as a waste disposal sys- </w:t>
      </w:r>
      <w:proofErr w:type="spellStart"/>
      <w:r w:rsidRPr="00193A76">
        <w:rPr>
          <w:sz w:val="16"/>
        </w:rPr>
        <w:t>tem</w:t>
      </w:r>
      <w:proofErr w:type="spellEnd"/>
      <w:r w:rsidRPr="00193A76">
        <w:rPr>
          <w:sz w:val="16"/>
        </w:rPr>
        <w:t xml:space="preserve">. Most debris </w:t>
      </w:r>
      <w:proofErr w:type="gramStart"/>
      <w:r w:rsidRPr="00193A76">
        <w:rPr>
          <w:sz w:val="16"/>
        </w:rPr>
        <w:t>is</w:t>
      </w:r>
      <w:proofErr w:type="gramEnd"/>
      <w:r w:rsidRPr="00193A76">
        <w:rPr>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w:t>
      </w:r>
      <w:proofErr w:type="gramStart"/>
      <w:r w:rsidRPr="00193A76">
        <w:rPr>
          <w:sz w:val="16"/>
        </w:rPr>
        <w:t>harpoon, and</w:t>
      </w:r>
      <w:proofErr w:type="gramEnd"/>
      <w:r w:rsidRPr="00193A76">
        <w:rPr>
          <w:sz w:val="16"/>
        </w:rPr>
        <w:t xml:space="preserve">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AB64A8">
        <w:rPr>
          <w:rStyle w:val="StyleUnderline"/>
          <w:highlight w:val="green"/>
        </w:rPr>
        <w:t>A</w:t>
      </w:r>
      <w:r w:rsidRPr="00193A76">
        <w:rPr>
          <w:sz w:val="16"/>
        </w:rPr>
        <w:t xml:space="preserve"> more </w:t>
      </w:r>
      <w:r w:rsidRPr="00193A76">
        <w:rPr>
          <w:rStyle w:val="StyleUnderline"/>
        </w:rPr>
        <w:t xml:space="preserve">lateral </w:t>
      </w:r>
      <w:r w:rsidRPr="00AB64A8">
        <w:rPr>
          <w:rStyle w:val="Emphasis"/>
          <w:highlight w:val="green"/>
        </w:rPr>
        <w:t>solution</w:t>
      </w:r>
      <w:r w:rsidRPr="00AB64A8">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AB64A8">
        <w:rPr>
          <w:rStyle w:val="StyleUnderline"/>
          <w:highlight w:val="green"/>
        </w:rPr>
        <w:t>the</w:t>
      </w:r>
      <w:r w:rsidRPr="00AB64A8">
        <w:rPr>
          <w:sz w:val="16"/>
          <w:highlight w:val="green"/>
        </w:rPr>
        <w:t xml:space="preserve"> </w:t>
      </w:r>
      <w:r w:rsidRPr="00AB64A8">
        <w:rPr>
          <w:rStyle w:val="Emphasis"/>
          <w:highlight w:val="green"/>
        </w:rPr>
        <w:t>space elevator</w:t>
      </w:r>
      <w:r w:rsidRPr="00193A76">
        <w:rPr>
          <w:sz w:val="16"/>
        </w:rPr>
        <w:t xml:space="preserve"> (see Aravind. 2007). Originally conceived by Tsiolkovsky,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AB64A8">
        <w:rPr>
          <w:rStyle w:val="Emphasis"/>
          <w:highlight w:val="green"/>
        </w:rPr>
        <w:t>‘Climber’</w:t>
      </w:r>
      <w:r w:rsidRPr="00AB64A8">
        <w:rPr>
          <w:sz w:val="16"/>
          <w:highlight w:val="green"/>
        </w:rPr>
        <w:t xml:space="preserve"> </w:t>
      </w:r>
      <w:r w:rsidRPr="00AB64A8">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AB64A8">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AB64A8">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AB64A8">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AB64A8">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AB64A8">
        <w:rPr>
          <w:rStyle w:val="Emphasis"/>
          <w:highlight w:val="green"/>
        </w:rPr>
        <w:t>payload</w:t>
      </w:r>
      <w:r w:rsidRPr="00193A76">
        <w:rPr>
          <w:sz w:val="16"/>
        </w:rPr>
        <w:t xml:space="preserve"> out of the Earth's atmosphere. The technical challenges involved in deploying a </w:t>
      </w:r>
      <w:proofErr w:type="gramStart"/>
      <w:r w:rsidRPr="00193A76">
        <w:rPr>
          <w:sz w:val="16"/>
        </w:rPr>
        <w:t xml:space="preserve">cable tens of thousands of </w:t>
      </w:r>
      <w:proofErr w:type="spellStart"/>
      <w:r w:rsidRPr="00193A76">
        <w:rPr>
          <w:sz w:val="16"/>
        </w:rPr>
        <w:t>kilometres</w:t>
      </w:r>
      <w:proofErr w:type="spellEnd"/>
      <w:proofErr w:type="gram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AB64A8">
        <w:rPr>
          <w:rStyle w:val="StyleUnderline"/>
          <w:highlight w:val="gree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AB64A8">
        <w:rPr>
          <w:rStyle w:val="Emphasis"/>
          <w:highlight w:val="green"/>
        </w:rPr>
        <w:t>must develop</w:t>
      </w:r>
      <w:r w:rsidRPr="00AB64A8">
        <w:rPr>
          <w:sz w:val="16"/>
          <w:highlight w:val="green"/>
        </w:rPr>
        <w:t xml:space="preserve"> </w:t>
      </w:r>
      <w:r w:rsidRPr="00AB64A8">
        <w:rPr>
          <w:rStyle w:val="StyleUnderline"/>
          <w:highlight w:val="green"/>
        </w:rPr>
        <w:t>a</w:t>
      </w:r>
      <w:r w:rsidRPr="00AB64A8">
        <w:rPr>
          <w:sz w:val="16"/>
          <w:highlight w:val="green"/>
        </w:rPr>
        <w:t xml:space="preserve"> </w:t>
      </w:r>
      <w:r w:rsidRPr="00AB64A8">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AB64A8">
        <w:rPr>
          <w:rStyle w:val="StyleUnderline"/>
          <w:highlight w:val="green"/>
        </w:rPr>
        <w:t>via</w:t>
      </w:r>
      <w:r w:rsidRPr="00193A76">
        <w:rPr>
          <w:sz w:val="16"/>
        </w:rPr>
        <w:t xml:space="preserve"> the construction of </w:t>
      </w:r>
      <w:r w:rsidRPr="00AB64A8">
        <w:rPr>
          <w:rStyle w:val="StyleUnderline"/>
          <w:highlight w:val="green"/>
        </w:rPr>
        <w:t xml:space="preserve">a </w:t>
      </w:r>
      <w:r w:rsidRPr="00AB64A8">
        <w:rPr>
          <w:rStyle w:val="Emphasis"/>
          <w:highlight w:val="green"/>
        </w:rPr>
        <w:t>space elevator</w:t>
      </w:r>
      <w:r w:rsidRPr="00193A76">
        <w:rPr>
          <w:sz w:val="16"/>
        </w:rPr>
        <w:t xml:space="preserve">, a maglev </w:t>
      </w:r>
      <w:proofErr w:type="gramStart"/>
      <w:r w:rsidRPr="00193A76">
        <w:rPr>
          <w:sz w:val="16"/>
        </w:rPr>
        <w:t>launch</w:t>
      </w:r>
      <w:proofErr w:type="gramEnd"/>
      <w:r w:rsidRPr="00193A76">
        <w:rPr>
          <w:sz w:val="16"/>
        </w:rPr>
        <w:t xml:space="preserve"> loop, rail gun, or some other form of non-rocket acceleration. </w:t>
      </w:r>
      <w:r w:rsidRPr="00AB64A8">
        <w:rPr>
          <w:rStyle w:val="StyleUnderline"/>
          <w:highlight w:val="green"/>
        </w:rPr>
        <w:t>If it</w:t>
      </w:r>
      <w:r w:rsidRPr="00AB64A8">
        <w:rPr>
          <w:sz w:val="16"/>
          <w:highlight w:val="green"/>
        </w:rPr>
        <w:t xml:space="preserve"> </w:t>
      </w:r>
      <w:r w:rsidRPr="00AB64A8">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AB64A8">
        <w:rPr>
          <w:rStyle w:val="StyleUnderline"/>
          <w:highlight w:val="green"/>
        </w:rPr>
        <w:t>it will</w:t>
      </w:r>
      <w:r w:rsidRPr="00193A76">
        <w:rPr>
          <w:rStyle w:val="StyleUnderline"/>
        </w:rPr>
        <w:t xml:space="preserve"> eventually</w:t>
      </w:r>
      <w:r w:rsidRPr="00193A76">
        <w:rPr>
          <w:sz w:val="16"/>
        </w:rPr>
        <w:t xml:space="preserve"> </w:t>
      </w:r>
      <w:r w:rsidRPr="00AB64A8">
        <w:rPr>
          <w:rStyle w:val="Emphasis"/>
          <w:highlight w:val="green"/>
        </w:rPr>
        <w:t>succumb to Kessler</w:t>
      </w:r>
      <w:r w:rsidRPr="00193A76">
        <w:rPr>
          <w:rStyle w:val="Emphasis"/>
        </w:rPr>
        <w:t xml:space="preserve"> syndrome</w:t>
      </w:r>
      <w:r w:rsidRPr="00193A76">
        <w:rPr>
          <w:rStyle w:val="StyleUnderline"/>
        </w:rPr>
        <w:t xml:space="preserve">, </w:t>
      </w:r>
      <w:r w:rsidRPr="00AB64A8">
        <w:rPr>
          <w:rStyle w:val="StyleUnderline"/>
          <w:highlight w:val="green"/>
        </w:rPr>
        <w:t>with</w:t>
      </w:r>
      <w:r w:rsidRPr="00193A76">
        <w:rPr>
          <w:sz w:val="16"/>
        </w:rPr>
        <w:t xml:space="preserve"> potentially </w:t>
      </w:r>
      <w:r w:rsidRPr="00AB64A8">
        <w:rPr>
          <w:rStyle w:val="Emphasis"/>
          <w:highlight w:val="gree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AB64A8">
        <w:rPr>
          <w:rStyle w:val="Emphasis"/>
          <w:highlight w:val="green"/>
        </w:rPr>
        <w:t xml:space="preserve">likely </w:t>
      </w:r>
      <w:proofErr w:type="spellStart"/>
      <w:r w:rsidRPr="00AB64A8">
        <w:rPr>
          <w:rStyle w:val="Emphasis"/>
          <w:highlight w:val="green"/>
        </w:rPr>
        <w:t>civilisation</w:t>
      </w:r>
      <w:proofErr w:type="spellEnd"/>
      <w:r w:rsidRPr="00AB64A8">
        <w:rPr>
          <w:rStyle w:val="Emphasis"/>
          <w:highlight w:val="green"/>
        </w:rPr>
        <w:t>-ending effects</w:t>
      </w:r>
      <w:r w:rsidRPr="00193A76">
        <w:rPr>
          <w:sz w:val="16"/>
        </w:rPr>
        <w:t xml:space="preserve"> (Solution C.13).</w:t>
      </w:r>
    </w:p>
    <w:p w14:paraId="4F2C5C74" w14:textId="5571A397" w:rsidR="00621AF3" w:rsidRDefault="00621AF3" w:rsidP="00621AF3">
      <w:pPr>
        <w:pStyle w:val="Heading3"/>
      </w:pPr>
      <w:r>
        <w:t>3</w:t>
      </w:r>
    </w:p>
    <w:p w14:paraId="73E3ADF9" w14:textId="77777777" w:rsidR="00621AF3" w:rsidRPr="0004482F" w:rsidRDefault="00621AF3" w:rsidP="00621AF3">
      <w:pPr>
        <w:pStyle w:val="Heading4"/>
      </w:pPr>
      <w:r>
        <w:t xml:space="preserve">Plan – The appropriation of outer space through the production of orbital debris by private entities except for terrestrially accessible blockchain verification computing centers and cryptocurrency mining centers are unjust. Private Entities should significantly invest in the creation of terrestrially accessible blockchain verification computing centers and cryptocurrency mining centers on the Moon and Deep Space. </w:t>
      </w:r>
    </w:p>
    <w:p w14:paraId="00960F83" w14:textId="77777777" w:rsidR="00621AF3" w:rsidRDefault="00621AF3" w:rsidP="00621AF3">
      <w:pPr>
        <w:pStyle w:val="Heading4"/>
      </w:pPr>
      <w:r>
        <w:t xml:space="preserve">Climate-motivated </w:t>
      </w:r>
      <w:r w:rsidRPr="00243AE5">
        <w:rPr>
          <w:u w:val="single"/>
        </w:rPr>
        <w:t>terrestrial</w:t>
      </w:r>
      <w:r>
        <w:t xml:space="preserve"> mining </w:t>
      </w:r>
      <w:r w:rsidRPr="00243AE5">
        <w:rPr>
          <w:u w:val="single"/>
        </w:rPr>
        <w:t>regulations</w:t>
      </w:r>
      <w:r>
        <w:t xml:space="preserve"> kill crypto now – those don’t get applied to space because of unique </w:t>
      </w:r>
      <w:r w:rsidRPr="00243AE5">
        <w:rPr>
          <w:u w:val="single"/>
        </w:rPr>
        <w:t>environments</w:t>
      </w:r>
      <w:r>
        <w:t xml:space="preserve"> – that saves crypto with sufficient private investment </w:t>
      </w:r>
    </w:p>
    <w:p w14:paraId="17DDD75B" w14:textId="77777777" w:rsidR="00621AF3" w:rsidRPr="0081599A" w:rsidRDefault="00621AF3" w:rsidP="00621AF3">
      <w:r w:rsidRPr="00680A8E">
        <w:rPr>
          <w:rStyle w:val="Style13ptBold"/>
        </w:rPr>
        <w:t>Greene 21</w:t>
      </w:r>
      <w:r>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w:t>
      </w:r>
      <w:proofErr w:type="spellStart"/>
      <w:r>
        <w:t>Hardfork</w:t>
      </w:r>
      <w:proofErr w:type="spellEnd"/>
      <w:r>
        <w:t>, 8 June 2021, thenextweb.com/news/bitcoin-billionaires-build-cryptocurrency-miners-on-moon-bitcoin.</w:t>
      </w:r>
    </w:p>
    <w:p w14:paraId="349B6B78" w14:textId="77777777" w:rsidR="00621AF3" w:rsidRPr="006828CE" w:rsidRDefault="00621AF3" w:rsidP="00621AF3">
      <w:pPr>
        <w:rPr>
          <w:u w:val="single"/>
        </w:rPr>
      </w:pPr>
      <w:r w:rsidRPr="006C79D9">
        <w:rPr>
          <w:rStyle w:val="StyleUnderline"/>
        </w:rPr>
        <w:t xml:space="preserve">Space exploration and exploitation have traditionally been nationalist endeavors. But the rise of the 12-digit billionaire has suddenly made </w:t>
      </w:r>
      <w:r w:rsidRPr="006C79D9">
        <w:rPr>
          <w:rStyle w:val="Emphasis"/>
        </w:rPr>
        <w:t>outer space look like open territory.</w:t>
      </w:r>
      <w:r>
        <w:rPr>
          <w:rStyle w:val="Emphasis"/>
        </w:rPr>
        <w:t xml:space="preserve"> </w:t>
      </w:r>
      <w:r w:rsidRPr="006C79D9">
        <w:rPr>
          <w:sz w:val="16"/>
        </w:rPr>
        <w:t xml:space="preserve">The </w:t>
      </w:r>
      <w:proofErr w:type="gramStart"/>
      <w:r w:rsidRPr="006C79D9">
        <w:rPr>
          <w:sz w:val="16"/>
        </w:rPr>
        <w:t>players</w:t>
      </w:r>
      <w:proofErr w:type="gramEnd"/>
      <w:r w:rsidRPr="006C79D9">
        <w:rPr>
          <w:sz w:val="16"/>
        </w:rPr>
        <w:t xml:space="preserve">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w:t>
      </w:r>
      <w:proofErr w:type="gramStart"/>
      <w:r w:rsidRPr="006C79D9">
        <w:rPr>
          <w:sz w:val="16"/>
        </w:rPr>
        <w:t>But,</w:t>
      </w:r>
      <w:proofErr w:type="gramEnd"/>
      <w:r w:rsidRPr="006C79D9">
        <w:rPr>
          <w:sz w:val="16"/>
        </w:rPr>
        <w:t xml:space="preserve">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AB64A8">
        <w:rPr>
          <w:rStyle w:val="Emphasis"/>
          <w:highlight w:val="green"/>
        </w:rPr>
        <w:t>Space for profit</w:t>
      </w:r>
      <w:r>
        <w:rPr>
          <w:rStyle w:val="Emphasis"/>
        </w:rPr>
        <w:t xml:space="preserve"> </w:t>
      </w:r>
      <w:proofErr w:type="gramStart"/>
      <w:r w:rsidRPr="006C79D9">
        <w:rPr>
          <w:sz w:val="16"/>
        </w:rPr>
        <w:t>In</w:t>
      </w:r>
      <w:proofErr w:type="gramEnd"/>
      <w:r w:rsidRPr="006C79D9">
        <w:rPr>
          <w:sz w:val="16"/>
        </w:rPr>
        <w:t xml:space="preserve">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w:t>
      </w:r>
      <w:proofErr w:type="gramStart"/>
      <w:r w:rsidRPr="006C79D9">
        <w:rPr>
          <w:sz w:val="16"/>
        </w:rPr>
        <w:t>have to</w:t>
      </w:r>
      <w:proofErr w:type="gramEnd"/>
      <w:r w:rsidRPr="006C79D9">
        <w:rPr>
          <w:sz w:val="16"/>
        </w:rPr>
        <w:t xml:space="preserve">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6C79D9">
        <w:rPr>
          <w:rStyle w:val="StyleUnderline"/>
        </w:rPr>
        <w:t>there’s more than one kind of mining you can do in space.</w:t>
      </w:r>
      <w:r>
        <w:rPr>
          <w:rStyle w:val="StyleUnderline"/>
        </w:rPr>
        <w:t xml:space="preserve"> </w:t>
      </w:r>
      <w:r w:rsidRPr="00AB64A8">
        <w:rPr>
          <w:rStyle w:val="Emphasis"/>
          <w:highlight w:val="green"/>
        </w:rPr>
        <w:t>Enter cryptocurrency</w:t>
      </w:r>
      <w:r w:rsidRPr="006C79D9">
        <w:rPr>
          <w:rStyle w:val="Emphasis"/>
        </w:rPr>
        <w:t xml:space="preserve"> and the future</w:t>
      </w:r>
      <w:r>
        <w:rPr>
          <w:rStyle w:val="Emphasis"/>
        </w:rPr>
        <w:t xml:space="preserve"> </w:t>
      </w:r>
      <w:r w:rsidRPr="006C79D9">
        <w:rPr>
          <w:sz w:val="16"/>
        </w:rPr>
        <w:t xml:space="preserve">Elon </w:t>
      </w:r>
      <w:r w:rsidRPr="00AB64A8">
        <w:rPr>
          <w:rStyle w:val="StyleUnderline"/>
          <w:highlight w:val="green"/>
        </w:rPr>
        <w:t>Musk</w:t>
      </w:r>
      <w:r w:rsidRPr="006C79D9">
        <w:rPr>
          <w:sz w:val="16"/>
        </w:rPr>
        <w:t xml:space="preserve"> </w:t>
      </w:r>
      <w:r w:rsidRPr="006C79D9">
        <w:rPr>
          <w:rStyle w:val="StyleUnderline"/>
        </w:rPr>
        <w:t xml:space="preserve">recently </w:t>
      </w:r>
      <w:r w:rsidRPr="00AB64A8">
        <w:rPr>
          <w:rStyle w:val="StyleUnderline"/>
          <w:highlight w:val="green"/>
        </w:rPr>
        <w:t>got involved</w:t>
      </w:r>
      <w:r w:rsidRPr="006C79D9">
        <w:rPr>
          <w:rStyle w:val="StyleUnderline"/>
        </w:rPr>
        <w:t xml:space="preserve"> in</w:t>
      </w:r>
      <w:r w:rsidRPr="006C79D9">
        <w:rPr>
          <w:sz w:val="16"/>
        </w:rPr>
        <w:t xml:space="preserve"> a friendly space race, but this time it has nothing to do with competition over rockets or government contracts. He’s racing against </w:t>
      </w:r>
      <w:proofErr w:type="spellStart"/>
      <w:r w:rsidRPr="006C79D9">
        <w:rPr>
          <w:rStyle w:val="StyleUnderline"/>
        </w:rPr>
        <w:t>BitMEX</w:t>
      </w:r>
      <w:proofErr w:type="spellEnd"/>
      <w:r w:rsidRPr="006C79D9">
        <w:rPr>
          <w:sz w:val="16"/>
        </w:rPr>
        <w:t xml:space="preserve">, </w:t>
      </w:r>
      <w:r w:rsidRPr="006C79D9">
        <w:rPr>
          <w:rStyle w:val="StyleUnderline"/>
        </w:rPr>
        <w:t xml:space="preserve">a cryptocurrency exchange and derivative platform, </w:t>
      </w:r>
      <w:r w:rsidRPr="00AB64A8">
        <w:rPr>
          <w:rStyle w:val="StyleUnderline"/>
          <w:highlight w:val="green"/>
        </w:rPr>
        <w:t>to see who can get</w:t>
      </w:r>
      <w:r w:rsidRPr="006C79D9">
        <w:rPr>
          <w:rStyle w:val="StyleUnderline"/>
        </w:rPr>
        <w:t xml:space="preserve"> a </w:t>
      </w:r>
      <w:r w:rsidRPr="00AB64A8">
        <w:rPr>
          <w:rStyle w:val="Emphasis"/>
          <w:highlight w:val="green"/>
        </w:rPr>
        <w:t>cryptocurrency</w:t>
      </w:r>
      <w:r w:rsidRPr="006C79D9">
        <w:rPr>
          <w:rStyle w:val="Emphasis"/>
        </w:rPr>
        <w:t xml:space="preserve"> </w:t>
      </w:r>
      <w:r w:rsidRPr="00AB64A8">
        <w:rPr>
          <w:rStyle w:val="Emphasis"/>
          <w:highlight w:val="green"/>
        </w:rPr>
        <w:t>on the Moon</w:t>
      </w:r>
      <w:r w:rsidRPr="006C79D9">
        <w:rPr>
          <w:rStyle w:val="Emphasis"/>
        </w:rPr>
        <w:t xml:space="preserve"> first.</w:t>
      </w:r>
      <w:r>
        <w:rPr>
          <w:rStyle w:val="Emphasis"/>
        </w:rPr>
        <w:t xml:space="preserve"> </w:t>
      </w:r>
      <w:r w:rsidRPr="006C79D9">
        <w:rPr>
          <w:sz w:val="16"/>
        </w:rPr>
        <w:t xml:space="preserve">If you’re curious about how that works, here’s a snippet from </w:t>
      </w:r>
      <w:proofErr w:type="spellStart"/>
      <w:r w:rsidRPr="006C79D9">
        <w:rPr>
          <w:sz w:val="16"/>
        </w:rPr>
        <w:t>BitMEX’s</w:t>
      </w:r>
      <w:proofErr w:type="spellEnd"/>
      <w:r w:rsidRPr="006C79D9">
        <w:rPr>
          <w:sz w:val="16"/>
        </w:rPr>
        <w:t xml:space="preserve"> official announcement: </w:t>
      </w:r>
      <w:proofErr w:type="spellStart"/>
      <w:r w:rsidRPr="006C79D9">
        <w:rPr>
          <w:sz w:val="16"/>
        </w:rPr>
        <w:t>BitMEX</w:t>
      </w:r>
      <w:proofErr w:type="spellEnd"/>
      <w:r w:rsidRPr="006C79D9">
        <w:rPr>
          <w:sz w:val="16"/>
        </w:rPr>
        <w:t xml:space="preserve"> will mint a one-of-a-kind physical bitcoin, </w:t>
      </w:r>
      <w:proofErr w:type="gramStart"/>
      <w:r w:rsidRPr="006C79D9">
        <w:rPr>
          <w:sz w:val="16"/>
        </w:rPr>
        <w:t>similar to</w:t>
      </w:r>
      <w:proofErr w:type="gramEnd"/>
      <w:r w:rsidRPr="006C79D9">
        <w:rPr>
          <w:sz w:val="16"/>
        </w:rPr>
        <w:t xml:space="preserve"> the </w:t>
      </w:r>
      <w:proofErr w:type="spellStart"/>
      <w:r w:rsidRPr="006C79D9">
        <w:rPr>
          <w:sz w:val="16"/>
        </w:rPr>
        <w:t>Casascius</w:t>
      </w:r>
      <w:proofErr w:type="spellEnd"/>
      <w:r w:rsidRPr="006C79D9">
        <w:rPr>
          <w:sz w:val="16"/>
        </w:rPr>
        <w:t xml:space="preserve"> coins of 2013, which will be delivered to the Moon by Astrobotic. The coin will hold one bitcoin at an address to be publicly released, underneath a tamper-evident hologram covering. The coin will proudly display the </w:t>
      </w:r>
      <w:proofErr w:type="spellStart"/>
      <w:r w:rsidRPr="006C79D9">
        <w:rPr>
          <w:sz w:val="16"/>
        </w:rPr>
        <w:t>BitMEX</w:t>
      </w:r>
      <w:proofErr w:type="spellEnd"/>
      <w:r w:rsidRPr="006C79D9">
        <w:rPr>
          <w:sz w:val="16"/>
        </w:rPr>
        <w:t xml:space="preserve"> name, the </w:t>
      </w:r>
      <w:proofErr w:type="gramStart"/>
      <w:r w:rsidRPr="006C79D9">
        <w:rPr>
          <w:sz w:val="16"/>
        </w:rPr>
        <w:t>mission</w:t>
      </w:r>
      <w:proofErr w:type="gramEnd"/>
      <w:r w:rsidRPr="006C79D9">
        <w:rPr>
          <w:sz w:val="16"/>
        </w:rPr>
        <w:t xml:space="preserve"> name, the date it was minted and the bitcoin price at the time of minting. According to </w:t>
      </w:r>
      <w:proofErr w:type="spellStart"/>
      <w:r w:rsidRPr="006C79D9">
        <w:rPr>
          <w:sz w:val="16"/>
        </w:rPr>
        <w:t>BitMEX</w:t>
      </w:r>
      <w:proofErr w:type="spellEnd"/>
      <w:r w:rsidRPr="006C79D9">
        <w:rPr>
          <w:sz w:val="16"/>
        </w:rPr>
        <w:t xml:space="preserve">, this isn’t just a ceremonial or token delivery. The coin itself is a hardware wallet containing an actual Bitcoin, so its value will change with the value of the BTC here on Earth. In other words, </w:t>
      </w:r>
      <w:proofErr w:type="spellStart"/>
      <w:r w:rsidRPr="006C79D9">
        <w:rPr>
          <w:sz w:val="16"/>
        </w:rPr>
        <w:t>BitMEX</w:t>
      </w:r>
      <w:proofErr w:type="spellEnd"/>
      <w:r w:rsidRPr="006C79D9">
        <w:rPr>
          <w:sz w:val="16"/>
        </w:rPr>
        <w:t xml:space="preserve"> is sending a literal treasure to the Moon for anyone brave (or rich) enough to retrieve it. Per the company’s blog post: A moon surface background with text superimposed, quote below Credit: </w:t>
      </w:r>
      <w:proofErr w:type="spellStart"/>
      <w:r w:rsidRPr="006C79D9">
        <w:rPr>
          <w:sz w:val="16"/>
        </w:rPr>
        <w:t>BitMEX</w:t>
      </w:r>
      <w:proofErr w:type="spellEnd"/>
      <w:r w:rsidRPr="006C79D9">
        <w:rPr>
          <w:sz w:val="16"/>
        </w:rPr>
        <w:t xml:space="preserve"> Come and Get It. When the physical coin lands, it will remain on the Moon until anyone deems it worthy of retrieval. Decades from now, what will it be worth? It’s a great question. Some experts have predicted a single bitcoin will one day be worth $100K, $1M, or even more. But an even better question is this: </w:t>
      </w:r>
      <w:r w:rsidRPr="006C79D9">
        <w:rPr>
          <w:rStyle w:val="StyleUnderline"/>
        </w:rPr>
        <w:t xml:space="preserve">What’s </w:t>
      </w:r>
      <w:r w:rsidRPr="00AB64A8">
        <w:rPr>
          <w:rStyle w:val="Emphasis"/>
          <w:highlight w:val="green"/>
        </w:rPr>
        <w:t>the end game for crypt</w:t>
      </w:r>
      <w:r w:rsidRPr="006C79D9">
        <w:rPr>
          <w:rStyle w:val="Emphasis"/>
        </w:rPr>
        <w:t>ocurrency in space?</w:t>
      </w:r>
      <w:r>
        <w:rPr>
          <w:rStyle w:val="Emphasis"/>
        </w:rPr>
        <w:t xml:space="preserve"> </w:t>
      </w:r>
      <w:r w:rsidRPr="006C79D9">
        <w:rPr>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w:t>
      </w:r>
      <w:proofErr w:type="spellStart"/>
      <w:r w:rsidRPr="006C79D9">
        <w:rPr>
          <w:sz w:val="16"/>
        </w:rPr>
        <w:t>Arnault</w:t>
      </w:r>
      <w:proofErr w:type="spellEnd"/>
      <w:r w:rsidRPr="006C79D9">
        <w:rPr>
          <w:sz w:val="16"/>
        </w:rPr>
        <w:t xml:space="preserve">, whose $193.6 billion empire edges out Jeff Bezos’ $189 billion. At some point, if Bezos wants to pull away with it or Elon Musk wants to close the widening gap between his $151.4 billion and a </w:t>
      </w:r>
      <w:proofErr w:type="gramStart"/>
      <w:r w:rsidRPr="006C79D9">
        <w:rPr>
          <w:sz w:val="16"/>
        </w:rPr>
        <w:t>first place</w:t>
      </w:r>
      <w:proofErr w:type="gramEnd"/>
      <w:r w:rsidRPr="006C79D9">
        <w:rPr>
          <w:sz w:val="16"/>
        </w:rPr>
        <w:t xml:space="preserve"> finish, the world’s richest people are going to have to do more than squeeze terrestrial markets for every last drop of profit. That’s why many experts view Elon Musk’s heavy involvement in cryptocurrency as the potential difference maker. On any given day the Tesla, SpaceX, and </w:t>
      </w:r>
      <w:proofErr w:type="spellStart"/>
      <w:r w:rsidRPr="006C79D9">
        <w:rPr>
          <w:sz w:val="16"/>
        </w:rPr>
        <w:t>Neuralink</w:t>
      </w:r>
      <w:proofErr w:type="spellEnd"/>
      <w:r w:rsidRPr="006C79D9">
        <w:rPr>
          <w:sz w:val="16"/>
        </w:rPr>
        <w:t xml:space="preserve">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w:t>
      </w:r>
      <w:proofErr w:type="spellStart"/>
      <w:r w:rsidRPr="006C79D9">
        <w:rPr>
          <w:sz w:val="16"/>
        </w:rPr>
        <w:t>cryptomarket</w:t>
      </w:r>
      <w:proofErr w:type="spellEnd"/>
      <w:r w:rsidRPr="006C79D9">
        <w:rPr>
          <w:sz w:val="16"/>
        </w:rPr>
        <w:t xml:space="preserve">. But that’s not the only purpose they serve. These acts remind us that people like Musk and Bezos can do anything they want. If they want to put a coin on the Moon, they have the means to do it. And, for example, </w:t>
      </w:r>
      <w:r w:rsidRPr="00AB64A8">
        <w:rPr>
          <w:rStyle w:val="StyleUnderline"/>
          <w:highlight w:val="green"/>
        </w:rPr>
        <w:t>if Musk</w:t>
      </w:r>
      <w:r w:rsidRPr="006C79D9">
        <w:rPr>
          <w:rStyle w:val="StyleUnderline"/>
        </w:rPr>
        <w:t xml:space="preserve"> or Bezos suddenly </w:t>
      </w:r>
      <w:r w:rsidRPr="00AB64A8">
        <w:rPr>
          <w:rStyle w:val="StyleUnderline"/>
          <w:highlight w:val="green"/>
        </w:rPr>
        <w:t>wanted to solve</w:t>
      </w:r>
      <w:r w:rsidRPr="006C79D9">
        <w:rPr>
          <w:rStyle w:val="StyleUnderline"/>
        </w:rPr>
        <w:t xml:space="preserve"> </w:t>
      </w:r>
      <w:r w:rsidRPr="00AB64A8">
        <w:rPr>
          <w:rStyle w:val="StyleUnderline"/>
          <w:highlight w:val="green"/>
        </w:rPr>
        <w:t xml:space="preserve">the </w:t>
      </w:r>
      <w:r w:rsidRPr="00AB64A8">
        <w:rPr>
          <w:rStyle w:val="Emphasis"/>
          <w:highlight w:val="green"/>
        </w:rPr>
        <w:t>biggest problems</w:t>
      </w:r>
      <w:r w:rsidRPr="006C79D9">
        <w:rPr>
          <w:rStyle w:val="Emphasis"/>
        </w:rPr>
        <w:t xml:space="preserve"> </w:t>
      </w:r>
      <w:r w:rsidRPr="00AB64A8">
        <w:rPr>
          <w:rStyle w:val="Emphasis"/>
          <w:highlight w:val="green"/>
        </w:rPr>
        <w:t>with</w:t>
      </w:r>
      <w:r w:rsidRPr="006C79D9">
        <w:rPr>
          <w:rStyle w:val="Emphasis"/>
        </w:rPr>
        <w:t xml:space="preserve"> cryptocurrency </w:t>
      </w:r>
      <w:r w:rsidRPr="00AB64A8">
        <w:rPr>
          <w:rStyle w:val="Emphasis"/>
          <w:highlight w:val="green"/>
        </w:rPr>
        <w:t>mining</w:t>
      </w:r>
      <w:r w:rsidRPr="006C79D9">
        <w:rPr>
          <w:rStyle w:val="StyleUnderline"/>
        </w:rPr>
        <w:t xml:space="preserve"> – </w:t>
      </w:r>
      <w:r w:rsidRPr="00AB64A8">
        <w:rPr>
          <w:rStyle w:val="Emphasis"/>
          <w:highlight w:val="green"/>
        </w:rPr>
        <w:t>power consumption</w:t>
      </w:r>
      <w:r w:rsidRPr="006C79D9">
        <w:rPr>
          <w:rStyle w:val="StyleUnderline"/>
        </w:rPr>
        <w:t xml:space="preserve">, </w:t>
      </w:r>
      <w:r w:rsidRPr="00AB64A8">
        <w:rPr>
          <w:rStyle w:val="StyleUnderline"/>
          <w:highlight w:val="green"/>
        </w:rPr>
        <w:t>carbon footprint</w:t>
      </w:r>
      <w:r w:rsidRPr="006C79D9">
        <w:rPr>
          <w:rStyle w:val="StyleUnderline"/>
        </w:rPr>
        <w:t xml:space="preserve">, </w:t>
      </w:r>
      <w:r w:rsidRPr="00AB64A8">
        <w:rPr>
          <w:rStyle w:val="StyleUnderline"/>
          <w:highlight w:val="green"/>
        </w:rPr>
        <w:t>developing</w:t>
      </w:r>
      <w:r w:rsidRPr="006C79D9">
        <w:rPr>
          <w:rStyle w:val="StyleUnderline"/>
        </w:rPr>
        <w:t xml:space="preserve"> </w:t>
      </w:r>
      <w:r w:rsidRPr="00AB64A8">
        <w:rPr>
          <w:rStyle w:val="Emphasis"/>
          <w:highlight w:val="green"/>
        </w:rPr>
        <w:t>powerful-enough hardware</w:t>
      </w:r>
      <w:r w:rsidRPr="006C79D9">
        <w:rPr>
          <w:rStyle w:val="Emphasis"/>
        </w:rPr>
        <w:t xml:space="preserve"> </w:t>
      </w:r>
      <w:r w:rsidRPr="006C79D9">
        <w:rPr>
          <w:rStyle w:val="StyleUnderline"/>
        </w:rPr>
        <w:t xml:space="preserve">– </w:t>
      </w:r>
      <w:r w:rsidRPr="00AB64A8">
        <w:rPr>
          <w:rStyle w:val="Emphasis"/>
          <w:highlight w:val="green"/>
        </w:rPr>
        <w:t>they’re in a</w:t>
      </w:r>
      <w:r w:rsidRPr="006C79D9">
        <w:rPr>
          <w:rStyle w:val="Emphasis"/>
        </w:rPr>
        <w:t xml:space="preserve"> unique </w:t>
      </w:r>
      <w:r w:rsidRPr="00AB64A8">
        <w:rPr>
          <w:rStyle w:val="Emphasis"/>
          <w:highlight w:val="green"/>
        </w:rPr>
        <w:t>position to do so</w:t>
      </w:r>
      <w:r w:rsidRPr="006C79D9">
        <w:rPr>
          <w:rStyle w:val="Emphasis"/>
        </w:rPr>
        <w:t>.</w:t>
      </w:r>
      <w:r>
        <w:rPr>
          <w:rStyle w:val="Emphasis"/>
        </w:rPr>
        <w:t xml:space="preserve"> </w:t>
      </w:r>
      <w:r w:rsidRPr="00AB64A8">
        <w:rPr>
          <w:rStyle w:val="Emphasis"/>
          <w:highlight w:val="green"/>
        </w:rPr>
        <w:t>In space, no one can hear you mine</w:t>
      </w:r>
      <w:r>
        <w:rPr>
          <w:rStyle w:val="Emphasis"/>
        </w:rPr>
        <w:t xml:space="preserve"> </w:t>
      </w:r>
      <w:r w:rsidRPr="006C79D9">
        <w:rPr>
          <w:sz w:val="16"/>
        </w:rPr>
        <w:t xml:space="preserve">Arguably, </w:t>
      </w:r>
      <w:r w:rsidRPr="006C79D9">
        <w:rPr>
          <w:rStyle w:val="StyleUnderline"/>
        </w:rPr>
        <w:t xml:space="preserve">one of </w:t>
      </w:r>
      <w:r w:rsidRPr="00AB64A8">
        <w:rPr>
          <w:rStyle w:val="StyleUnderline"/>
          <w:highlight w:val="green"/>
        </w:rPr>
        <w:t>the biggest things</w:t>
      </w:r>
      <w:r w:rsidRPr="006C79D9">
        <w:rPr>
          <w:rStyle w:val="StyleUnderline"/>
        </w:rPr>
        <w:t xml:space="preserve"> </w:t>
      </w:r>
      <w:r w:rsidRPr="00AB64A8">
        <w:rPr>
          <w:rStyle w:val="StyleUnderline"/>
          <w:highlight w:val="green"/>
        </w:rPr>
        <w:t>stopping</w:t>
      </w:r>
      <w:r w:rsidRPr="006C79D9">
        <w:rPr>
          <w:rStyle w:val="StyleUnderline"/>
        </w:rPr>
        <w:t xml:space="preserve"> an apex whale</w:t>
      </w:r>
      <w:r w:rsidRPr="006C79D9">
        <w:rPr>
          <w:sz w:val="16"/>
        </w:rPr>
        <w:t xml:space="preserve"> like Elon Musk </w:t>
      </w:r>
      <w:r w:rsidRPr="006C79D9">
        <w:rPr>
          <w:rStyle w:val="StyleUnderline"/>
        </w:rPr>
        <w:t xml:space="preserve">from </w:t>
      </w:r>
      <w:r w:rsidRPr="00AB64A8">
        <w:rPr>
          <w:rStyle w:val="StyleUnderline"/>
          <w:highlight w:val="green"/>
        </w:rPr>
        <w:t>spending</w:t>
      </w:r>
      <w:r w:rsidRPr="006C79D9">
        <w:rPr>
          <w:rStyle w:val="StyleUnderline"/>
        </w:rPr>
        <w:t xml:space="preserve"> a fair portion of his billions </w:t>
      </w:r>
      <w:r w:rsidRPr="00AB64A8">
        <w:rPr>
          <w:rStyle w:val="StyleUnderline"/>
          <w:highlight w:val="green"/>
        </w:rPr>
        <w:t>on</w:t>
      </w:r>
      <w:r w:rsidRPr="006C79D9">
        <w:rPr>
          <w:rStyle w:val="StyleUnderline"/>
        </w:rPr>
        <w:t xml:space="preserve"> </w:t>
      </w:r>
      <w:proofErr w:type="spellStart"/>
      <w:r w:rsidRPr="00AB64A8">
        <w:rPr>
          <w:rStyle w:val="StyleUnderline"/>
          <w:highlight w:val="green"/>
        </w:rPr>
        <w:t>cryptomining</w:t>
      </w:r>
      <w:proofErr w:type="spellEnd"/>
      <w:r w:rsidRPr="006C79D9">
        <w:rPr>
          <w:rStyle w:val="StyleUnderline"/>
        </w:rPr>
        <w:t xml:space="preserve"> centers</w:t>
      </w:r>
      <w:r w:rsidRPr="006C79D9">
        <w:rPr>
          <w:sz w:val="16"/>
        </w:rPr>
        <w:t xml:space="preserve"> </w:t>
      </w:r>
      <w:r w:rsidRPr="00AB64A8">
        <w:rPr>
          <w:rStyle w:val="StyleUnderline"/>
          <w:highlight w:val="green"/>
        </w:rPr>
        <w:t>is</w:t>
      </w:r>
      <w:r w:rsidRPr="006C79D9">
        <w:rPr>
          <w:rStyle w:val="StyleUnderline"/>
        </w:rPr>
        <w:t xml:space="preserve"> the fact that </w:t>
      </w:r>
      <w:r w:rsidRPr="00AB64A8">
        <w:rPr>
          <w:rStyle w:val="StyleUnderline"/>
          <w:highlight w:val="green"/>
        </w:rPr>
        <w:t>such</w:t>
      </w:r>
      <w:r w:rsidRPr="006C79D9">
        <w:rPr>
          <w:rStyle w:val="StyleUnderline"/>
        </w:rPr>
        <w:t xml:space="preserve"> an operation </w:t>
      </w:r>
      <w:r w:rsidRPr="00AB64A8">
        <w:rPr>
          <w:rStyle w:val="StyleUnderline"/>
          <w:highlight w:val="green"/>
        </w:rPr>
        <w:t>would</w:t>
      </w:r>
      <w:r w:rsidRPr="006C79D9">
        <w:rPr>
          <w:rStyle w:val="StyleUnderline"/>
        </w:rPr>
        <w:t xml:space="preserve"> almost certainly </w:t>
      </w:r>
      <w:r w:rsidRPr="00AB64A8">
        <w:rPr>
          <w:rStyle w:val="Emphasis"/>
          <w:highlight w:val="green"/>
        </w:rPr>
        <w:t>draw</w:t>
      </w:r>
      <w:r w:rsidRPr="006C79D9">
        <w:rPr>
          <w:rStyle w:val="Emphasis"/>
        </w:rPr>
        <w:t xml:space="preserve"> </w:t>
      </w:r>
      <w:r w:rsidRPr="00AB64A8">
        <w:rPr>
          <w:rStyle w:val="Emphasis"/>
          <w:highlight w:val="green"/>
        </w:rPr>
        <w:t>universal condemnation</w:t>
      </w:r>
      <w:r w:rsidRPr="006C79D9">
        <w:rPr>
          <w:rStyle w:val="Emphasis"/>
        </w:rPr>
        <w:t xml:space="preserve"> </w:t>
      </w:r>
      <w:r w:rsidRPr="00AB64A8">
        <w:rPr>
          <w:rStyle w:val="StyleUnderline"/>
          <w:highlight w:val="green"/>
        </w:rPr>
        <w:t>for</w:t>
      </w:r>
      <w:r w:rsidRPr="006C79D9">
        <w:rPr>
          <w:rStyle w:val="StyleUnderline"/>
        </w:rPr>
        <w:t xml:space="preserve"> </w:t>
      </w:r>
      <w:r w:rsidRPr="00AB64A8">
        <w:rPr>
          <w:rStyle w:val="StyleUnderline"/>
          <w:highlight w:val="green"/>
        </w:rPr>
        <w:t>its</w:t>
      </w:r>
      <w:r w:rsidRPr="006C79D9">
        <w:rPr>
          <w:rStyle w:val="StyleUnderline"/>
        </w:rPr>
        <w:t xml:space="preserve"> potential </w:t>
      </w:r>
      <w:r w:rsidRPr="00AB64A8">
        <w:rPr>
          <w:rStyle w:val="StyleUnderline"/>
          <w:highlight w:val="green"/>
        </w:rPr>
        <w:t>effect</w:t>
      </w:r>
      <w:r w:rsidRPr="006C79D9">
        <w:rPr>
          <w:rStyle w:val="StyleUnderline"/>
        </w:rPr>
        <w:t xml:space="preserve"> </w:t>
      </w:r>
      <w:r w:rsidRPr="00AB64A8">
        <w:rPr>
          <w:rStyle w:val="StyleUnderline"/>
          <w:highlight w:val="green"/>
        </w:rPr>
        <w:t>on</w:t>
      </w:r>
      <w:r w:rsidRPr="006C79D9">
        <w:rPr>
          <w:rStyle w:val="StyleUnderline"/>
        </w:rPr>
        <w:t xml:space="preserve"> </w:t>
      </w:r>
      <w:r w:rsidRPr="00AB64A8">
        <w:rPr>
          <w:rStyle w:val="StyleUnderline"/>
          <w:highlight w:val="green"/>
        </w:rPr>
        <w:t>the</w:t>
      </w:r>
      <w:r w:rsidRPr="006C79D9">
        <w:rPr>
          <w:rStyle w:val="StyleUnderline"/>
        </w:rPr>
        <w:t xml:space="preserve"> global </w:t>
      </w:r>
      <w:r w:rsidRPr="00AB64A8">
        <w:rPr>
          <w:rStyle w:val="StyleUnderline"/>
          <w:highlight w:val="green"/>
        </w:rPr>
        <w:t>climate</w:t>
      </w:r>
      <w:r w:rsidRPr="006C79D9">
        <w:rPr>
          <w:rStyle w:val="StyleUnderline"/>
        </w:rPr>
        <w:t xml:space="preserve"> crisis.</w:t>
      </w:r>
      <w:r>
        <w:rPr>
          <w:rStyle w:val="StyleUnderline"/>
        </w:rPr>
        <w:t xml:space="preserve"> </w:t>
      </w:r>
      <w:r w:rsidRPr="00AB64A8">
        <w:rPr>
          <w:rStyle w:val="StyleUnderline"/>
          <w:highlight w:val="green"/>
        </w:rPr>
        <w:t xml:space="preserve">But </w:t>
      </w:r>
      <w:r w:rsidRPr="00AB64A8">
        <w:rPr>
          <w:rStyle w:val="Emphasis"/>
          <w:highlight w:val="green"/>
        </w:rPr>
        <w:t>the Moon’s atmosphere isn’t</w:t>
      </w:r>
      <w:r w:rsidRPr="006C79D9">
        <w:rPr>
          <w:rStyle w:val="Emphasis"/>
        </w:rPr>
        <w:t xml:space="preserve"> necessarily as </w:t>
      </w:r>
      <w:r w:rsidRPr="00AB64A8">
        <w:rPr>
          <w:rStyle w:val="Emphasis"/>
          <w:highlight w:val="green"/>
        </w:rPr>
        <w:t>fragile</w:t>
      </w:r>
      <w:r w:rsidRPr="006C79D9">
        <w:rPr>
          <w:rStyle w:val="Emphasis"/>
        </w:rPr>
        <w:t xml:space="preserve"> as the Earth’s.</w:t>
      </w:r>
      <w:r>
        <w:rPr>
          <w:rStyle w:val="Emphasis"/>
        </w:rPr>
        <w:t xml:space="preserve"> </w:t>
      </w:r>
      <w:r w:rsidRPr="006C79D9">
        <w:rPr>
          <w:rStyle w:val="Emphasis"/>
        </w:rPr>
        <w:t>Hypothetically speaking</w:t>
      </w:r>
      <w:r w:rsidRPr="006C79D9">
        <w:rPr>
          <w:rStyle w:val="StyleUnderline"/>
        </w:rPr>
        <w:t xml:space="preserve">, </w:t>
      </w:r>
      <w:r w:rsidRPr="00AB64A8">
        <w:rPr>
          <w:rStyle w:val="StyleUnderline"/>
          <w:highlight w:val="green"/>
        </w:rPr>
        <w:t>there’s nothing to stop a</w:t>
      </w:r>
      <w:r w:rsidRPr="006C79D9">
        <w:rPr>
          <w:rStyle w:val="StyleUnderline"/>
        </w:rPr>
        <w:t xml:space="preserve"> </w:t>
      </w:r>
      <w:r w:rsidRPr="00AB64A8">
        <w:rPr>
          <w:rStyle w:val="StyleUnderline"/>
          <w:highlight w:val="green"/>
        </w:rPr>
        <w:t>billionaire</w:t>
      </w:r>
      <w:r w:rsidRPr="006C79D9">
        <w:rPr>
          <w:rStyle w:val="StyleUnderline"/>
        </w:rPr>
        <w:t xml:space="preserve"> </w:t>
      </w:r>
      <w:r w:rsidRPr="00AB64A8">
        <w:rPr>
          <w:rStyle w:val="StyleUnderline"/>
          <w:highlight w:val="green"/>
        </w:rPr>
        <w:t xml:space="preserve">from </w:t>
      </w:r>
      <w:r w:rsidRPr="00AB64A8">
        <w:rPr>
          <w:rStyle w:val="Emphasis"/>
          <w:highlight w:val="green"/>
        </w:rPr>
        <w:t>building a facility on the Moon to mine crypto</w:t>
      </w:r>
      <w:r w:rsidRPr="006C79D9">
        <w:rPr>
          <w:rStyle w:val="Emphasis"/>
        </w:rPr>
        <w:t>currency</w:t>
      </w:r>
      <w:r w:rsidRPr="006C79D9">
        <w:rPr>
          <w:sz w:val="16"/>
        </w:rPr>
        <w:t xml:space="preserve">. </w:t>
      </w:r>
      <w:r w:rsidRPr="00AB64A8">
        <w:rPr>
          <w:rStyle w:val="StyleUnderline"/>
          <w:highlight w:val="green"/>
        </w:rPr>
        <w:t>They would, of course, need to</w:t>
      </w:r>
      <w:r w:rsidRPr="006C79D9">
        <w:rPr>
          <w:sz w:val="16"/>
        </w:rPr>
        <w:t xml:space="preserve"> be able to build their own batteries, have experience with artificial intelligence and supercomputers, and already </w:t>
      </w:r>
      <w:r w:rsidRPr="00AB64A8">
        <w:rPr>
          <w:rStyle w:val="StyleUnderline"/>
          <w:highlight w:val="green"/>
        </w:rPr>
        <w:t>have their own satellite network set up in space</w:t>
      </w:r>
      <w:r w:rsidRPr="006C79D9">
        <w:rPr>
          <w:sz w:val="16"/>
        </w:rPr>
        <w:t xml:space="preserve"> – </w:t>
      </w:r>
      <w:r w:rsidRPr="00AB64A8">
        <w:rPr>
          <w:rStyle w:val="StyleUnderline"/>
          <w:highlight w:val="green"/>
        </w:rPr>
        <w:t>all boxes Elon Musk can tick today</w:t>
      </w:r>
      <w:r w:rsidRPr="006C79D9">
        <w:rPr>
          <w:sz w:val="16"/>
        </w:rPr>
        <w:t xml:space="preserve">. And, in the near-future, </w:t>
      </w:r>
      <w:r w:rsidRPr="00AB64A8">
        <w:rPr>
          <w:rStyle w:val="StyleUnderline"/>
          <w:highlight w:val="green"/>
        </w:rPr>
        <w:t xml:space="preserve">as we </w:t>
      </w:r>
      <w:r w:rsidRPr="00AB64A8">
        <w:rPr>
          <w:rStyle w:val="Emphasis"/>
          <w:highlight w:val="green"/>
        </w:rPr>
        <w:t>perfect</w:t>
      </w:r>
      <w:r w:rsidRPr="006C79D9">
        <w:rPr>
          <w:rStyle w:val="Emphasis"/>
        </w:rPr>
        <w:t xml:space="preserve"> deep </w:t>
      </w:r>
      <w:r w:rsidRPr="00AB64A8">
        <w:rPr>
          <w:rStyle w:val="Emphasis"/>
          <w:highlight w:val="green"/>
        </w:rPr>
        <w:t>space</w:t>
      </w:r>
      <w:r w:rsidRPr="006C79D9">
        <w:rPr>
          <w:rStyle w:val="Emphasis"/>
        </w:rPr>
        <w:t xml:space="preserve"> </w:t>
      </w:r>
      <w:r w:rsidRPr="00AB64A8">
        <w:rPr>
          <w:rStyle w:val="Emphasis"/>
          <w:highlight w:val="green"/>
        </w:rPr>
        <w:t>transmission</w:t>
      </w:r>
      <w:r w:rsidRPr="006C79D9">
        <w:rPr>
          <w:rStyle w:val="Emphasis"/>
        </w:rPr>
        <w:t xml:space="preserve"> </w:t>
      </w:r>
      <w:r w:rsidRPr="00AB64A8">
        <w:rPr>
          <w:rStyle w:val="Emphasis"/>
          <w:highlight w:val="green"/>
        </w:rPr>
        <w:t>tech</w:t>
      </w:r>
      <w:r w:rsidRPr="006C79D9">
        <w:rPr>
          <w:rStyle w:val="Emphasis"/>
        </w:rPr>
        <w:t xml:space="preserve">nology, </w:t>
      </w:r>
      <w:r w:rsidRPr="00AB64A8">
        <w:rPr>
          <w:rStyle w:val="Emphasis"/>
          <w:highlight w:val="green"/>
        </w:rPr>
        <w:t>wh</w:t>
      </w:r>
      <w:r w:rsidRPr="00AB64A8">
        <w:rPr>
          <w:rStyle w:val="StyleUnderline"/>
          <w:highlight w:val="green"/>
        </w:rPr>
        <w:t xml:space="preserve">at’s to stop a billionaire from putting a </w:t>
      </w:r>
      <w:r w:rsidRPr="00AB64A8">
        <w:rPr>
          <w:rStyle w:val="Emphasis"/>
          <w:highlight w:val="green"/>
        </w:rPr>
        <w:t>supercomputer</w:t>
      </w:r>
      <w:r w:rsidRPr="006C79D9">
        <w:rPr>
          <w:rStyle w:val="Emphasis"/>
        </w:rPr>
        <w:t xml:space="preserve"> on a satellite</w:t>
      </w:r>
      <w:r w:rsidRPr="006C79D9">
        <w:rPr>
          <w:rStyle w:val="StyleUnderline"/>
        </w:rPr>
        <w:t xml:space="preserve"> and sending </w:t>
      </w:r>
      <w:r w:rsidRPr="006C79D9">
        <w:rPr>
          <w:rStyle w:val="Emphasis"/>
        </w:rPr>
        <w:t xml:space="preserve">it somewhere </w:t>
      </w:r>
      <w:r w:rsidRPr="00AB64A8">
        <w:rPr>
          <w:rStyle w:val="Emphasis"/>
          <w:highlight w:val="green"/>
        </w:rPr>
        <w:t>in deep space to mine cryptocurrency</w:t>
      </w:r>
      <w:r w:rsidRPr="006C79D9">
        <w:rPr>
          <w:rStyle w:val="Emphasis"/>
        </w:rPr>
        <w:t xml:space="preserve"> 24/7 </w:t>
      </w:r>
      <w:r w:rsidRPr="00AB64A8">
        <w:rPr>
          <w:rStyle w:val="Emphasis"/>
          <w:highlight w:val="green"/>
        </w:rPr>
        <w:t>at</w:t>
      </w:r>
      <w:r w:rsidRPr="006C79D9">
        <w:rPr>
          <w:rStyle w:val="Emphasis"/>
        </w:rPr>
        <w:t xml:space="preserve"> near </w:t>
      </w:r>
      <w:r w:rsidRPr="00AB64A8">
        <w:rPr>
          <w:rStyle w:val="Emphasis"/>
          <w:highlight w:val="green"/>
        </w:rPr>
        <w:t>absolute-zero</w:t>
      </w:r>
      <w:r w:rsidRPr="006C79D9">
        <w:rPr>
          <w:rStyle w:val="Emphasis"/>
        </w:rPr>
        <w:t xml:space="preserve"> temperatures?</w:t>
      </w:r>
      <w:r>
        <w:rPr>
          <w:rStyle w:val="Emphasis"/>
        </w:rPr>
        <w:t xml:space="preserve"> </w:t>
      </w:r>
      <w:r w:rsidRPr="006C79D9">
        <w:rPr>
          <w:sz w:val="16"/>
        </w:rPr>
        <w:t>All of this is conjecture, but the writing is on the wall. Cr</w:t>
      </w:r>
      <w:r w:rsidRPr="006C79D9">
        <w:rPr>
          <w:rStyle w:val="StyleUnderline"/>
        </w:rPr>
        <w:t xml:space="preserve">yptocurrency enthusiasts fear what the </w:t>
      </w:r>
      <w:r w:rsidRPr="006C79D9">
        <w:rPr>
          <w:rStyle w:val="Emphasis"/>
        </w:rPr>
        <w:t xml:space="preserve">experts are consistently warning: </w:t>
      </w:r>
      <w:r w:rsidRPr="00AB64A8">
        <w:rPr>
          <w:rStyle w:val="Emphasis"/>
          <w:highlight w:val="green"/>
        </w:rPr>
        <w:t>regulation is coming</w:t>
      </w:r>
      <w:r w:rsidRPr="006C79D9">
        <w:rPr>
          <w:rStyle w:val="Emphasis"/>
        </w:rPr>
        <w:t>.</w:t>
      </w:r>
      <w:r>
        <w:rPr>
          <w:rStyle w:val="Emphasis"/>
        </w:rPr>
        <w:t xml:space="preserve"> </w:t>
      </w:r>
      <w:r w:rsidRPr="006C79D9">
        <w:rPr>
          <w:sz w:val="16"/>
        </w:rPr>
        <w:t xml:space="preserve">Eventually, it’s possible </w:t>
      </w:r>
      <w:r w:rsidRPr="00AB64A8">
        <w:rPr>
          <w:rStyle w:val="StyleUnderline"/>
          <w:highlight w:val="green"/>
        </w:rPr>
        <w:t>crypto</w:t>
      </w:r>
      <w:r w:rsidRPr="006C79D9">
        <w:rPr>
          <w:rStyle w:val="StyleUnderline"/>
        </w:rPr>
        <w:t xml:space="preserve">currency mining </w:t>
      </w:r>
      <w:r w:rsidRPr="00AB64A8">
        <w:rPr>
          <w:rStyle w:val="StyleUnderline"/>
          <w:highlight w:val="green"/>
        </w:rPr>
        <w:t>could become</w:t>
      </w:r>
      <w:r w:rsidRPr="006C79D9">
        <w:rPr>
          <w:rStyle w:val="StyleUnderline"/>
        </w:rPr>
        <w:t xml:space="preserve"> </w:t>
      </w:r>
      <w:r w:rsidRPr="00AB64A8">
        <w:rPr>
          <w:rStyle w:val="Emphasis"/>
          <w:highlight w:val="green"/>
        </w:rPr>
        <w:t>regulated</w:t>
      </w:r>
      <w:r w:rsidRPr="006C79D9">
        <w:rPr>
          <w:rStyle w:val="Emphasis"/>
        </w:rPr>
        <w:t xml:space="preserve"> with </w:t>
      </w:r>
      <w:r w:rsidRPr="00AB64A8">
        <w:rPr>
          <w:rStyle w:val="Emphasis"/>
          <w:highlight w:val="green"/>
        </w:rPr>
        <w:t>harsh policies</w:t>
      </w:r>
      <w:r w:rsidRPr="00AB64A8">
        <w:rPr>
          <w:rStyle w:val="StyleUnderline"/>
          <w:highlight w:val="green"/>
        </w:rPr>
        <w:t xml:space="preserve"> designed to </w:t>
      </w:r>
      <w:r w:rsidRPr="00AB64A8">
        <w:rPr>
          <w:rStyle w:val="Emphasis"/>
          <w:highlight w:val="green"/>
        </w:rPr>
        <w:t>keep mining</w:t>
      </w:r>
      <w:r w:rsidRPr="006C79D9">
        <w:rPr>
          <w:rStyle w:val="Emphasis"/>
        </w:rPr>
        <w:t xml:space="preserve"> operations </w:t>
      </w:r>
      <w:r w:rsidRPr="00AB64A8">
        <w:rPr>
          <w:rStyle w:val="Emphasis"/>
          <w:highlight w:val="green"/>
        </w:rPr>
        <w:t>from</w:t>
      </w:r>
      <w:r w:rsidRPr="006C79D9">
        <w:rPr>
          <w:rStyle w:val="Emphasis"/>
        </w:rPr>
        <w:t xml:space="preserve"> further </w:t>
      </w:r>
      <w:r w:rsidRPr="00AB64A8">
        <w:rPr>
          <w:rStyle w:val="Emphasis"/>
          <w:highlight w:val="green"/>
        </w:rPr>
        <w:t>damaging the environment</w:t>
      </w:r>
      <w:r w:rsidRPr="006C79D9">
        <w:rPr>
          <w:rStyle w:val="Emphasis"/>
        </w:rPr>
        <w:t>.</w:t>
      </w:r>
      <w:r w:rsidRPr="006C79D9">
        <w:rPr>
          <w:rStyle w:val="StyleUnderline"/>
        </w:rPr>
        <w:t xml:space="preserve"> This could </w:t>
      </w:r>
      <w:r w:rsidRPr="00AB64A8">
        <w:rPr>
          <w:rStyle w:val="StyleUnderline"/>
          <w:highlight w:val="green"/>
        </w:rPr>
        <w:t>seriously hinder the market</w:t>
      </w:r>
      <w:r w:rsidRPr="006C79D9">
        <w:rPr>
          <w:rStyle w:val="StyleUnderline"/>
        </w:rPr>
        <w:t>.</w:t>
      </w:r>
      <w:r>
        <w:rPr>
          <w:rStyle w:val="StyleUnderline"/>
        </w:rPr>
        <w:t xml:space="preserve"> </w:t>
      </w:r>
      <w:r w:rsidRPr="006C79D9">
        <w:rPr>
          <w:sz w:val="16"/>
        </w:rPr>
        <w:t xml:space="preserve">If humanity walks away from terrestrial mining to save the planet, we’ll be leaving unfathomable amounts of money on table. Billionaires don’t become billionaires by doing that. </w:t>
      </w:r>
      <w:r w:rsidRPr="00AB64A8">
        <w:rPr>
          <w:rStyle w:val="Emphasis"/>
          <w:highlight w:val="green"/>
        </w:rPr>
        <w:t>The only logical path forward</w:t>
      </w:r>
      <w:r w:rsidRPr="006C79D9">
        <w:rPr>
          <w:rStyle w:val="StyleUnderline"/>
        </w:rPr>
        <w:t xml:space="preserve">, barring some unknown new green mining technology, </w:t>
      </w:r>
      <w:r w:rsidRPr="00AB64A8">
        <w:rPr>
          <w:rStyle w:val="Emphasis"/>
          <w:highlight w:val="green"/>
        </w:rPr>
        <w:t>may</w:t>
      </w:r>
      <w:r w:rsidRPr="006C79D9">
        <w:rPr>
          <w:rStyle w:val="Emphasis"/>
        </w:rPr>
        <w:t xml:space="preserve"> </w:t>
      </w:r>
      <w:r w:rsidRPr="00AB64A8">
        <w:rPr>
          <w:rStyle w:val="Emphasis"/>
          <w:highlight w:val="green"/>
        </w:rPr>
        <w:t>be</w:t>
      </w:r>
      <w:r w:rsidRPr="006C79D9">
        <w:rPr>
          <w:rStyle w:val="Emphasis"/>
        </w:rPr>
        <w:t xml:space="preserve"> </w:t>
      </w:r>
      <w:r w:rsidRPr="00AB64A8">
        <w:rPr>
          <w:rStyle w:val="Emphasis"/>
          <w:highlight w:val="green"/>
        </w:rPr>
        <w:t>moving</w:t>
      </w:r>
      <w:r w:rsidRPr="006C79D9">
        <w:rPr>
          <w:rStyle w:val="Emphasis"/>
        </w:rPr>
        <w:t xml:space="preserve"> the </w:t>
      </w:r>
      <w:r w:rsidRPr="00AB64A8">
        <w:rPr>
          <w:rStyle w:val="Emphasis"/>
          <w:highlight w:val="green"/>
        </w:rPr>
        <w:t>crypto</w:t>
      </w:r>
      <w:r w:rsidRPr="006C79D9">
        <w:rPr>
          <w:rStyle w:val="Emphasis"/>
        </w:rPr>
        <w:t xml:space="preserve">currency industry </w:t>
      </w:r>
      <w:r w:rsidRPr="00AB64A8">
        <w:rPr>
          <w:rStyle w:val="Emphasis"/>
          <w:highlight w:val="green"/>
        </w:rPr>
        <w:t>to space</w:t>
      </w:r>
      <w:r w:rsidRPr="00AB64A8">
        <w:rPr>
          <w:rStyle w:val="StyleUnderline"/>
          <w:highlight w:val="green"/>
        </w:rPr>
        <w:t>.</w:t>
      </w:r>
    </w:p>
    <w:p w14:paraId="49769C6B" w14:textId="77777777" w:rsidR="00621AF3" w:rsidRPr="001A64C2" w:rsidRDefault="00621AF3" w:rsidP="00621AF3">
      <w:pPr>
        <w:pStyle w:val="Heading4"/>
      </w:pPr>
      <w:r>
        <w:t>The CP competes:</w:t>
      </w:r>
    </w:p>
    <w:p w14:paraId="665B9171" w14:textId="77777777" w:rsidR="00621AF3" w:rsidRPr="0042124D" w:rsidRDefault="00621AF3" w:rsidP="00621AF3">
      <w:pPr>
        <w:pStyle w:val="Heading4"/>
      </w:pPr>
      <w:r>
        <w:t xml:space="preserve">Bitcoin </w:t>
      </w:r>
      <w:r w:rsidRPr="008F7DB2">
        <w:rPr>
          <w:u w:val="single"/>
        </w:rPr>
        <w:t>is</w:t>
      </w:r>
      <w:r>
        <w:t xml:space="preserve"> private property in space – appropriation is key</w:t>
      </w:r>
    </w:p>
    <w:p w14:paraId="61E79908" w14:textId="77777777" w:rsidR="00621AF3" w:rsidRPr="0042124D" w:rsidRDefault="00621AF3" w:rsidP="00621AF3">
      <w:r w:rsidRPr="0042124D">
        <w:rPr>
          <w:rStyle w:val="Style13ptBold"/>
        </w:rPr>
        <w:t>Rule</w:t>
      </w:r>
      <w:r w:rsidRPr="0042124D">
        <w:t xml:space="preserve"> &amp; LeClair </w:t>
      </w:r>
      <w:r w:rsidRPr="0042124D">
        <w:rPr>
          <w:rStyle w:val="Style13ptBold"/>
        </w:rPr>
        <w:t>21</w:t>
      </w:r>
      <w:r w:rsidRPr="0042124D">
        <w:t xml:space="preserve"> [Dylan LeClair And Sam </w:t>
      </w:r>
      <w:proofErr w:type="gramStart"/>
      <w:r w:rsidRPr="0042124D">
        <w:t>Rule  Bitcoin</w:t>
      </w:r>
      <w:proofErr w:type="gramEnd"/>
      <w:r w:rsidRPr="0042124D">
        <w:t xml:space="preserve"> Magazine. "Bitcoin’s Private Property Rights."</w:t>
      </w:r>
      <w:r>
        <w:t xml:space="preserve"> https://www.nasdaq.com/articles/bitcoins-private-property-rights-2021-09-28]</w:t>
      </w:r>
    </w:p>
    <w:p w14:paraId="0CE6A0D9" w14:textId="77777777" w:rsidR="00621AF3" w:rsidRPr="0042124D" w:rsidRDefault="00621AF3" w:rsidP="00621AF3">
      <w:pPr>
        <w:rPr>
          <w:sz w:val="16"/>
        </w:rPr>
      </w:pPr>
      <w:r w:rsidRPr="00AB64A8">
        <w:rPr>
          <w:rStyle w:val="StyleUnderline"/>
          <w:highlight w:val="green"/>
        </w:rPr>
        <w:t>Bitcoin’s</w:t>
      </w:r>
      <w:r w:rsidRPr="00AB64A8">
        <w:rPr>
          <w:sz w:val="16"/>
          <w:highlight w:val="green"/>
        </w:rPr>
        <w:t xml:space="preserve"> </w:t>
      </w:r>
      <w:r w:rsidRPr="00AB64A8">
        <w:rPr>
          <w:rStyle w:val="Emphasis"/>
          <w:highlight w:val="green"/>
        </w:rPr>
        <w:t>Superior</w:t>
      </w:r>
      <w:r w:rsidRPr="0042124D">
        <w:rPr>
          <w:rStyle w:val="StyleUnderline"/>
        </w:rPr>
        <w:t xml:space="preserve"> Private </w:t>
      </w:r>
      <w:r w:rsidRPr="00AB64A8">
        <w:rPr>
          <w:rStyle w:val="Emphasis"/>
          <w:highlight w:val="green"/>
        </w:rPr>
        <w:t>Property Rights</w:t>
      </w:r>
      <w:r w:rsidRPr="0042124D">
        <w:rPr>
          <w:sz w:val="16"/>
        </w:rPr>
        <w:t xml:space="preserve"> </w:t>
      </w:r>
    </w:p>
    <w:p w14:paraId="06B56F9D" w14:textId="77777777" w:rsidR="00621AF3" w:rsidRPr="0042124D" w:rsidRDefault="00621AF3" w:rsidP="00621AF3">
      <w:pPr>
        <w:rPr>
          <w:sz w:val="16"/>
        </w:rPr>
      </w:pPr>
      <w:r w:rsidRPr="0042124D">
        <w:rPr>
          <w:sz w:val="16"/>
        </w:rPr>
        <w:t>Fo</w:t>
      </w:r>
      <w:r w:rsidRPr="0042124D">
        <w:rPr>
          <w:rStyle w:val="StyleUnderline"/>
        </w:rPr>
        <w:t>r the first time in history, bitcoin offers us a property option that does not rely on a local authority or legal system to enforce or protect it.</w:t>
      </w:r>
      <w:r w:rsidRPr="0042124D">
        <w:rPr>
          <w:sz w:val="16"/>
        </w:rPr>
        <w:t xml:space="preserve"> </w:t>
      </w:r>
      <w:r w:rsidRPr="0042124D">
        <w:rPr>
          <w:rStyle w:val="StyleUnderline"/>
        </w:rPr>
        <w:t xml:space="preserve">It’s protected by the natural </w:t>
      </w:r>
      <w:r w:rsidRPr="0042124D">
        <w:rPr>
          <w:rStyle w:val="Emphasis"/>
        </w:rPr>
        <w:t>incentives</w:t>
      </w:r>
      <w:r w:rsidRPr="0042124D">
        <w:rPr>
          <w:rStyle w:val="StyleUnderline"/>
        </w:rPr>
        <w:t xml:space="preserve"> of those </w:t>
      </w:r>
      <w:r w:rsidRPr="0042124D">
        <w:rPr>
          <w:rStyle w:val="Emphasis"/>
        </w:rPr>
        <w:t>participating</w:t>
      </w:r>
      <w:r w:rsidRPr="0042124D">
        <w:rPr>
          <w:rStyle w:val="StyleUnderline"/>
        </w:rPr>
        <w:t xml:space="preserve"> in the network</w:t>
      </w:r>
      <w:r w:rsidRPr="0042124D">
        <w:rPr>
          <w:sz w:val="16"/>
        </w:rPr>
        <w:t>.</w:t>
      </w:r>
    </w:p>
    <w:p w14:paraId="79879826" w14:textId="77777777" w:rsidR="00621AF3" w:rsidRPr="0042124D" w:rsidRDefault="00621AF3" w:rsidP="00621AF3">
      <w:pPr>
        <w:rPr>
          <w:sz w:val="16"/>
        </w:rPr>
      </w:pPr>
      <w:r w:rsidRPr="0042124D">
        <w:rPr>
          <w:sz w:val="16"/>
        </w:rPr>
        <w:t xml:space="preserve">“Satoshi </w:t>
      </w:r>
      <w:r w:rsidRPr="00AB64A8">
        <w:rPr>
          <w:rStyle w:val="Emphasis"/>
          <w:highlight w:val="green"/>
        </w:rPr>
        <w:t>Nakamoto</w:t>
      </w:r>
      <w:r w:rsidRPr="0042124D">
        <w:rPr>
          <w:sz w:val="16"/>
        </w:rPr>
        <w:t xml:space="preserve"> </w:t>
      </w:r>
      <w:r w:rsidRPr="0042124D">
        <w:rPr>
          <w:rStyle w:val="StyleUnderline"/>
        </w:rPr>
        <w:t xml:space="preserve">has </w:t>
      </w:r>
      <w:r w:rsidRPr="00AB64A8">
        <w:rPr>
          <w:rStyle w:val="StyleUnderline"/>
          <w:highlight w:val="green"/>
        </w:rPr>
        <w:t>created</w:t>
      </w:r>
      <w:r w:rsidRPr="0042124D">
        <w:rPr>
          <w:rStyle w:val="StyleUnderline"/>
        </w:rPr>
        <w:t xml:space="preserve"> a form of </w:t>
      </w:r>
      <w:r w:rsidRPr="00AB64A8">
        <w:rPr>
          <w:rStyle w:val="StyleUnderline"/>
          <w:highlight w:val="green"/>
        </w:rPr>
        <w:t>property</w:t>
      </w:r>
      <w:r w:rsidRPr="0042124D">
        <w:rPr>
          <w:rStyle w:val="StyleUnderline"/>
        </w:rPr>
        <w:t xml:space="preserve"> that can exist </w:t>
      </w:r>
      <w:r w:rsidRPr="00AB64A8">
        <w:rPr>
          <w:rStyle w:val="Emphasis"/>
          <w:highlight w:val="green"/>
        </w:rPr>
        <w:t>without</w:t>
      </w:r>
      <w:r w:rsidRPr="0042124D">
        <w:rPr>
          <w:rStyle w:val="Emphasis"/>
        </w:rPr>
        <w:t xml:space="preserve"> relying</w:t>
      </w:r>
      <w:r w:rsidRPr="0042124D">
        <w:rPr>
          <w:rStyle w:val="StyleUnderline"/>
        </w:rPr>
        <w:t xml:space="preserve"> on </w:t>
      </w:r>
      <w:r w:rsidRPr="00AB64A8">
        <w:rPr>
          <w:rStyle w:val="StyleUnderline"/>
          <w:highlight w:val="green"/>
        </w:rPr>
        <w:t>the state</w:t>
      </w:r>
      <w:r w:rsidRPr="0042124D">
        <w:rPr>
          <w:rStyle w:val="StyleUnderline"/>
        </w:rPr>
        <w:t xml:space="preserve">, </w:t>
      </w:r>
      <w:r w:rsidRPr="00AB64A8">
        <w:rPr>
          <w:rStyle w:val="StyleUnderline"/>
          <w:highlight w:val="green"/>
        </w:rPr>
        <w:t xml:space="preserve">centralized </w:t>
      </w:r>
      <w:r w:rsidRPr="00AB64A8">
        <w:rPr>
          <w:rStyle w:val="Emphasis"/>
          <w:highlight w:val="green"/>
        </w:rPr>
        <w:t>authority</w:t>
      </w:r>
      <w:r w:rsidRPr="00AB64A8">
        <w:rPr>
          <w:rStyle w:val="StyleUnderline"/>
          <w:highlight w:val="green"/>
        </w:rPr>
        <w:t>, or</w:t>
      </w:r>
      <w:r w:rsidRPr="0042124D">
        <w:rPr>
          <w:rStyle w:val="StyleUnderline"/>
        </w:rPr>
        <w:t xml:space="preserve"> traditional </w:t>
      </w:r>
      <w:r w:rsidRPr="00AB64A8">
        <w:rPr>
          <w:rStyle w:val="Emphasis"/>
          <w:highlight w:val="green"/>
        </w:rPr>
        <w:t>legal structures</w:t>
      </w:r>
      <w:r w:rsidRPr="0042124D">
        <w:rPr>
          <w:sz w:val="16"/>
        </w:rPr>
        <w:t xml:space="preserve">.” - Eric D. </w:t>
      </w:r>
      <w:proofErr w:type="spellStart"/>
      <w:r w:rsidRPr="0042124D">
        <w:rPr>
          <w:sz w:val="16"/>
        </w:rPr>
        <w:t>Chason</w:t>
      </w:r>
      <w:proofErr w:type="spellEnd"/>
      <w:r w:rsidRPr="0042124D">
        <w:rPr>
          <w:sz w:val="16"/>
        </w:rPr>
        <w:t xml:space="preserve">,"How Bitcoin Functions </w:t>
      </w:r>
      <w:proofErr w:type="gramStart"/>
      <w:r w:rsidRPr="0042124D">
        <w:rPr>
          <w:sz w:val="16"/>
        </w:rPr>
        <w:t>As</w:t>
      </w:r>
      <w:proofErr w:type="gramEnd"/>
      <w:r w:rsidRPr="0042124D">
        <w:rPr>
          <w:sz w:val="16"/>
        </w:rPr>
        <w:t xml:space="preserve"> Property Law"</w:t>
      </w:r>
    </w:p>
    <w:p w14:paraId="61E4D9E5" w14:textId="77777777" w:rsidR="00621AF3" w:rsidRPr="0042124D" w:rsidRDefault="00621AF3" w:rsidP="00621AF3">
      <w:pPr>
        <w:rPr>
          <w:sz w:val="16"/>
        </w:rPr>
      </w:pPr>
      <w:r w:rsidRPr="00AB64A8">
        <w:rPr>
          <w:rStyle w:val="StyleUnderline"/>
          <w:highlight w:val="green"/>
        </w:rPr>
        <w:t>It provides</w:t>
      </w:r>
      <w:r w:rsidRPr="0042124D">
        <w:rPr>
          <w:rStyle w:val="StyleUnderline"/>
        </w:rPr>
        <w:t xml:space="preserve"> us with </w:t>
      </w:r>
      <w:r w:rsidRPr="00AB64A8">
        <w:rPr>
          <w:rStyle w:val="StyleUnderline"/>
          <w:highlight w:val="green"/>
        </w:rPr>
        <w:t xml:space="preserve">a </w:t>
      </w:r>
      <w:r w:rsidRPr="00AB64A8">
        <w:rPr>
          <w:rStyle w:val="Emphasis"/>
          <w:highlight w:val="green"/>
        </w:rPr>
        <w:t>store of value</w:t>
      </w:r>
      <w:r w:rsidRPr="0042124D">
        <w:rPr>
          <w:rStyle w:val="StyleUnderline"/>
        </w:rPr>
        <w:t xml:space="preserve"> and savings</w:t>
      </w:r>
      <w:r w:rsidRPr="0042124D">
        <w:rPr>
          <w:sz w:val="16"/>
        </w:rPr>
        <w:t xml:space="preserve"> technology </w:t>
      </w:r>
      <w:r w:rsidRPr="0042124D">
        <w:rPr>
          <w:rStyle w:val="StyleUnderline"/>
        </w:rPr>
        <w:t xml:space="preserve">where </w:t>
      </w:r>
      <w:r w:rsidRPr="00AB64A8">
        <w:rPr>
          <w:rStyle w:val="StyleUnderline"/>
          <w:highlight w:val="green"/>
        </w:rPr>
        <w:t>no government</w:t>
      </w:r>
      <w:r w:rsidRPr="0042124D">
        <w:rPr>
          <w:sz w:val="16"/>
        </w:rPr>
        <w:t xml:space="preserve">, central </w:t>
      </w:r>
      <w:r w:rsidRPr="00AB64A8">
        <w:rPr>
          <w:rStyle w:val="Emphasis"/>
          <w:highlight w:val="green"/>
        </w:rPr>
        <w:t>institution</w:t>
      </w:r>
      <w:r w:rsidRPr="00AB64A8">
        <w:rPr>
          <w:sz w:val="16"/>
          <w:highlight w:val="green"/>
        </w:rPr>
        <w:t xml:space="preserve"> </w:t>
      </w:r>
      <w:r w:rsidRPr="00AB64A8">
        <w:rPr>
          <w:rStyle w:val="StyleUnderline"/>
          <w:highlight w:val="green"/>
        </w:rPr>
        <w:t>or</w:t>
      </w:r>
      <w:r w:rsidRPr="0042124D">
        <w:rPr>
          <w:rStyle w:val="StyleUnderline"/>
        </w:rPr>
        <w:t xml:space="preserve"> voting </w:t>
      </w:r>
      <w:r w:rsidRPr="00AB64A8">
        <w:rPr>
          <w:rStyle w:val="StyleUnderline"/>
          <w:highlight w:val="green"/>
        </w:rPr>
        <w:t xml:space="preserve">bloc can </w:t>
      </w:r>
      <w:r w:rsidRPr="00AB64A8">
        <w:rPr>
          <w:rStyle w:val="Emphasis"/>
          <w:highlight w:val="green"/>
        </w:rPr>
        <w:t xml:space="preserve">seize, </w:t>
      </w:r>
      <w:proofErr w:type="gramStart"/>
      <w:r w:rsidRPr="00AB64A8">
        <w:rPr>
          <w:rStyle w:val="Emphasis"/>
          <w:highlight w:val="green"/>
        </w:rPr>
        <w:t>freeze</w:t>
      </w:r>
      <w:proofErr w:type="gramEnd"/>
      <w:r w:rsidRPr="00AB64A8">
        <w:rPr>
          <w:rStyle w:val="Emphasis"/>
          <w:highlight w:val="green"/>
        </w:rPr>
        <w:t xml:space="preserve"> or access</w:t>
      </w:r>
      <w:r w:rsidRPr="0042124D">
        <w:rPr>
          <w:rStyle w:val="Emphasis"/>
        </w:rPr>
        <w:t xml:space="preserve"> it</w:t>
      </w:r>
      <w:r w:rsidRPr="0042124D">
        <w:rPr>
          <w:sz w:val="16"/>
        </w:rPr>
        <w:t xml:space="preserve"> </w:t>
      </w:r>
      <w:r w:rsidRPr="0042124D">
        <w:rPr>
          <w:rStyle w:val="StyleUnderline"/>
        </w:rPr>
        <w:t xml:space="preserve">through violence or force when properly secured. Anyone in the world with an internet connection can secure this property without permission, and </w:t>
      </w:r>
      <w:r w:rsidRPr="00AB64A8">
        <w:rPr>
          <w:rStyle w:val="Emphasis"/>
          <w:highlight w:val="green"/>
        </w:rPr>
        <w:t>no other person or institution</w:t>
      </w:r>
      <w:r w:rsidRPr="00AB64A8">
        <w:rPr>
          <w:rStyle w:val="StyleUnderline"/>
          <w:highlight w:val="green"/>
        </w:rPr>
        <w:t xml:space="preserve"> may take it</w:t>
      </w:r>
      <w:r w:rsidRPr="0042124D">
        <w:rPr>
          <w:rStyle w:val="StyleUnderline"/>
        </w:rPr>
        <w:t xml:space="preserve"> away or </w:t>
      </w:r>
      <w:r w:rsidRPr="0042124D">
        <w:rPr>
          <w:rStyle w:val="Emphasis"/>
        </w:rPr>
        <w:t>erode its value</w:t>
      </w:r>
      <w:r w:rsidRPr="0042124D">
        <w:rPr>
          <w:sz w:val="16"/>
        </w:rPr>
        <w:t xml:space="preserve">. Whether it’s real estate, cash, equities, bonds, or gold, </w:t>
      </w:r>
      <w:r w:rsidRPr="00AB64A8">
        <w:rPr>
          <w:rStyle w:val="Emphasis"/>
          <w:highlight w:val="green"/>
        </w:rPr>
        <w:t>no other asset</w:t>
      </w:r>
      <w:r w:rsidRPr="0042124D">
        <w:rPr>
          <w:sz w:val="16"/>
        </w:rPr>
        <w:t xml:space="preserve"> </w:t>
      </w:r>
      <w:r w:rsidRPr="0042124D">
        <w:rPr>
          <w:rStyle w:val="StyleUnderline"/>
        </w:rPr>
        <w:t xml:space="preserve">on the market </w:t>
      </w:r>
      <w:r w:rsidRPr="00AB64A8">
        <w:rPr>
          <w:rStyle w:val="StyleUnderline"/>
          <w:highlight w:val="green"/>
        </w:rPr>
        <w:t>provides this level of</w:t>
      </w:r>
      <w:r w:rsidRPr="0042124D">
        <w:rPr>
          <w:rStyle w:val="StyleUnderline"/>
        </w:rPr>
        <w:t xml:space="preserve"> </w:t>
      </w:r>
      <w:r w:rsidRPr="0042124D">
        <w:rPr>
          <w:rStyle w:val="Emphasis"/>
        </w:rPr>
        <w:t>assurance</w:t>
      </w:r>
      <w:r w:rsidRPr="0042124D">
        <w:rPr>
          <w:rStyle w:val="StyleUnderline"/>
        </w:rPr>
        <w:t xml:space="preserve"> and </w:t>
      </w:r>
      <w:r w:rsidRPr="00AB64A8">
        <w:rPr>
          <w:rStyle w:val="Emphasis"/>
          <w:highlight w:val="green"/>
        </w:rPr>
        <w:t>security</w:t>
      </w:r>
      <w:r w:rsidRPr="0042124D">
        <w:rPr>
          <w:sz w:val="16"/>
        </w:rPr>
        <w:t>.</w:t>
      </w:r>
    </w:p>
    <w:p w14:paraId="23881C35" w14:textId="77777777" w:rsidR="00621AF3" w:rsidRPr="00FD3869" w:rsidRDefault="00621AF3" w:rsidP="00621AF3">
      <w:pPr>
        <w:rPr>
          <w:u w:val="single"/>
        </w:rPr>
      </w:pPr>
      <w:r w:rsidRPr="0042124D">
        <w:rPr>
          <w:sz w:val="16"/>
        </w:rPr>
        <w:t xml:space="preserve">What we know of </w:t>
      </w:r>
      <w:r w:rsidRPr="00AB64A8">
        <w:rPr>
          <w:rStyle w:val="Emphasis"/>
          <w:highlight w:val="green"/>
        </w:rPr>
        <w:t>strong, well-defined property rights</w:t>
      </w:r>
      <w:r w:rsidRPr="0042124D">
        <w:rPr>
          <w:rStyle w:val="StyleUnderline"/>
        </w:rPr>
        <w:t xml:space="preserve"> is that they </w:t>
      </w:r>
      <w:r w:rsidRPr="00AB64A8">
        <w:rPr>
          <w:rStyle w:val="StyleUnderline"/>
          <w:highlight w:val="green"/>
        </w:rPr>
        <w:t xml:space="preserve">are the </w:t>
      </w:r>
      <w:r w:rsidRPr="00AB64A8">
        <w:rPr>
          <w:rStyle w:val="Emphasis"/>
          <w:highlight w:val="green"/>
        </w:rPr>
        <w:t>basis</w:t>
      </w:r>
      <w:r w:rsidRPr="00AB64A8">
        <w:rPr>
          <w:rStyle w:val="StyleUnderline"/>
          <w:highlight w:val="green"/>
        </w:rPr>
        <w:t xml:space="preserve"> of</w:t>
      </w:r>
      <w:r w:rsidRPr="0042124D">
        <w:rPr>
          <w:rStyle w:val="StyleUnderline"/>
        </w:rPr>
        <w:t xml:space="preserve"> human cooperation and </w:t>
      </w:r>
      <w:r w:rsidRPr="00AB64A8">
        <w:rPr>
          <w:rStyle w:val="Emphasis"/>
          <w:highlight w:val="green"/>
        </w:rPr>
        <w:t>economic activity</w:t>
      </w:r>
      <w:r w:rsidRPr="0042124D">
        <w:rPr>
          <w:sz w:val="16"/>
        </w:rPr>
        <w:t xml:space="preserve">. </w:t>
      </w:r>
      <w:r w:rsidRPr="00AB64A8">
        <w:rPr>
          <w:rStyle w:val="StyleUnderline"/>
          <w:highlight w:val="green"/>
        </w:rPr>
        <w:t>When</w:t>
      </w:r>
      <w:r w:rsidRPr="0042124D">
        <w:rPr>
          <w:rStyle w:val="StyleUnderline"/>
        </w:rPr>
        <w:t xml:space="preserve"> private </w:t>
      </w:r>
      <w:r w:rsidRPr="00AB64A8">
        <w:rPr>
          <w:rStyle w:val="StyleUnderline"/>
          <w:highlight w:val="green"/>
        </w:rPr>
        <w:t>property rights flourish, so do the people</w:t>
      </w:r>
      <w:r w:rsidRPr="0042124D">
        <w:rPr>
          <w:sz w:val="16"/>
        </w:rPr>
        <w:t xml:space="preserve">. </w:t>
      </w:r>
      <w:r w:rsidRPr="0042124D">
        <w:rPr>
          <w:rStyle w:val="StyleUnderline"/>
        </w:rPr>
        <w:t>When we look at the nations of the world with the lowest ranking of property rights, we also find some of the key regions where bitcoin is making its mark.</w:t>
      </w:r>
    </w:p>
    <w:p w14:paraId="37AED3F4" w14:textId="77777777" w:rsidR="00621AF3" w:rsidRDefault="00621AF3" w:rsidP="00621AF3">
      <w:pPr>
        <w:pStyle w:val="Heading4"/>
      </w:pPr>
      <w:r>
        <w:t>Bitcoin mining produces E-Waste</w:t>
      </w:r>
    </w:p>
    <w:p w14:paraId="4906020B" w14:textId="77777777" w:rsidR="00621AF3" w:rsidRPr="001A64C2" w:rsidRDefault="00621AF3" w:rsidP="00621AF3">
      <w:r w:rsidRPr="001A64C2">
        <w:rPr>
          <w:rStyle w:val="Style13ptBold"/>
        </w:rPr>
        <w:t>BBC</w:t>
      </w:r>
      <w:r>
        <w:rPr>
          <w:rStyle w:val="Style13ptBold"/>
        </w:rPr>
        <w:t xml:space="preserve"> 21</w:t>
      </w:r>
      <w:r w:rsidRPr="001A64C2">
        <w:t xml:space="preserve"> 9-20-2021 "Bitcoin mining producing </w:t>
      </w:r>
      <w:proofErr w:type="spellStart"/>
      <w:r w:rsidRPr="001A64C2">
        <w:t>tonnes</w:t>
      </w:r>
      <w:proofErr w:type="spellEnd"/>
      <w:r w:rsidRPr="001A64C2">
        <w:t xml:space="preserve"> of waste"</w:t>
      </w:r>
      <w:r>
        <w:t xml:space="preserve"> </w:t>
      </w:r>
      <w:hyperlink r:id="rId11" w:history="1">
        <w:r w:rsidRPr="00834A2D">
          <w:rPr>
            <w:rStyle w:val="Hyperlink"/>
          </w:rPr>
          <w:t>https://www.bbc.com/news/technology-58572385</w:t>
        </w:r>
      </w:hyperlink>
      <w:r>
        <w:t xml:space="preserve"> (BBC)//</w:t>
      </w:r>
      <w:proofErr w:type="spellStart"/>
      <w:r>
        <w:t>ELmer</w:t>
      </w:r>
      <w:proofErr w:type="spellEnd"/>
    </w:p>
    <w:p w14:paraId="06894800" w14:textId="77777777" w:rsidR="00621AF3" w:rsidRPr="001A64C2" w:rsidRDefault="00621AF3" w:rsidP="00621AF3">
      <w:pPr>
        <w:rPr>
          <w:sz w:val="16"/>
        </w:rPr>
      </w:pPr>
      <w:r w:rsidRPr="00AB64A8">
        <w:rPr>
          <w:rStyle w:val="Emphasis"/>
          <w:highlight w:val="green"/>
        </w:rPr>
        <w:t>Miners of</w:t>
      </w:r>
      <w:r w:rsidRPr="00AB64A8">
        <w:rPr>
          <w:sz w:val="16"/>
          <w:highlight w:val="green"/>
        </w:rPr>
        <w:t xml:space="preserve"> </w:t>
      </w:r>
      <w:r w:rsidRPr="001A64C2">
        <w:rPr>
          <w:rStyle w:val="StyleUnderline"/>
        </w:rPr>
        <w:t>the</w:t>
      </w:r>
      <w:r w:rsidRPr="001A64C2">
        <w:rPr>
          <w:sz w:val="16"/>
        </w:rPr>
        <w:t xml:space="preserve"> </w:t>
      </w:r>
      <w:r w:rsidRPr="00AB64A8">
        <w:rPr>
          <w:rStyle w:val="Emphasis"/>
          <w:highlight w:val="green"/>
        </w:rPr>
        <w:t>cryptocurrency</w:t>
      </w:r>
      <w:r w:rsidRPr="00AB64A8">
        <w:rPr>
          <w:sz w:val="16"/>
          <w:highlight w:val="green"/>
        </w:rPr>
        <w:t xml:space="preserve"> </w:t>
      </w:r>
      <w:r w:rsidRPr="001A64C2">
        <w:rPr>
          <w:rStyle w:val="StyleUnderline"/>
        </w:rPr>
        <w:t>each year</w:t>
      </w:r>
      <w:r w:rsidRPr="001A64C2">
        <w:rPr>
          <w:sz w:val="16"/>
        </w:rPr>
        <w:t xml:space="preserve"> </w:t>
      </w:r>
      <w:r w:rsidRPr="00AB64A8">
        <w:rPr>
          <w:rStyle w:val="Emphasis"/>
          <w:highlight w:val="green"/>
        </w:rPr>
        <w:t>produce</w:t>
      </w:r>
      <w:r w:rsidRPr="00AB64A8">
        <w:rPr>
          <w:sz w:val="16"/>
          <w:highlight w:val="green"/>
        </w:rPr>
        <w:t xml:space="preserve"> </w:t>
      </w:r>
      <w:r w:rsidRPr="00AB64A8">
        <w:rPr>
          <w:rStyle w:val="Emphasis"/>
          <w:highlight w:val="green"/>
          <w:bdr w:val="single" w:sz="18" w:space="0" w:color="auto"/>
        </w:rPr>
        <w:t xml:space="preserve">30,700 </w:t>
      </w:r>
      <w:proofErr w:type="spellStart"/>
      <w:r w:rsidRPr="00AB64A8">
        <w:rPr>
          <w:rStyle w:val="Emphasis"/>
          <w:highlight w:val="green"/>
          <w:bdr w:val="single" w:sz="18" w:space="0" w:color="auto"/>
        </w:rPr>
        <w:t>tonnes</w:t>
      </w:r>
      <w:proofErr w:type="spellEnd"/>
      <w:r w:rsidRPr="00AB64A8">
        <w:rPr>
          <w:rStyle w:val="Emphasis"/>
          <w:highlight w:val="green"/>
          <w:bdr w:val="single" w:sz="18" w:space="0" w:color="auto"/>
        </w:rPr>
        <w:t xml:space="preserve"> of e-waste</w:t>
      </w:r>
      <w:r w:rsidRPr="001A64C2">
        <w:rPr>
          <w:sz w:val="16"/>
        </w:rPr>
        <w:t xml:space="preserve">, Alex de </w:t>
      </w:r>
      <w:proofErr w:type="gramStart"/>
      <w:r w:rsidRPr="001A64C2">
        <w:rPr>
          <w:sz w:val="16"/>
        </w:rPr>
        <w:t>Vries</w:t>
      </w:r>
      <w:proofErr w:type="gramEnd"/>
      <w:r w:rsidRPr="001A64C2">
        <w:rPr>
          <w:sz w:val="16"/>
        </w:rPr>
        <w:t xml:space="preserve"> and Christian Stoll estimate. </w:t>
      </w:r>
      <w:r w:rsidRPr="001A64C2">
        <w:rPr>
          <w:rStyle w:val="StyleUnderline"/>
        </w:rPr>
        <w:t>That averages 272g (9.5oz) per transaction</w:t>
      </w:r>
      <w:r w:rsidRPr="001A64C2">
        <w:rPr>
          <w:sz w:val="16"/>
        </w:rPr>
        <w:t xml:space="preserve">, they say. By comparison, an iPhone 13 weighs 173g (6.1oz). Miners earn money by creating new Bitcoins, </w:t>
      </w:r>
      <w:r w:rsidRPr="001A64C2">
        <w:rPr>
          <w:rStyle w:val="StyleUnderline"/>
        </w:rPr>
        <w:t>but the computing used consumes large amounts of energy</w:t>
      </w:r>
      <w:r w:rsidRPr="001A64C2">
        <w:rPr>
          <w:sz w:val="16"/>
        </w:rPr>
        <w:t xml:space="preserve">. They audit Bitcoin transactions in exchange for an opportunity to acquire the digital currency. Attention has been focused on the electricity this consumes - currently more than the Philippines - and the greenhouse gas pollution caused as a result. </w:t>
      </w:r>
      <w:r w:rsidRPr="001A64C2">
        <w:rPr>
          <w:rStyle w:val="StyleUnderline"/>
        </w:rPr>
        <w:t>But as the computers used for mining become obsolete, it also generates lots of e-waste.</w:t>
      </w:r>
      <w:r w:rsidRPr="001A64C2">
        <w:rPr>
          <w:sz w:val="16"/>
        </w:rPr>
        <w:t xml:space="preserve"> The researchers </w:t>
      </w:r>
      <w:r w:rsidRPr="001A64C2">
        <w:rPr>
          <w:rStyle w:val="StyleUnderline"/>
        </w:rPr>
        <w:t>estimate Bitcoin mining devices have an average lifespan of only 1.29 years.</w:t>
      </w:r>
      <w:r w:rsidRPr="001A64C2">
        <w:rPr>
          <w:sz w:val="16"/>
        </w:rPr>
        <w:t xml:space="preserve"> As a result, the amount of e-waste produced is comparable to the "small IT and telecommunication equipment" waste of a country like the Netherlands researchers said - a category that includes mobile phones, personal computers, printers, and telephones. The research is published in the journal Resources, Conservation &amp; Recycling.</w:t>
      </w:r>
    </w:p>
    <w:p w14:paraId="5B9BDFF8" w14:textId="77777777" w:rsidR="00621AF3" w:rsidRDefault="00621AF3" w:rsidP="00621AF3">
      <w:pPr>
        <w:pStyle w:val="Heading4"/>
      </w:pPr>
      <w:r>
        <w:t xml:space="preserve">E-Waste </w:t>
      </w:r>
      <w:r>
        <w:rPr>
          <w:u w:val="single"/>
        </w:rPr>
        <w:t>is Debris</w:t>
      </w:r>
      <w:r>
        <w:t>.</w:t>
      </w:r>
    </w:p>
    <w:p w14:paraId="05EC213D" w14:textId="77777777" w:rsidR="00621AF3" w:rsidRPr="001A64C2" w:rsidRDefault="00621AF3" w:rsidP="00621AF3">
      <w:r w:rsidRPr="001A64C2">
        <w:rPr>
          <w:rStyle w:val="Style13ptBold"/>
        </w:rPr>
        <w:t>Leary 19</w:t>
      </w:r>
      <w:r>
        <w:t xml:space="preserve"> Amy Leary “</w:t>
      </w:r>
      <w:r w:rsidRPr="001A64C2">
        <w:t>Is Space Becoming the New E-Waste Landfill?</w:t>
      </w:r>
      <w:r>
        <w:t xml:space="preserve">” </w:t>
      </w:r>
      <w:hyperlink r:id="rId12" w:history="1">
        <w:r w:rsidRPr="00834A2D">
          <w:rPr>
            <w:rStyle w:val="Hyperlink"/>
          </w:rPr>
          <w:t>https://www.ebom.com/is-space-becoming-the-new-e-waste-landfill/</w:t>
        </w:r>
      </w:hyperlink>
      <w:r>
        <w:t xml:space="preserve"> (</w:t>
      </w:r>
      <w:r w:rsidRPr="001A64C2">
        <w:t>Marketing Manager at eBOM.com</w:t>
      </w:r>
      <w:r>
        <w:t xml:space="preserve">)//Elmer </w:t>
      </w:r>
    </w:p>
    <w:p w14:paraId="4EC3C31A" w14:textId="77777777" w:rsidR="00621AF3" w:rsidRPr="001A64C2" w:rsidRDefault="00621AF3" w:rsidP="00621AF3">
      <w:pPr>
        <w:rPr>
          <w:sz w:val="16"/>
        </w:rPr>
      </w:pPr>
      <w:r w:rsidRPr="001A64C2">
        <w:rPr>
          <w:rStyle w:val="StyleUnderline"/>
        </w:rPr>
        <w:t>According to BBC, there are over half a million</w:t>
      </w:r>
      <w:r w:rsidRPr="001A64C2">
        <w:rPr>
          <w:sz w:val="16"/>
        </w:rPr>
        <w:t xml:space="preserve"> </w:t>
      </w:r>
      <w:r w:rsidRPr="00AB64A8">
        <w:rPr>
          <w:rStyle w:val="Emphasis"/>
          <w:highlight w:val="green"/>
        </w:rPr>
        <w:t>pieces of debris floating around</w:t>
      </w:r>
      <w:r w:rsidRPr="00AB64A8">
        <w:rPr>
          <w:sz w:val="16"/>
          <w:highlight w:val="green"/>
        </w:rPr>
        <w:t xml:space="preserve"> </w:t>
      </w:r>
      <w:r w:rsidRPr="001A64C2">
        <w:rPr>
          <w:rStyle w:val="StyleUnderline"/>
        </w:rPr>
        <w:t>the Earth’s orbit. Most debris within the atmosphere are lost parts from space crafts, disused rocket stages or waste from astronauts.</w:t>
      </w:r>
      <w:r w:rsidRPr="001A64C2">
        <w:rPr>
          <w:sz w:val="16"/>
        </w:rPr>
        <w:t xml:space="preserve"> The Earth is currently facing a climate emergency due to increasing greenhouse gasses, loss of natural resources and rising sea levels. According to the EPA, in 2018, the US produced 292.4 million tons of municipal solid waste (MSW) and almost half of that waste (49.997%) went to landfills around the country. Year after year since recording first began in the 1960s—and the US has never had a national recycling rate (recovered material + composting) higher than 35%. Not only this, according to </w:t>
      </w:r>
      <w:proofErr w:type="spellStart"/>
      <w:r w:rsidRPr="001A64C2">
        <w:rPr>
          <w:sz w:val="16"/>
        </w:rPr>
        <w:t>cbenvironmental</w:t>
      </w:r>
      <w:proofErr w:type="spellEnd"/>
      <w:r w:rsidRPr="001A64C2">
        <w:rPr>
          <w:sz w:val="16"/>
        </w:rPr>
        <w:t xml:space="preserve">, the UK produces more than 100 million </w:t>
      </w:r>
      <w:proofErr w:type="spellStart"/>
      <w:r w:rsidRPr="001A64C2">
        <w:rPr>
          <w:sz w:val="16"/>
        </w:rPr>
        <w:t>tonnes</w:t>
      </w:r>
      <w:proofErr w:type="spellEnd"/>
      <w:r w:rsidRPr="001A64C2">
        <w:rPr>
          <w:sz w:val="16"/>
        </w:rPr>
        <w:t xml:space="preserve"> of waste every year. As of now, there are minimal laws on disposing waste into the atmosphere. Does this mean that we can solve all our waste problems by disposing them into space? Within this article, I am going to explain the advantages and disadvantages of disposing waste in </w:t>
      </w:r>
      <w:r w:rsidRPr="00AB64A8">
        <w:rPr>
          <w:rStyle w:val="Emphasis"/>
          <w:highlight w:val="green"/>
        </w:rPr>
        <w:t>space</w:t>
      </w:r>
      <w:r w:rsidRPr="00AB64A8">
        <w:rPr>
          <w:sz w:val="16"/>
          <w:highlight w:val="green"/>
        </w:rPr>
        <w:t xml:space="preserve"> </w:t>
      </w:r>
      <w:r w:rsidRPr="001A64C2">
        <w:rPr>
          <w:sz w:val="16"/>
        </w:rPr>
        <w:t xml:space="preserve">and whether it </w:t>
      </w:r>
      <w:r w:rsidRPr="00AB64A8">
        <w:rPr>
          <w:rStyle w:val="Emphasis"/>
          <w:highlight w:val="green"/>
        </w:rPr>
        <w:t>is</w:t>
      </w:r>
      <w:r w:rsidRPr="00AB64A8">
        <w:rPr>
          <w:sz w:val="16"/>
          <w:highlight w:val="green"/>
        </w:rPr>
        <w:t xml:space="preserve"> </w:t>
      </w:r>
      <w:r w:rsidRPr="00AB64A8">
        <w:rPr>
          <w:rStyle w:val="Emphasis"/>
          <w:highlight w:val="green"/>
          <w:bdr w:val="single" w:sz="18" w:space="0" w:color="auto"/>
        </w:rPr>
        <w:t xml:space="preserve">becoming the latest e-waste landfill </w:t>
      </w:r>
      <w:r w:rsidRPr="001A64C2">
        <w:rPr>
          <w:sz w:val="16"/>
        </w:rPr>
        <w:t>trend.</w:t>
      </w:r>
    </w:p>
    <w:p w14:paraId="579DA06D" w14:textId="77777777" w:rsidR="00621AF3" w:rsidRPr="00105E8F" w:rsidRDefault="00621AF3" w:rsidP="00621AF3">
      <w:pPr>
        <w:pStyle w:val="Heading4"/>
      </w:pPr>
      <w:r>
        <w:t xml:space="preserve">Cryptocurrency reaching a </w:t>
      </w:r>
      <w:r>
        <w:rPr>
          <w:u w:val="single"/>
        </w:rPr>
        <w:t>wide</w:t>
      </w:r>
      <w:r>
        <w:t xml:space="preserve"> rollout builds </w:t>
      </w:r>
      <w:r>
        <w:rPr>
          <w:u w:val="single"/>
        </w:rPr>
        <w:t>resilience</w:t>
      </w:r>
      <w:r>
        <w:t xml:space="preserve"> to </w:t>
      </w:r>
      <w:r>
        <w:rPr>
          <w:u w:val="single"/>
        </w:rPr>
        <w:t>survive</w:t>
      </w:r>
      <w:r>
        <w:t xml:space="preserve"> inevitable </w:t>
      </w:r>
      <w:r>
        <w:rPr>
          <w:u w:val="single"/>
        </w:rPr>
        <w:t>existential filters</w:t>
      </w:r>
      <w:r>
        <w:t>.</w:t>
      </w:r>
    </w:p>
    <w:p w14:paraId="55205BCD" w14:textId="77777777" w:rsidR="00621AF3" w:rsidRDefault="00621AF3" w:rsidP="00621AF3">
      <w:r>
        <w:t xml:space="preserve">Alex </w:t>
      </w:r>
      <w:r w:rsidRPr="00110ABB">
        <w:rPr>
          <w:rStyle w:val="Style13ptBold"/>
        </w:rPr>
        <w:t>McShane 21</w:t>
      </w:r>
      <w:r>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556E9805" w14:textId="77777777" w:rsidR="00621AF3" w:rsidRPr="005A4A1B" w:rsidRDefault="00621AF3" w:rsidP="00621AF3">
      <w:pPr>
        <w:rPr>
          <w:sz w:val="16"/>
        </w:rPr>
      </w:pPr>
      <w:proofErr w:type="gramStart"/>
      <w:r w:rsidRPr="00B854A5">
        <w:rPr>
          <w:sz w:val="16"/>
        </w:rPr>
        <w:t>TL;DR</w:t>
      </w:r>
      <w:proofErr w:type="gramEnd"/>
      <w:r w:rsidRPr="00B854A5">
        <w:rPr>
          <w:sz w:val="16"/>
        </w:rPr>
        <w:t xml:space="preserve"> - </w:t>
      </w:r>
      <w:r w:rsidRPr="00B854A5">
        <w:rPr>
          <w:rStyle w:val="StyleUnderline"/>
        </w:rPr>
        <w:t xml:space="preserve">An </w:t>
      </w:r>
      <w:r w:rsidRPr="00AB64A8">
        <w:rPr>
          <w:rStyle w:val="Emphasis"/>
          <w:highlight w:val="green"/>
        </w:rPr>
        <w:t>ex</w:t>
      </w:r>
      <w:r w:rsidRPr="00D850CD">
        <w:rPr>
          <w:rStyle w:val="Emphasis"/>
        </w:rPr>
        <w:t xml:space="preserve">istential </w:t>
      </w:r>
      <w:r w:rsidRPr="00AB64A8">
        <w:rPr>
          <w:rStyle w:val="Emphasis"/>
          <w:highlight w:val="green"/>
        </w:rPr>
        <w:t>risk</w:t>
      </w:r>
      <w:r w:rsidRPr="00AB64A8">
        <w:rPr>
          <w:rStyle w:val="StyleUnderline"/>
          <w:highlight w:val="green"/>
        </w:rPr>
        <w:t xml:space="preserve"> is</w:t>
      </w:r>
      <w:r w:rsidRPr="00B854A5">
        <w:rPr>
          <w:rStyle w:val="StyleUnderline"/>
        </w:rPr>
        <w:t xml:space="preserve"> the possibility of an </w:t>
      </w:r>
      <w:r w:rsidRPr="00B854A5">
        <w:rPr>
          <w:rStyle w:val="Emphasis"/>
        </w:rPr>
        <w:t>event</w:t>
      </w:r>
      <w:r w:rsidRPr="00B854A5">
        <w:rPr>
          <w:rStyle w:val="StyleUnderline"/>
        </w:rPr>
        <w:t xml:space="preserve"> or </w:t>
      </w:r>
      <w:r w:rsidRPr="00B854A5">
        <w:rPr>
          <w:rStyle w:val="Emphasis"/>
        </w:rPr>
        <w:t>series of events</w:t>
      </w:r>
      <w:r w:rsidRPr="00B854A5">
        <w:rPr>
          <w:rStyle w:val="StyleUnderline"/>
        </w:rPr>
        <w:t xml:space="preserve"> that could </w:t>
      </w:r>
      <w:r w:rsidRPr="00B854A5">
        <w:rPr>
          <w:rStyle w:val="Emphasis"/>
        </w:rPr>
        <w:t>drastically curtail</w:t>
      </w:r>
      <w:r w:rsidRPr="00B854A5">
        <w:rPr>
          <w:rStyle w:val="StyleUnderline"/>
        </w:rPr>
        <w:t xml:space="preserve"> humanity’s potential. A</w:t>
      </w:r>
      <w:r w:rsidRPr="00B854A5">
        <w:rPr>
          <w:sz w:val="16"/>
        </w:rPr>
        <w:t xml:space="preserve"> hypothetical </w:t>
      </w:r>
      <w:r w:rsidRPr="00AB64A8">
        <w:rPr>
          <w:rStyle w:val="Emphasis"/>
          <w:highlight w:val="green"/>
        </w:rPr>
        <w:t>global catastrophe</w:t>
      </w:r>
      <w:r w:rsidRPr="00B854A5">
        <w:rPr>
          <w:sz w:val="16"/>
        </w:rPr>
        <w:t xml:space="preserve"> could be anthropogenic or non-anthropogenic and internal or external in nature. </w:t>
      </w:r>
      <w:r w:rsidRPr="00B854A5">
        <w:rPr>
          <w:rStyle w:val="StyleUnderline"/>
        </w:rPr>
        <w:t xml:space="preserve">The </w:t>
      </w:r>
      <w:r w:rsidRPr="00AB64A8">
        <w:rPr>
          <w:rStyle w:val="Emphasis"/>
          <w:highlight w:val="green"/>
        </w:rPr>
        <w:t>adoption</w:t>
      </w:r>
      <w:r w:rsidRPr="00AB64A8">
        <w:rPr>
          <w:rStyle w:val="StyleUnderline"/>
          <w:highlight w:val="green"/>
        </w:rPr>
        <w:t xml:space="preserve"> of </w:t>
      </w:r>
      <w:r w:rsidRPr="00AB64A8">
        <w:rPr>
          <w:rStyle w:val="Emphasis"/>
          <w:highlight w:val="green"/>
        </w:rPr>
        <w:t>Bitcoin</w:t>
      </w:r>
      <w:r w:rsidRPr="00D850CD">
        <w:rPr>
          <w:rStyle w:val="StyleUnderline"/>
        </w:rPr>
        <w:t xml:space="preserve"> will </w:t>
      </w:r>
      <w:r w:rsidRPr="00AB64A8">
        <w:rPr>
          <w:rStyle w:val="Emphasis"/>
          <w:highlight w:val="green"/>
        </w:rPr>
        <w:t>better position us</w:t>
      </w:r>
      <w:r w:rsidRPr="00AB64A8">
        <w:rPr>
          <w:rStyle w:val="StyleUnderline"/>
          <w:highlight w:val="green"/>
        </w:rPr>
        <w:t xml:space="preserve"> to address these</w:t>
      </w:r>
      <w:r w:rsidRPr="00711119">
        <w:rPr>
          <w:rStyle w:val="StyleUnderline"/>
        </w:rPr>
        <w:t xml:space="preserve"> risks</w:t>
      </w:r>
      <w:r w:rsidRPr="00B854A5">
        <w:rPr>
          <w:rStyle w:val="StyleUnderline"/>
        </w:rPr>
        <w:t xml:space="preserve"> as a society</w:t>
      </w:r>
      <w:r w:rsidRPr="00B854A5">
        <w:rPr>
          <w:sz w:val="16"/>
        </w:rPr>
        <w:t>.</w:t>
      </w:r>
      <w:r>
        <w:rPr>
          <w:sz w:val="16"/>
        </w:rPr>
        <w:t xml:space="preserve"> </w:t>
      </w:r>
      <w:r w:rsidRPr="00B854A5">
        <w:rPr>
          <w:sz w:val="16"/>
        </w:rPr>
        <w:t>EXTERNAL NON-ANTHROPOGENIC</w:t>
      </w:r>
      <w:r>
        <w:rPr>
          <w:sz w:val="16"/>
        </w:rPr>
        <w:t xml:space="preserve"> </w:t>
      </w:r>
      <w:r w:rsidRPr="00D850CD">
        <w:rPr>
          <w:rStyle w:val="StyleUnderline"/>
        </w:rPr>
        <w:t>A</w:t>
      </w:r>
      <w:r w:rsidRPr="00B854A5">
        <w:rPr>
          <w:rStyle w:val="StyleUnderline"/>
        </w:rPr>
        <w:t xml:space="preserve"> </w:t>
      </w:r>
      <w:r w:rsidRPr="00B854A5">
        <w:rPr>
          <w:rStyle w:val="Emphasis"/>
        </w:rPr>
        <w:t xml:space="preserve">catastrophic </w:t>
      </w:r>
      <w:r w:rsidRPr="00AB64A8">
        <w:rPr>
          <w:rStyle w:val="Emphasis"/>
          <w:highlight w:val="green"/>
        </w:rPr>
        <w:t>collision</w:t>
      </w:r>
      <w:r w:rsidRPr="00AB64A8">
        <w:rPr>
          <w:rStyle w:val="StyleUnderline"/>
          <w:highlight w:val="green"/>
        </w:rPr>
        <w:t xml:space="preserve"> with</w:t>
      </w:r>
      <w:r w:rsidRPr="00B854A5">
        <w:rPr>
          <w:rStyle w:val="StyleUnderline"/>
        </w:rPr>
        <w:t xml:space="preserve"> an </w:t>
      </w:r>
      <w:r w:rsidRPr="00B854A5">
        <w:rPr>
          <w:rStyle w:val="Emphasis"/>
        </w:rPr>
        <w:t>astronomical object</w:t>
      </w:r>
      <w:r w:rsidRPr="00B854A5">
        <w:rPr>
          <w:rStyle w:val="StyleUnderline"/>
        </w:rPr>
        <w:t xml:space="preserve">, such as </w:t>
      </w:r>
      <w:r w:rsidRPr="00AB64A8">
        <w:rPr>
          <w:rStyle w:val="StyleUnderline"/>
          <w:highlight w:val="green"/>
        </w:rPr>
        <w:t xml:space="preserve">an </w:t>
      </w:r>
      <w:r w:rsidRPr="00AB64A8">
        <w:rPr>
          <w:rStyle w:val="Emphasis"/>
          <w:highlight w:val="green"/>
        </w:rPr>
        <w:t>asteroid</w:t>
      </w:r>
      <w:r w:rsidRPr="00B854A5">
        <w:rPr>
          <w:sz w:val="16"/>
        </w:rPr>
        <w:t xml:space="preserve"> impact </w:t>
      </w:r>
      <w:r w:rsidRPr="00B854A5">
        <w:rPr>
          <w:rStyle w:val="StyleUnderline"/>
        </w:rPr>
        <w:t xml:space="preserve">would be an external non-anthropogenic risk. This has </w:t>
      </w:r>
      <w:r w:rsidRPr="00AB64A8">
        <w:rPr>
          <w:rStyle w:val="Emphasis"/>
          <w:highlight w:val="green"/>
        </w:rPr>
        <w:t>already occurred</w:t>
      </w:r>
      <w:r w:rsidRPr="00B854A5">
        <w:rPr>
          <w:rStyle w:val="StyleUnderline"/>
        </w:rPr>
        <w:t xml:space="preserve"> here several times</w:t>
      </w:r>
      <w:r w:rsidRPr="00B854A5">
        <w:rPr>
          <w:sz w:val="16"/>
        </w:rPr>
        <w:t>. During the Permian Triassic period (ending 250 million years ago) an astronomical impact killed 90 percent of the species on Earth. It took tens of millions of years for life on Earth to repopulate and Earth’s intelligence potential to recover.</w:t>
      </w:r>
      <w:r>
        <w:rPr>
          <w:sz w:val="16"/>
        </w:rPr>
        <w:t xml:space="preserve"> </w:t>
      </w:r>
      <w:r w:rsidRPr="00B854A5">
        <w:rPr>
          <w:sz w:val="16"/>
        </w:rPr>
        <w:t xml:space="preserve">One interesting external non-anthropogenic risk is </w:t>
      </w:r>
      <w:r w:rsidRPr="00105E8F">
        <w:rPr>
          <w:rStyle w:val="StyleUnderline"/>
        </w:rPr>
        <w:t>Earth’s</w:t>
      </w:r>
      <w:r w:rsidRPr="00B854A5">
        <w:rPr>
          <w:rStyle w:val="StyleUnderline"/>
        </w:rPr>
        <w:t xml:space="preserve"> </w:t>
      </w:r>
      <w:r w:rsidRPr="00105E8F">
        <w:rPr>
          <w:rStyle w:val="StyleUnderline"/>
        </w:rPr>
        <w:t>reflected light</w:t>
      </w:r>
      <w:r w:rsidRPr="00B854A5">
        <w:rPr>
          <w:sz w:val="16"/>
        </w:rPr>
        <w:t xml:space="preserve">, which </w:t>
      </w:r>
      <w:r w:rsidRPr="00B854A5">
        <w:rPr>
          <w:rStyle w:val="StyleUnderline"/>
        </w:rPr>
        <w:t xml:space="preserve">could be measured by an </w:t>
      </w:r>
      <w:r w:rsidRPr="00AB64A8">
        <w:rPr>
          <w:rStyle w:val="Emphasis"/>
          <w:highlight w:val="green"/>
        </w:rPr>
        <w:t>e</w:t>
      </w:r>
      <w:r w:rsidRPr="00D850CD">
        <w:rPr>
          <w:rStyle w:val="Emphasis"/>
        </w:rPr>
        <w:t>xternal in</w:t>
      </w:r>
      <w:r w:rsidRPr="00AB64A8">
        <w:rPr>
          <w:rStyle w:val="Emphasis"/>
          <w:highlight w:val="green"/>
        </w:rPr>
        <w:t>t</w:t>
      </w:r>
      <w:r w:rsidRPr="00D850CD">
        <w:rPr>
          <w:rStyle w:val="Emphasis"/>
        </w:rPr>
        <w:t>elligence</w:t>
      </w:r>
      <w:r w:rsidRPr="00B854A5">
        <w:rPr>
          <w:rStyle w:val="StyleUnderline"/>
        </w:rPr>
        <w:t xml:space="preserve"> who then come to </w:t>
      </w:r>
      <w:r w:rsidRPr="00AB64A8">
        <w:rPr>
          <w:rStyle w:val="Emphasis"/>
          <w:highlight w:val="green"/>
        </w:rPr>
        <w:t>extinguish us</w:t>
      </w:r>
      <w:r w:rsidRPr="00B854A5">
        <w:rPr>
          <w:sz w:val="16"/>
        </w:rPr>
        <w:t>. (The topic of our own signal bringing about this death by misadventure is discussed further below.)</w:t>
      </w:r>
      <w:r>
        <w:rPr>
          <w:sz w:val="16"/>
        </w:rPr>
        <w:t xml:space="preserve"> </w:t>
      </w:r>
      <w:r w:rsidRPr="00B854A5">
        <w:rPr>
          <w:rStyle w:val="StyleUnderline"/>
        </w:rPr>
        <w:t xml:space="preserve">What does this have to do with </w:t>
      </w:r>
      <w:r w:rsidRPr="00AB64A8">
        <w:rPr>
          <w:rStyle w:val="StyleUnderline"/>
          <w:highlight w:val="green"/>
        </w:rPr>
        <w:t>Bitcoin</w:t>
      </w:r>
      <w:r w:rsidRPr="00B854A5">
        <w:rPr>
          <w:rStyle w:val="StyleUnderline"/>
        </w:rPr>
        <w:t>?</w:t>
      </w:r>
      <w:r>
        <w:rPr>
          <w:rStyle w:val="StyleUnderline"/>
        </w:rPr>
        <w:t xml:space="preserve"> </w:t>
      </w:r>
      <w:r w:rsidRPr="00B854A5">
        <w:rPr>
          <w:rStyle w:val="StyleUnderline"/>
        </w:rPr>
        <w:t xml:space="preserve">Generally, hard money </w:t>
      </w:r>
      <w:r w:rsidRPr="00AB64A8">
        <w:rPr>
          <w:rStyle w:val="StyleUnderline"/>
          <w:highlight w:val="green"/>
        </w:rPr>
        <w:t>facilitates</w:t>
      </w:r>
      <w:r w:rsidRPr="00B854A5">
        <w:rPr>
          <w:rStyle w:val="StyleUnderline"/>
        </w:rPr>
        <w:t xml:space="preserve"> greater </w:t>
      </w:r>
      <w:r w:rsidRPr="00AB64A8">
        <w:rPr>
          <w:rStyle w:val="Emphasis"/>
          <w:highlight w:val="green"/>
        </w:rPr>
        <w:t>innovation</w:t>
      </w:r>
      <w:r w:rsidRPr="00D26DF9">
        <w:rPr>
          <w:rStyle w:val="StyleUnderline"/>
        </w:rPr>
        <w:t xml:space="preserve"> and </w:t>
      </w:r>
      <w:r w:rsidRPr="00D26DF9">
        <w:rPr>
          <w:rStyle w:val="Emphasis"/>
        </w:rPr>
        <w:t>technological process</w:t>
      </w:r>
      <w:r w:rsidRPr="00D26DF9">
        <w:rPr>
          <w:sz w:val="16"/>
        </w:rPr>
        <w:t>.</w:t>
      </w:r>
      <w:r w:rsidRPr="002D078B">
        <w:rPr>
          <w:sz w:val="16"/>
        </w:rPr>
        <w:t xml:space="preserve"> At this point one might argue that if we do not migrate to some degree from Earth as a </w:t>
      </w:r>
      <w:proofErr w:type="gramStart"/>
      <w:r w:rsidRPr="002D078B">
        <w:rPr>
          <w:sz w:val="16"/>
        </w:rPr>
        <w:t>species, and</w:t>
      </w:r>
      <w:proofErr w:type="gramEnd"/>
      <w:r w:rsidRPr="002D078B">
        <w:rPr>
          <w:sz w:val="16"/>
        </w:rPr>
        <w:t xml:space="preserve">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r>
        <w:rPr>
          <w:sz w:val="16"/>
        </w:rPr>
        <w:t xml:space="preserve"> </w:t>
      </w:r>
      <w:r w:rsidRPr="00B854A5">
        <w:rPr>
          <w:rStyle w:val="StyleUnderline"/>
        </w:rPr>
        <w:t xml:space="preserve">Bitcoin is not only </w:t>
      </w:r>
      <w:r w:rsidRPr="00AB64A8">
        <w:rPr>
          <w:rStyle w:val="StyleUnderline"/>
          <w:highlight w:val="green"/>
        </w:rPr>
        <w:t xml:space="preserve">the </w:t>
      </w:r>
      <w:r w:rsidRPr="00AB64A8">
        <w:rPr>
          <w:rStyle w:val="Emphasis"/>
          <w:highlight w:val="green"/>
        </w:rPr>
        <w:t>hardest</w:t>
      </w:r>
      <w:r w:rsidRPr="00AB64A8">
        <w:rPr>
          <w:rStyle w:val="StyleUnderline"/>
          <w:highlight w:val="green"/>
        </w:rPr>
        <w:t xml:space="preserve"> money</w:t>
      </w:r>
      <w:r w:rsidRPr="00B854A5">
        <w:rPr>
          <w:rStyle w:val="StyleUnderline"/>
        </w:rPr>
        <w:t xml:space="preserve"> known to man, </w:t>
      </w:r>
      <w:proofErr w:type="gramStart"/>
      <w:r w:rsidRPr="00B854A5">
        <w:rPr>
          <w:rStyle w:val="StyleUnderline"/>
        </w:rPr>
        <w:t>it is</w:t>
      </w:r>
      <w:proofErr w:type="gramEnd"/>
      <w:r w:rsidRPr="00B854A5">
        <w:rPr>
          <w:rStyle w:val="StyleUnderline"/>
        </w:rPr>
        <w:t xml:space="preserve"> the </w:t>
      </w:r>
      <w:r w:rsidRPr="00B854A5">
        <w:rPr>
          <w:rStyle w:val="Emphasis"/>
        </w:rPr>
        <w:t>most responsible</w:t>
      </w:r>
      <w:r w:rsidRPr="002D078B">
        <w:rPr>
          <w:sz w:val="16"/>
        </w:rPr>
        <w:t xml:space="preserve"> from this standpoint. </w:t>
      </w:r>
      <w:r w:rsidRPr="00B854A5">
        <w:rPr>
          <w:rStyle w:val="StyleUnderline"/>
        </w:rPr>
        <w:t>Bitcoin</w:t>
      </w:r>
      <w:r w:rsidRPr="002D078B">
        <w:rPr>
          <w:sz w:val="16"/>
        </w:rPr>
        <w:t xml:space="preserve"> as it currently operates is currency that </w:t>
      </w:r>
      <w:r w:rsidRPr="00B854A5">
        <w:rPr>
          <w:rStyle w:val="StyleUnderline"/>
        </w:rPr>
        <w:t xml:space="preserve">can provide </w:t>
      </w:r>
      <w:r w:rsidRPr="00AB64A8">
        <w:rPr>
          <w:rStyle w:val="StyleUnderline"/>
          <w:highlight w:val="green"/>
        </w:rPr>
        <w:t>a</w:t>
      </w:r>
      <w:r w:rsidRPr="00B854A5">
        <w:rPr>
          <w:rStyle w:val="StyleUnderline"/>
        </w:rPr>
        <w:t xml:space="preserve"> </w:t>
      </w:r>
      <w:r w:rsidRPr="00B854A5">
        <w:rPr>
          <w:rStyle w:val="Emphasis"/>
        </w:rPr>
        <w:t xml:space="preserve">monetary </w:t>
      </w:r>
      <w:r w:rsidRPr="00AB64A8">
        <w:rPr>
          <w:rStyle w:val="Emphasis"/>
          <w:highlight w:val="green"/>
        </w:rPr>
        <w:t>framework</w:t>
      </w:r>
      <w:r w:rsidRPr="00AB64A8">
        <w:rPr>
          <w:rStyle w:val="StyleUnderline"/>
          <w:highlight w:val="green"/>
        </w:rPr>
        <w:t xml:space="preserve"> on which</w:t>
      </w:r>
      <w:r w:rsidRPr="005A04AF">
        <w:rPr>
          <w:rStyle w:val="StyleUnderline"/>
        </w:rPr>
        <w:t xml:space="preserve"> humans </w:t>
      </w:r>
      <w:r w:rsidRPr="00AB64A8">
        <w:rPr>
          <w:rStyle w:val="StyleUnderline"/>
          <w:highlight w:val="green"/>
        </w:rPr>
        <w:t>can achieve</w:t>
      </w:r>
      <w:r w:rsidRPr="00711119">
        <w:rPr>
          <w:rStyle w:val="StyleUnderline"/>
        </w:rPr>
        <w:t xml:space="preserve"> greater</w:t>
      </w:r>
      <w:r w:rsidRPr="00B854A5">
        <w:rPr>
          <w:rStyle w:val="StyleUnderline"/>
        </w:rPr>
        <w:t xml:space="preserve"> </w:t>
      </w:r>
      <w:r w:rsidRPr="00B854A5">
        <w:rPr>
          <w:rStyle w:val="Emphasis"/>
        </w:rPr>
        <w:t>capital growth</w:t>
      </w:r>
      <w:r w:rsidRPr="00B854A5">
        <w:rPr>
          <w:rStyle w:val="StyleUnderline"/>
        </w:rPr>
        <w:t xml:space="preserve">, </w:t>
      </w:r>
      <w:r w:rsidRPr="00711119">
        <w:rPr>
          <w:rStyle w:val="Emphasis"/>
        </w:rPr>
        <w:t>collaboration</w:t>
      </w:r>
      <w:r w:rsidRPr="00711119">
        <w:rPr>
          <w:rStyle w:val="StyleUnderline"/>
        </w:rPr>
        <w:t xml:space="preserve">, </w:t>
      </w:r>
      <w:r w:rsidRPr="00AB64A8">
        <w:rPr>
          <w:rStyle w:val="Emphasis"/>
          <w:highlight w:val="green"/>
        </w:rPr>
        <w:t>resource allocation</w:t>
      </w:r>
      <w:r w:rsidRPr="00AB64A8">
        <w:rPr>
          <w:rStyle w:val="StyleUnderline"/>
          <w:highlight w:val="green"/>
        </w:rPr>
        <w:t>, and</w:t>
      </w:r>
      <w:r w:rsidRPr="00B854A5">
        <w:rPr>
          <w:rStyle w:val="StyleUnderline"/>
        </w:rPr>
        <w:t xml:space="preserve"> therefore </w:t>
      </w:r>
      <w:r w:rsidRPr="00AB64A8">
        <w:rPr>
          <w:rStyle w:val="Emphasis"/>
          <w:highlight w:val="green"/>
        </w:rPr>
        <w:t>tech</w:t>
      </w:r>
      <w:r w:rsidRPr="00B854A5">
        <w:rPr>
          <w:rStyle w:val="Emphasis"/>
        </w:rPr>
        <w:t xml:space="preserve">nological </w:t>
      </w:r>
      <w:r w:rsidRPr="00AB64A8">
        <w:rPr>
          <w:rStyle w:val="Emphasis"/>
          <w:highlight w:val="green"/>
        </w:rPr>
        <w:t>progress</w:t>
      </w:r>
      <w:r w:rsidRPr="00B854A5">
        <w:rPr>
          <w:rStyle w:val="StyleUnderline"/>
        </w:rPr>
        <w:t xml:space="preserve">. Because the </w:t>
      </w:r>
      <w:r w:rsidRPr="00B854A5">
        <w:rPr>
          <w:rStyle w:val="Emphasis"/>
        </w:rPr>
        <w:t>terminal supply</w:t>
      </w:r>
      <w:r w:rsidRPr="00B854A5">
        <w:rPr>
          <w:rStyle w:val="StyleUnderline"/>
        </w:rPr>
        <w:t xml:space="preserve"> of Bitcoin is </w:t>
      </w:r>
      <w:r w:rsidRPr="00B854A5">
        <w:rPr>
          <w:rStyle w:val="Emphasis"/>
        </w:rPr>
        <w:t>capped</w:t>
      </w:r>
      <w:r w:rsidRPr="00B854A5">
        <w:rPr>
          <w:rStyle w:val="StyleUnderline"/>
        </w:rPr>
        <w:t xml:space="preserve">, we can </w:t>
      </w:r>
      <w:r w:rsidRPr="00B854A5">
        <w:rPr>
          <w:rStyle w:val="Emphasis"/>
        </w:rPr>
        <w:t>store value</w:t>
      </w:r>
      <w:r w:rsidRPr="00B854A5">
        <w:rPr>
          <w:rStyle w:val="StyleUnderline"/>
        </w:rPr>
        <w:t xml:space="preserve"> in it </w:t>
      </w:r>
      <w:r w:rsidRPr="00B854A5">
        <w:rPr>
          <w:rStyle w:val="Emphasis"/>
        </w:rPr>
        <w:t>indefinitely</w:t>
      </w:r>
      <w:r w:rsidRPr="00B854A5">
        <w:rPr>
          <w:rStyle w:val="StyleUnderline"/>
        </w:rPr>
        <w:t xml:space="preserve"> as a society</w:t>
      </w:r>
      <w:r w:rsidRPr="002D078B">
        <w:rPr>
          <w:sz w:val="16"/>
        </w:rPr>
        <w:t>.</w:t>
      </w:r>
      <w:r>
        <w:rPr>
          <w:sz w:val="16"/>
        </w:rPr>
        <w:t xml:space="preserve"> </w:t>
      </w:r>
      <w:r w:rsidRPr="002D078B">
        <w:rPr>
          <w:sz w:val="16"/>
        </w:rPr>
        <w:t xml:space="preserve">66 </w:t>
      </w:r>
      <w:proofErr w:type="gramStart"/>
      <w:r w:rsidRPr="002D078B">
        <w:rPr>
          <w:sz w:val="16"/>
        </w:rPr>
        <w:t>Million</w:t>
      </w:r>
      <w:proofErr w:type="gramEnd"/>
      <w:r w:rsidRPr="002D078B">
        <w:rPr>
          <w:sz w:val="16"/>
        </w:rPr>
        <w:t xml:space="preserve">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w:t>
      </w:r>
      <w:proofErr w:type="spellStart"/>
      <w:r w:rsidRPr="002D078B">
        <w:rPr>
          <w:sz w:val="16"/>
        </w:rPr>
        <w:t>between</w:t>
      </w:r>
      <w:proofErr w:type="spellEnd"/>
      <w:r w:rsidRPr="002D078B">
        <w:rPr>
          <w:sz w:val="16"/>
        </w:rPr>
        <w:t xml:space="preserve"> 4 and 8 million years ago.</w:t>
      </w:r>
      <w:r>
        <w:rPr>
          <w:sz w:val="16"/>
        </w:rPr>
        <w:t xml:space="preserve"> </w:t>
      </w:r>
      <w:r w:rsidRPr="002D078B">
        <w:rPr>
          <w:sz w:val="16"/>
        </w:rPr>
        <w:t xml:space="preserve">An important distinction between </w:t>
      </w:r>
      <w:r w:rsidRPr="00B854A5">
        <w:rPr>
          <w:rStyle w:val="Emphasis"/>
        </w:rPr>
        <w:t>astronomical impacts</w:t>
      </w:r>
      <w:r w:rsidRPr="00B854A5">
        <w:rPr>
          <w:rStyle w:val="StyleUnderline"/>
        </w:rPr>
        <w:t xml:space="preserve"> or </w:t>
      </w:r>
      <w:r w:rsidRPr="00AB64A8">
        <w:rPr>
          <w:rStyle w:val="Emphasis"/>
          <w:highlight w:val="green"/>
        </w:rPr>
        <w:t>super-volcanic events</w:t>
      </w:r>
      <w:r w:rsidRPr="002D078B">
        <w:rPr>
          <w:sz w:val="16"/>
        </w:rPr>
        <w:t xml:space="preserve"> of the past and such events </w:t>
      </w:r>
      <w:r w:rsidRPr="00AB64A8">
        <w:rPr>
          <w:rStyle w:val="StyleUnderline"/>
          <w:highlight w:val="green"/>
        </w:rPr>
        <w:t>if they</w:t>
      </w:r>
      <w:r w:rsidRPr="00B854A5">
        <w:rPr>
          <w:rStyle w:val="StyleUnderline"/>
        </w:rPr>
        <w:t xml:space="preserve"> were to </w:t>
      </w:r>
      <w:r w:rsidRPr="00AB64A8">
        <w:rPr>
          <w:rStyle w:val="StyleUnderline"/>
          <w:highlight w:val="green"/>
        </w:rPr>
        <w:t>happen</w:t>
      </w:r>
      <w:r w:rsidRPr="00B854A5">
        <w:rPr>
          <w:rStyle w:val="StyleUnderline"/>
        </w:rPr>
        <w:t xml:space="preserve"> today</w:t>
      </w:r>
      <w:r w:rsidRPr="002D078B">
        <w:rPr>
          <w:sz w:val="16"/>
        </w:rPr>
        <w:t xml:space="preserve"> is that one could argue that </w:t>
      </w:r>
      <w:r w:rsidRPr="00B854A5">
        <w:rPr>
          <w:rStyle w:val="StyleUnderline"/>
        </w:rPr>
        <w:t xml:space="preserve">our </w:t>
      </w:r>
      <w:r w:rsidRPr="00AB64A8">
        <w:rPr>
          <w:rStyle w:val="Emphasis"/>
          <w:highlight w:val="green"/>
        </w:rPr>
        <w:t>intelligence</w:t>
      </w:r>
      <w:r w:rsidRPr="00B854A5">
        <w:rPr>
          <w:rStyle w:val="Emphasis"/>
        </w:rPr>
        <w:t xml:space="preserve"> potential</w:t>
      </w:r>
      <w:r w:rsidRPr="00B854A5">
        <w:rPr>
          <w:rStyle w:val="StyleUnderline"/>
        </w:rPr>
        <w:t xml:space="preserve"> </w:t>
      </w:r>
      <w:r w:rsidRPr="00AB64A8">
        <w:rPr>
          <w:rStyle w:val="StyleUnderline"/>
          <w:highlight w:val="green"/>
        </w:rPr>
        <w:t xml:space="preserve">is now </w:t>
      </w:r>
      <w:r w:rsidRPr="00AB64A8">
        <w:rPr>
          <w:rStyle w:val="Emphasis"/>
          <w:highlight w:val="green"/>
        </w:rPr>
        <w:t>mature</w:t>
      </w:r>
      <w:r w:rsidRPr="00B854A5">
        <w:rPr>
          <w:rStyle w:val="StyleUnderline"/>
        </w:rPr>
        <w:t xml:space="preserve"> enough </w:t>
      </w:r>
      <w:r w:rsidRPr="00AB64A8">
        <w:rPr>
          <w:rStyle w:val="StyleUnderline"/>
          <w:highlight w:val="green"/>
        </w:rPr>
        <w:t xml:space="preserve">to </w:t>
      </w:r>
      <w:r w:rsidRPr="00AB64A8">
        <w:rPr>
          <w:rStyle w:val="Emphasis"/>
          <w:highlight w:val="green"/>
        </w:rPr>
        <w:t>tackle</w:t>
      </w:r>
      <w:r w:rsidRPr="00B854A5">
        <w:rPr>
          <w:rStyle w:val="StyleUnderline"/>
        </w:rPr>
        <w:t xml:space="preserve"> certain of the external existential </w:t>
      </w:r>
      <w:r w:rsidRPr="00AB64A8">
        <w:rPr>
          <w:rStyle w:val="StyleUnderline"/>
          <w:highlight w:val="green"/>
        </w:rPr>
        <w:t>risks</w:t>
      </w:r>
      <w:r w:rsidRPr="002D078B">
        <w:rPr>
          <w:sz w:val="16"/>
        </w:rPr>
        <w:t xml:space="preserve">. Today, the risk posed by an asteroid impact or something similar would still be external in its origin, but at what point does the burden of responsibility to migrate </w:t>
      </w:r>
      <w:proofErr w:type="gramStart"/>
      <w:r w:rsidRPr="002D078B">
        <w:rPr>
          <w:sz w:val="16"/>
        </w:rPr>
        <w:t>off of</w:t>
      </w:r>
      <w:proofErr w:type="gramEnd"/>
      <w:r w:rsidRPr="002D078B">
        <w:rPr>
          <w:sz w:val="16"/>
        </w:rPr>
        <w:t xml:space="preserve">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r>
        <w:rPr>
          <w:sz w:val="16"/>
        </w:rPr>
        <w:t xml:space="preserve"> </w:t>
      </w:r>
      <w:r w:rsidRPr="002D078B">
        <w:rPr>
          <w:sz w:val="16"/>
        </w:rPr>
        <w:t xml:space="preserve">At what point do </w:t>
      </w:r>
      <w:r w:rsidRPr="00AB64A8">
        <w:rPr>
          <w:rStyle w:val="Emphasis"/>
          <w:highlight w:val="green"/>
        </w:rPr>
        <w:t>innovation dampening</w:t>
      </w:r>
      <w:r w:rsidRPr="002D078B">
        <w:rPr>
          <w:sz w:val="16"/>
        </w:rPr>
        <w:t xml:space="preserve"> authoritarian states and their mandated </w:t>
      </w:r>
      <w:r w:rsidRPr="00AB64A8">
        <w:rPr>
          <w:rStyle w:val="Emphasis"/>
          <w:highlight w:val="green"/>
        </w:rPr>
        <w:t>broken money</w:t>
      </w:r>
      <w:r w:rsidRPr="00AB64A8">
        <w:rPr>
          <w:rStyle w:val="StyleUnderline"/>
          <w:highlight w:val="green"/>
        </w:rPr>
        <w:t xml:space="preserve"> cause society to </w:t>
      </w:r>
      <w:r w:rsidRPr="00AB64A8">
        <w:rPr>
          <w:rStyle w:val="Emphasis"/>
          <w:highlight w:val="green"/>
        </w:rPr>
        <w:t>stall</w:t>
      </w:r>
      <w:r w:rsidRPr="002D078B">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AB64A8">
        <w:rPr>
          <w:rStyle w:val="StyleUnderline"/>
          <w:highlight w:val="green"/>
        </w:rPr>
        <w:t xml:space="preserve">Government money is an </w:t>
      </w:r>
      <w:r w:rsidRPr="00AB64A8">
        <w:rPr>
          <w:rStyle w:val="Emphasis"/>
          <w:highlight w:val="green"/>
        </w:rPr>
        <w:t>existential risk</w:t>
      </w:r>
      <w:r w:rsidRPr="002D078B">
        <w:rPr>
          <w:sz w:val="16"/>
        </w:rPr>
        <w:t xml:space="preserve">. Bitcoin is not only a solution, </w:t>
      </w:r>
      <w:proofErr w:type="gramStart"/>
      <w:r w:rsidRPr="002D078B">
        <w:rPr>
          <w:sz w:val="16"/>
        </w:rPr>
        <w:t>it is</w:t>
      </w:r>
      <w:proofErr w:type="gramEnd"/>
      <w:r w:rsidRPr="002D078B">
        <w:rPr>
          <w:sz w:val="16"/>
        </w:rPr>
        <w:t xml:space="preserve"> a societal responsibility.</w:t>
      </w:r>
      <w:r>
        <w:rPr>
          <w:sz w:val="16"/>
        </w:rPr>
        <w:t xml:space="preserve"> </w:t>
      </w:r>
      <w:r w:rsidRPr="002D078B">
        <w:rPr>
          <w:sz w:val="16"/>
        </w:rPr>
        <w:t>INTERNAL ANTHROPOGENIC</w:t>
      </w:r>
      <w:r>
        <w:rPr>
          <w:sz w:val="16"/>
        </w:rPr>
        <w:t xml:space="preserve"> </w:t>
      </w:r>
      <w:r w:rsidRPr="00AB64A8">
        <w:rPr>
          <w:rStyle w:val="Emphasis"/>
          <w:highlight w:val="green"/>
        </w:rPr>
        <w:t>Nuclear war</w:t>
      </w:r>
      <w:r w:rsidRPr="00AB64A8">
        <w:rPr>
          <w:rStyle w:val="StyleUnderline"/>
          <w:highlight w:val="green"/>
        </w:rPr>
        <w:t xml:space="preserve"> is one example</w:t>
      </w:r>
      <w:r w:rsidRPr="002D078B">
        <w:rPr>
          <w:rStyle w:val="StyleUnderline"/>
        </w:rPr>
        <w:t xml:space="preserve"> of an internal anthropogenic risk</w:t>
      </w:r>
      <w:r w:rsidRPr="002D078B">
        <w:rPr>
          <w:sz w:val="16"/>
        </w:rPr>
        <w:t xml:space="preserve">. That is, should nuclear war arise, it would be both </w:t>
      </w:r>
      <w:proofErr w:type="spellStart"/>
      <w:r w:rsidRPr="002D078B">
        <w:rPr>
          <w:sz w:val="16"/>
        </w:rPr>
        <w:t>self destructive</w:t>
      </w:r>
      <w:proofErr w:type="spellEnd"/>
      <w:r w:rsidRPr="002D078B">
        <w:rPr>
          <w:sz w:val="16"/>
        </w:rPr>
        <w:t xml:space="preserve">, and relatively </w:t>
      </w:r>
      <w:proofErr w:type="spellStart"/>
      <w:r w:rsidRPr="002D078B">
        <w:rPr>
          <w:sz w:val="16"/>
        </w:rPr>
        <w:t>self contained</w:t>
      </w:r>
      <w:proofErr w:type="spellEnd"/>
      <w:r w:rsidRPr="002D078B">
        <w:rPr>
          <w:sz w:val="16"/>
        </w:rPr>
        <w:t xml:space="preserve"> on a cosmic scale. It follows that </w:t>
      </w:r>
      <w:r w:rsidRPr="00AB64A8">
        <w:rPr>
          <w:rStyle w:val="Emphasis"/>
          <w:highlight w:val="green"/>
        </w:rPr>
        <w:t>bio</w:t>
      </w:r>
      <w:r w:rsidRPr="002D078B">
        <w:rPr>
          <w:rStyle w:val="StyleUnderline"/>
        </w:rPr>
        <w:t xml:space="preserve">logical </w:t>
      </w:r>
      <w:r w:rsidRPr="00AB64A8">
        <w:rPr>
          <w:rStyle w:val="Emphasis"/>
          <w:highlight w:val="green"/>
        </w:rPr>
        <w:t>war</w:t>
      </w:r>
      <w:r w:rsidRPr="002D078B">
        <w:rPr>
          <w:rStyle w:val="StyleUnderline"/>
        </w:rPr>
        <w:t>fare is an internal anthropogenic risk</w:t>
      </w:r>
      <w:r w:rsidRPr="002D078B">
        <w:rPr>
          <w:sz w:val="16"/>
        </w:rPr>
        <w:t xml:space="preserve">, the reality of which we as a species can surely understand now. If I were to hazard a </w:t>
      </w:r>
      <w:proofErr w:type="gramStart"/>
      <w:r w:rsidRPr="002D078B">
        <w:rPr>
          <w:sz w:val="16"/>
        </w:rPr>
        <w:t>guess</w:t>
      </w:r>
      <w:proofErr w:type="gramEnd"/>
      <w:r w:rsidRPr="002D078B">
        <w:rPr>
          <w:sz w:val="16"/>
        </w:rPr>
        <w:t xml:space="preserve"> I would say virtual emergencies and </w:t>
      </w:r>
      <w:r w:rsidRPr="00AB64A8">
        <w:rPr>
          <w:rStyle w:val="Emphasis"/>
          <w:highlight w:val="green"/>
        </w:rPr>
        <w:t>cyber pandemics</w:t>
      </w:r>
      <w:r w:rsidRPr="002D078B">
        <w:rPr>
          <w:rStyle w:val="StyleUnderline"/>
        </w:rPr>
        <w:t xml:space="preserve"> are next</w:t>
      </w:r>
      <w:r w:rsidRPr="002D078B">
        <w:rPr>
          <w:sz w:val="16"/>
        </w:rPr>
        <w:t xml:space="preserve">. These </w:t>
      </w:r>
      <w:proofErr w:type="spellStart"/>
      <w:r w:rsidRPr="002D078B">
        <w:rPr>
          <w:sz w:val="16"/>
        </w:rPr>
        <w:t>self constructed</w:t>
      </w:r>
      <w:proofErr w:type="spellEnd"/>
      <w:r w:rsidRPr="002D078B">
        <w:rPr>
          <w:sz w:val="16"/>
        </w:rPr>
        <w:t xml:space="preserve"> catastrophes are the government’s misguided attempts at proof of work. This is a topic for another time. Do not surrender your ability to think and speak freely.</w:t>
      </w:r>
      <w:r>
        <w:rPr>
          <w:sz w:val="16"/>
        </w:rPr>
        <w:t xml:space="preserve"> </w:t>
      </w:r>
      <w:r w:rsidRPr="002D078B">
        <w:rPr>
          <w:sz w:val="16"/>
        </w:rPr>
        <w:t xml:space="preserve">The second law of thermodynamics can </w:t>
      </w:r>
      <w:proofErr w:type="gramStart"/>
      <w:r w:rsidRPr="002D078B">
        <w:rPr>
          <w:sz w:val="16"/>
        </w:rPr>
        <w:t>summed</w:t>
      </w:r>
      <w:proofErr w:type="gramEnd"/>
      <w:r w:rsidRPr="002D078B">
        <w:rPr>
          <w:sz w:val="16"/>
        </w:rPr>
        <w:t xml:space="preserve"> thus, processes that involve the transfer or conversion of heat energy are irreversible. The law indicates we have not observed a spontaneous transfer of energy from cold to hot. Another way to think of this is that there </w:t>
      </w:r>
      <w:proofErr w:type="gramStart"/>
      <w:r w:rsidRPr="002D078B">
        <w:rPr>
          <w:sz w:val="16"/>
        </w:rPr>
        <w:t>is</w:t>
      </w:r>
      <w:proofErr w:type="gramEnd"/>
      <w:r w:rsidRPr="002D078B">
        <w:rPr>
          <w:sz w:val="16"/>
        </w:rPr>
        <w:t xml:space="preserve"> no such thing as cold, only lesser degrees of hot. Nothing cannot transfer. So broadly, within a closed system, the second law of thermodynamics would indicate that all differences tend to level out.</w:t>
      </w:r>
      <w:r>
        <w:rPr>
          <w:sz w:val="16"/>
        </w:rPr>
        <w:t xml:space="preserve"> </w:t>
      </w:r>
      <w:proofErr w:type="gramStart"/>
      <w:r w:rsidRPr="002D078B">
        <w:rPr>
          <w:sz w:val="16"/>
        </w:rPr>
        <w:t>So</w:t>
      </w:r>
      <w:proofErr w:type="gramEnd"/>
      <w:r w:rsidRPr="002D078B">
        <w:rPr>
          <w:sz w:val="16"/>
        </w:rPr>
        <w:t xml:space="preserve"> what has this got to do with Bitcoin?</w:t>
      </w:r>
      <w:r>
        <w:rPr>
          <w:sz w:val="16"/>
        </w:rPr>
        <w:t xml:space="preserve"> </w:t>
      </w:r>
      <w:r w:rsidRPr="002D078B">
        <w:rPr>
          <w:sz w:val="16"/>
        </w:rPr>
        <w:t xml:space="preserve">Well firstly, all hardware is subject to entropy. </w:t>
      </w:r>
      <w:r w:rsidRPr="00AB64A8">
        <w:rPr>
          <w:rStyle w:val="StyleUnderline"/>
          <w:highlight w:val="green"/>
        </w:rPr>
        <w:t xml:space="preserve">The </w:t>
      </w:r>
      <w:r w:rsidRPr="00AB64A8">
        <w:rPr>
          <w:rStyle w:val="Emphasis"/>
          <w:highlight w:val="green"/>
        </w:rPr>
        <w:t>distributed</w:t>
      </w:r>
      <w:r w:rsidRPr="002D078B">
        <w:rPr>
          <w:rStyle w:val="Emphasis"/>
        </w:rPr>
        <w:t xml:space="preserve"> nature</w:t>
      </w:r>
      <w:r w:rsidRPr="002D078B">
        <w:rPr>
          <w:rStyle w:val="StyleUnderline"/>
        </w:rPr>
        <w:t xml:space="preserve"> of the </w:t>
      </w:r>
      <w:r w:rsidRPr="00AB64A8">
        <w:rPr>
          <w:rStyle w:val="StyleUnderline"/>
          <w:highlight w:val="green"/>
        </w:rPr>
        <w:t>blockchain increases</w:t>
      </w:r>
      <w:r w:rsidRPr="002D078B">
        <w:rPr>
          <w:rStyle w:val="StyleUnderline"/>
        </w:rPr>
        <w:t xml:space="preserve"> the </w:t>
      </w:r>
      <w:r w:rsidRPr="00AB64A8">
        <w:rPr>
          <w:rStyle w:val="StyleUnderline"/>
          <w:highlight w:val="green"/>
        </w:rPr>
        <w:t>probability</w:t>
      </w:r>
      <w:r w:rsidRPr="002D078B">
        <w:rPr>
          <w:rStyle w:val="StyleUnderline"/>
        </w:rPr>
        <w:t xml:space="preserve"> that </w:t>
      </w:r>
      <w:r w:rsidRPr="00AB64A8">
        <w:rPr>
          <w:rStyle w:val="StyleUnderline"/>
          <w:highlight w:val="green"/>
        </w:rPr>
        <w:t xml:space="preserve">it will </w:t>
      </w:r>
      <w:r w:rsidRPr="00AB64A8">
        <w:rPr>
          <w:rStyle w:val="Emphasis"/>
          <w:highlight w:val="green"/>
        </w:rPr>
        <w:t>survive</w:t>
      </w:r>
      <w:r w:rsidRPr="002D078B">
        <w:rPr>
          <w:rStyle w:val="StyleUnderline"/>
        </w:rPr>
        <w:t xml:space="preserve"> centralized </w:t>
      </w:r>
      <w:r w:rsidRPr="00AB64A8">
        <w:rPr>
          <w:rStyle w:val="StyleUnderline"/>
          <w:highlight w:val="green"/>
        </w:rPr>
        <w:t>entropy</w:t>
      </w:r>
      <w:r w:rsidRPr="002D078B">
        <w:rPr>
          <w:sz w:val="16"/>
        </w:rPr>
        <w:t xml:space="preserve">. At Bitcoin’s inception, imagine a failure because Satoshi’s computer randomly crashed. Distributed networks are inherently hedged against this </w:t>
      </w:r>
      <w:proofErr w:type="gramStart"/>
      <w:r w:rsidRPr="002D078B">
        <w:rPr>
          <w:sz w:val="16"/>
        </w:rPr>
        <w:t>particular centralized</w:t>
      </w:r>
      <w:proofErr w:type="gramEnd"/>
      <w:r w:rsidRPr="002D078B">
        <w:rPr>
          <w:sz w:val="16"/>
        </w:rPr>
        <w:t xml:space="preserve"> form of existential risk.</w:t>
      </w:r>
      <w:r>
        <w:rPr>
          <w:sz w:val="16"/>
        </w:rPr>
        <w:t xml:space="preserve"> </w:t>
      </w:r>
      <w:r w:rsidRPr="002D078B">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r>
        <w:rPr>
          <w:sz w:val="16"/>
        </w:rPr>
        <w:t xml:space="preserve"> </w:t>
      </w:r>
      <w:r w:rsidRPr="002D078B">
        <w:rPr>
          <w:sz w:val="16"/>
        </w:rPr>
        <w:t xml:space="preserve">Bitcoin uses proof of work to stave off entropy. The system cannot stay dormant. It must continue to use proof of work to advance the state of the chain, and to fight entropy to secure the monetary value </w:t>
      </w:r>
      <w:proofErr w:type="gramStart"/>
      <w:r w:rsidRPr="002D078B">
        <w:rPr>
          <w:sz w:val="16"/>
        </w:rPr>
        <w:t>all of</w:t>
      </w:r>
      <w:proofErr w:type="gramEnd"/>
      <w:r w:rsidRPr="002D078B">
        <w:rPr>
          <w:sz w:val="16"/>
        </w:rPr>
        <w:t xml:space="preserve"> the users have stored in the network. The U.S. dollar, as many have pointed out, relies on proof of war, or distributed political energies to maintain dominance. Its methodology can be described as haphazard at best.</w:t>
      </w:r>
      <w:r>
        <w:rPr>
          <w:sz w:val="16"/>
        </w:rPr>
        <w:t xml:space="preserve"> </w:t>
      </w:r>
      <w:r w:rsidRPr="002D078B">
        <w:rPr>
          <w:sz w:val="16"/>
        </w:rPr>
        <w:t>INTERNAL NON-ANTHROPOGENIC</w:t>
      </w:r>
      <w:r>
        <w:rPr>
          <w:sz w:val="16"/>
        </w:rPr>
        <w:t xml:space="preserve"> </w:t>
      </w:r>
      <w:r w:rsidRPr="002D078B">
        <w:rPr>
          <w:sz w:val="16"/>
        </w:rPr>
        <w:t xml:space="preserve">One internal non-anthropogenic risk is that of a super-volcanic eruption, provided it wasn’t humans who brought about the eruption. </w:t>
      </w:r>
      <w:r w:rsidRPr="002D078B">
        <w:rPr>
          <w:rStyle w:val="StyleUnderline"/>
        </w:rPr>
        <w:t xml:space="preserve">Just like with external non-anthropogenic risks, </w:t>
      </w:r>
      <w:r w:rsidRPr="00AB64A8">
        <w:rPr>
          <w:rStyle w:val="StyleUnderline"/>
          <w:highlight w:val="green"/>
        </w:rPr>
        <w:t>Bitcoin</w:t>
      </w:r>
      <w:r w:rsidRPr="002D078B">
        <w:rPr>
          <w:rStyle w:val="StyleUnderline"/>
        </w:rPr>
        <w:t xml:space="preserve"> alone </w:t>
      </w:r>
      <w:r w:rsidRPr="00D850CD">
        <w:rPr>
          <w:rStyle w:val="StyleUnderline"/>
        </w:rPr>
        <w:t xml:space="preserve">cannot </w:t>
      </w:r>
      <w:r w:rsidRPr="00D850CD">
        <w:rPr>
          <w:rStyle w:val="Emphasis"/>
        </w:rPr>
        <w:t>prevent</w:t>
      </w:r>
      <w:r w:rsidRPr="00D850CD">
        <w:rPr>
          <w:rStyle w:val="StyleUnderline"/>
        </w:rPr>
        <w:t xml:space="preserve"> them, but</w:t>
      </w:r>
      <w:r w:rsidRPr="002D078B">
        <w:rPr>
          <w:rStyle w:val="StyleUnderline"/>
        </w:rPr>
        <w:t xml:space="preserve"> it </w:t>
      </w:r>
      <w:r w:rsidRPr="00AB64A8">
        <w:rPr>
          <w:rStyle w:val="StyleUnderline"/>
          <w:highlight w:val="green"/>
        </w:rPr>
        <w:t>can help</w:t>
      </w:r>
      <w:r w:rsidRPr="002D078B">
        <w:rPr>
          <w:rStyle w:val="StyleUnderline"/>
        </w:rPr>
        <w:t xml:space="preserve"> humans </w:t>
      </w:r>
      <w:r w:rsidRPr="00AB64A8">
        <w:rPr>
          <w:rStyle w:val="Emphasis"/>
          <w:highlight w:val="green"/>
        </w:rPr>
        <w:t>prepare</w:t>
      </w:r>
      <w:r w:rsidRPr="002D078B">
        <w:rPr>
          <w:rStyle w:val="StyleUnderline"/>
        </w:rPr>
        <w:t xml:space="preserve"> for them </w:t>
      </w:r>
      <w:r w:rsidRPr="00AB64A8">
        <w:rPr>
          <w:rStyle w:val="StyleUnderline"/>
          <w:highlight w:val="green"/>
        </w:rPr>
        <w:t xml:space="preserve">such that we may </w:t>
      </w:r>
      <w:r w:rsidRPr="00AB64A8">
        <w:rPr>
          <w:rStyle w:val="Emphasis"/>
          <w:highlight w:val="green"/>
        </w:rPr>
        <w:t>survive</w:t>
      </w:r>
      <w:r w:rsidRPr="002D078B">
        <w:rPr>
          <w:rStyle w:val="StyleUnderline"/>
        </w:rPr>
        <w:t xml:space="preserve"> these relatively small </w:t>
      </w:r>
      <w:r w:rsidRPr="002D078B">
        <w:rPr>
          <w:rStyle w:val="Emphasis"/>
        </w:rPr>
        <w:t xml:space="preserve">intelligence </w:t>
      </w:r>
      <w:r w:rsidRPr="00AB64A8">
        <w:rPr>
          <w:rStyle w:val="Emphasis"/>
          <w:highlight w:val="green"/>
        </w:rPr>
        <w:t>filters</w:t>
      </w:r>
      <w:r w:rsidRPr="002D078B">
        <w:rPr>
          <w:rStyle w:val="StyleUnderline"/>
        </w:rPr>
        <w:t xml:space="preserve"> the universe throws our way</w:t>
      </w:r>
      <w:r w:rsidRPr="002D078B">
        <w:rPr>
          <w:sz w:val="16"/>
        </w:rPr>
        <w:t>.</w:t>
      </w:r>
      <w:r>
        <w:rPr>
          <w:sz w:val="16"/>
        </w:rPr>
        <w:t xml:space="preserve"> </w:t>
      </w:r>
      <w:r w:rsidRPr="00D850CD">
        <w:rPr>
          <w:rStyle w:val="StyleUnderline"/>
        </w:rPr>
        <w:t xml:space="preserve">Bitcoin </w:t>
      </w:r>
      <w:r w:rsidRPr="00AB64A8">
        <w:rPr>
          <w:rStyle w:val="StyleUnderline"/>
          <w:highlight w:val="green"/>
        </w:rPr>
        <w:t>allows</w:t>
      </w:r>
      <w:r w:rsidRPr="002D078B">
        <w:rPr>
          <w:rStyle w:val="StyleUnderline"/>
        </w:rPr>
        <w:t xml:space="preserve"> for fundamental </w:t>
      </w:r>
      <w:r w:rsidRPr="00AB64A8">
        <w:rPr>
          <w:rStyle w:val="Emphasis"/>
          <w:highlight w:val="green"/>
        </w:rPr>
        <w:t>capital accumulation</w:t>
      </w:r>
      <w:r w:rsidRPr="002D078B">
        <w:rPr>
          <w:rStyle w:val="StyleUnderline"/>
        </w:rPr>
        <w:t xml:space="preserve"> and human </w:t>
      </w:r>
      <w:proofErr w:type="gramStart"/>
      <w:r w:rsidRPr="002D078B">
        <w:rPr>
          <w:rStyle w:val="Emphasis"/>
        </w:rPr>
        <w:t>innovation</w:t>
      </w:r>
      <w:r w:rsidRPr="002D078B">
        <w:rPr>
          <w:rStyle w:val="StyleUnderline"/>
        </w:rPr>
        <w:t xml:space="preserve">, </w:t>
      </w:r>
      <w:r w:rsidRPr="00AB64A8">
        <w:rPr>
          <w:rStyle w:val="StyleUnderline"/>
          <w:highlight w:val="green"/>
        </w:rPr>
        <w:t>and</w:t>
      </w:r>
      <w:proofErr w:type="gramEnd"/>
      <w:r w:rsidRPr="002D078B">
        <w:rPr>
          <w:rStyle w:val="StyleUnderline"/>
        </w:rPr>
        <w:t xml:space="preserve"> promotes </w:t>
      </w:r>
      <w:r w:rsidRPr="00AB64A8">
        <w:rPr>
          <w:rStyle w:val="Emphasis"/>
          <w:highlight w:val="green"/>
        </w:rPr>
        <w:t>collaboration</w:t>
      </w:r>
      <w:r w:rsidRPr="002D078B">
        <w:rPr>
          <w:rStyle w:val="StyleUnderline"/>
        </w:rPr>
        <w:t xml:space="preserve"> to such a degree </w:t>
      </w:r>
      <w:r w:rsidRPr="00AB64A8">
        <w:rPr>
          <w:rStyle w:val="StyleUnderline"/>
          <w:highlight w:val="green"/>
        </w:rPr>
        <w:t>that</w:t>
      </w:r>
      <w:r w:rsidRPr="002D078B">
        <w:rPr>
          <w:rStyle w:val="StyleUnderline"/>
        </w:rPr>
        <w:t xml:space="preserve"> we will find an </w:t>
      </w:r>
      <w:r w:rsidRPr="00AB64A8">
        <w:rPr>
          <w:rStyle w:val="Emphasis"/>
          <w:highlight w:val="green"/>
        </w:rPr>
        <w:t>increase</w:t>
      </w:r>
      <w:r w:rsidRPr="002D078B">
        <w:rPr>
          <w:rStyle w:val="Emphasis"/>
        </w:rPr>
        <w:t xml:space="preserve">d </w:t>
      </w:r>
      <w:r w:rsidRPr="00AB64A8">
        <w:rPr>
          <w:rStyle w:val="Emphasis"/>
          <w:highlight w:val="green"/>
        </w:rPr>
        <w:t>collective problem solving power</w:t>
      </w:r>
      <w:r w:rsidRPr="00AB64A8">
        <w:rPr>
          <w:rStyle w:val="StyleUnderline"/>
          <w:highlight w:val="green"/>
        </w:rPr>
        <w:t xml:space="preserve"> </w:t>
      </w:r>
      <w:r w:rsidRPr="00AB64A8">
        <w:rPr>
          <w:rStyle w:val="Emphasis"/>
          <w:sz w:val="24"/>
          <w:szCs w:val="26"/>
          <w:highlight w:val="green"/>
        </w:rPr>
        <w:t>as</w:t>
      </w:r>
      <w:r w:rsidRPr="00D26DF9">
        <w:rPr>
          <w:rStyle w:val="Emphasis"/>
          <w:sz w:val="24"/>
          <w:szCs w:val="26"/>
        </w:rPr>
        <w:t xml:space="preserve"> humans the further Bitcoin </w:t>
      </w:r>
      <w:r w:rsidRPr="00AB64A8">
        <w:rPr>
          <w:rStyle w:val="Emphasis"/>
          <w:sz w:val="24"/>
          <w:szCs w:val="26"/>
          <w:highlight w:val="green"/>
        </w:rPr>
        <w:t>adoption spreads</w:t>
      </w:r>
      <w:r w:rsidRPr="002D078B">
        <w:rPr>
          <w:sz w:val="16"/>
        </w:rPr>
        <w:t xml:space="preserve">. It is worth mentioning that Bitcoin also maintains and appreciates wealth to such a degree that often those of us to </w:t>
      </w:r>
      <w:proofErr w:type="spellStart"/>
      <w:r w:rsidRPr="002D078B">
        <w:rPr>
          <w:sz w:val="16"/>
        </w:rPr>
        <w:t>chose</w:t>
      </w:r>
      <w:proofErr w:type="spellEnd"/>
      <w:r w:rsidRPr="002D078B">
        <w:rPr>
          <w:sz w:val="16"/>
        </w:rPr>
        <w:t xml:space="preserve"> to live our lives on a Bitcoin standard will experience relatively greater freedoms, and vastly greater amounts of free time than our peers who chose to continue their lives on a fiat </w:t>
      </w:r>
      <w:proofErr w:type="gramStart"/>
      <w:r w:rsidRPr="002D078B">
        <w:rPr>
          <w:sz w:val="16"/>
        </w:rPr>
        <w:t>standard, and</w:t>
      </w:r>
      <w:proofErr w:type="gramEnd"/>
      <w:r w:rsidRPr="002D078B">
        <w:rPr>
          <w:sz w:val="16"/>
        </w:rPr>
        <w:t xml:space="preserve"> are perpetually working to outpace their chronic debt. Many </w:t>
      </w:r>
      <w:proofErr w:type="spellStart"/>
      <w:r w:rsidRPr="002D078B">
        <w:rPr>
          <w:sz w:val="16"/>
        </w:rPr>
        <w:t>Bitcoiners</w:t>
      </w:r>
      <w:proofErr w:type="spellEnd"/>
      <w:r w:rsidRPr="002D078B">
        <w:rPr>
          <w:sz w:val="16"/>
        </w:rPr>
        <w:t xml:space="preserve"> will likely forego that newfound free time to work and continue to provide value to others in whatever area interests them, because Bitcoin incentivizes the collaborative accumulation of capital but also the responsible reallocation of it.</w:t>
      </w:r>
      <w:r>
        <w:rPr>
          <w:sz w:val="16"/>
        </w:rPr>
        <w:t xml:space="preserve"> </w:t>
      </w:r>
      <w:r w:rsidRPr="002D078B">
        <w:rPr>
          <w:sz w:val="16"/>
        </w:rPr>
        <w:t>EXTERNAL ANTHROPOGENIC</w:t>
      </w:r>
      <w:r>
        <w:rPr>
          <w:sz w:val="16"/>
        </w:rPr>
        <w:t xml:space="preserve"> </w:t>
      </w:r>
      <w:r w:rsidRPr="002D078B">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r>
        <w:rPr>
          <w:sz w:val="16"/>
        </w:rPr>
        <w:t xml:space="preserve"> </w:t>
      </w:r>
      <w:r w:rsidRPr="002D078B">
        <w:rPr>
          <w:rStyle w:val="StyleUnderline"/>
        </w:rPr>
        <w:t>The probability that we send messages</w:t>
      </w:r>
      <w:r w:rsidRPr="002D078B">
        <w:rPr>
          <w:sz w:val="16"/>
        </w:rPr>
        <w:t xml:space="preserve"> of consequence </w:t>
      </w:r>
      <w:r w:rsidRPr="002D078B">
        <w:rPr>
          <w:rStyle w:val="StyleUnderline"/>
        </w:rPr>
        <w:t>into the cosmos that</w:t>
      </w:r>
      <w:r w:rsidRPr="002D078B">
        <w:rPr>
          <w:sz w:val="16"/>
        </w:rPr>
        <w:t xml:space="preserve"> in turn </w:t>
      </w:r>
      <w:r w:rsidRPr="002D078B">
        <w:rPr>
          <w:rStyle w:val="StyleUnderline"/>
        </w:rPr>
        <w:t>cause</w:t>
      </w:r>
      <w:r w:rsidRPr="002D078B">
        <w:rPr>
          <w:sz w:val="16"/>
        </w:rPr>
        <w:t xml:space="preserve"> some other </w:t>
      </w:r>
      <w:r w:rsidRPr="002D078B">
        <w:rPr>
          <w:rStyle w:val="StyleUnderline"/>
        </w:rPr>
        <w:t>far-flung intelligence</w:t>
      </w:r>
      <w:r w:rsidRPr="002D078B">
        <w:rPr>
          <w:sz w:val="16"/>
        </w:rPr>
        <w:t xml:space="preserve">, with knowledge enough to reach us, </w:t>
      </w:r>
      <w:r w:rsidRPr="002D078B">
        <w:rPr>
          <w:rStyle w:val="StyleUnderline"/>
        </w:rPr>
        <w:t>to come and bring</w:t>
      </w:r>
      <w:r w:rsidRPr="002D078B">
        <w:rPr>
          <w:sz w:val="16"/>
        </w:rPr>
        <w:t xml:space="preserve"> about our own </w:t>
      </w:r>
      <w:r w:rsidRPr="002D078B">
        <w:rPr>
          <w:rStyle w:val="StyleUnderline"/>
        </w:rPr>
        <w:t>destruction</w:t>
      </w:r>
      <w:r w:rsidRPr="002D078B">
        <w:rPr>
          <w:sz w:val="16"/>
        </w:rPr>
        <w:t xml:space="preserve"> is next to zero, but it </w:t>
      </w:r>
      <w:r w:rsidRPr="002D078B">
        <w:rPr>
          <w:rStyle w:val="StyleUnderline"/>
        </w:rPr>
        <w:t>isn’t zero</w:t>
      </w:r>
      <w:r w:rsidRPr="002D078B">
        <w:rPr>
          <w:sz w:val="16"/>
        </w:rPr>
        <w:t>.</w:t>
      </w:r>
      <w:r>
        <w:rPr>
          <w:sz w:val="16"/>
        </w:rPr>
        <w:t xml:space="preserve"> </w:t>
      </w:r>
      <w:r w:rsidRPr="002D078B">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r>
        <w:rPr>
          <w:sz w:val="16"/>
        </w:rPr>
        <w:t xml:space="preserve"> </w:t>
      </w:r>
      <w:r w:rsidRPr="002D078B">
        <w:rPr>
          <w:rStyle w:val="StyleUnderline"/>
        </w:rPr>
        <w:t>A Bitcoin standard</w:t>
      </w:r>
      <w:r w:rsidRPr="002D078B">
        <w:rPr>
          <w:sz w:val="16"/>
        </w:rPr>
        <w:t xml:space="preserve"> is not only our current best bet, </w:t>
      </w:r>
      <w:proofErr w:type="gramStart"/>
      <w:r w:rsidRPr="002D078B">
        <w:rPr>
          <w:sz w:val="16"/>
        </w:rPr>
        <w:t xml:space="preserve">it </w:t>
      </w:r>
      <w:r w:rsidRPr="002D078B">
        <w:rPr>
          <w:rStyle w:val="StyleUnderline"/>
        </w:rPr>
        <w:t>is</w:t>
      </w:r>
      <w:proofErr w:type="gramEnd"/>
      <w:r w:rsidRPr="002D078B">
        <w:rPr>
          <w:rStyle w:val="StyleUnderline"/>
        </w:rPr>
        <w:t xml:space="preserve"> the </w:t>
      </w:r>
      <w:r w:rsidRPr="002D078B">
        <w:rPr>
          <w:rStyle w:val="Emphasis"/>
        </w:rPr>
        <w:t>only</w:t>
      </w:r>
      <w:r w:rsidRPr="002D078B">
        <w:rPr>
          <w:rStyle w:val="StyleUnderline"/>
        </w:rPr>
        <w:t xml:space="preserve"> monetary vehicle that will</w:t>
      </w:r>
      <w:r w:rsidRPr="002D078B">
        <w:rPr>
          <w:sz w:val="16"/>
        </w:rPr>
        <w:t xml:space="preserve"> take us from here, or </w:t>
      </w:r>
      <w:r w:rsidRPr="002D078B">
        <w:rPr>
          <w:rStyle w:val="StyleUnderline"/>
        </w:rPr>
        <w:t>enable us to</w:t>
      </w:r>
      <w:r w:rsidRPr="002D078B">
        <w:rPr>
          <w:sz w:val="16"/>
        </w:rPr>
        <w:t xml:space="preserve"> build technology that can </w:t>
      </w:r>
      <w:r w:rsidRPr="002D078B">
        <w:rPr>
          <w:rStyle w:val="StyleUnderline"/>
        </w:rPr>
        <w:t>effectively communicate with places in the universe where other intelligence has emerged</w:t>
      </w:r>
      <w:r w:rsidRPr="002D078B">
        <w:rPr>
          <w:sz w:val="16"/>
        </w:rPr>
        <w:t xml:space="preserve">. The other reason this </w:t>
      </w:r>
      <w:r w:rsidRPr="002D078B">
        <w:rPr>
          <w:rStyle w:val="Emphasis"/>
        </w:rPr>
        <w:t>fatal</w:t>
      </w:r>
      <w:r w:rsidRPr="002D078B">
        <w:rPr>
          <w:rStyle w:val="StyleUnderline"/>
        </w:rPr>
        <w:t xml:space="preserve"> miscommunication is </w:t>
      </w:r>
      <w:r w:rsidRPr="002D078B">
        <w:rPr>
          <w:rStyle w:val="Emphasis"/>
        </w:rPr>
        <w:t>unlikely</w:t>
      </w:r>
      <w:r w:rsidRPr="002D078B">
        <w:rPr>
          <w:rStyle w:val="StyleUnderline"/>
        </w:rPr>
        <w:t xml:space="preserve"> to occur</w:t>
      </w:r>
      <w:r w:rsidRPr="002D078B">
        <w:rPr>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r>
        <w:rPr>
          <w:sz w:val="16"/>
        </w:rPr>
        <w:t xml:space="preserve"> </w:t>
      </w:r>
      <w:r w:rsidRPr="002D078B">
        <w:rPr>
          <w:sz w:val="16"/>
        </w:rPr>
        <w:t xml:space="preserve">The most distant human made object from the earth is the Voyager 1, which is over 13 billion miles away. (For perspective, </w:t>
      </w:r>
      <w:proofErr w:type="spellStart"/>
      <w:r w:rsidRPr="002D078B">
        <w:rPr>
          <w:sz w:val="16"/>
        </w:rPr>
        <w:t>Apha</w:t>
      </w:r>
      <w:proofErr w:type="spellEnd"/>
      <w:r w:rsidRPr="002D078B">
        <w:rPr>
          <w:sz w:val="16"/>
        </w:rPr>
        <w:t xml:space="preserve"> </w:t>
      </w:r>
      <w:proofErr w:type="spellStart"/>
      <w:r w:rsidRPr="002D078B">
        <w:rPr>
          <w:sz w:val="16"/>
        </w:rPr>
        <w:t>Centuri</w:t>
      </w:r>
      <w:proofErr w:type="spellEnd"/>
      <w:r w:rsidRPr="002D078B">
        <w:rPr>
          <w:sz w:val="16"/>
        </w:rPr>
        <w:t xml:space="preserve">, the nearest star system to Earth, is 25 trillion miles away.) Human radio signals have announced our presence and our intelligence to the cosmos since around 1900. The first human radio signals have </w:t>
      </w:r>
      <w:proofErr w:type="spellStart"/>
      <w:proofErr w:type="gramStart"/>
      <w:r w:rsidRPr="002D078B">
        <w:rPr>
          <w:sz w:val="16"/>
        </w:rPr>
        <w:t>all ready</w:t>
      </w:r>
      <w:proofErr w:type="spellEnd"/>
      <w:proofErr w:type="gramEnd"/>
      <w:r w:rsidRPr="002D078B">
        <w:rPr>
          <w:sz w:val="16"/>
        </w:rPr>
        <w:t xml:space="preserve"> traveled 114 light years, that is 681,920,540,000,000 miles. Although the reach of our radio signals is very great, the probability of us being heard and subsequently extinguished is negligible. External anthropogenic risks are the least of our concerns </w:t>
      </w:r>
      <w:proofErr w:type="gramStart"/>
      <w:r w:rsidRPr="002D078B">
        <w:rPr>
          <w:sz w:val="16"/>
        </w:rPr>
        <w:t>at the moment</w:t>
      </w:r>
      <w:proofErr w:type="gramEnd"/>
      <w:r w:rsidRPr="002D078B">
        <w:rPr>
          <w:sz w:val="16"/>
        </w:rPr>
        <w:t>.</w:t>
      </w:r>
      <w:r>
        <w:rPr>
          <w:sz w:val="16"/>
        </w:rPr>
        <w:t xml:space="preserve"> </w:t>
      </w:r>
      <w:r w:rsidRPr="002D078B">
        <w:rPr>
          <w:sz w:val="16"/>
        </w:rPr>
        <w:t xml:space="preserve">As Bitcoin adoption grows, it serves to promote advances in artificial intelligence and nanotechnology. External anthropogenic risks will become more relevant to human intelligence at a much later time. External non-anthropogenic risks are similarly out of our hands for the time being. That is, </w:t>
      </w:r>
      <w:proofErr w:type="gramStart"/>
      <w:r w:rsidRPr="002D078B">
        <w:rPr>
          <w:sz w:val="16"/>
        </w:rPr>
        <w:t>at the moment</w:t>
      </w:r>
      <w:proofErr w:type="gramEnd"/>
      <w:r w:rsidRPr="002D078B">
        <w:rPr>
          <w:sz w:val="16"/>
        </w:rPr>
        <w:t xml:space="preserve"> there is nothing we can do to prevent the Sun from becoming a red giant star and subsuming the Earth.</w:t>
      </w:r>
      <w:r>
        <w:rPr>
          <w:sz w:val="16"/>
        </w:rPr>
        <w:t xml:space="preserve"> </w:t>
      </w:r>
      <w:r w:rsidRPr="002D078B">
        <w:rPr>
          <w:sz w:val="16"/>
        </w:rPr>
        <w:t xml:space="preserve">But we do already have the </w:t>
      </w:r>
      <w:r w:rsidRPr="002D078B">
        <w:rPr>
          <w:rStyle w:val="StyleUnderline"/>
        </w:rPr>
        <w:t>monetary technology</w:t>
      </w:r>
      <w:r w:rsidRPr="002D078B">
        <w:rPr>
          <w:sz w:val="16"/>
        </w:rPr>
        <w:t xml:space="preserve"> upon which to </w:t>
      </w:r>
      <w:r w:rsidRPr="002D078B">
        <w:rPr>
          <w:rStyle w:val="Emphasis"/>
        </w:rPr>
        <w:t>engineer solutions</w:t>
      </w:r>
      <w:r w:rsidRPr="002D078B">
        <w:rPr>
          <w:rStyle w:val="StyleUnderline"/>
        </w:rPr>
        <w:t xml:space="preserve"> to </w:t>
      </w:r>
      <w:r w:rsidRPr="002D078B">
        <w:rPr>
          <w:sz w:val="16"/>
        </w:rPr>
        <w:t xml:space="preserve">some of these </w:t>
      </w:r>
      <w:r w:rsidRPr="002D078B">
        <w:rPr>
          <w:rStyle w:val="StyleUnderline"/>
        </w:rPr>
        <w:t xml:space="preserve">problems. </w:t>
      </w:r>
      <w:r w:rsidRPr="00AB64A8">
        <w:rPr>
          <w:rStyle w:val="StyleUnderline"/>
          <w:highlight w:val="green"/>
        </w:rPr>
        <w:t>We have</w:t>
      </w:r>
      <w:r w:rsidRPr="002D078B">
        <w:rPr>
          <w:rStyle w:val="StyleUnderline"/>
        </w:rPr>
        <w:t xml:space="preserve"> the </w:t>
      </w:r>
      <w:r w:rsidRPr="00AB64A8">
        <w:rPr>
          <w:rStyle w:val="Emphasis"/>
          <w:highlight w:val="green"/>
        </w:rPr>
        <w:t>potential</w:t>
      </w:r>
      <w:r w:rsidRPr="002D078B">
        <w:rPr>
          <w:rStyle w:val="StyleUnderline"/>
        </w:rPr>
        <w:t xml:space="preserve"> as humans </w:t>
      </w:r>
      <w:r w:rsidRPr="00AB64A8">
        <w:rPr>
          <w:rStyle w:val="StyleUnderline"/>
          <w:highlight w:val="green"/>
        </w:rPr>
        <w:t>to prevent</w:t>
      </w:r>
      <w:r w:rsidRPr="002D078B">
        <w:rPr>
          <w:rStyle w:val="StyleUnderline"/>
        </w:rPr>
        <w:t xml:space="preserve"> internal </w:t>
      </w:r>
      <w:r w:rsidRPr="00D850CD">
        <w:rPr>
          <w:rStyle w:val="Emphasis"/>
        </w:rPr>
        <w:t xml:space="preserve">global </w:t>
      </w:r>
      <w:r w:rsidRPr="00AB64A8">
        <w:rPr>
          <w:rStyle w:val="Emphasis"/>
          <w:highlight w:val="green"/>
        </w:rPr>
        <w:t>catastrophes</w:t>
      </w:r>
      <w:r w:rsidRPr="002D078B">
        <w:rPr>
          <w:sz w:val="16"/>
        </w:rPr>
        <w:t xml:space="preserve">, both those set on by us and not. Survival and longevity </w:t>
      </w:r>
      <w:proofErr w:type="gramStart"/>
      <w:r w:rsidRPr="002D078B">
        <w:rPr>
          <w:sz w:val="16"/>
        </w:rPr>
        <w:t>is</w:t>
      </w:r>
      <w:proofErr w:type="gramEnd"/>
      <w:r w:rsidRPr="002D078B">
        <w:rPr>
          <w:sz w:val="16"/>
        </w:rPr>
        <w:t xml:space="preserve"> arguably our greatest task as a species. Adopting Bitcoin, and protecting this network is proceeding with diligence and a long eye toward the future in </w:t>
      </w:r>
      <w:proofErr w:type="gramStart"/>
      <w:r w:rsidRPr="002D078B">
        <w:rPr>
          <w:sz w:val="16"/>
        </w:rPr>
        <w:t>all of</w:t>
      </w:r>
      <w:proofErr w:type="gramEnd"/>
      <w:r w:rsidRPr="002D078B">
        <w:rPr>
          <w:sz w:val="16"/>
        </w:rPr>
        <w:t xml:space="preserve"> our political and scientific affairs. The existential risks of living are great, though it is human nature for our ambitions to </w:t>
      </w:r>
      <w:proofErr w:type="spellStart"/>
      <w:r w:rsidRPr="002D078B">
        <w:rPr>
          <w:sz w:val="16"/>
        </w:rPr>
        <w:t>out pace</w:t>
      </w:r>
      <w:proofErr w:type="spellEnd"/>
      <w:r w:rsidRPr="002D078B">
        <w:rPr>
          <w:sz w:val="16"/>
        </w:rPr>
        <w:t xml:space="preserve"> our current abilities. The only evidence of life is change. To change is to exit fiat currency, it is to use Bitcoin instead. </w:t>
      </w:r>
    </w:p>
    <w:p w14:paraId="2FD081D2" w14:textId="6D1133FF" w:rsidR="00621AF3" w:rsidRDefault="00621AF3" w:rsidP="00621AF3"/>
    <w:p w14:paraId="4804AE41" w14:textId="2F422C22" w:rsidR="00621AF3" w:rsidRDefault="00621AF3" w:rsidP="00621AF3">
      <w:pPr>
        <w:pStyle w:val="Heading2"/>
      </w:pPr>
      <w:r>
        <w:t>Case</w:t>
      </w:r>
    </w:p>
    <w:p w14:paraId="5FA86BD1" w14:textId="77777777" w:rsidR="00621AF3" w:rsidRPr="00E40BE2" w:rsidRDefault="00621AF3" w:rsidP="00621AF3">
      <w:pPr>
        <w:pStyle w:val="Heading4"/>
        <w:rPr>
          <w:rFonts w:cs="Calibri"/>
        </w:rPr>
      </w:pPr>
      <w:r w:rsidRPr="00E40BE2">
        <w:rPr>
          <w:rFonts w:cs="Calibri"/>
        </w:rPr>
        <w:t xml:space="preserve">1AR theory is skewed towards the aff – a) the 2NR must cover substance and over-cover theory, since they get the collapse and persuasive spin advantage of the 3min 2AR, b) their responses to my counter </w:t>
      </w:r>
      <w:proofErr w:type="spellStart"/>
      <w:r w:rsidRPr="00E40BE2">
        <w:rPr>
          <w:rFonts w:cs="Calibri"/>
        </w:rPr>
        <w:t>interp</w:t>
      </w:r>
      <w:proofErr w:type="spellEnd"/>
      <w:r w:rsidRPr="00E40BE2">
        <w:rPr>
          <w:rFonts w:cs="Calibri"/>
        </w:rPr>
        <w:t xml:space="preserve"> will be new, which means 1AR theory necessitates intervention. Implications – a) reject 1AR theory since it can’t be a legitimate check for abuse, b) drop the </w:t>
      </w:r>
      <w:proofErr w:type="spellStart"/>
      <w:r w:rsidRPr="00E40BE2">
        <w:rPr>
          <w:rFonts w:cs="Calibri"/>
        </w:rPr>
        <w:t>arg</w:t>
      </w:r>
      <w:proofErr w:type="spellEnd"/>
      <w:r w:rsidRPr="00E40BE2">
        <w:rPr>
          <w:rFonts w:cs="Calibri"/>
        </w:rPr>
        <w:t xml:space="preserve"> to minimize the chance the round is decided unfairly, c) use reasonability with a bar of defense or the aff always wins since the 2AR can line by line the whole 2NR without winning real abuse</w:t>
      </w:r>
    </w:p>
    <w:p w14:paraId="18A3D325" w14:textId="33CEFE2D" w:rsidR="00621AF3" w:rsidRDefault="00621AF3" w:rsidP="00621AF3"/>
    <w:p w14:paraId="01F8BC49" w14:textId="77777777" w:rsidR="00E76295" w:rsidRDefault="00E76295" w:rsidP="00E76295">
      <w:pPr>
        <w:pStyle w:val="Heading4"/>
      </w:pPr>
      <w:r>
        <w:t>No Solvency:</w:t>
      </w:r>
    </w:p>
    <w:p w14:paraId="3E5BFC95" w14:textId="77777777" w:rsidR="00E76295" w:rsidRDefault="00E76295" w:rsidP="00E76295">
      <w:pPr>
        <w:pStyle w:val="Heading4"/>
      </w:pPr>
      <w:r>
        <w:t xml:space="preserve">1] “Produce Debris” is vague – what does it mean to “produce?” is it intentional/unintentional – is a </w:t>
      </w:r>
      <w:proofErr w:type="spellStart"/>
      <w:r>
        <w:t>spec</w:t>
      </w:r>
      <w:proofErr w:type="spellEnd"/>
      <w:r>
        <w:t xml:space="preserve"> of dust enough – failure to delineate means actors will interpret the plan as </w:t>
      </w:r>
      <w:r>
        <w:rPr>
          <w:u w:val="single"/>
        </w:rPr>
        <w:t>narrowly</w:t>
      </w:r>
      <w:r>
        <w:t xml:space="preserve"> as possible circumventing the Aff. </w:t>
      </w:r>
    </w:p>
    <w:p w14:paraId="69F5C595" w14:textId="77777777" w:rsidR="00E76295" w:rsidRDefault="00E76295" w:rsidP="00E76295">
      <w:pPr>
        <w:pStyle w:val="Heading4"/>
      </w:pPr>
      <w:r>
        <w:t xml:space="preserve">2] No way to prove what “produces debris” – Companies will just deny meaning no enforcement. </w:t>
      </w:r>
    </w:p>
    <w:p w14:paraId="14A9D3BA" w14:textId="77777777" w:rsidR="00E76295" w:rsidRDefault="00E76295" w:rsidP="00E76295">
      <w:pPr>
        <w:pStyle w:val="Heading4"/>
      </w:pPr>
      <w:r>
        <w:t>Orbital use fees fail.</w:t>
      </w:r>
    </w:p>
    <w:p w14:paraId="522C3DF1" w14:textId="77777777" w:rsidR="00E76295" w:rsidRDefault="00E76295" w:rsidP="00E76295">
      <w:r w:rsidRPr="002558BB">
        <w:rPr>
          <w:rStyle w:val="Style13ptBold"/>
        </w:rPr>
        <w:t>Stilwell 20</w:t>
      </w:r>
      <w:r>
        <w:t>, Ruth [</w:t>
      </w:r>
      <w:r w:rsidRPr="00D77DED">
        <w:t>Dr. Ruth Stilwell is a Senior Non-Resident Scholar at the Space Policy Institute of George Washington University and Adjunct Professor at Norwich University</w:t>
      </w:r>
      <w:r>
        <w:t xml:space="preserve">.] </w:t>
      </w:r>
      <w:r w:rsidRPr="00D77DED">
        <w:t>Orbital use fees won’t solve the space debris problem</w:t>
      </w:r>
      <w:r>
        <w:t xml:space="preserve">. Jun 22, 2020, </w:t>
      </w:r>
      <w:hyperlink r:id="rId13" w:history="1">
        <w:r w:rsidRPr="00831104">
          <w:rPr>
            <w:rStyle w:val="Hyperlink"/>
          </w:rPr>
          <w:t>https://www.thespacereview.com/article/3971/1</w:t>
        </w:r>
      </w:hyperlink>
      <w:r>
        <w:t xml:space="preserve"> TG</w:t>
      </w:r>
    </w:p>
    <w:p w14:paraId="0651294F" w14:textId="77777777" w:rsidR="00E76295" w:rsidRDefault="00E76295" w:rsidP="00E76295">
      <w:pPr>
        <w:rPr>
          <w:rStyle w:val="StyleUnderline"/>
        </w:rPr>
      </w:pPr>
      <w:r w:rsidRPr="00964224">
        <w:rPr>
          <w:sz w:val="16"/>
        </w:rPr>
        <w:t xml:space="preserve">State, commercial, and non-government users of space have a shared interest in creating the long-term sustainability of space operations, and global progress requires international agreement. </w:t>
      </w:r>
      <w:r w:rsidRPr="00D77DED">
        <w:rPr>
          <w:rStyle w:val="StyleUnderline"/>
        </w:rPr>
        <w:t xml:space="preserve">Proposers for </w:t>
      </w:r>
      <w:r w:rsidRPr="00AB64A8">
        <w:rPr>
          <w:rStyle w:val="Emphasis"/>
          <w:highlight w:val="green"/>
        </w:rPr>
        <w:t>an orbital use tax</w:t>
      </w:r>
      <w:r w:rsidRPr="00AB64A8">
        <w:rPr>
          <w:rStyle w:val="StyleUnderline"/>
          <w:highlight w:val="green"/>
        </w:rPr>
        <w:t xml:space="preserve"> </w:t>
      </w:r>
      <w:r w:rsidRPr="00D77DED">
        <w:rPr>
          <w:rStyle w:val="StyleUnderline"/>
        </w:rPr>
        <w:t xml:space="preserve">mention that it </w:t>
      </w:r>
      <w:r w:rsidRPr="00AB64A8">
        <w:rPr>
          <w:rStyle w:val="Emphasis"/>
          <w:highlight w:val="green"/>
        </w:rPr>
        <w:t>would need to be globally harmonized</w:t>
      </w:r>
      <w:r w:rsidRPr="00AB64A8">
        <w:rPr>
          <w:rStyle w:val="StyleUnderline"/>
          <w:highlight w:val="green"/>
        </w:rPr>
        <w:t xml:space="preserve"> </w:t>
      </w:r>
      <w:r w:rsidRPr="00AB64A8">
        <w:rPr>
          <w:rStyle w:val="Emphasis"/>
          <w:highlight w:val="green"/>
        </w:rPr>
        <w:t>but fail to recognize</w:t>
      </w:r>
      <w:r w:rsidRPr="00AB64A8">
        <w:rPr>
          <w:rStyle w:val="StyleUnderline"/>
          <w:highlight w:val="green"/>
        </w:rPr>
        <w:t xml:space="preserve"> </w:t>
      </w:r>
      <w:r w:rsidRPr="00D77DED">
        <w:rPr>
          <w:rStyle w:val="StyleUnderline"/>
        </w:rPr>
        <w:t xml:space="preserve">the </w:t>
      </w:r>
      <w:r w:rsidRPr="00AB64A8">
        <w:rPr>
          <w:rStyle w:val="Emphasis"/>
          <w:highlight w:val="green"/>
        </w:rPr>
        <w:t>difficulty in</w:t>
      </w:r>
      <w:r w:rsidRPr="00D77DED">
        <w:rPr>
          <w:rStyle w:val="StyleUnderline"/>
        </w:rPr>
        <w:t xml:space="preserve"> </w:t>
      </w:r>
      <w:r w:rsidRPr="00AB64A8">
        <w:rPr>
          <w:rStyle w:val="Emphasis"/>
          <w:highlight w:val="green"/>
        </w:rPr>
        <w:t>reaching</w:t>
      </w:r>
      <w:r w:rsidRPr="00AB64A8">
        <w:rPr>
          <w:rStyle w:val="StyleUnderline"/>
          <w:highlight w:val="green"/>
        </w:rPr>
        <w:t xml:space="preserve"> </w:t>
      </w:r>
      <w:r w:rsidRPr="00D77DED">
        <w:rPr>
          <w:rStyle w:val="StyleUnderline"/>
        </w:rPr>
        <w:t xml:space="preserve">such </w:t>
      </w:r>
      <w:r w:rsidRPr="00AB64A8">
        <w:rPr>
          <w:rStyle w:val="Emphasis"/>
          <w:highlight w:val="green"/>
        </w:rPr>
        <w:t>an agreement</w:t>
      </w:r>
      <w:r w:rsidRPr="00D77DED">
        <w:rPr>
          <w:rStyle w:val="StyleUnderline"/>
        </w:rPr>
        <w:t xml:space="preserve">—if such an agreement is even possible. The recent </w:t>
      </w:r>
      <w:r w:rsidRPr="00AB64A8">
        <w:rPr>
          <w:rStyle w:val="Emphasis"/>
          <w:highlight w:val="green"/>
        </w:rPr>
        <w:t>collapse of</w:t>
      </w:r>
      <w:r w:rsidRPr="00AB64A8">
        <w:rPr>
          <w:rStyle w:val="StyleUnderline"/>
          <w:highlight w:val="green"/>
        </w:rPr>
        <w:t xml:space="preserve"> </w:t>
      </w:r>
      <w:r w:rsidRPr="00D77DED">
        <w:rPr>
          <w:rStyle w:val="StyleUnderline"/>
        </w:rPr>
        <w:t xml:space="preserve">the </w:t>
      </w:r>
      <w:r w:rsidRPr="00AB64A8">
        <w:rPr>
          <w:rStyle w:val="Emphasis"/>
          <w:highlight w:val="green"/>
        </w:rPr>
        <w:t>OPEC</w:t>
      </w:r>
      <w:r w:rsidRPr="00AB64A8">
        <w:rPr>
          <w:rStyle w:val="StyleUnderline"/>
          <w:highlight w:val="green"/>
        </w:rPr>
        <w:t xml:space="preserve"> </w:t>
      </w:r>
      <w:r w:rsidRPr="00D77DED">
        <w:rPr>
          <w:rStyle w:val="StyleUnderline"/>
        </w:rPr>
        <w:t xml:space="preserve">pact and the subsequent oil price war </w:t>
      </w:r>
      <w:r w:rsidRPr="00AB64A8">
        <w:rPr>
          <w:rStyle w:val="Emphasis"/>
          <w:highlight w:val="green"/>
        </w:rPr>
        <w:t>illustrates</w:t>
      </w:r>
      <w:r w:rsidRPr="00AB64A8">
        <w:rPr>
          <w:rStyle w:val="StyleUnderline"/>
          <w:highlight w:val="green"/>
        </w:rPr>
        <w:t xml:space="preserve"> </w:t>
      </w:r>
      <w:r w:rsidRPr="00D77DED">
        <w:rPr>
          <w:rStyle w:val="StyleUnderline"/>
        </w:rPr>
        <w:t xml:space="preserve">the </w:t>
      </w:r>
      <w:r w:rsidRPr="00AB64A8">
        <w:rPr>
          <w:rStyle w:val="Emphasis"/>
          <w:highlight w:val="green"/>
        </w:rPr>
        <w:t>fragility</w:t>
      </w:r>
      <w:r w:rsidRPr="00AB64A8">
        <w:rPr>
          <w:rStyle w:val="StyleUnderline"/>
          <w:highlight w:val="green"/>
        </w:rPr>
        <w:t xml:space="preserve"> </w:t>
      </w:r>
      <w:r w:rsidRPr="00D77DED">
        <w:rPr>
          <w:rStyle w:val="StyleUnderline"/>
        </w:rPr>
        <w:t>of international economic collaboration</w:t>
      </w:r>
      <w:r w:rsidRPr="00964224">
        <w:rPr>
          <w:sz w:val="16"/>
        </w:rPr>
        <w:t xml:space="preserve">. By contrast, international agreements on standards and regulation for international operators, as we see in the maritime and aviation industries, tend to endure. It is important to recognize that </w:t>
      </w:r>
      <w:r w:rsidRPr="00D77DED">
        <w:rPr>
          <w:rStyle w:val="StyleUnderline"/>
        </w:rPr>
        <w:t>diplomatic resources are limited and efforts to reach international agreement should focus on areas that can provide the most benefit and have the greatest chance for success</w:t>
      </w:r>
      <w:r w:rsidRPr="00964224">
        <w:rPr>
          <w:sz w:val="16"/>
        </w:rPr>
        <w:t xml:space="preserve">. </w:t>
      </w:r>
      <w:r w:rsidRPr="00AB64A8">
        <w:rPr>
          <w:rStyle w:val="Emphasis"/>
          <w:highlight w:val="green"/>
        </w:rPr>
        <w:t>For</w:t>
      </w:r>
      <w:r w:rsidRPr="00AB64A8">
        <w:rPr>
          <w:rStyle w:val="StyleUnderline"/>
          <w:highlight w:val="green"/>
        </w:rPr>
        <w:t xml:space="preserve"> </w:t>
      </w:r>
      <w:r w:rsidRPr="00D77DED">
        <w:rPr>
          <w:rStyle w:val="StyleUnderline"/>
        </w:rPr>
        <w:t xml:space="preserve">the </w:t>
      </w:r>
      <w:r w:rsidRPr="00AB64A8">
        <w:rPr>
          <w:rStyle w:val="Emphasis"/>
          <w:highlight w:val="green"/>
        </w:rPr>
        <w:t>long-term sustainability</w:t>
      </w:r>
      <w:r w:rsidRPr="00AB64A8">
        <w:rPr>
          <w:rStyle w:val="StyleUnderline"/>
          <w:highlight w:val="green"/>
        </w:rPr>
        <w:t xml:space="preserve"> </w:t>
      </w:r>
      <w:r w:rsidRPr="00D77DED">
        <w:rPr>
          <w:rStyle w:val="StyleUnderline"/>
        </w:rPr>
        <w:t xml:space="preserve">of space, </w:t>
      </w:r>
      <w:r w:rsidRPr="00AB64A8">
        <w:rPr>
          <w:rStyle w:val="Emphasis"/>
          <w:highlight w:val="green"/>
        </w:rPr>
        <w:t>the answer is not to make space more expensive</w:t>
      </w:r>
      <w:r w:rsidRPr="00AB64A8">
        <w:rPr>
          <w:rStyle w:val="StyleUnderline"/>
          <w:highlight w:val="green"/>
        </w:rPr>
        <w:t xml:space="preserve"> </w:t>
      </w:r>
      <w:r w:rsidRPr="00D77DED">
        <w:rPr>
          <w:rStyle w:val="StyleUnderline"/>
        </w:rPr>
        <w:t xml:space="preserve">to use, </w:t>
      </w:r>
      <w:r w:rsidRPr="00AB64A8">
        <w:rPr>
          <w:rStyle w:val="Emphasis"/>
          <w:highlight w:val="green"/>
        </w:rPr>
        <w:t>but</w:t>
      </w:r>
      <w:r w:rsidRPr="00AB64A8">
        <w:rPr>
          <w:rStyle w:val="StyleUnderline"/>
          <w:highlight w:val="green"/>
        </w:rPr>
        <w:t xml:space="preserve"> </w:t>
      </w:r>
      <w:r w:rsidRPr="00D77DED">
        <w:rPr>
          <w:rStyle w:val="StyleUnderline"/>
        </w:rPr>
        <w:t xml:space="preserve">rather </w:t>
      </w:r>
      <w:r w:rsidRPr="00AB64A8">
        <w:rPr>
          <w:rStyle w:val="Emphasis"/>
          <w:highlight w:val="green"/>
        </w:rPr>
        <w:t>to</w:t>
      </w:r>
      <w:r w:rsidRPr="00AB64A8">
        <w:rPr>
          <w:rStyle w:val="StyleUnderline"/>
          <w:highlight w:val="green"/>
        </w:rPr>
        <w:t xml:space="preserve"> </w:t>
      </w:r>
      <w:r w:rsidRPr="00D77DED">
        <w:rPr>
          <w:rStyle w:val="StyleUnderline"/>
        </w:rPr>
        <w:t xml:space="preserve">ask the users, both civilian and military, </w:t>
      </w:r>
      <w:r w:rsidRPr="00AB64A8">
        <w:rPr>
          <w:rStyle w:val="Emphasis"/>
          <w:highlight w:val="green"/>
        </w:rPr>
        <w:t>to be responsible</w:t>
      </w:r>
      <w:r w:rsidRPr="00AB64A8">
        <w:rPr>
          <w:rStyle w:val="StyleUnderline"/>
          <w:highlight w:val="green"/>
        </w:rPr>
        <w:t xml:space="preserve"> </w:t>
      </w:r>
      <w:r w:rsidRPr="00D77DED">
        <w:rPr>
          <w:rStyle w:val="StyleUnderline"/>
        </w:rPr>
        <w:t>to the goal of sustainable use. This requires a focus in three critical areas: collision avoidance, limiting debris-generating behaviors, and debris removal</w:t>
      </w:r>
      <w:r w:rsidRPr="00964224">
        <w:rPr>
          <w:sz w:val="16"/>
        </w:rPr>
        <w:t xml:space="preserve">. As we ask the space community to be more responsible, it is important to define what that means. As illustrated by recent anti-satellite missile tests, the community can be alarmed, but we are functionally unable to hold each other to standards of behavior if those standards do not exist. Efforts at international agreement should be focused on reaching agreement in these areas if we are to have a sustainable and accountable orbital domain. The </w:t>
      </w:r>
      <w:r w:rsidRPr="00AB64A8">
        <w:rPr>
          <w:rStyle w:val="Emphasis"/>
          <w:highlight w:val="green"/>
        </w:rPr>
        <w:t>space debris</w:t>
      </w:r>
      <w:r w:rsidRPr="00964224">
        <w:rPr>
          <w:sz w:val="16"/>
        </w:rPr>
        <w:t xml:space="preserve"> problem </w:t>
      </w:r>
      <w:r w:rsidRPr="00AB64A8">
        <w:rPr>
          <w:rStyle w:val="Emphasis"/>
          <w:highlight w:val="green"/>
        </w:rPr>
        <w:t>is complex</w:t>
      </w:r>
      <w:r w:rsidRPr="00AB64A8">
        <w:rPr>
          <w:sz w:val="16"/>
          <w:highlight w:val="green"/>
        </w:rPr>
        <w:t xml:space="preserve"> </w:t>
      </w:r>
      <w:r w:rsidRPr="00964224">
        <w:rPr>
          <w:sz w:val="16"/>
        </w:rPr>
        <w:t xml:space="preserve">and </w:t>
      </w:r>
      <w:r w:rsidRPr="00AB64A8">
        <w:rPr>
          <w:rStyle w:val="Emphasis"/>
          <w:highlight w:val="green"/>
        </w:rPr>
        <w:t xml:space="preserve">will not be solved by </w:t>
      </w:r>
      <w:r w:rsidRPr="00AB64A8">
        <w:rPr>
          <w:rStyle w:val="Emphasis"/>
          <w:highlight w:val="green"/>
          <w:bdr w:val="single" w:sz="18" w:space="0" w:color="auto"/>
        </w:rPr>
        <w:t>targeting one section</w:t>
      </w:r>
      <w:r w:rsidRPr="00AB64A8">
        <w:rPr>
          <w:sz w:val="16"/>
          <w:highlight w:val="green"/>
        </w:rPr>
        <w:t xml:space="preserve"> </w:t>
      </w:r>
      <w:r w:rsidRPr="00964224">
        <w:rPr>
          <w:sz w:val="16"/>
        </w:rPr>
        <w:t xml:space="preserve">of the industry. It is important to look at primary contributors to the problem. </w:t>
      </w:r>
      <w:r w:rsidRPr="00964224">
        <w:rPr>
          <w:rStyle w:val="StyleUnderline"/>
        </w:rPr>
        <w:t>Leaving non-maneuverable objects in orbit creates an unresolvable collision risk as illustrated in January, when two intact satellites that had been in orbit for decades came within meters of colliding (see</w:t>
      </w:r>
      <w:r>
        <w:rPr>
          <w:rStyle w:val="StyleUnderline"/>
        </w:rPr>
        <w:t xml:space="preserve"> </w:t>
      </w:r>
      <w:hyperlink r:id="rId14" w:history="1">
        <w:r w:rsidRPr="00964224">
          <w:rPr>
            <w:rStyle w:val="StyleUnderline"/>
          </w:rPr>
          <w:t>“Will we hit the snooze button on an orbital debris wakeup call?”</w:t>
        </w:r>
      </w:hyperlink>
      <w:r w:rsidRPr="00964224">
        <w:rPr>
          <w:rStyle w:val="StyleUnderline"/>
        </w:rPr>
        <w:t>, The Space Review, February 17, 2020).</w:t>
      </w:r>
      <w:r w:rsidRPr="00964224">
        <w:rPr>
          <w:sz w:val="16"/>
        </w:rPr>
        <w:t xml:space="preserve"> </w:t>
      </w:r>
      <w:r w:rsidRPr="00964224">
        <w:rPr>
          <w:rStyle w:val="StyleUnderline"/>
        </w:rPr>
        <w:t xml:space="preserve">By contrast, days before the potential collision, a damaged DirecTV satellite at risk of exploding was maneuvered to a graveyard orbit where it did not pose a debris hazard to other operators. An </w:t>
      </w:r>
      <w:r w:rsidRPr="00AB64A8">
        <w:rPr>
          <w:rStyle w:val="Emphasis"/>
          <w:highlight w:val="green"/>
        </w:rPr>
        <w:t>orbital use tax</w:t>
      </w:r>
      <w:r w:rsidRPr="00AB64A8">
        <w:rPr>
          <w:rStyle w:val="StyleUnderline"/>
          <w:highlight w:val="green"/>
        </w:rPr>
        <w:t xml:space="preserve"> </w:t>
      </w:r>
      <w:r w:rsidRPr="00AB64A8">
        <w:rPr>
          <w:rStyle w:val="Emphasis"/>
          <w:highlight w:val="green"/>
        </w:rPr>
        <w:t>would put</w:t>
      </w:r>
      <w:r w:rsidRPr="00AB64A8">
        <w:rPr>
          <w:rStyle w:val="StyleUnderline"/>
          <w:highlight w:val="green"/>
        </w:rPr>
        <w:t xml:space="preserve"> </w:t>
      </w:r>
      <w:r w:rsidRPr="00964224">
        <w:rPr>
          <w:rStyle w:val="StyleUnderline"/>
        </w:rPr>
        <w:t xml:space="preserve">an </w:t>
      </w:r>
      <w:r w:rsidRPr="00AB64A8">
        <w:rPr>
          <w:rStyle w:val="Emphasis"/>
          <w:highlight w:val="green"/>
        </w:rPr>
        <w:t>additional financial penalty on the user that is able to prevent the collision risk</w:t>
      </w:r>
      <w:r w:rsidRPr="00AB64A8">
        <w:rPr>
          <w:rStyle w:val="StyleUnderline"/>
          <w:highlight w:val="green"/>
        </w:rPr>
        <w:t xml:space="preserve"> </w:t>
      </w:r>
      <w:r w:rsidRPr="00AB64A8">
        <w:rPr>
          <w:rStyle w:val="Emphasis"/>
          <w:highlight w:val="green"/>
        </w:rPr>
        <w:t>but do nothing to change the behavior that created the collision risk.</w:t>
      </w:r>
      <w:r w:rsidRPr="00964224">
        <w:rPr>
          <w:rStyle w:val="StyleUnderline"/>
        </w:rPr>
        <w:t xml:space="preserve"> The orbital fees not only don’t solve the problem but, by and large, they are asking the commercial sector to pay for the pollution that was created by legacy users who were largely governments.</w:t>
      </w:r>
    </w:p>
    <w:p w14:paraId="72AA7E9B" w14:textId="77777777" w:rsidR="00E76295" w:rsidRDefault="00E76295" w:rsidP="00E76295">
      <w:pPr>
        <w:pStyle w:val="Heading4"/>
      </w:pPr>
      <w:r>
        <w:t xml:space="preserve">Their study ignored every thumper. </w:t>
      </w:r>
    </w:p>
    <w:p w14:paraId="11C80862" w14:textId="77777777" w:rsidR="00E76295" w:rsidRDefault="00E76295" w:rsidP="00E76295">
      <w:r>
        <w:rPr>
          <w:rStyle w:val="Style13ptBold"/>
        </w:rPr>
        <w:t xml:space="preserve">1AC </w:t>
      </w:r>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5" w:history="1">
        <w:r w:rsidRPr="00BE0E32">
          <w:rPr>
            <w:rStyle w:val="Hyperlink"/>
          </w:rPr>
          <w:t>https://www.ncbi.nlm.nih.gov/pmc/articles/PMC7293599/</w:t>
        </w:r>
      </w:hyperlink>
      <w:r>
        <w:t>] CHECK SUPPLEMENTARY FILE UNDER ASSOCIATED DATA [pnas.1921260117.sapp.pdf (923K) GUID: 3003E287-42FC-440B-97AD-22F2880ADB69]</w:t>
      </w:r>
    </w:p>
    <w:p w14:paraId="41F645AF" w14:textId="77777777" w:rsidR="00E76295" w:rsidRDefault="00E76295" w:rsidP="00E76295">
      <w:pPr>
        <w:rPr>
          <w:rStyle w:val="Emphasis"/>
        </w:rPr>
      </w:pPr>
      <w:r w:rsidRPr="00243DC7">
        <w:rPr>
          <w:rStyle w:val="StyleUnderline"/>
        </w:rPr>
        <w:t xml:space="preserve">We </w:t>
      </w:r>
      <w:r w:rsidRPr="00243DC7">
        <w:rPr>
          <w:rStyle w:val="StyleUnderline"/>
          <w:highlight w:val="green"/>
        </w:rPr>
        <w:t>ignore</w:t>
      </w:r>
      <w:r w:rsidRPr="00243DC7">
        <w:rPr>
          <w:rStyle w:val="StyleUnderline"/>
        </w:rPr>
        <w:t xml:space="preserve"> the </w:t>
      </w:r>
      <w:r w:rsidRPr="00243DC7">
        <w:rPr>
          <w:rStyle w:val="Emphasis"/>
          <w:highlight w:val="green"/>
        </w:rPr>
        <w:t>possibility of collisions between debris objects</w:t>
      </w:r>
      <w:r w:rsidRPr="00243DC7">
        <w:rPr>
          <w:rStyle w:val="StyleUnderline"/>
        </w:rPr>
        <w:t xml:space="preserve"> for two reasons. First, the </w:t>
      </w:r>
      <w:r w:rsidRPr="00243DC7">
        <w:rPr>
          <w:rStyle w:val="StyleUnderline"/>
          <w:highlight w:val="green"/>
        </w:rPr>
        <w:t>data</w:t>
      </w:r>
      <w:r w:rsidRPr="00243DC7">
        <w:rPr>
          <w:rStyle w:val="StyleUnderline"/>
        </w:rPr>
        <w:t xml:space="preserve"> we have </w:t>
      </w:r>
      <w:r w:rsidRPr="00243DC7">
        <w:rPr>
          <w:rStyle w:val="StyleUnderline"/>
          <w:highlight w:val="green"/>
        </w:rPr>
        <w:t>do not allow</w:t>
      </w:r>
      <w:r w:rsidRPr="00243DC7">
        <w:rPr>
          <w:rStyle w:val="StyleUnderline"/>
        </w:rPr>
        <w:t xml:space="preserve"> us to </w:t>
      </w:r>
      <w:r w:rsidRPr="00243DC7">
        <w:rPr>
          <w:rStyle w:val="StyleUnderline"/>
          <w:highlight w:val="green"/>
        </w:rPr>
        <w:t>identify</w:t>
      </w:r>
      <w:r w:rsidRPr="00243DC7">
        <w:rPr>
          <w:rStyle w:val="StyleUnderline"/>
        </w:rPr>
        <w:t xml:space="preserve"> the effective </w:t>
      </w:r>
      <w:r w:rsidRPr="00243DC7">
        <w:rPr>
          <w:rStyle w:val="StyleUnderline"/>
          <w:highlight w:val="green"/>
        </w:rPr>
        <w:t>number of fragments</w:t>
      </w:r>
      <w:r w:rsidRPr="00243DC7">
        <w:rPr>
          <w:rStyle w:val="StyleUnderline"/>
        </w:rPr>
        <w:t xml:space="preserve"> from such collisions, </w:t>
      </w:r>
      <w:r w:rsidRPr="00243DC7">
        <w:rPr>
          <w:rStyle w:val="Emphasis"/>
          <w:highlight w:val="green"/>
        </w:rPr>
        <w:t>or the probability of such collisions</w:t>
      </w:r>
      <w:r w:rsidRPr="00243DC7">
        <w:rPr>
          <w:rStyle w:val="StyleUnderline"/>
        </w:rPr>
        <w:t xml:space="preserve">, using our calibration approach. </w:t>
      </w:r>
      <w:r w:rsidRPr="00243DC7">
        <w:rPr>
          <w:sz w:val="16"/>
        </w:rPr>
        <w:t xml:space="preserve">Second, our focus here is not on the probability of Kessler Syndrome, but on launch patterns and their response to the extant stock of orbiting satellites and debris. Our estimates of the optimal OUF path and the benefits of implementing it are likely understated due to this omission. Incorporating the possibility of Kessler Syndrome is an important piece of optimal orbit use analysis and policy </w:t>
      </w:r>
      <w:proofErr w:type="gramStart"/>
      <w:r w:rsidRPr="00243DC7">
        <w:rPr>
          <w:sz w:val="16"/>
        </w:rPr>
        <w:t>design, and</w:t>
      </w:r>
      <w:proofErr w:type="gramEnd"/>
      <w:r w:rsidRPr="00243DC7">
        <w:rPr>
          <w:sz w:val="16"/>
        </w:rPr>
        <w:t xml:space="preserve"> will likely require higher-fidelity physical modeling than the “aggregate calibration” approach we take here. This is an important area for future research. Equations 3, 4, and 5 can be viewed as reduced-form statistical models which recreate the results of higher-fidelity physics models of debris growth and the collision probability. While higher-fidelity physics models may use similar functional forms, the key difference between our approach and the approach in such models is how we calibrate the models: rather than derive the appropriate parameter values from physical first principles given the data, we estimate the values of those parameters which maximize the fit between the data and model-predicted collision probabilities, satellite evolution, and debris stocks. </w:t>
      </w:r>
      <w:r w:rsidRPr="00243DC7">
        <w:rPr>
          <w:rStyle w:val="Emphasis"/>
        </w:rPr>
        <w:t xml:space="preserve">Though our </w:t>
      </w:r>
      <w:r w:rsidRPr="00243DC7">
        <w:rPr>
          <w:rStyle w:val="Emphasis"/>
          <w:highlight w:val="green"/>
        </w:rPr>
        <w:t>approach</w:t>
      </w:r>
      <w:r w:rsidRPr="00243DC7">
        <w:rPr>
          <w:rStyle w:val="Emphasis"/>
        </w:rPr>
        <w:t xml:space="preserve"> </w:t>
      </w:r>
      <w:r w:rsidRPr="00243DC7">
        <w:rPr>
          <w:rStyle w:val="Emphasis"/>
          <w:highlight w:val="green"/>
        </w:rPr>
        <w:t>is computationally convenient</w:t>
      </w:r>
      <w:r w:rsidRPr="00243DC7">
        <w:rPr>
          <w:rStyle w:val="Emphasis"/>
        </w:rPr>
        <w:t xml:space="preserve">, it likely </w:t>
      </w:r>
      <w:r w:rsidRPr="00243DC7">
        <w:rPr>
          <w:rStyle w:val="Emphasis"/>
          <w:highlight w:val="green"/>
        </w:rPr>
        <w:t>sacrifices</w:t>
      </w:r>
      <w:r w:rsidRPr="00243DC7">
        <w:rPr>
          <w:rStyle w:val="Emphasis"/>
        </w:rPr>
        <w:t xml:space="preserve"> some </w:t>
      </w:r>
      <w:r w:rsidRPr="00243DC7">
        <w:rPr>
          <w:rStyle w:val="Emphasis"/>
          <w:highlight w:val="green"/>
        </w:rPr>
        <w:t>predictive power.</w:t>
      </w:r>
      <w:r w:rsidRPr="00243DC7">
        <w:rPr>
          <w:rStyle w:val="Emphasis"/>
        </w:rPr>
        <w:t xml:space="preserve"> While we model a collision probability, we </w:t>
      </w:r>
      <w:r w:rsidRPr="00243DC7">
        <w:rPr>
          <w:rStyle w:val="Emphasis"/>
          <w:highlight w:val="green"/>
        </w:rPr>
        <w:t>do not formally include</w:t>
      </w:r>
      <w:r w:rsidRPr="00243DC7">
        <w:rPr>
          <w:rStyle w:val="Emphasis"/>
        </w:rPr>
        <w:t xml:space="preserve"> </w:t>
      </w:r>
      <w:r w:rsidRPr="00243DC7">
        <w:rPr>
          <w:rStyle w:val="Emphasis"/>
          <w:highlight w:val="green"/>
        </w:rPr>
        <w:t>uncertainty</w:t>
      </w:r>
      <w:r w:rsidRPr="00243DC7">
        <w:rPr>
          <w:rStyle w:val="Emphasis"/>
        </w:rPr>
        <w:t xml:space="preserve"> (</w:t>
      </w:r>
      <w:proofErr w:type="gramStart"/>
      <w:r w:rsidRPr="00243DC7">
        <w:rPr>
          <w:rStyle w:val="Emphasis"/>
        </w:rPr>
        <w:t>e.g.</w:t>
      </w:r>
      <w:proofErr w:type="gramEnd"/>
      <w:r w:rsidRPr="00243DC7">
        <w:rPr>
          <w:rStyle w:val="Emphasis"/>
        </w:rPr>
        <w:t xml:space="preserve"> as a probability measure over collisions to be integrated) </w:t>
      </w:r>
      <w:r w:rsidRPr="00243DC7">
        <w:rPr>
          <w:rStyle w:val="Emphasis"/>
          <w:highlight w:val="green"/>
        </w:rPr>
        <w:t>in the decision-making</w:t>
      </w:r>
      <w:r w:rsidRPr="00243DC7">
        <w:rPr>
          <w:rStyle w:val="Emphasis"/>
        </w:rPr>
        <w:t xml:space="preserve"> processes </w:t>
      </w:r>
      <w:r w:rsidRPr="00243DC7">
        <w:rPr>
          <w:rStyle w:val="Emphasis"/>
          <w:highlight w:val="green"/>
        </w:rPr>
        <w:t>of</w:t>
      </w:r>
      <w:r w:rsidRPr="00243DC7">
        <w:rPr>
          <w:rStyle w:val="Emphasis"/>
        </w:rPr>
        <w:t xml:space="preserve"> satellite launchers/</w:t>
      </w:r>
      <w:r w:rsidRPr="00243DC7">
        <w:rPr>
          <w:rStyle w:val="Emphasis"/>
          <w:highlight w:val="green"/>
        </w:rPr>
        <w:t>operators</w:t>
      </w:r>
      <w:r w:rsidRPr="00243DC7">
        <w:rPr>
          <w:rStyle w:val="StyleUnderline"/>
        </w:rPr>
        <w:t xml:space="preserve">. Formal uncertainty of this type could be </w:t>
      </w:r>
      <w:r w:rsidRPr="00243DC7">
        <w:rPr>
          <w:rStyle w:val="Emphasis"/>
          <w:highlight w:val="green"/>
        </w:rPr>
        <w:t>important when modeling untracked debris.</w:t>
      </w:r>
      <w:r w:rsidRPr="00243DC7">
        <w:rPr>
          <w:sz w:val="16"/>
        </w:rPr>
        <w:t xml:space="preserve"> </w:t>
      </w:r>
      <w:r w:rsidRPr="00243DC7">
        <w:rPr>
          <w:rStyle w:val="StyleUnderline"/>
        </w:rPr>
        <w:t xml:space="preserve">However, our data do not include estimates of untracked debris. Our lack of formal uncertainty could therefore be interpreted as </w:t>
      </w:r>
      <w:r w:rsidRPr="00243DC7">
        <w:rPr>
          <w:rStyle w:val="StyleUnderline"/>
          <w:highlight w:val="green"/>
        </w:rPr>
        <w:t>assuming all data are tracked</w:t>
      </w:r>
      <w:r w:rsidRPr="00243DC7">
        <w:rPr>
          <w:rStyle w:val="StyleUnderline"/>
        </w:rPr>
        <w:t>.</w:t>
      </w:r>
      <w:r w:rsidRPr="00243DC7">
        <w:rPr>
          <w:sz w:val="16"/>
        </w:rPr>
        <w:t xml:space="preserve"> We also do not observe the history of </w:t>
      </w:r>
      <w:proofErr w:type="gramStart"/>
      <w:r w:rsidRPr="00243DC7">
        <w:rPr>
          <w:sz w:val="16"/>
        </w:rPr>
        <w:t>near-hits</w:t>
      </w:r>
      <w:proofErr w:type="gramEnd"/>
      <w:r w:rsidRPr="00243DC7">
        <w:rPr>
          <w:sz w:val="16"/>
        </w:rPr>
        <w:t xml:space="preserve">, making it challenging to calibrate the stochastic process of collision events directly. </w:t>
      </w:r>
      <w:r w:rsidRPr="00243DC7">
        <w:rPr>
          <w:rStyle w:val="Emphasis"/>
        </w:rPr>
        <w:t xml:space="preserve">Finally, the linearity of per-period profit functions in our </w:t>
      </w:r>
      <w:r w:rsidRPr="00243DC7">
        <w:rPr>
          <w:rStyle w:val="Emphasis"/>
          <w:highlight w:val="green"/>
        </w:rPr>
        <w:t>model suggests</w:t>
      </w:r>
      <w:r w:rsidRPr="00243DC7">
        <w:rPr>
          <w:rStyle w:val="Emphasis"/>
        </w:rPr>
        <w:t xml:space="preserve"> behavioral effects like </w:t>
      </w:r>
      <w:r w:rsidRPr="00243DC7">
        <w:rPr>
          <w:rStyle w:val="Emphasis"/>
          <w:highlight w:val="green"/>
        </w:rPr>
        <w:t>risk aversion will not matter</w:t>
      </w:r>
      <w:r w:rsidRPr="00243DC7">
        <w:rPr>
          <w:rStyle w:val="Emphasis"/>
        </w:rPr>
        <w:t xml:space="preserve"> to launch rates.</w:t>
      </w:r>
    </w:p>
    <w:p w14:paraId="1FDC1940" w14:textId="77777777" w:rsidR="00E76295" w:rsidRDefault="00E76295" w:rsidP="00E76295">
      <w:pPr>
        <w:rPr>
          <w:rStyle w:val="Emphasis"/>
        </w:rPr>
      </w:pPr>
    </w:p>
    <w:p w14:paraId="59C17B73" w14:textId="77777777" w:rsidR="00E76295" w:rsidRDefault="00E76295" w:rsidP="00E76295">
      <w:pPr>
        <w:pStyle w:val="Heading4"/>
      </w:pPr>
      <w:r w:rsidRPr="00C30747">
        <w:t xml:space="preserve">1AC Rao says debris </w:t>
      </w:r>
      <w:proofErr w:type="spellStart"/>
      <w:r w:rsidRPr="00C30747">
        <w:t>clean up</w:t>
      </w:r>
      <w:proofErr w:type="spellEnd"/>
      <w:r w:rsidRPr="00C30747">
        <w:t xml:space="preserve"> programs increase debris from collision risk but the only way to mitigate Kessler is through ADR</w:t>
      </w:r>
      <w:r>
        <w:t>, prove debris is inevitable since the Rao evidence uses the OUF for ADR programs.</w:t>
      </w:r>
    </w:p>
    <w:p w14:paraId="26F9C457" w14:textId="4FDB503A" w:rsidR="00E76295" w:rsidRDefault="00E76295" w:rsidP="00621AF3"/>
    <w:p w14:paraId="0CAC99D3" w14:textId="77777777" w:rsidR="00AB4DC1" w:rsidRDefault="00AB4DC1" w:rsidP="00AB4DC1">
      <w:pPr>
        <w:pStyle w:val="Heading4"/>
      </w:pPr>
      <w:proofErr w:type="spellStart"/>
      <w:r>
        <w:t>Squo</w:t>
      </w:r>
      <w:proofErr w:type="spellEnd"/>
      <w:r>
        <w:t xml:space="preserve"> debris thumps</w:t>
      </w:r>
    </w:p>
    <w:p w14:paraId="5495E567" w14:textId="77777777" w:rsidR="00AB4DC1" w:rsidRPr="00BB72E3" w:rsidRDefault="00AB4DC1" w:rsidP="00AB4DC1">
      <w:r w:rsidRPr="00BB72E3">
        <w:rPr>
          <w:rFonts w:eastAsiaTheme="majorEastAsia" w:cstheme="majorBidi"/>
          <w:b/>
          <w:iCs/>
          <w:sz w:val="26"/>
        </w:rPr>
        <w:t>Wall 21</w:t>
      </w:r>
      <w:r>
        <w:t xml:space="preserve"> [</w:t>
      </w:r>
      <w:r w:rsidRPr="00BB72E3">
        <w:t>Mike Wall, Michael Wall is a Senior Space Writer with </w:t>
      </w:r>
      <w:hyperlink r:id="rId16"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7" w:history="1">
        <w:r w:rsidRPr="00BB72E3">
          <w:rPr>
            <w:rStyle w:val="Hyperlink"/>
          </w:rPr>
          <w:t>https://www.space.com/kessler-syndrome-space-debris accessed 12/10/21</w:t>
        </w:r>
      </w:hyperlink>
      <w:r w:rsidRPr="00BB72E3">
        <w:t>] Adam</w:t>
      </w:r>
    </w:p>
    <w:p w14:paraId="158E91A3" w14:textId="77777777" w:rsidR="00AB4DC1" w:rsidRDefault="00AB4DC1" w:rsidP="00AB4DC1">
      <w:r w:rsidRPr="0027205C">
        <w:t xml:space="preserve">Earth </w:t>
      </w:r>
      <w:r w:rsidRPr="00AB64A8">
        <w:rPr>
          <w:rStyle w:val="StyleUnderline"/>
          <w:highlight w:val="green"/>
        </w:rPr>
        <w:t>orbit</w:t>
      </w:r>
      <w:r w:rsidRPr="0027205C">
        <w:rPr>
          <w:rStyle w:val="StyleUnderline"/>
        </w:rPr>
        <w:t xml:space="preserve"> is getting </w:t>
      </w:r>
      <w:r w:rsidRPr="00AB64A8">
        <w:rPr>
          <w:rStyle w:val="StyleUnderline"/>
          <w:highlight w:val="gree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AB64A8">
        <w:rPr>
          <w:rStyle w:val="StyleUnderline"/>
          <w:highlight w:val="green"/>
        </w:rPr>
        <w:t>12,170 satellites</w:t>
      </w:r>
      <w:r w:rsidRPr="0027205C">
        <w:rPr>
          <w:rStyle w:val="StyleUnderline"/>
        </w:rPr>
        <w:t xml:space="preserve"> since the dawn of the space age in 1957</w:t>
      </w:r>
      <w:r w:rsidRPr="0027205C">
        <w:t>, </w:t>
      </w:r>
      <w:hyperlink r:id="rId18"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AB64A8">
        <w:rPr>
          <w:rStyle w:val="StyleUnderline"/>
          <w:highlight w:val="green"/>
        </w:rPr>
        <w:t>3,000 defunct</w:t>
      </w:r>
      <w:r w:rsidRPr="0027205C">
        <w:rPr>
          <w:rStyle w:val="StyleUnderline"/>
        </w:rPr>
        <w:t xml:space="preserve"> </w:t>
      </w:r>
      <w:r w:rsidRPr="00AB64A8">
        <w:rPr>
          <w:rStyle w:val="StyleUnderline"/>
          <w:highlight w:val="green"/>
        </w:rPr>
        <w:t>spacecraft</w:t>
      </w:r>
      <w:r w:rsidRPr="0027205C">
        <w:rPr>
          <w:rStyle w:val="StyleUnderline"/>
        </w:rPr>
        <w:t xml:space="preserve"> </w:t>
      </w:r>
      <w:r w:rsidRPr="00AB64A8">
        <w:rPr>
          <w:rStyle w:val="StyleUnderline"/>
          <w:highlight w:val="gree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AB64A8">
        <w:rPr>
          <w:rStyle w:val="StyleUnderline"/>
          <w:highlight w:val="green"/>
        </w:rPr>
        <w:t>ISS</w:t>
      </w:r>
      <w:r w:rsidRPr="0027205C">
        <w:rPr>
          <w:rStyle w:val="StyleUnderline"/>
        </w:rPr>
        <w:t xml:space="preserve"> </w:t>
      </w:r>
      <w:r w:rsidRPr="00AB64A8">
        <w:rPr>
          <w:rStyle w:val="StyleUnderline"/>
          <w:highlight w:val="green"/>
        </w:rPr>
        <w:t>flies</w:t>
      </w:r>
      <w:r w:rsidRPr="0027205C">
        <w:rPr>
          <w:rStyle w:val="StyleUnderline"/>
        </w:rPr>
        <w:t xml:space="preserve">, is about </w:t>
      </w:r>
      <w:r w:rsidRPr="00AB64A8">
        <w:rPr>
          <w:rStyle w:val="StyleUnderline"/>
          <w:highlight w:val="green"/>
        </w:rPr>
        <w:t>17,100 mph</w:t>
      </w:r>
      <w:r w:rsidRPr="0027205C">
        <w:rPr>
          <w:rStyle w:val="StyleUnderline"/>
        </w:rPr>
        <w:t xml:space="preserve"> (27,500 kph).</w:t>
      </w:r>
      <w:r>
        <w:t xml:space="preserve"> </w:t>
      </w:r>
      <w:r w:rsidRPr="0027205C">
        <w:rPr>
          <w:rStyle w:val="StyleUnderline"/>
        </w:rPr>
        <w:t xml:space="preserve">At such speeds, even a </w:t>
      </w:r>
      <w:r w:rsidRPr="00AB64A8">
        <w:rPr>
          <w:rStyle w:val="StyleUnderline"/>
          <w:highlight w:val="green"/>
        </w:rPr>
        <w:t>tiny shard of debris</w:t>
      </w:r>
      <w:r w:rsidRPr="0027205C">
        <w:rPr>
          <w:rStyle w:val="StyleUnderline"/>
        </w:rPr>
        <w:t xml:space="preserve"> can do </w:t>
      </w:r>
      <w:r w:rsidRPr="00AB64A8">
        <w:rPr>
          <w:rStyle w:val="StyleUnderline"/>
          <w:highlight w:val="green"/>
        </w:rPr>
        <w:t>serious</w:t>
      </w:r>
      <w:r w:rsidRPr="0027205C">
        <w:rPr>
          <w:rStyle w:val="StyleUnderline"/>
        </w:rPr>
        <w:t xml:space="preserve"> </w:t>
      </w:r>
      <w:r w:rsidRPr="00AB64A8">
        <w:rPr>
          <w:rStyle w:val="StyleUnderline"/>
          <w:highlight w:val="gree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AB64A8">
        <w:rPr>
          <w:rStyle w:val="StyleUnderline"/>
          <w:highlight w:val="green"/>
        </w:rPr>
        <w:t>36,500</w:t>
      </w:r>
      <w:r w:rsidRPr="0027205C">
        <w:rPr>
          <w:rStyle w:val="StyleUnderline"/>
        </w:rPr>
        <w:t xml:space="preserve"> </w:t>
      </w:r>
      <w:r w:rsidRPr="00AB64A8">
        <w:rPr>
          <w:rStyle w:val="StyleUnderline"/>
          <w:highlight w:val="green"/>
        </w:rPr>
        <w:t>debris</w:t>
      </w:r>
      <w:r w:rsidRPr="0027205C">
        <w:rPr>
          <w:rStyle w:val="StyleUnderline"/>
        </w:rPr>
        <w:t xml:space="preserve"> objects that </w:t>
      </w:r>
      <w:r w:rsidRPr="00AB64A8">
        <w:rPr>
          <w:rStyle w:val="StyleUnderline"/>
          <w:highlight w:val="green"/>
        </w:rPr>
        <w:t>are</w:t>
      </w:r>
      <w:r w:rsidRPr="0027205C">
        <w:rPr>
          <w:rStyle w:val="StyleUnderline"/>
        </w:rPr>
        <w:t xml:space="preserve"> more than </w:t>
      </w:r>
      <w:r w:rsidRPr="00AB64A8">
        <w:rPr>
          <w:rStyle w:val="StyleUnderline"/>
          <w:highlight w:val="green"/>
        </w:rPr>
        <w:t>4 inches</w:t>
      </w:r>
      <w:r w:rsidRPr="0027205C">
        <w:rPr>
          <w:rStyle w:val="StyleUnderline"/>
        </w:rPr>
        <w:t xml:space="preserve"> (10 centimeters) wide, </w:t>
      </w:r>
      <w:r w:rsidRPr="00AB64A8">
        <w:rPr>
          <w:rStyle w:val="StyleUnderline"/>
          <w:highlight w:val="green"/>
        </w:rPr>
        <w:t>1 million</w:t>
      </w:r>
      <w:r w:rsidRPr="0027205C">
        <w:rPr>
          <w:rStyle w:val="StyleUnderline"/>
        </w:rPr>
        <w:t xml:space="preserve"> between 0.4 inches and 4 inches (</w:t>
      </w:r>
      <w:r w:rsidRPr="00AB64A8">
        <w:rPr>
          <w:rStyle w:val="StyleUnderline"/>
          <w:highlight w:val="green"/>
        </w:rPr>
        <w:t>1 to 10 cm</w:t>
      </w:r>
      <w:r w:rsidRPr="0027205C">
        <w:rPr>
          <w:rStyle w:val="StyleUnderline"/>
        </w:rPr>
        <w:t xml:space="preserve">) across, and a staggering </w:t>
      </w:r>
      <w:r w:rsidRPr="00AB64A8">
        <w:rPr>
          <w:rStyle w:val="StyleUnderline"/>
          <w:highlight w:val="green"/>
        </w:rPr>
        <w:t>330 million</w:t>
      </w:r>
      <w:r w:rsidRPr="0027205C">
        <w:rPr>
          <w:rStyle w:val="StyleUnderline"/>
        </w:rPr>
        <w:t xml:space="preserve"> that are </w:t>
      </w:r>
      <w:r w:rsidRPr="00AB64A8">
        <w:rPr>
          <w:rStyle w:val="StyleUnderline"/>
          <w:highlight w:val="gree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AB64A8">
        <w:rPr>
          <w:rStyle w:val="StyleUnderline"/>
          <w:highlight w:val="green"/>
        </w:rPr>
        <w:t>ISS</w:t>
      </w:r>
      <w:r w:rsidRPr="00BB72E3">
        <w:rPr>
          <w:rStyle w:val="StyleUnderline"/>
        </w:rPr>
        <w:t xml:space="preserve"> </w:t>
      </w:r>
      <w:r w:rsidRPr="00AB64A8">
        <w:rPr>
          <w:rStyle w:val="StyleUnderline"/>
          <w:highlight w:val="green"/>
        </w:rPr>
        <w:t>conducted</w:t>
      </w:r>
      <w:r w:rsidRPr="00BB72E3">
        <w:rPr>
          <w:rStyle w:val="StyleUnderline"/>
        </w:rPr>
        <w:t xml:space="preserve"> </w:t>
      </w:r>
      <w:r w:rsidRPr="00AB64A8">
        <w:rPr>
          <w:rStyle w:val="StyleUnderline"/>
          <w:highlight w:val="green"/>
        </w:rPr>
        <w:t>29</w:t>
      </w:r>
      <w:r w:rsidRPr="00BB72E3">
        <w:rPr>
          <w:rStyle w:val="StyleUnderline"/>
        </w:rPr>
        <w:t xml:space="preserve"> </w:t>
      </w:r>
      <w:r w:rsidRPr="00AB64A8">
        <w:rPr>
          <w:rStyle w:val="StyleUnderline"/>
          <w:highlight w:val="green"/>
        </w:rPr>
        <w:t>debris-avoiding</w:t>
      </w:r>
      <w:r w:rsidRPr="00BB72E3">
        <w:rPr>
          <w:rStyle w:val="StyleUnderline"/>
        </w:rPr>
        <w:t xml:space="preserve"> </w:t>
      </w:r>
      <w:r w:rsidRPr="00AB64A8">
        <w:rPr>
          <w:rStyle w:val="StyleUnderline"/>
          <w:highlight w:val="gree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19"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AB64A8">
        <w:rPr>
          <w:rStyle w:val="StyleUnderline"/>
          <w:highlight w:val="green"/>
        </w:rPr>
        <w:t>continues to grow</w:t>
      </w:r>
      <w:r w:rsidRPr="0027205C">
        <w:t xml:space="preserve">; the </w:t>
      </w:r>
      <w:r w:rsidRPr="00BB72E3">
        <w:rPr>
          <w:rStyle w:val="StyleUnderline"/>
        </w:rPr>
        <w:t>station performed </w:t>
      </w:r>
      <w:hyperlink r:id="rId20"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AB64A8">
        <w:rPr>
          <w:rStyle w:val="StyleUnderline"/>
          <w:highlight w:val="green"/>
        </w:rPr>
        <w:t>China</w:t>
      </w:r>
      <w:r w:rsidRPr="00BB72E3">
        <w:rPr>
          <w:rStyle w:val="StyleUnderline"/>
        </w:rPr>
        <w:t xml:space="preserve"> intentionally </w:t>
      </w:r>
      <w:r w:rsidRPr="00AB64A8">
        <w:rPr>
          <w:rStyle w:val="StyleUnderline"/>
          <w:highlight w:val="green"/>
        </w:rPr>
        <w:t>destroyed</w:t>
      </w:r>
      <w:r w:rsidRPr="00BB72E3">
        <w:rPr>
          <w:rStyle w:val="StyleUnderline"/>
        </w:rPr>
        <w:t xml:space="preserve"> one of its </w:t>
      </w:r>
      <w:r w:rsidRPr="00AB64A8">
        <w:rPr>
          <w:rStyle w:val="StyleUnderline"/>
          <w:highlight w:val="green"/>
        </w:rPr>
        <w:t xml:space="preserve">defunct </w:t>
      </w:r>
      <w:r w:rsidRPr="008807CA">
        <w:rPr>
          <w:rStyle w:val="StyleUnderline"/>
        </w:rPr>
        <w:t xml:space="preserve">weather </w:t>
      </w:r>
      <w:r w:rsidRPr="00AB64A8">
        <w:rPr>
          <w:rStyle w:val="StyleUnderline"/>
          <w:highlight w:val="green"/>
        </w:rPr>
        <w:t>satellites</w:t>
      </w:r>
      <w:r w:rsidRPr="00BB72E3">
        <w:rPr>
          <w:rStyle w:val="StyleUnderline"/>
        </w:rPr>
        <w:t xml:space="preserve"> in a much-criticized test of anti-satellite technology that </w:t>
      </w:r>
      <w:r w:rsidRPr="00AB64A8">
        <w:rPr>
          <w:rStyle w:val="StyleUnderline"/>
          <w:highlight w:val="green"/>
        </w:rPr>
        <w:t>generated</w:t>
      </w:r>
      <w:r w:rsidRPr="00BB72E3">
        <w:rPr>
          <w:rStyle w:val="StyleUnderline"/>
        </w:rPr>
        <w:t> </w:t>
      </w:r>
      <w:hyperlink r:id="rId21" w:tgtFrame="_blank" w:history="1">
        <w:r w:rsidRPr="00BB72E3">
          <w:rPr>
            <w:rStyle w:val="StyleUnderline"/>
          </w:rPr>
          <w:t>more than 3,000 tracked debris objects</w:t>
        </w:r>
      </w:hyperlink>
      <w:r w:rsidRPr="00BB72E3">
        <w:rPr>
          <w:rStyle w:val="StyleUnderline"/>
        </w:rPr>
        <w:t xml:space="preserve"> and perhaps </w:t>
      </w:r>
      <w:r w:rsidRPr="00AB64A8">
        <w:rPr>
          <w:rStyle w:val="StyleUnderline"/>
          <w:highlight w:val="green"/>
        </w:rPr>
        <w:t>32,000</w:t>
      </w:r>
      <w:r w:rsidRPr="00BB72E3">
        <w:rPr>
          <w:rStyle w:val="StyleUnderline"/>
        </w:rPr>
        <w:t xml:space="preserve"> others </w:t>
      </w:r>
      <w:r w:rsidRPr="00AB64A8">
        <w:rPr>
          <w:rStyle w:val="StyleUnderline"/>
          <w:highlight w:val="green"/>
        </w:rPr>
        <w:t>too small to be detected</w:t>
      </w:r>
      <w:r w:rsidRPr="0027205C">
        <w:t xml:space="preserve">. </w:t>
      </w:r>
      <w:proofErr w:type="gramStart"/>
      <w:r w:rsidRPr="0027205C">
        <w:t xml:space="preserve">The </w:t>
      </w:r>
      <w:r w:rsidRPr="00BB72E3">
        <w:rPr>
          <w:rStyle w:val="StyleUnderline"/>
        </w:rPr>
        <w:t>vast majority of</w:t>
      </w:r>
      <w:proofErr w:type="gramEnd"/>
      <w:r w:rsidRPr="00BB72E3">
        <w:rPr>
          <w:rStyle w:val="StyleUnderline"/>
        </w:rPr>
        <w:t xml:space="preserve"> that junk remains </w:t>
      </w:r>
      <w:r w:rsidRPr="00AB64A8">
        <w:rPr>
          <w:rStyle w:val="StyleUnderline"/>
          <w:highlight w:val="gree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AB64A8">
        <w:rPr>
          <w:rStyle w:val="StyleUnderline"/>
          <w:highlight w:val="green"/>
        </w:rPr>
        <w:t>Kosmos</w:t>
      </w:r>
      <w:proofErr w:type="spellEnd"/>
      <w:r w:rsidRPr="00AB64A8">
        <w:rPr>
          <w:rStyle w:val="StyleUnderline"/>
          <w:highlight w:val="green"/>
        </w:rPr>
        <w:t xml:space="preserve"> 2251</w:t>
      </w:r>
      <w:r w:rsidRPr="00BB72E3">
        <w:rPr>
          <w:rStyle w:val="StyleUnderline"/>
        </w:rPr>
        <w:t xml:space="preserve"> satellite </w:t>
      </w:r>
      <w:r w:rsidRPr="00AB64A8">
        <w:rPr>
          <w:rStyle w:val="StyleUnderline"/>
          <w:highlight w:val="green"/>
        </w:rPr>
        <w:t>slammed into</w:t>
      </w:r>
      <w:r w:rsidRPr="00BB72E3">
        <w:rPr>
          <w:rStyle w:val="StyleUnderline"/>
        </w:rPr>
        <w:t xml:space="preserve"> the operational communications craft </w:t>
      </w:r>
      <w:r w:rsidRPr="00AB64A8">
        <w:rPr>
          <w:rStyle w:val="StyleUnderline"/>
          <w:highlight w:val="green"/>
        </w:rPr>
        <w:t>Iridium 33</w:t>
      </w:r>
      <w:r w:rsidRPr="0027205C">
        <w:t xml:space="preserve">, </w:t>
      </w:r>
      <w:r w:rsidRPr="008807CA">
        <w:rPr>
          <w:rStyle w:val="StyleUnderline"/>
        </w:rPr>
        <w:t>producing </w:t>
      </w:r>
      <w:hyperlink r:id="rId22"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AB64A8">
        <w:rPr>
          <w:rStyle w:val="StyleUnderline"/>
          <w:highlight w:val="green"/>
        </w:rPr>
        <w:t>Kessler</w:t>
      </w:r>
      <w:r w:rsidRPr="00BB72E3">
        <w:rPr>
          <w:rStyle w:val="StyleUnderline"/>
        </w:rPr>
        <w:t xml:space="preserve"> Syndrome is </w:t>
      </w:r>
      <w:r w:rsidRPr="00AB64A8">
        <w:rPr>
          <w:rStyle w:val="StyleUnderline"/>
          <w:highlight w:val="gree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23" w:tgtFrame="_blank" w:history="1">
        <w:r w:rsidRPr="0027205C">
          <w:rPr>
            <w:rStyle w:val="Hyperlink"/>
          </w:rPr>
          <w:t>Kessler told Space Safety Magazine in 2012</w:t>
        </w:r>
      </w:hyperlink>
      <w:r w:rsidRPr="0027205C">
        <w:t>.</w:t>
      </w:r>
    </w:p>
    <w:p w14:paraId="1975DF4D" w14:textId="77777777" w:rsidR="00AB4DC1" w:rsidRDefault="00AB4DC1" w:rsidP="00AB4DC1">
      <w:pPr>
        <w:pStyle w:val="Heading4"/>
      </w:pPr>
      <w:r>
        <w:t>Debris creates deterrence by raising the bar for conflict – international norms fail</w:t>
      </w:r>
    </w:p>
    <w:p w14:paraId="5A045294" w14:textId="77777777" w:rsidR="00AB4DC1" w:rsidRPr="005A5216" w:rsidRDefault="00AB4DC1" w:rsidP="00AB4DC1">
      <w:pPr>
        <w:rPr>
          <w:rStyle w:val="Style13ptBold"/>
          <w:b w:val="0"/>
          <w:bCs w:val="0"/>
        </w:rPr>
      </w:pPr>
      <w:r>
        <w:rPr>
          <w:rStyle w:val="Style13ptBold"/>
        </w:rPr>
        <w:t xml:space="preserve">Miller 7/31 </w:t>
      </w:r>
      <w:r w:rsidRPr="005A5216">
        <w:rPr>
          <w:rStyle w:val="Style13ptBold"/>
          <w:b w:val="0"/>
          <w:bCs w:val="0"/>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val="0"/>
          <w:sz w:val="16"/>
          <w:szCs w:val="16"/>
        </w:rPr>
        <w:t>) “</w:t>
      </w:r>
      <w:r w:rsidRPr="005A5216">
        <w:rPr>
          <w:szCs w:val="16"/>
        </w:rPr>
        <w:t>Deterrence by Debris: The Downside to Cleaning up Space,” Space Policy, 7/31/2021] JL</w:t>
      </w:r>
    </w:p>
    <w:p w14:paraId="72E0EE26" w14:textId="77777777" w:rsidR="00AB4DC1" w:rsidRPr="005A5216" w:rsidRDefault="00AB4DC1" w:rsidP="00AB4DC1">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AB64A8">
        <w:rPr>
          <w:rStyle w:val="Emphasis"/>
          <w:highlight w:val="green"/>
        </w:rPr>
        <w:t>debris</w:t>
      </w:r>
      <w:r w:rsidRPr="00472F25">
        <w:rPr>
          <w:rStyle w:val="Emphasis"/>
        </w:rPr>
        <w:t xml:space="preserve"> resulting from destroyed satellites, or other space objects, </w:t>
      </w:r>
      <w:r w:rsidRPr="00AB64A8">
        <w:rPr>
          <w:rStyle w:val="Emphasis"/>
          <w:highlight w:val="green"/>
        </w:rPr>
        <w:t>creates a deterrent</w:t>
      </w:r>
      <w:r w:rsidRPr="00472F25">
        <w:rPr>
          <w:rStyle w:val="Emphasis"/>
        </w:rPr>
        <w:t xml:space="preserve"> effect</w:t>
      </w:r>
      <w:r w:rsidRPr="00472F25">
        <w:rPr>
          <w:rStyle w:val="StyleUnderline"/>
        </w:rPr>
        <w:t xml:space="preserve"> </w:t>
      </w:r>
      <w:r w:rsidRPr="00AB64A8">
        <w:rPr>
          <w:rStyle w:val="StyleUnderline"/>
          <w:highlight w:val="green"/>
        </w:rPr>
        <w:t>on actors who might otherwise violate</w:t>
      </w:r>
      <w:r w:rsidRPr="00472F25">
        <w:rPr>
          <w:rStyle w:val="StyleUnderline"/>
        </w:rPr>
        <w:t xml:space="preserve"> international </w:t>
      </w:r>
      <w:r w:rsidRPr="00AB64A8">
        <w:rPr>
          <w:rStyle w:val="StyleUnderline"/>
          <w:highlight w:val="green"/>
        </w:rPr>
        <w:t>norms and strike</w:t>
      </w:r>
      <w:r w:rsidRPr="00472F25">
        <w:rPr>
          <w:rStyle w:val="StyleUnderline"/>
        </w:rPr>
        <w:t xml:space="preserve"> at objects in space, either </w:t>
      </w:r>
      <w:r w:rsidRPr="00AB64A8">
        <w:rPr>
          <w:rStyle w:val="StyleUnderline"/>
          <w:highlight w:val="green"/>
        </w:rPr>
        <w:t>to test</w:t>
      </w:r>
      <w:r w:rsidRPr="00472F25">
        <w:rPr>
          <w:rStyle w:val="StyleUnderline"/>
        </w:rPr>
        <w:t xml:space="preserve"> their </w:t>
      </w:r>
      <w:r w:rsidRPr="00AB64A8">
        <w:rPr>
          <w:rStyle w:val="StyleUnderline"/>
          <w:highlight w:val="green"/>
        </w:rPr>
        <w:t>capabilities or as</w:t>
      </w:r>
      <w:r w:rsidRPr="00472F25">
        <w:rPr>
          <w:rStyle w:val="StyleUnderline"/>
        </w:rPr>
        <w:t xml:space="preserve"> an act of </w:t>
      </w:r>
      <w:r w:rsidRPr="00AB64A8">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AB64A8">
        <w:rPr>
          <w:rStyle w:val="StyleUnderline"/>
          <w:highlight w:val="green"/>
        </w:rPr>
        <w:t>debris can increase</w:t>
      </w:r>
      <w:r w:rsidRPr="00472F25">
        <w:rPr>
          <w:rStyle w:val="StyleUnderline"/>
        </w:rPr>
        <w:t xml:space="preserve"> the </w:t>
      </w:r>
      <w:r w:rsidRPr="00AB64A8">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AB64A8">
        <w:rPr>
          <w:rStyle w:val="Emphasis"/>
          <w:highlight w:val="green"/>
        </w:rPr>
        <w:t>Removing the danger of debris will weaken</w:t>
      </w:r>
      <w:r w:rsidRPr="00472F25">
        <w:rPr>
          <w:rStyle w:val="Emphasis"/>
        </w:rPr>
        <w:t xml:space="preserve"> that </w:t>
      </w:r>
      <w:r w:rsidRPr="00AB64A8">
        <w:rPr>
          <w:rStyle w:val="Emphasis"/>
          <w:highlight w:val="green"/>
        </w:rPr>
        <w:t>restraint and</w:t>
      </w:r>
      <w:r w:rsidRPr="00472F25">
        <w:rPr>
          <w:rStyle w:val="Emphasis"/>
        </w:rPr>
        <w:t xml:space="preserve"> thus weaken </w:t>
      </w:r>
      <w:r w:rsidRPr="00AB64A8">
        <w:rPr>
          <w:rStyle w:val="Emphasis"/>
          <w:highlight w:val="green"/>
        </w:rPr>
        <w:t>deterrence, making ASAT tests and hostile actions</w:t>
      </w:r>
      <w:r w:rsidRPr="00472F25">
        <w:rPr>
          <w:rStyle w:val="Emphasis"/>
        </w:rPr>
        <w:t xml:space="preserve"> in space </w:t>
      </w:r>
      <w:r w:rsidRPr="00AB64A8">
        <w:rPr>
          <w:rStyle w:val="Emphasis"/>
          <w:highlight w:val="green"/>
        </w:rPr>
        <w:t>more likely</w:t>
      </w:r>
      <w:r w:rsidRPr="00576ACB">
        <w:rPr>
          <w:sz w:val="12"/>
        </w:rPr>
        <w:t>.</w:t>
      </w:r>
      <w:r w:rsidRPr="00472F25">
        <w:rPr>
          <w:sz w:val="12"/>
        </w:rPr>
        <w:t xml:space="preserve"> </w:t>
      </w:r>
    </w:p>
    <w:p w14:paraId="3A1D27B5" w14:textId="77777777" w:rsidR="00AB4DC1" w:rsidRDefault="00AB4DC1" w:rsidP="00AB4DC1">
      <w:pPr>
        <w:pStyle w:val="Heading4"/>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AB64A8">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AB64A8">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AB64A8">
        <w:rPr>
          <w:rStyle w:val="Emphasis"/>
          <w:highlight w:val="green"/>
        </w:rPr>
        <w:t>debris as a deterrent</w:t>
      </w:r>
      <w:r w:rsidRPr="00472F25">
        <w:rPr>
          <w:rStyle w:val="StyleUnderline"/>
        </w:rPr>
        <w:t xml:space="preserve"> is that it </w:t>
      </w:r>
      <w:r w:rsidRPr="00AB64A8">
        <w:rPr>
          <w:rStyle w:val="Emphasis"/>
          <w:highlight w:val="green"/>
        </w:rPr>
        <w:t>does not rely</w:t>
      </w:r>
      <w:r w:rsidRPr="00472F25">
        <w:rPr>
          <w:rStyle w:val="Emphasis"/>
        </w:rPr>
        <w:t xml:space="preserve"> on the </w:t>
      </w:r>
      <w:r w:rsidRPr="00AB64A8">
        <w:rPr>
          <w:rStyle w:val="Emphasis"/>
          <w:highlight w:val="green"/>
        </w:rPr>
        <w:t>enforcement</w:t>
      </w:r>
      <w:r w:rsidRPr="00472F25">
        <w:rPr>
          <w:rStyle w:val="Emphasis"/>
        </w:rPr>
        <w:t xml:space="preserve"> of norms </w:t>
      </w:r>
      <w:r w:rsidRPr="00AB64A8">
        <w:rPr>
          <w:rStyle w:val="Emphasis"/>
          <w:highlight w:val="green"/>
        </w:rPr>
        <w:t>or</w:t>
      </w:r>
      <w:r w:rsidRPr="00472F25">
        <w:rPr>
          <w:rStyle w:val="Emphasis"/>
        </w:rPr>
        <w:t xml:space="preserve"> the </w:t>
      </w:r>
      <w:r w:rsidRPr="00AB64A8">
        <w:rPr>
          <w:rStyle w:val="Emphasis"/>
          <w:highlight w:val="green"/>
        </w:rPr>
        <w:t>credibility</w:t>
      </w:r>
      <w:r w:rsidRPr="00472F25">
        <w:rPr>
          <w:rStyle w:val="Emphasis"/>
        </w:rPr>
        <w:t xml:space="preserve"> of states to succeed</w:t>
      </w:r>
      <w:r w:rsidRPr="00472F25">
        <w:rPr>
          <w:sz w:val="12"/>
        </w:rPr>
        <w:t>.</w:t>
      </w:r>
      <w:r w:rsidRPr="000E4C84">
        <w:t xml:space="preserve"> </w:t>
      </w:r>
    </w:p>
    <w:p w14:paraId="11F01353" w14:textId="77777777" w:rsidR="00AB4DC1" w:rsidRDefault="00AB4DC1" w:rsidP="00AB4DC1">
      <w:pPr>
        <w:pStyle w:val="Heading4"/>
      </w:pPr>
      <w:r>
        <w:t xml:space="preserve">Lack of attribution means no </w:t>
      </w:r>
      <w:proofErr w:type="spellStart"/>
      <w:r>
        <w:t>retal</w:t>
      </w:r>
      <w:proofErr w:type="spellEnd"/>
      <w:r>
        <w:t xml:space="preserve"> </w:t>
      </w:r>
    </w:p>
    <w:p w14:paraId="42220503" w14:textId="77777777" w:rsidR="00AB4DC1" w:rsidRPr="003C4E87" w:rsidRDefault="00AB4DC1" w:rsidP="00AB4DC1">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24" w:history="1">
        <w:r w:rsidRPr="00245BC5">
          <w:rPr>
            <w:rStyle w:val="Hyperlink"/>
          </w:rPr>
          <w:t>https://www.ssoar.info/ssoar/bitstream/handle/document/63288/ssoar-2019-schutz-Technology_and_Strategy_the_Changing.pdf</w:t>
        </w:r>
      </w:hyperlink>
      <w:r w:rsidRPr="00245BC5">
        <w:t>;</w:t>
      </w:r>
      <w:r>
        <w:t xml:space="preserve">] </w:t>
      </w:r>
    </w:p>
    <w:p w14:paraId="2E2714DD" w14:textId="77777777" w:rsidR="00AB4DC1" w:rsidRDefault="00AB4DC1" w:rsidP="00AB4DC1">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 xml:space="preserve">Although cross-domain deterrence, </w:t>
      </w:r>
      <w:proofErr w:type="gramStart"/>
      <w:r w:rsidRPr="003C4E87">
        <w:rPr>
          <w:rStyle w:val="StyleUnderline"/>
        </w:rPr>
        <w:t>i.e.</w:t>
      </w:r>
      <w:proofErr w:type="gramEnd"/>
      <w:r w:rsidRPr="003C4E87">
        <w:rPr>
          <w:rStyle w:val="StyleUnderline"/>
        </w:rPr>
        <w:t xml:space="preserv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2BA1AA32" w14:textId="30B130CB" w:rsidR="002D54F2" w:rsidRDefault="002D54F2" w:rsidP="00621AF3"/>
    <w:p w14:paraId="18A9B630" w14:textId="4BC95CF4" w:rsidR="00A62FF6" w:rsidRDefault="00A62FF6" w:rsidP="00A62FF6">
      <w:pPr>
        <w:pStyle w:val="Heading4"/>
      </w:pPr>
      <w:r>
        <w:t xml:space="preserve">Liu cites multiple alt causes – </w:t>
      </w:r>
      <w:proofErr w:type="spellStart"/>
      <w:r>
        <w:t>burnoff</w:t>
      </w:r>
      <w:proofErr w:type="spellEnd"/>
      <w:r>
        <w:t xml:space="preserve"> from boosters AND returning booster rockets – space debris is a drop in the bucket</w:t>
      </w:r>
    </w:p>
    <w:p w14:paraId="06FFCB18" w14:textId="0ADDEB81" w:rsidR="00A62FF6" w:rsidRDefault="00A62FF6" w:rsidP="00A62FF6">
      <w:pPr>
        <w:pStyle w:val="Heading4"/>
      </w:pPr>
      <w:r>
        <w:t xml:space="preserve">Debris that reenters also isn’t orbital so the plan </w:t>
      </w:r>
      <w:proofErr w:type="spellStart"/>
      <w:r>
        <w:t>defintially</w:t>
      </w:r>
      <w:proofErr w:type="spellEnd"/>
      <w:r>
        <w:t xml:space="preserve"> </w:t>
      </w:r>
      <w:proofErr w:type="spellStart"/>
      <w:proofErr w:type="gramStart"/>
      <w:r>
        <w:t>cant</w:t>
      </w:r>
      <w:proofErr w:type="spellEnd"/>
      <w:proofErr w:type="gramEnd"/>
      <w:r>
        <w:t xml:space="preserve"> solve</w:t>
      </w:r>
    </w:p>
    <w:p w14:paraId="7EA05B46" w14:textId="68DA7B19" w:rsidR="00A62FF6" w:rsidRDefault="00A62FF6" w:rsidP="00A62FF6"/>
    <w:p w14:paraId="4DC4A786" w14:textId="77777777" w:rsidR="00A62FF6" w:rsidRPr="00F35F0D" w:rsidRDefault="00A62FF6" w:rsidP="00A62FF6">
      <w:pPr>
        <w:pStyle w:val="Heading4"/>
        <w:rPr>
          <w:rFonts w:cs="Arial"/>
          <w:u w:val="single"/>
        </w:rPr>
      </w:pPr>
      <w:r w:rsidRPr="00F35F0D">
        <w:rPr>
          <w:rFonts w:cs="Arial"/>
        </w:rPr>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14:paraId="0C5BA536" w14:textId="77777777" w:rsidR="00A62FF6" w:rsidRPr="00F35F0D" w:rsidRDefault="00A62FF6" w:rsidP="00A62FF6">
      <w:proofErr w:type="spellStart"/>
      <w:r w:rsidRPr="00F35F0D">
        <w:t>Klimas</w:t>
      </w:r>
      <w:proofErr w:type="spellEnd"/>
      <w:r w:rsidRPr="00F35F0D">
        <w:t xml:space="preserve">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14:paraId="32DDC0D1" w14:textId="77777777" w:rsidR="00A62FF6" w:rsidRPr="00BB01DB" w:rsidRDefault="00A62FF6" w:rsidP="00A62FF6">
      <w:pPr>
        <w:rPr>
          <w:sz w:val="16"/>
        </w:rPr>
      </w:pPr>
      <w:r w:rsidRPr="00F35F0D">
        <w:rPr>
          <w:u w:val="single"/>
        </w:rPr>
        <w:t>There’s been</w:t>
      </w:r>
      <w:r w:rsidRPr="00F35F0D">
        <w:rPr>
          <w:sz w:val="16"/>
        </w:rPr>
        <w:t xml:space="preserve"> increasing </w:t>
      </w:r>
      <w:r w:rsidRPr="00AB64A8">
        <w:rPr>
          <w:rStyle w:val="Emphasis"/>
          <w:highlight w:val="green"/>
        </w:rPr>
        <w:t>rhetoric</w:t>
      </w:r>
      <w:r w:rsidRPr="00F35F0D">
        <w:rPr>
          <w:sz w:val="16"/>
        </w:rPr>
        <w:t>...</w:t>
      </w:r>
      <w:r w:rsidRPr="00AB64A8">
        <w:rPr>
          <w:highlight w:val="green"/>
          <w:u w:val="single"/>
        </w:rPr>
        <w:t>about</w:t>
      </w:r>
      <w:r w:rsidRPr="00F35F0D">
        <w:rPr>
          <w:sz w:val="16"/>
        </w:rPr>
        <w:t xml:space="preserve"> the </w:t>
      </w:r>
      <w:r w:rsidRPr="00AB64A8">
        <w:rPr>
          <w:highlight w:val="green"/>
          <w:u w:val="single"/>
        </w:rPr>
        <w:t>militarization</w:t>
      </w:r>
      <w:r w:rsidRPr="00F35F0D">
        <w:rPr>
          <w:u w:val="single"/>
        </w:rPr>
        <w:t xml:space="preserve"> of space </w:t>
      </w:r>
      <w:r w:rsidRPr="00AB64A8">
        <w:rPr>
          <w:highlight w:val="green"/>
          <w:u w:val="single"/>
        </w:rPr>
        <w:t>and</w:t>
      </w:r>
      <w:r w:rsidRPr="00F35F0D">
        <w:rPr>
          <w:sz w:val="16"/>
        </w:rPr>
        <w:t xml:space="preserve"> the </w:t>
      </w:r>
      <w:r w:rsidRPr="00AB64A8">
        <w:rPr>
          <w:rStyle w:val="Emphasis"/>
          <w:highlight w:val="green"/>
        </w:rPr>
        <w:t>potential</w:t>
      </w:r>
      <w:r w:rsidRPr="00F35F0D">
        <w:rPr>
          <w:sz w:val="16"/>
        </w:rPr>
        <w:t xml:space="preserve"> for </w:t>
      </w:r>
      <w:r w:rsidRPr="00AB64A8">
        <w:rPr>
          <w:rStyle w:val="Emphasis"/>
          <w:highlight w:val="green"/>
        </w:rPr>
        <w:t>conflicts</w:t>
      </w:r>
      <w:r w:rsidRPr="00F35F0D">
        <w:rPr>
          <w:sz w:val="16"/>
        </w:rPr>
        <w:t xml:space="preserve"> </w:t>
      </w:r>
      <w:r w:rsidRPr="00F35F0D">
        <w:rPr>
          <w:u w:val="single"/>
        </w:rPr>
        <w:t xml:space="preserve">on Earth to extend </w:t>
      </w:r>
      <w:r w:rsidRPr="00AB64A8">
        <w:rPr>
          <w:highlight w:val="green"/>
          <w:u w:val="single"/>
        </w:rPr>
        <w:t>in</w:t>
      </w:r>
      <w:r w:rsidRPr="00F35F0D">
        <w:rPr>
          <w:u w:val="single"/>
        </w:rPr>
        <w:t xml:space="preserve">to </w:t>
      </w:r>
      <w:r w:rsidRPr="00AB64A8">
        <w:rPr>
          <w:highlight w:val="green"/>
          <w:u w:val="single"/>
        </w:rPr>
        <w:t>space</w:t>
      </w:r>
      <w:r w:rsidRPr="00F35F0D">
        <w:rPr>
          <w:sz w:val="16"/>
        </w:rPr>
        <w:t xml:space="preserve">. </w:t>
      </w:r>
      <w:r w:rsidRPr="00F35F0D">
        <w:rPr>
          <w:u w:val="single"/>
        </w:rPr>
        <w:t xml:space="preserve">That’s </w:t>
      </w:r>
      <w:r w:rsidRPr="00AB64A8">
        <w:rPr>
          <w:highlight w:val="green"/>
          <w:u w:val="single"/>
        </w:rPr>
        <w:t>driven</w:t>
      </w:r>
      <w:r w:rsidRPr="00F35F0D">
        <w:rPr>
          <w:u w:val="single"/>
        </w:rPr>
        <w:t xml:space="preserve"> in part </w:t>
      </w:r>
      <w:r w:rsidRPr="00AB64A8">
        <w:rPr>
          <w:highlight w:val="green"/>
          <w:u w:val="single"/>
        </w:rPr>
        <w:t>by reports</w:t>
      </w:r>
      <w:r w:rsidRPr="00F35F0D">
        <w:rPr>
          <w:u w:val="single"/>
        </w:rPr>
        <w:t xml:space="preserve"> </w:t>
      </w:r>
      <w:r w:rsidRPr="00AB64A8">
        <w:rPr>
          <w:highlight w:val="green"/>
          <w:u w:val="single"/>
        </w:rPr>
        <w:t>about</w:t>
      </w:r>
      <w:r w:rsidRPr="00F35F0D">
        <w:rPr>
          <w:u w:val="single"/>
        </w:rPr>
        <w:t xml:space="preserve"> anti-satellite </w:t>
      </w:r>
      <w:r w:rsidRPr="00AB64A8">
        <w:rPr>
          <w:highlight w:val="green"/>
          <w:u w:val="single"/>
        </w:rPr>
        <w:t>testing</w:t>
      </w:r>
      <w:r w:rsidRPr="00F35F0D">
        <w:rPr>
          <w:u w:val="single"/>
        </w:rPr>
        <w:t xml:space="preserve"> in Russia and China</w:t>
      </w:r>
      <w:r w:rsidRPr="00F35F0D">
        <w:rPr>
          <w:sz w:val="16"/>
        </w:rPr>
        <w:t>...</w:t>
      </w:r>
      <w:r w:rsidRPr="00F35F0D">
        <w:rPr>
          <w:u w:val="single"/>
        </w:rPr>
        <w:t xml:space="preserve">The report </w:t>
      </w:r>
      <w:r w:rsidRPr="00F35F0D">
        <w:rPr>
          <w:sz w:val="16"/>
        </w:rPr>
        <w:t xml:space="preserve">really </w:t>
      </w:r>
      <w:r w:rsidRPr="00F35F0D">
        <w:rPr>
          <w:u w:val="single"/>
        </w:rPr>
        <w:t>grew out of our frustration at the level of publicly available information</w:t>
      </w:r>
      <w:r w:rsidRPr="00F35F0D">
        <w:rPr>
          <w:sz w:val="16"/>
        </w:rPr>
        <w:t xml:space="preserve"> on this topic.</w:t>
      </w:r>
      <w:r>
        <w:rPr>
          <w:sz w:val="16"/>
        </w:rPr>
        <w:t xml:space="preserve"> </w:t>
      </w:r>
      <w:r w:rsidRPr="00F35F0D">
        <w:rPr>
          <w:u w:val="single"/>
        </w:rPr>
        <w:t xml:space="preserve">A lot of what </w:t>
      </w:r>
      <w:r w:rsidRPr="00AB64A8">
        <w:rPr>
          <w:highlight w:val="green"/>
          <w:u w:val="single"/>
        </w:rPr>
        <w:t>you get</w:t>
      </w:r>
      <w:r w:rsidRPr="00F35F0D">
        <w:rPr>
          <w:u w:val="single"/>
        </w:rPr>
        <w:t xml:space="preserve"> are </w:t>
      </w:r>
      <w:r w:rsidRPr="00AB64A8">
        <w:rPr>
          <w:rStyle w:val="Emphasis"/>
          <w:highlight w:val="green"/>
        </w:rPr>
        <w:t>public statements</w:t>
      </w:r>
      <w:r w:rsidRPr="00AB64A8">
        <w:rPr>
          <w:highlight w:val="green"/>
          <w:u w:val="single"/>
        </w:rPr>
        <w:t xml:space="preserve"> from </w:t>
      </w:r>
      <w:r w:rsidRPr="00AB64A8">
        <w:rPr>
          <w:rStyle w:val="Emphasis"/>
          <w:highlight w:val="green"/>
        </w:rPr>
        <w:t>military leadership</w:t>
      </w:r>
      <w:r w:rsidRPr="00AB64A8">
        <w:rPr>
          <w:highlight w:val="green"/>
          <w:u w:val="single"/>
        </w:rPr>
        <w:t xml:space="preserve"> or </w:t>
      </w:r>
      <w:r w:rsidRPr="00AB64A8">
        <w:rPr>
          <w:rStyle w:val="Emphasis"/>
          <w:highlight w:val="green"/>
        </w:rPr>
        <w:t>politicians</w:t>
      </w:r>
      <w:r w:rsidRPr="00F35F0D">
        <w:rPr>
          <w:sz w:val="16"/>
        </w:rPr>
        <w:t>, or sometimes news articles talking about something and it’s really hard to get down to details and.</w:t>
      </w:r>
      <w:proofErr w:type="gramStart"/>
      <w:r w:rsidRPr="00F35F0D">
        <w:rPr>
          <w:sz w:val="16"/>
        </w:rPr>
        <w:t>..sort</w:t>
      </w:r>
      <w:proofErr w:type="gramEnd"/>
      <w:r w:rsidRPr="00F35F0D">
        <w:rPr>
          <w:sz w:val="16"/>
        </w:rPr>
        <w:t xml:space="preserve"> through what might be real, what might be hype. </w:t>
      </w:r>
      <w:r w:rsidRPr="00AB64A8">
        <w:rPr>
          <w:highlight w:val="green"/>
          <w:u w:val="single"/>
        </w:rPr>
        <w:t>Our goal was to dig into</w:t>
      </w:r>
      <w:r w:rsidRPr="00F35F0D">
        <w:rPr>
          <w:u w:val="single"/>
        </w:rPr>
        <w:t xml:space="preserve"> the </w:t>
      </w:r>
      <w:proofErr w:type="gramStart"/>
      <w:r w:rsidRPr="00AB64A8">
        <w:rPr>
          <w:highlight w:val="green"/>
          <w:u w:val="single"/>
        </w:rPr>
        <w:t>open source</w:t>
      </w:r>
      <w:proofErr w:type="gramEnd"/>
      <w:r w:rsidRPr="00F35F0D">
        <w:rPr>
          <w:u w:val="single"/>
        </w:rPr>
        <w:t xml:space="preserve"> material </w:t>
      </w:r>
      <w:r w:rsidRPr="00AB64A8">
        <w:rPr>
          <w:highlight w:val="green"/>
          <w:u w:val="single"/>
        </w:rPr>
        <w:t>and</w:t>
      </w:r>
      <w:r w:rsidRPr="00F35F0D">
        <w:rPr>
          <w:u w:val="single"/>
        </w:rPr>
        <w:t xml:space="preserve"> see what we could </w:t>
      </w:r>
      <w:r w:rsidRPr="00AB64A8">
        <w:rPr>
          <w:highlight w:val="green"/>
          <w:u w:val="single"/>
        </w:rPr>
        <w:t>determine</w:t>
      </w:r>
      <w:r w:rsidRPr="00F35F0D">
        <w:rPr>
          <w:u w:val="single"/>
        </w:rPr>
        <w:t xml:space="preserve"> from </w:t>
      </w:r>
      <w:r w:rsidRPr="00AB64A8">
        <w:rPr>
          <w:highlight w:val="green"/>
          <w:u w:val="single"/>
        </w:rPr>
        <w:t xml:space="preserve">a </w:t>
      </w:r>
      <w:r w:rsidRPr="00AB64A8">
        <w:rPr>
          <w:rStyle w:val="Emphasis"/>
          <w:highlight w:val="green"/>
        </w:rPr>
        <w:t>factual standpoint</w:t>
      </w:r>
      <w:r w:rsidRPr="00F35F0D">
        <w:rPr>
          <w:u w:val="single"/>
        </w:rPr>
        <w:t xml:space="preserve"> was really going on</w:t>
      </w:r>
      <w:r w:rsidRPr="00F35F0D">
        <w:rPr>
          <w:sz w:val="16"/>
        </w:rPr>
        <w:t xml:space="preserve"> -- what types of capabilities were being developed and how might they be used in a future conflict.</w:t>
      </w:r>
      <w:r>
        <w:rPr>
          <w:sz w:val="16"/>
        </w:rPr>
        <w:t xml:space="preserve"> </w:t>
      </w:r>
      <w:proofErr w:type="gramStart"/>
      <w:r w:rsidRPr="00F35F0D">
        <w:rPr>
          <w:sz w:val="16"/>
        </w:rPr>
        <w:t>Ultimately</w:t>
      </w:r>
      <w:proofErr w:type="gramEnd"/>
      <w:r w:rsidRPr="00F35F0D">
        <w:rPr>
          <w:sz w:val="16"/>
        </w:rPr>
        <w:t xml:space="preserve"> we hoped that would lead to a more informed debate about what U.S. strategy should be to address those threats.</w:t>
      </w:r>
      <w:r>
        <w:rPr>
          <w:sz w:val="16"/>
        </w:rPr>
        <w:t xml:space="preserve"> </w:t>
      </w:r>
      <w:r w:rsidRPr="00F35F0D">
        <w:rPr>
          <w:sz w:val="16"/>
        </w:rPr>
        <w:t>What sort of feedback have you gotten so far?</w:t>
      </w:r>
      <w:r>
        <w:rPr>
          <w:sz w:val="16"/>
        </w:rPr>
        <w:t xml:space="preserve"> </w:t>
      </w:r>
      <w:r w:rsidRPr="00F35F0D">
        <w:rPr>
          <w:sz w:val="16"/>
        </w:rPr>
        <w:t xml:space="preserve">A lot of the feedback has been either informal or private because a lot of the issues we talk about, people in the government research using classified materials. </w:t>
      </w:r>
      <w:proofErr w:type="gramStart"/>
      <w:r w:rsidRPr="00F35F0D">
        <w:rPr>
          <w:sz w:val="16"/>
        </w:rPr>
        <w:t>So</w:t>
      </w:r>
      <w:proofErr w:type="gramEnd"/>
      <w:r w:rsidRPr="00F35F0D">
        <w:rPr>
          <w:sz w:val="16"/>
        </w:rPr>
        <w:t xml:space="preserve"> it’s difficult for them to give detailed feedback.</w:t>
      </w:r>
      <w:r>
        <w:rPr>
          <w:sz w:val="16"/>
        </w:rPr>
        <w:t xml:space="preserve"> </w:t>
      </w:r>
      <w:r w:rsidRPr="00F35F0D">
        <w:rPr>
          <w:sz w:val="16"/>
        </w:rPr>
        <w:t xml:space="preserve">In general, the feedback we’ve gotten has been </w:t>
      </w:r>
      <w:proofErr w:type="gramStart"/>
      <w:r w:rsidRPr="00F35F0D">
        <w:rPr>
          <w:sz w:val="16"/>
        </w:rPr>
        <w:t>pretty positive</w:t>
      </w:r>
      <w:proofErr w:type="gramEnd"/>
      <w:r w:rsidRPr="00F35F0D">
        <w:rPr>
          <w:sz w:val="16"/>
        </w:rPr>
        <w:t>. People have said they like the fact that this sort of stuff is being put in the public domain and encouraged us to continue.</w:t>
      </w:r>
      <w:r>
        <w:rPr>
          <w:sz w:val="16"/>
        </w:rPr>
        <w:t xml:space="preserve"> </w:t>
      </w:r>
      <w:r w:rsidRPr="00AB64A8">
        <w:rPr>
          <w:highlight w:val="green"/>
          <w:u w:val="single"/>
        </w:rPr>
        <w:t>Were</w:t>
      </w:r>
      <w:r w:rsidRPr="00F35F0D">
        <w:rPr>
          <w:u w:val="single"/>
        </w:rPr>
        <w:t xml:space="preserve"> your </w:t>
      </w:r>
      <w:r w:rsidRPr="00AB64A8">
        <w:rPr>
          <w:rStyle w:val="Emphasis"/>
          <w:highlight w:val="green"/>
        </w:rPr>
        <w:t>findings</w:t>
      </w:r>
      <w:r w:rsidRPr="00F35F0D">
        <w:rPr>
          <w:u w:val="single"/>
        </w:rPr>
        <w:t xml:space="preserve"> </w:t>
      </w:r>
      <w:r w:rsidRPr="00AB64A8">
        <w:rPr>
          <w:rStyle w:val="Emphasis"/>
          <w:highlight w:val="green"/>
        </w:rPr>
        <w:t>better or worse</w:t>
      </w:r>
      <w:r w:rsidRPr="00AB64A8">
        <w:rPr>
          <w:highlight w:val="green"/>
          <w:u w:val="single"/>
        </w:rPr>
        <w:t xml:space="preserve"> than the </w:t>
      </w:r>
      <w:r w:rsidRPr="00AB64A8">
        <w:rPr>
          <w:rStyle w:val="Emphasis"/>
          <w:highlight w:val="green"/>
        </w:rPr>
        <w:t>picture public</w:t>
      </w:r>
      <w:r w:rsidRPr="00F35F0D">
        <w:rPr>
          <w:u w:val="single"/>
        </w:rPr>
        <w:t xml:space="preserve"> discourse paints?</w:t>
      </w:r>
      <w:r>
        <w:rPr>
          <w:u w:val="single"/>
        </w:rPr>
        <w:t xml:space="preserve"> </w:t>
      </w:r>
      <w:r w:rsidRPr="00F35F0D">
        <w:rPr>
          <w:sz w:val="16"/>
        </w:rPr>
        <w:t xml:space="preserve">In general, it’s a little bit </w:t>
      </w:r>
      <w:r w:rsidRPr="00AB64A8">
        <w:rPr>
          <w:rStyle w:val="Emphasis"/>
          <w:highlight w:val="green"/>
        </w:rPr>
        <w:t>better</w:t>
      </w:r>
      <w:r w:rsidRPr="00F35F0D">
        <w:rPr>
          <w:sz w:val="16"/>
        </w:rPr>
        <w:t xml:space="preserve">. </w:t>
      </w:r>
      <w:r w:rsidRPr="00F35F0D">
        <w:rPr>
          <w:u w:val="single"/>
        </w:rPr>
        <w:t xml:space="preserve">A lot of </w:t>
      </w:r>
      <w:r w:rsidRPr="00AB64A8">
        <w:rPr>
          <w:rStyle w:val="Emphasis"/>
          <w:highlight w:val="green"/>
        </w:rPr>
        <w:t>political rhetoric</w:t>
      </w:r>
      <w:r w:rsidRPr="00AB64A8">
        <w:rPr>
          <w:highlight w:val="green"/>
          <w:u w:val="single"/>
        </w:rPr>
        <w:t xml:space="preserve"> and </w:t>
      </w:r>
      <w:r w:rsidRPr="00AB64A8">
        <w:rPr>
          <w:rStyle w:val="Emphasis"/>
          <w:highlight w:val="green"/>
        </w:rPr>
        <w:t>news stories</w:t>
      </w:r>
      <w:r w:rsidRPr="00AB64A8">
        <w:rPr>
          <w:highlight w:val="green"/>
          <w:u w:val="single"/>
        </w:rPr>
        <w:t xml:space="preserve"> focus on</w:t>
      </w:r>
      <w:r w:rsidRPr="00F35F0D">
        <w:rPr>
          <w:u w:val="single"/>
        </w:rPr>
        <w:t xml:space="preserve"> the </w:t>
      </w:r>
      <w:r w:rsidRPr="00F35F0D">
        <w:rPr>
          <w:rStyle w:val="Emphasis"/>
        </w:rPr>
        <w:t xml:space="preserve">most </w:t>
      </w:r>
      <w:r w:rsidRPr="00AB64A8">
        <w:rPr>
          <w:rStyle w:val="Emphasis"/>
          <w:highlight w:val="green"/>
        </w:rPr>
        <w:t>extreme examples</w:t>
      </w:r>
      <w:r w:rsidRPr="00F35F0D">
        <w:rPr>
          <w:u w:val="single"/>
        </w:rPr>
        <w:t xml:space="preserve">, so </w:t>
      </w:r>
      <w:r w:rsidRPr="00AB64A8">
        <w:rPr>
          <w:highlight w:val="green"/>
          <w:u w:val="single"/>
        </w:rPr>
        <w:t xml:space="preserve">using </w:t>
      </w:r>
      <w:r w:rsidRPr="00AB64A8">
        <w:rPr>
          <w:rStyle w:val="Emphasis"/>
          <w:highlight w:val="green"/>
        </w:rPr>
        <w:t>kinetic weapons</w:t>
      </w:r>
      <w:r w:rsidRPr="00F35F0D">
        <w:rPr>
          <w:u w:val="single"/>
        </w:rPr>
        <w:t xml:space="preserve"> to blow up satellites</w:t>
      </w:r>
      <w:r w:rsidRPr="00F35F0D">
        <w:rPr>
          <w:sz w:val="16"/>
        </w:rPr>
        <w:t xml:space="preserve">. While there is research and development going on to develop those capabilities, what we found is </w:t>
      </w:r>
      <w:r w:rsidRPr="00AB64A8">
        <w:rPr>
          <w:rStyle w:val="Emphasis"/>
          <w:highlight w:val="green"/>
        </w:rPr>
        <w:t>there’s yet</w:t>
      </w:r>
      <w:r w:rsidRPr="00AB64A8">
        <w:rPr>
          <w:highlight w:val="green"/>
          <w:u w:val="single"/>
        </w:rPr>
        <w:t xml:space="preserve"> to be </w:t>
      </w:r>
      <w:r w:rsidRPr="00AB64A8">
        <w:rPr>
          <w:rStyle w:val="Emphasis"/>
          <w:highlight w:val="green"/>
        </w:rPr>
        <w:t>any</w:t>
      </w:r>
      <w:r w:rsidRPr="00F35F0D">
        <w:rPr>
          <w:u w:val="single"/>
        </w:rPr>
        <w:t xml:space="preserve"> </w:t>
      </w:r>
      <w:proofErr w:type="gramStart"/>
      <w:r w:rsidRPr="00F35F0D">
        <w:rPr>
          <w:u w:val="single"/>
        </w:rPr>
        <w:t>publicly-known</w:t>
      </w:r>
      <w:proofErr w:type="gramEnd"/>
      <w:r w:rsidRPr="00F35F0D">
        <w:rPr>
          <w:u w:val="single"/>
        </w:rPr>
        <w:t xml:space="preserve"> </w:t>
      </w:r>
      <w:r w:rsidRPr="00AB64A8">
        <w:rPr>
          <w:rStyle w:val="Emphasis"/>
          <w:highlight w:val="green"/>
        </w:rPr>
        <w:t>example</w:t>
      </w:r>
      <w:r w:rsidRPr="00AB64A8">
        <w:rPr>
          <w:highlight w:val="green"/>
          <w:u w:val="single"/>
        </w:rPr>
        <w:t xml:space="preserve"> of </w:t>
      </w:r>
      <w:r w:rsidRPr="00AB64A8">
        <w:rPr>
          <w:rStyle w:val="Emphasis"/>
          <w:highlight w:val="green"/>
        </w:rPr>
        <w:t>them being used</w:t>
      </w:r>
      <w:r w:rsidRPr="00F35F0D">
        <w:rPr>
          <w:sz w:val="16"/>
        </w:rPr>
        <w:t>.</w:t>
      </w:r>
      <w:r>
        <w:rPr>
          <w:sz w:val="16"/>
        </w:rPr>
        <w:t xml:space="preserve"> </w:t>
      </w:r>
      <w:r w:rsidRPr="00F35F0D">
        <w:rPr>
          <w:u w:val="single"/>
        </w:rPr>
        <w:t>What is being used and what seems to be of the most utility are the non-kinetic things</w:t>
      </w:r>
      <w:r w:rsidRPr="00F35F0D">
        <w:rPr>
          <w:sz w:val="16"/>
        </w:rPr>
        <w:t xml:space="preserve">, like jamming and </w:t>
      </w:r>
      <w:proofErr w:type="spellStart"/>
      <w:r w:rsidRPr="00F35F0D">
        <w:rPr>
          <w:sz w:val="16"/>
        </w:rPr>
        <w:t>cyber attacks</w:t>
      </w:r>
      <w:proofErr w:type="spellEnd"/>
      <w:r w:rsidRPr="00F35F0D">
        <w:rPr>
          <w:sz w:val="16"/>
        </w:rPr>
        <w:t xml:space="preserve">. </w:t>
      </w:r>
      <w:r w:rsidRPr="00AB64A8">
        <w:rPr>
          <w:highlight w:val="green"/>
          <w:u w:val="single"/>
        </w:rPr>
        <w:t xml:space="preserve">The </w:t>
      </w:r>
      <w:r w:rsidRPr="00AB64A8">
        <w:rPr>
          <w:rStyle w:val="Emphasis"/>
          <w:highlight w:val="green"/>
        </w:rPr>
        <w:t>good news</w:t>
      </w:r>
      <w:r w:rsidRPr="00F35F0D">
        <w:rPr>
          <w:u w:val="single"/>
        </w:rPr>
        <w:t xml:space="preserve"> is </w:t>
      </w:r>
      <w:r w:rsidRPr="00AB64A8">
        <w:rPr>
          <w:highlight w:val="green"/>
          <w:u w:val="single"/>
        </w:rPr>
        <w:t xml:space="preserve">we have </w:t>
      </w:r>
      <w:r w:rsidRPr="00AB64A8">
        <w:rPr>
          <w:rStyle w:val="Emphasis"/>
          <w:highlight w:val="green"/>
        </w:rPr>
        <w:t>yet to see</w:t>
      </w:r>
      <w:r w:rsidRPr="00F35F0D">
        <w:rPr>
          <w:u w:val="single"/>
        </w:rPr>
        <w:t xml:space="preserve"> the most </w:t>
      </w:r>
      <w:r w:rsidRPr="00AB64A8">
        <w:rPr>
          <w:rStyle w:val="Emphasis"/>
          <w:highlight w:val="green"/>
        </w:rPr>
        <w:t>destructive kinetic attacks</w:t>
      </w:r>
      <w:r w:rsidRPr="00AB64A8">
        <w:rPr>
          <w:highlight w:val="green"/>
          <w:u w:val="single"/>
        </w:rPr>
        <w:t xml:space="preserve"> that</w:t>
      </w:r>
      <w:r w:rsidRPr="00F35F0D">
        <w:rPr>
          <w:u w:val="single"/>
        </w:rPr>
        <w:t xml:space="preserve"> can </w:t>
      </w:r>
      <w:r w:rsidRPr="00AB64A8">
        <w:rPr>
          <w:highlight w:val="green"/>
          <w:u w:val="single"/>
        </w:rPr>
        <w:t>cause</w:t>
      </w:r>
      <w:r w:rsidRPr="00F35F0D">
        <w:rPr>
          <w:u w:val="single"/>
        </w:rPr>
        <w:t xml:space="preserve"> really </w:t>
      </w:r>
      <w:r w:rsidRPr="00F35F0D">
        <w:rPr>
          <w:rStyle w:val="Emphasis"/>
        </w:rPr>
        <w:t xml:space="preserve">harmful </w:t>
      </w:r>
      <w:r w:rsidRPr="00AB64A8">
        <w:rPr>
          <w:rStyle w:val="Emphasis"/>
          <w:highlight w:val="green"/>
        </w:rPr>
        <w:t>long-term damage</w:t>
      </w:r>
      <w:r w:rsidRPr="00AB64A8">
        <w:rPr>
          <w:highlight w:val="green"/>
          <w:u w:val="single"/>
        </w:rPr>
        <w:t xml:space="preserve"> to</w:t>
      </w:r>
      <w:r w:rsidRPr="00F35F0D">
        <w:rPr>
          <w:u w:val="single"/>
        </w:rPr>
        <w:t xml:space="preserve"> the </w:t>
      </w:r>
      <w:r w:rsidRPr="00AB64A8">
        <w:rPr>
          <w:rStyle w:val="Emphasis"/>
          <w:highlight w:val="green"/>
        </w:rPr>
        <w:t>space</w:t>
      </w:r>
      <w:r w:rsidRPr="00F35F0D">
        <w:rPr>
          <w:rStyle w:val="Emphasis"/>
        </w:rPr>
        <w:t xml:space="preserve"> environment</w:t>
      </w:r>
      <w:r w:rsidRPr="00F35F0D">
        <w:rPr>
          <w:sz w:val="16"/>
        </w:rPr>
        <w:t xml:space="preserve">, but </w:t>
      </w:r>
      <w:proofErr w:type="gramStart"/>
      <w:r w:rsidRPr="00F35F0D">
        <w:rPr>
          <w:sz w:val="16"/>
        </w:rPr>
        <w:t>unfortunately</w:t>
      </w:r>
      <w:proofErr w:type="gramEnd"/>
      <w:r w:rsidRPr="00F35F0D">
        <w:rPr>
          <w:sz w:val="16"/>
        </w:rPr>
        <w:t xml:space="preserve"> we are seeing non-kinetic attacks being used, and that’s likely to continue.</w:t>
      </w:r>
    </w:p>
    <w:p w14:paraId="69459B3F" w14:textId="77777777" w:rsidR="00A62FF6" w:rsidRDefault="00A62FF6" w:rsidP="00A62FF6"/>
    <w:p w14:paraId="17A0B397" w14:textId="6B88CC9A" w:rsidR="00A62FF6" w:rsidRPr="00821F8C" w:rsidRDefault="00A62FF6" w:rsidP="00A62FF6">
      <w:pPr>
        <w:pStyle w:val="Heading4"/>
        <w:rPr>
          <w:rFonts w:eastAsia="Calibri"/>
        </w:rPr>
      </w:pPr>
      <w:r>
        <w:rPr>
          <w:rFonts w:eastAsia="Calibri"/>
        </w:rPr>
        <w:t>Droughts – we don’t use data even if we have it</w:t>
      </w:r>
    </w:p>
    <w:p w14:paraId="0B166FDD" w14:textId="77777777" w:rsidR="00A62FF6" w:rsidRPr="00821F8C" w:rsidRDefault="00A62FF6" w:rsidP="00A62FF6">
      <w:pPr>
        <w:rPr>
          <w:rFonts w:eastAsia="Calibri"/>
        </w:rPr>
      </w:pPr>
      <w:r w:rsidRPr="00864675">
        <w:rPr>
          <w:rStyle w:val="Style13ptBold"/>
        </w:rPr>
        <w:t>Starr 14</w:t>
      </w:r>
      <w:r w:rsidRPr="00821F8C">
        <w:rPr>
          <w:rFonts w:eastAsia="Calibri"/>
        </w:rPr>
        <w:t xml:space="preserve"> - psychologist, journalist, and professor emeritus at the City University of New York, Brooklyn College (Bernard, “Our Oceans Are Dying: Mobilizing an Indifferent Public to Confront This Crisis,” Huffington Post, 6-27-14, http://www.huffingtonpost.com/bernard-starr/our-oceans-are-dying_b_5533322.html) </w:t>
      </w:r>
    </w:p>
    <w:p w14:paraId="76CE3A1D" w14:textId="77777777" w:rsidR="00A62FF6" w:rsidRDefault="00A62FF6" w:rsidP="00A62FF6">
      <w:pPr>
        <w:rPr>
          <w:rFonts w:eastAsia="Calibri"/>
          <w:u w:val="single"/>
        </w:rPr>
      </w:pPr>
      <w:r w:rsidRPr="00821F8C">
        <w:rPr>
          <w:rFonts w:eastAsia="Calibri"/>
          <w:u w:val="single"/>
        </w:rPr>
        <w:t xml:space="preserve">After an eighteen-month investigation, </w:t>
      </w:r>
      <w:r w:rsidRPr="00AB64A8">
        <w:rPr>
          <w:rFonts w:eastAsia="Calibri"/>
          <w:highlight w:val="green"/>
          <w:u w:val="single"/>
        </w:rPr>
        <w:t>the Commission</w:t>
      </w:r>
      <w:r w:rsidRPr="00821F8C">
        <w:rPr>
          <w:rFonts w:eastAsia="Calibri"/>
          <w:u w:val="single"/>
        </w:rPr>
        <w:t xml:space="preserve">, made up of former heads of state, government officials, and prominent business leaders concluded that our </w:t>
      </w:r>
      <w:r w:rsidRPr="00AB64A8">
        <w:rPr>
          <w:rFonts w:eastAsia="Calibri"/>
          <w:highlight w:val="green"/>
          <w:u w:val="single"/>
        </w:rPr>
        <w:t>oceans are dying from climate change, pollution, and over-fishing</w:t>
      </w:r>
      <w:r w:rsidRPr="00821F8C">
        <w:rPr>
          <w:rFonts w:eastAsia="Calibri"/>
          <w:u w:val="single"/>
        </w:rPr>
        <w:t xml:space="preserve">. </w:t>
      </w:r>
      <w:r w:rsidRPr="00821F8C">
        <w:rPr>
          <w:rFonts w:eastAsia="Calibri"/>
          <w:sz w:val="10"/>
        </w:rPr>
        <w:t xml:space="preserve">The Commission proposes an </w:t>
      </w:r>
      <w:proofErr w:type="gramStart"/>
      <w:r w:rsidRPr="00821F8C">
        <w:rPr>
          <w:rFonts w:eastAsia="Calibri"/>
          <w:sz w:val="10"/>
        </w:rPr>
        <w:t>eight point</w:t>
      </w:r>
      <w:proofErr w:type="gramEnd"/>
      <w:r w:rsidRPr="00821F8C">
        <w:rPr>
          <w:rFonts w:eastAsia="Calibri"/>
          <w:sz w:val="10"/>
        </w:rPr>
        <w:t xml:space="preserve"> program to rescue the oceans over the next five years. Why should we be concerned? José María Figueres, Co-chair of the Commission and former president of Costa Rica, has summed up the dire situation with these words: "The ocean provides 50 percent of our oxygen and fixes 25 percent of global carbon emissions. Our food chain begins in that 70 percent of the planet." He added that "a healthy ocean is key to our well-being, and we need to reverse its degradation." He warned: "Unless we turn the tide on ocean decline within five years, the international community should consider turning the high seas into an off-limits regeneration zone until its condition is restored." A Commission video states the crisis even more starkly: "No ocean, no us!" In his brief talk at the reception, David</w:t>
      </w:r>
      <w:r w:rsidRPr="00821F8C">
        <w:rPr>
          <w:rFonts w:eastAsia="Calibri"/>
          <w:u w:val="single"/>
        </w:rPr>
        <w:t xml:space="preserve"> Miliband, </w:t>
      </w:r>
      <w:r w:rsidRPr="00821F8C">
        <w:rPr>
          <w:rFonts w:eastAsia="Calibri"/>
          <w:sz w:val="10"/>
        </w:rPr>
        <w:t>also co-chair of the Ocean Commission and former UK Foreign Secretary,</w:t>
      </w:r>
      <w:r w:rsidRPr="00821F8C">
        <w:rPr>
          <w:rFonts w:eastAsia="Calibri"/>
          <w:u w:val="single"/>
        </w:rPr>
        <w:t xml:space="preserve"> </w:t>
      </w:r>
      <w:r w:rsidRPr="00AB64A8">
        <w:rPr>
          <w:rFonts w:eastAsia="Calibri"/>
          <w:highlight w:val="green"/>
          <w:u w:val="single"/>
        </w:rPr>
        <w:t>urged politicians</w:t>
      </w:r>
      <w:r w:rsidRPr="00821F8C">
        <w:rPr>
          <w:rFonts w:eastAsia="Calibri"/>
          <w:u w:val="single"/>
        </w:rPr>
        <w:t xml:space="preserve">, scientists, journalists, and ordinary citizens to rally behind the salvation of our oceans and the planet -- and </w:t>
      </w:r>
      <w:r w:rsidRPr="00AB64A8">
        <w:rPr>
          <w:rFonts w:eastAsia="Calibri"/>
          <w:highlight w:val="green"/>
          <w:u w:val="single"/>
        </w:rPr>
        <w:t xml:space="preserve">to get the message </w:t>
      </w:r>
      <w:r w:rsidRPr="00821F8C">
        <w:rPr>
          <w:rFonts w:eastAsia="Calibri"/>
          <w:u w:val="single"/>
        </w:rPr>
        <w:t xml:space="preserve">out to others. Will getting the message out turn the tide in the battle to save the planet? I doubt it. </w:t>
      </w:r>
      <w:r w:rsidRPr="00AB64A8">
        <w:rPr>
          <w:rFonts w:eastAsia="Calibri"/>
          <w:b/>
          <w:iCs/>
          <w:sz w:val="24"/>
          <w:highlight w:val="green"/>
          <w:u w:val="single"/>
        </w:rPr>
        <w:t xml:space="preserve">We are swimming in information </w:t>
      </w:r>
      <w:r w:rsidRPr="00821F8C">
        <w:rPr>
          <w:rFonts w:eastAsia="Calibri"/>
          <w:b/>
          <w:iCs/>
          <w:sz w:val="24"/>
          <w:u w:val="single"/>
        </w:rPr>
        <w:t>and messages</w:t>
      </w:r>
      <w:r w:rsidRPr="00821F8C">
        <w:rPr>
          <w:rFonts w:eastAsia="Calibri"/>
          <w:sz w:val="10"/>
        </w:rPr>
        <w:t xml:space="preserve">. </w:t>
      </w:r>
      <w:r w:rsidRPr="00821F8C">
        <w:rPr>
          <w:rFonts w:eastAsia="Calibri"/>
          <w:u w:val="single"/>
        </w:rPr>
        <w:t xml:space="preserve">Earlier </w:t>
      </w:r>
      <w:proofErr w:type="gramStart"/>
      <w:r w:rsidRPr="00821F8C">
        <w:rPr>
          <w:rFonts w:eastAsia="Calibri"/>
          <w:u w:val="single"/>
        </w:rPr>
        <w:t>the this</w:t>
      </w:r>
      <w:proofErr w:type="gramEnd"/>
      <w:r w:rsidRPr="00821F8C">
        <w:rPr>
          <w:rFonts w:eastAsia="Calibri"/>
          <w:u w:val="single"/>
        </w:rPr>
        <w:t xml:space="preserve"> year leading </w:t>
      </w:r>
      <w:r w:rsidRPr="00AB64A8">
        <w:rPr>
          <w:rFonts w:eastAsia="Calibri"/>
          <w:highlight w:val="green"/>
          <w:u w:val="single"/>
        </w:rPr>
        <w:t>scientists declared</w:t>
      </w:r>
      <w:r w:rsidRPr="00821F8C">
        <w:rPr>
          <w:rFonts w:eastAsia="Calibri"/>
          <w:u w:val="single"/>
        </w:rPr>
        <w:t xml:space="preserve"> that we are fast approaching the critical point of no return for climate change -- a point with </w:t>
      </w:r>
      <w:r w:rsidRPr="00AB64A8">
        <w:rPr>
          <w:rFonts w:eastAsia="Calibri"/>
          <w:highlight w:val="green"/>
          <w:u w:val="single"/>
        </w:rPr>
        <w:t>predictable</w:t>
      </w:r>
      <w:r w:rsidRPr="00821F8C">
        <w:rPr>
          <w:rFonts w:eastAsia="Calibri"/>
          <w:u w:val="single"/>
        </w:rPr>
        <w:t xml:space="preserve"> devastating </w:t>
      </w:r>
      <w:r w:rsidRPr="00AB64A8">
        <w:rPr>
          <w:rFonts w:eastAsia="Calibri"/>
          <w:highlight w:val="green"/>
          <w:u w:val="single"/>
        </w:rPr>
        <w:t>consequences</w:t>
      </w:r>
      <w:r w:rsidRPr="00821F8C">
        <w:rPr>
          <w:rFonts w:eastAsia="Calibri"/>
          <w:u w:val="single"/>
        </w:rPr>
        <w:t xml:space="preserve">. But </w:t>
      </w:r>
      <w:r w:rsidRPr="00AB64A8">
        <w:rPr>
          <w:rFonts w:eastAsia="Calibri"/>
          <w:b/>
          <w:iCs/>
          <w:sz w:val="24"/>
          <w:highlight w:val="green"/>
          <w:u w:val="single"/>
        </w:rPr>
        <w:t>who is listening?</w:t>
      </w:r>
      <w:r w:rsidRPr="00AB64A8">
        <w:rPr>
          <w:rFonts w:eastAsia="Calibri"/>
          <w:highlight w:val="green"/>
          <w:u w:val="single"/>
        </w:rPr>
        <w:t xml:space="preserve"> The public continues to be </w:t>
      </w:r>
      <w:r w:rsidRPr="00AB64A8">
        <w:rPr>
          <w:rFonts w:eastAsia="Calibri"/>
          <w:b/>
          <w:iCs/>
          <w:sz w:val="24"/>
          <w:highlight w:val="green"/>
          <w:u w:val="single"/>
        </w:rPr>
        <w:t>frighteningly indifferent</w:t>
      </w:r>
      <w:r w:rsidRPr="00AB64A8">
        <w:rPr>
          <w:rFonts w:eastAsia="Calibri"/>
          <w:highlight w:val="green"/>
          <w:u w:val="single"/>
        </w:rPr>
        <w:t>.</w:t>
      </w:r>
      <w:r w:rsidRPr="00821F8C">
        <w:rPr>
          <w:rFonts w:eastAsia="Calibri"/>
          <w:u w:val="single"/>
        </w:rPr>
        <w:t xml:space="preserve"> Who among the public is willing to place the salvation of the planet over immediate personal concerns?</w:t>
      </w:r>
      <w:r w:rsidRPr="00821F8C">
        <w:rPr>
          <w:rFonts w:eastAsia="Calibri"/>
          <w:sz w:val="10"/>
        </w:rPr>
        <w:t xml:space="preserve"> That question was dramatically called to my attention recently when I presented a list of critical issues to a group of seniors enrolled in a life-long learning program and asked them which one they would place first. The list included: terrorism and national defense, global warming, jobs, vanishing icebergs, protecting Social Security, income inequality, ocean pollution, sustaining Medicare, protecting the Amazon rain forests, reducing fossil fuel emissions, regulating Wall Street and the banks, stopping fracking (shale gas drilling), protecting wildlife (elephants, lions, whales, etc.), eliminating genetically modified foods (GMOs), campaign finance reform, free college education for all, national healthcare (Medicare for all). I was particularly interested in the seniors' answers since popular wisdom says that seniors are more concerned than other age groups with the welfare of children, grandchildren, and future generations. And no issue is more vital for the well-being of future generations than the viability of life on the planet. Psychologist Erik Erikson called this concern of older adults "generativity." But the seniors defied conventional wisdom. Jobs, Social Security, and income inequality topped their listings. Only one person, toward the end of the discussion, cited climate change -- and his response seemed almost gratuitous in recognition that we were about to screen a documentary on the melting of icebergs. Perhaps I should not have been surprised. </w:t>
      </w:r>
      <w:r w:rsidRPr="00821F8C">
        <w:rPr>
          <w:rFonts w:eastAsia="Calibri"/>
          <w:u w:val="single"/>
        </w:rPr>
        <w:t>Politicians avoid talking about environmental issues for fear of losing favor with their constituents</w:t>
      </w:r>
      <w:r w:rsidRPr="00821F8C">
        <w:rPr>
          <w:rFonts w:eastAsia="Calibri"/>
          <w:sz w:val="10"/>
        </w:rPr>
        <w:t xml:space="preserve">, who are clamoring for jobs, mortgage relief, and financial security. During the 2012 presidential debates between Barack Obama and Mitt Romney environmental issues took a far </w:t>
      </w:r>
      <w:r w:rsidRPr="00821F8C">
        <w:rPr>
          <w:rFonts w:eastAsia="Calibri"/>
          <w:b/>
          <w:bCs/>
          <w:sz w:val="10"/>
        </w:rPr>
        <w:t>back</w:t>
      </w:r>
      <w:r w:rsidRPr="00821F8C">
        <w:rPr>
          <w:rFonts w:eastAsia="Calibri"/>
          <w:sz w:val="10"/>
        </w:rPr>
        <w:t xml:space="preserve"> seat; in fact, they were barely mentioned. Both candidates knew instinctively that </w:t>
      </w:r>
      <w:r w:rsidRPr="00821F8C">
        <w:rPr>
          <w:rFonts w:eastAsia="Calibri"/>
          <w:u w:val="single"/>
        </w:rPr>
        <w:t xml:space="preserve">in the throes of an economic crisis placing the salvation of the planet high on the national agenda would not generate votes. It might even take away votes from people who feared the candidate would be indifferent to their personal struggles. </w:t>
      </w:r>
      <w:r w:rsidRPr="00821F8C">
        <w:rPr>
          <w:rFonts w:eastAsia="Calibri"/>
          <w:sz w:val="10"/>
        </w:rPr>
        <w:t xml:space="preserve">So where does this leave us? </w:t>
      </w:r>
      <w:r w:rsidRPr="00821F8C">
        <w:rPr>
          <w:rFonts w:eastAsia="Calibri"/>
          <w:u w:val="single"/>
        </w:rPr>
        <w:t xml:space="preserve">If more </w:t>
      </w:r>
      <w:r w:rsidRPr="00AB64A8">
        <w:rPr>
          <w:rFonts w:eastAsia="Calibri"/>
          <w:highlight w:val="green"/>
          <w:u w:val="single"/>
        </w:rPr>
        <w:t xml:space="preserve">environmental studies </w:t>
      </w:r>
      <w:r w:rsidRPr="00821F8C">
        <w:rPr>
          <w:rFonts w:eastAsia="Calibri"/>
          <w:u w:val="single"/>
        </w:rPr>
        <w:t xml:space="preserve">and more alarming news </w:t>
      </w:r>
      <w:r w:rsidRPr="00AB64A8">
        <w:rPr>
          <w:rFonts w:eastAsia="Calibri"/>
          <w:highlight w:val="green"/>
          <w:u w:val="single"/>
        </w:rPr>
        <w:t xml:space="preserve">will not mobilize leaders and the public </w:t>
      </w:r>
      <w:r w:rsidRPr="00821F8C">
        <w:rPr>
          <w:rFonts w:eastAsia="Calibri"/>
          <w:u w:val="single"/>
        </w:rPr>
        <w:t>for an all-out commitment to the preservation of our small vulnerable corner of the universe, what will?</w:t>
      </w:r>
      <w:r w:rsidRPr="00821F8C">
        <w:rPr>
          <w:rFonts w:eastAsia="Calibri"/>
          <w:sz w:val="10"/>
        </w:rPr>
        <w:t xml:space="preserve"> Perhaps </w:t>
      </w:r>
      <w:r w:rsidRPr="00821F8C">
        <w:rPr>
          <w:rFonts w:eastAsia="Calibri"/>
          <w:u w:val="single"/>
        </w:rPr>
        <w:t>we need to shift our focus from information to changing human behavior</w:t>
      </w:r>
      <w:r w:rsidRPr="00821F8C">
        <w:rPr>
          <w:rFonts w:eastAsia="Calibri"/>
          <w:sz w:val="10"/>
        </w:rPr>
        <w:t>. Let's enlist leading behavioral scientists and psychological associations to address how to awaken the public to the urgency of protecting the planet. Let's launch a campaign to make this the number-one priority. And let's adopt these mantras: No planet, no jobs; no planet, no Social Security; no planet, no mortgages; no planet, no corporate bonus packages. No planet, no us.</w:t>
      </w:r>
      <w:r w:rsidRPr="00821F8C">
        <w:rPr>
          <w:rFonts w:eastAsia="Calibri"/>
          <w:u w:val="single"/>
        </w:rPr>
        <w:t xml:space="preserve"> </w:t>
      </w:r>
    </w:p>
    <w:p w14:paraId="4617BC54" w14:textId="7A1E1445" w:rsidR="00A62FF6" w:rsidRDefault="00A62FF6" w:rsidP="00A62FF6"/>
    <w:p w14:paraId="6EFCA3A8" w14:textId="32F2AB85" w:rsidR="00A62FF6" w:rsidRDefault="00A62FF6" w:rsidP="00A62FF6">
      <w:pPr>
        <w:pStyle w:val="Heading4"/>
      </w:pPr>
      <w:r>
        <w:t>Conflicts non uq – tensions over wtaer4 for decades</w:t>
      </w:r>
    </w:p>
    <w:p w14:paraId="22AAE5A9" w14:textId="11393DCB" w:rsidR="00A62FF6" w:rsidRDefault="00A62FF6" w:rsidP="00A62FF6"/>
    <w:p w14:paraId="2C1CBB54" w14:textId="77777777" w:rsidR="00A62FF6" w:rsidRPr="001E6A51" w:rsidRDefault="00A62FF6" w:rsidP="00A62FF6">
      <w:pPr>
        <w:pStyle w:val="Heading4"/>
        <w:spacing w:line="278" w:lineRule="atLeast"/>
        <w:rPr>
          <w:rFonts w:eastAsia="Times New Roman" w:cs="Calibri"/>
          <w:color w:val="222222"/>
          <w:lang w:eastAsia="zh-CN"/>
        </w:rPr>
      </w:pPr>
      <w:r w:rsidRPr="001E6A51">
        <w:rPr>
          <w:rFonts w:eastAsia="Times New Roman" w:cs="Calibri"/>
          <w:color w:val="222222"/>
        </w:rPr>
        <w:t>No WMD or escalation</w:t>
      </w:r>
    </w:p>
    <w:p w14:paraId="654B4AF9" w14:textId="77777777" w:rsidR="00A62FF6" w:rsidRPr="001E6A51" w:rsidRDefault="00A62FF6" w:rsidP="00A62FF6">
      <w:pPr>
        <w:pStyle w:val="m-961341893677007972gmail-msonormal"/>
        <w:spacing w:before="0" w:beforeAutospacing="0" w:after="160" w:afterAutospacing="0" w:line="235" w:lineRule="atLeast"/>
        <w:rPr>
          <w:rFonts w:ascii="Calibri" w:hAnsi="Calibri"/>
          <w:color w:val="222222"/>
          <w:sz w:val="22"/>
        </w:rPr>
      </w:pPr>
      <w:r w:rsidRPr="001E6A51">
        <w:rPr>
          <w:rStyle w:val="m-961341893677007972gmail-style13ptbold"/>
          <w:rFonts w:ascii="Calibri" w:hAnsi="Calibri"/>
          <w:b/>
          <w:bCs/>
          <w:color w:val="222222"/>
          <w:sz w:val="26"/>
          <w:szCs w:val="26"/>
        </w:rPr>
        <w:t>Weiss 15</w:t>
      </w:r>
      <w:r w:rsidRPr="001E6A51">
        <w:rPr>
          <w:rFonts w:ascii="Calibri" w:hAnsi="Calibri"/>
          <w:color w:val="222222"/>
          <w:sz w:val="22"/>
        </w:rPr>
        <w:t>—Visiting scholar at the Center for International Security and Cooperation at Stanford University, a member of the National Advisory Board of the Center for Arms Control and Non-Proliferation in Washington, DC, and a former professor of applied mathematics and engineering at Brown and the University of Maryland [Leonard, “On fear and nuclear terrorism,”</w:t>
      </w:r>
      <w:r w:rsidRPr="001E6A51">
        <w:rPr>
          <w:rStyle w:val="apple-converted-space"/>
          <w:rFonts w:ascii="Calibri" w:hAnsi="Calibri"/>
          <w:color w:val="222222"/>
        </w:rPr>
        <w:t> </w:t>
      </w:r>
      <w:r w:rsidRPr="001E6A51">
        <w:rPr>
          <w:rFonts w:ascii="Calibri" w:hAnsi="Calibri"/>
          <w:i/>
          <w:iCs/>
          <w:color w:val="222222"/>
          <w:sz w:val="22"/>
        </w:rPr>
        <w:t>Bulletin of the Atomic Scientists</w:t>
      </w:r>
      <w:r w:rsidRPr="001E6A51">
        <w:rPr>
          <w:rFonts w:ascii="Calibri" w:hAnsi="Calibri"/>
          <w:color w:val="222222"/>
          <w:sz w:val="22"/>
        </w:rPr>
        <w:t>, March/April, Vol. 71, No. 2, p. 75-87]</w:t>
      </w:r>
    </w:p>
    <w:p w14:paraId="6EE7AD71" w14:textId="77777777" w:rsidR="00F51E01" w:rsidRDefault="00A62FF6" w:rsidP="00A62FF6">
      <w:pPr>
        <w:rPr>
          <w:rStyle w:val="m-961341893677007972gmail-styleunderline"/>
          <w:color w:val="222222"/>
          <w:u w:val="single"/>
        </w:rPr>
      </w:pPr>
      <w:r w:rsidRPr="001E6A51">
        <w:rPr>
          <w:color w:val="222222"/>
          <w:sz w:val="16"/>
          <w:szCs w:val="16"/>
        </w:rPr>
        <w:t xml:space="preserve">If the fear of nuclear war has thus had some positive effects, the fear of nuclear terrorism has had mainly negative effects on the lives of millions of people around the world, including in the United States, and even </w:t>
      </w:r>
      <w:proofErr w:type="gramStart"/>
      <w:r w:rsidRPr="001E6A51">
        <w:rPr>
          <w:color w:val="222222"/>
          <w:sz w:val="16"/>
          <w:szCs w:val="16"/>
        </w:rPr>
        <w:t>affects negatively</w:t>
      </w:r>
      <w:proofErr w:type="gramEnd"/>
      <w:r w:rsidRPr="001E6A51">
        <w:rPr>
          <w:color w:val="222222"/>
          <w:sz w:val="16"/>
          <w:szCs w:val="16"/>
        </w:rPr>
        <w:t xml:space="preserve"> the prospects for a more peaceful world.</w:t>
      </w:r>
      <w:r w:rsidRPr="001E6A51">
        <w:rPr>
          <w:rStyle w:val="apple-converted-space"/>
          <w:color w:val="222222"/>
          <w:sz w:val="16"/>
          <w:szCs w:val="16"/>
        </w:rPr>
        <w:t xml:space="preserve"> </w:t>
      </w:r>
      <w:r w:rsidRPr="001E6A51">
        <w:rPr>
          <w:rStyle w:val="m-961341893677007972gmail-styleunderline"/>
          <w:color w:val="222222"/>
          <w:u w:val="single"/>
        </w:rPr>
        <w:t>Although there has been much commentary on</w:t>
      </w:r>
      <w:r w:rsidRPr="001E6A51">
        <w:rPr>
          <w:rStyle w:val="apple-converted-space"/>
          <w:color w:val="222222"/>
          <w:sz w:val="16"/>
          <w:szCs w:val="16"/>
        </w:rPr>
        <w:t xml:space="preserve"> </w:t>
      </w:r>
      <w:r w:rsidRPr="001E6A51">
        <w:rPr>
          <w:rStyle w:val="m-961341893677007972gmail-styleunderline"/>
          <w:color w:val="222222"/>
          <w:u w:val="single"/>
        </w:rPr>
        <w:t>the interest that Osama bin Laden, when he was alive, reportedly expressed</w:t>
      </w:r>
      <w:r w:rsidRPr="001E6A51">
        <w:rPr>
          <w:rStyle w:val="apple-converted-space"/>
          <w:color w:val="222222"/>
          <w:sz w:val="16"/>
          <w:szCs w:val="16"/>
        </w:rPr>
        <w:t xml:space="preserve"> </w:t>
      </w:r>
      <w:r w:rsidRPr="001E6A51">
        <w:rPr>
          <w:color w:val="222222"/>
          <w:sz w:val="16"/>
          <w:szCs w:val="16"/>
        </w:rPr>
        <w:t xml:space="preserve">in obtaining nuclear weapons (see </w:t>
      </w:r>
      <w:proofErr w:type="spellStart"/>
      <w:r w:rsidRPr="001E6A51">
        <w:rPr>
          <w:color w:val="222222"/>
          <w:sz w:val="16"/>
          <w:szCs w:val="16"/>
        </w:rPr>
        <w:t>Mowatt-Larssen</w:t>
      </w:r>
      <w:proofErr w:type="spellEnd"/>
      <w:r w:rsidRPr="001E6A51">
        <w:rPr>
          <w:color w:val="222222"/>
          <w:sz w:val="16"/>
          <w:szCs w:val="16"/>
        </w:rPr>
        <w:t>, 2010),</w:t>
      </w:r>
      <w:r w:rsidRPr="001E6A51">
        <w:rPr>
          <w:rStyle w:val="apple-converted-space"/>
          <w:color w:val="222222"/>
          <w:sz w:val="16"/>
          <w:szCs w:val="16"/>
        </w:rPr>
        <w:t xml:space="preserve"> </w:t>
      </w:r>
      <w:r w:rsidRPr="001E6A51">
        <w:rPr>
          <w:rStyle w:val="m-961341893677007972gmail-styleunderline"/>
          <w:color w:val="222222"/>
          <w:u w:val="single"/>
        </w:rPr>
        <w:t>and some terrorists</w:t>
      </w:r>
      <w:r w:rsidRPr="001E6A51">
        <w:rPr>
          <w:rStyle w:val="apple-converted-space"/>
          <w:color w:val="222222"/>
          <w:sz w:val="16"/>
          <w:szCs w:val="16"/>
        </w:rPr>
        <w:t xml:space="preserve"> </w:t>
      </w:r>
      <w:r w:rsidRPr="001E6A51">
        <w:rPr>
          <w:color w:val="222222"/>
          <w:sz w:val="16"/>
          <w:szCs w:val="16"/>
        </w:rPr>
        <w:t>no doubt</w:t>
      </w:r>
      <w:r w:rsidRPr="001E6A51">
        <w:rPr>
          <w:rStyle w:val="apple-converted-space"/>
          <w:color w:val="222222"/>
          <w:sz w:val="16"/>
          <w:szCs w:val="16"/>
        </w:rPr>
        <w:t xml:space="preserve"> </w:t>
      </w:r>
      <w:r w:rsidRPr="001E6A51">
        <w:rPr>
          <w:rStyle w:val="m-961341893677007972gmail-styleunderline"/>
          <w:color w:val="222222"/>
          <w:u w:val="single"/>
        </w:rPr>
        <w:t>desire to obtain such weapons,</w:t>
      </w:r>
      <w:r w:rsidRPr="001E6A51">
        <w:rPr>
          <w:rStyle w:val="apple-converted-space"/>
          <w:color w:val="222222"/>
          <w:u w:val="single"/>
        </w:rPr>
        <w:t xml:space="preserve"> </w:t>
      </w:r>
      <w:r w:rsidRPr="001E6A51">
        <w:rPr>
          <w:rStyle w:val="Emphasis"/>
          <w:bCs/>
          <w:i/>
          <w:color w:val="222222"/>
          <w:shd w:val="clear" w:color="auto" w:fill="FFFF00"/>
        </w:rPr>
        <w:t>evidence</w:t>
      </w:r>
      <w:r w:rsidRPr="001E6A51">
        <w:rPr>
          <w:rStyle w:val="apple-converted-space"/>
          <w:color w:val="222222"/>
          <w:u w:val="single"/>
          <w:shd w:val="clear" w:color="auto" w:fill="FFFF00"/>
        </w:rPr>
        <w:t xml:space="preserve"> </w:t>
      </w:r>
      <w:r w:rsidRPr="001E6A51">
        <w:rPr>
          <w:rStyle w:val="m-961341893677007972gmail-styleunderline"/>
          <w:color w:val="222222"/>
          <w:u w:val="single"/>
          <w:shd w:val="clear" w:color="auto" w:fill="FFFF00"/>
        </w:rPr>
        <w:t>of</w:t>
      </w:r>
      <w:r w:rsidRPr="001E6A51">
        <w:rPr>
          <w:rStyle w:val="apple-converted-space"/>
          <w:color w:val="222222"/>
          <w:u w:val="single"/>
        </w:rPr>
        <w:t xml:space="preserve"> </w:t>
      </w:r>
      <w:r w:rsidRPr="001E6A51">
        <w:rPr>
          <w:rStyle w:val="m-961341893677007972gmail-styleunderline"/>
          <w:color w:val="222222"/>
          <w:u w:val="single"/>
        </w:rPr>
        <w:t>any</w:t>
      </w:r>
      <w:r w:rsidRPr="001E6A51">
        <w:rPr>
          <w:rStyle w:val="apple-converted-space"/>
          <w:color w:val="222222"/>
          <w:u w:val="single"/>
        </w:rPr>
        <w:t xml:space="preserve"> </w:t>
      </w:r>
      <w:r w:rsidRPr="001E6A51">
        <w:rPr>
          <w:rStyle w:val="m-961341893677007972gmail-styleunderline"/>
          <w:color w:val="222222"/>
          <w:u w:val="single"/>
          <w:shd w:val="clear" w:color="auto" w:fill="FFFF00"/>
        </w:rPr>
        <w:t>terrorist group</w:t>
      </w:r>
      <w:r w:rsidRPr="001E6A51">
        <w:rPr>
          <w:rStyle w:val="apple-converted-space"/>
          <w:color w:val="222222"/>
          <w:u w:val="single"/>
          <w:shd w:val="clear" w:color="auto" w:fill="FFFF00"/>
        </w:rPr>
        <w:t xml:space="preserve"> </w:t>
      </w:r>
      <w:r w:rsidRPr="001E6A51">
        <w:rPr>
          <w:rStyle w:val="Emphasis"/>
          <w:bCs/>
          <w:i/>
          <w:color w:val="222222"/>
          <w:shd w:val="clear" w:color="auto" w:fill="FFFF00"/>
        </w:rPr>
        <w:t>working seriously</w:t>
      </w:r>
      <w:r w:rsidRPr="001E6A51">
        <w:rPr>
          <w:rStyle w:val="apple-converted-space"/>
          <w:color w:val="222222"/>
          <w:u w:val="single"/>
          <w:shd w:val="clear" w:color="auto" w:fill="FFFF00"/>
        </w:rPr>
        <w:t xml:space="preserve"> </w:t>
      </w:r>
      <w:r w:rsidRPr="001E6A51">
        <w:rPr>
          <w:rStyle w:val="m-961341893677007972gmail-styleunderline"/>
          <w:color w:val="222222"/>
          <w:u w:val="single"/>
          <w:shd w:val="clear" w:color="auto" w:fill="FFFF00"/>
        </w:rPr>
        <w:t>toward the theft of nuclear weapons</w:t>
      </w:r>
      <w:r w:rsidRPr="001E6A51">
        <w:rPr>
          <w:rStyle w:val="apple-converted-space"/>
          <w:color w:val="222222"/>
          <w:u w:val="single"/>
        </w:rPr>
        <w:t xml:space="preserve"> </w:t>
      </w:r>
      <w:r w:rsidRPr="001E6A51">
        <w:rPr>
          <w:rStyle w:val="m-961341893677007972gmail-styleunderline"/>
          <w:color w:val="222222"/>
          <w:u w:val="single"/>
        </w:rPr>
        <w:t>or the acquisition of such weapons by other means</w:t>
      </w:r>
      <w:r w:rsidRPr="001E6A51">
        <w:rPr>
          <w:rStyle w:val="apple-converted-space"/>
          <w:color w:val="222222"/>
          <w:u w:val="single"/>
        </w:rPr>
        <w:t xml:space="preserve"> </w:t>
      </w:r>
      <w:r w:rsidRPr="001E6A51">
        <w:rPr>
          <w:rStyle w:val="m-961341893677007972gmail-styleunderline"/>
          <w:color w:val="222222"/>
          <w:u w:val="single"/>
          <w:shd w:val="clear" w:color="auto" w:fill="FFFF00"/>
        </w:rPr>
        <w:t>is</w:t>
      </w:r>
      <w:r w:rsidRPr="001E6A51">
        <w:rPr>
          <w:rStyle w:val="apple-converted-space"/>
          <w:color w:val="222222"/>
          <w:u w:val="single"/>
          <w:shd w:val="clear" w:color="auto" w:fill="FFFF00"/>
        </w:rPr>
        <w:t xml:space="preserve"> </w:t>
      </w:r>
      <w:r w:rsidRPr="001E6A51">
        <w:rPr>
          <w:rStyle w:val="Emphasis"/>
          <w:bCs/>
          <w:i/>
          <w:color w:val="222222"/>
          <w:shd w:val="clear" w:color="auto" w:fill="FFFF00"/>
        </w:rPr>
        <w:t>virtually nonexistent</w:t>
      </w:r>
      <w:r w:rsidRPr="001E6A51">
        <w:rPr>
          <w:rStyle w:val="m-961341893677007972gmail-styleunderline"/>
          <w:color w:val="222222"/>
          <w:u w:val="single"/>
        </w:rPr>
        <w:t>. This</w:t>
      </w:r>
      <w:r w:rsidRPr="001E6A51">
        <w:rPr>
          <w:rStyle w:val="apple-converted-space"/>
          <w:color w:val="222222"/>
          <w:u w:val="single"/>
        </w:rPr>
        <w:t xml:space="preserve"> </w:t>
      </w:r>
      <w:r w:rsidRPr="001E6A51">
        <w:rPr>
          <w:color w:val="222222"/>
          <w:sz w:val="16"/>
          <w:szCs w:val="16"/>
        </w:rPr>
        <w:t>may be due to a combination of reasons.</w:t>
      </w:r>
      <w:r w:rsidRPr="001E6A51">
        <w:rPr>
          <w:rStyle w:val="apple-converted-space"/>
          <w:color w:val="222222"/>
          <w:sz w:val="16"/>
          <w:szCs w:val="16"/>
        </w:rPr>
        <w:t xml:space="preserve"> </w:t>
      </w:r>
      <w:r w:rsidRPr="001E6A51">
        <w:rPr>
          <w:rStyle w:val="m-961341893677007972gmail-styleunderline"/>
          <w:color w:val="222222"/>
          <w:u w:val="single"/>
        </w:rPr>
        <w:t>Terrorists understand that it is not hard to terrorize a population without committing mass murder</w:t>
      </w:r>
      <w:r w:rsidRPr="001E6A51">
        <w:rPr>
          <w:color w:val="222222"/>
          <w:sz w:val="16"/>
          <w:szCs w:val="16"/>
        </w:rPr>
        <w:t>: In 2002, a single sniper in the Washington, DC area, operating within his own automobile and with one accomplice, killed 10 people and changed the behavior of virtually the entire populace of the city over a period of three weeks by instilling fear of being a randomly chosen shooting victim when out shopping.</w:t>
      </w:r>
      <w:r w:rsidRPr="001E6A51">
        <w:rPr>
          <w:color w:val="222222"/>
        </w:rPr>
        <w:t xml:space="preserve"> </w:t>
      </w:r>
      <w:r w:rsidRPr="001E6A51">
        <w:rPr>
          <w:color w:val="222222"/>
          <w:sz w:val="16"/>
          <w:szCs w:val="16"/>
        </w:rPr>
        <w:t>Terrorists who believe the commission of violence helps their cause have access to many explosive materials and conventional weapons to ply their “trade</w:t>
      </w:r>
      <w:r w:rsidRPr="001E6A51">
        <w:rPr>
          <w:rStyle w:val="m-961341893677007972gmail-styleunderline"/>
          <w:color w:val="222222"/>
          <w:u w:val="single"/>
        </w:rPr>
        <w:t xml:space="preserve">.” </w:t>
      </w:r>
      <w:r w:rsidRPr="001E6A51">
        <w:t>If public sympathy is important to their cause, an apparent plan or commission of mass murder is not going to help them,</w:t>
      </w:r>
      <w:r w:rsidRPr="001E6A51">
        <w:rPr>
          <w:rStyle w:val="m-961341893677007972gmail-styleunderline"/>
          <w:color w:val="222222"/>
          <w:u w:val="single"/>
        </w:rPr>
        <w:t xml:space="preserve"> and indeed will make their enemies even more implacable</w:t>
      </w:r>
      <w:r w:rsidRPr="001E6A51">
        <w:rPr>
          <w:color w:val="222222"/>
          <w:sz w:val="16"/>
          <w:szCs w:val="16"/>
        </w:rPr>
        <w:t>, reducing the prospects of achieving their goals.</w:t>
      </w:r>
      <w:r w:rsidRPr="001E6A51">
        <w:rPr>
          <w:rStyle w:val="apple-converted-space"/>
          <w:color w:val="222222"/>
          <w:sz w:val="16"/>
          <w:szCs w:val="16"/>
        </w:rPr>
        <w:t xml:space="preserve"> </w:t>
      </w:r>
      <w:r w:rsidRPr="001E6A51">
        <w:rPr>
          <w:rStyle w:val="m-961341893677007972gmail-styleunderline"/>
          <w:color w:val="222222"/>
          <w:u w:val="single"/>
        </w:rPr>
        <w:t>The</w:t>
      </w:r>
      <w:r w:rsidRPr="001E6A51">
        <w:rPr>
          <w:rStyle w:val="apple-converted-space"/>
          <w:color w:val="222222"/>
          <w:u w:val="single"/>
        </w:rPr>
        <w:t xml:space="preserve"> </w:t>
      </w:r>
      <w:r w:rsidRPr="001E6A51">
        <w:rPr>
          <w:rStyle w:val="m-961341893677007972gmail-styleunderline"/>
          <w:color w:val="222222"/>
          <w:u w:val="single"/>
          <w:shd w:val="clear" w:color="auto" w:fill="FFFF00"/>
        </w:rPr>
        <w:t>acquisition of nuclear weapons</w:t>
      </w:r>
      <w:r w:rsidRPr="001E6A51">
        <w:rPr>
          <w:rStyle w:val="apple-converted-space"/>
          <w:color w:val="222222"/>
          <w:u w:val="single"/>
        </w:rPr>
        <w:t xml:space="preserve"> </w:t>
      </w:r>
      <w:r w:rsidRPr="001E6A51">
        <w:rPr>
          <w:rStyle w:val="m-961341893677007972gmail-styleunderline"/>
          <w:color w:val="222222"/>
          <w:u w:val="single"/>
        </w:rPr>
        <w:t>by terrorists is not like the acquisition of conventional weapons; it</w:t>
      </w:r>
      <w:r w:rsidRPr="001E6A51">
        <w:rPr>
          <w:rStyle w:val="apple-converted-space"/>
          <w:color w:val="222222"/>
          <w:u w:val="single"/>
        </w:rPr>
        <w:t xml:space="preserve"> </w:t>
      </w:r>
      <w:r w:rsidRPr="001E6A51">
        <w:rPr>
          <w:rStyle w:val="m-961341893677007972gmail-styleunderline"/>
          <w:color w:val="222222"/>
          <w:u w:val="single"/>
          <w:shd w:val="clear" w:color="auto" w:fill="FFFF00"/>
        </w:rPr>
        <w:t>requires significant</w:t>
      </w:r>
      <w:r w:rsidRPr="001E6A51">
        <w:rPr>
          <w:rStyle w:val="apple-converted-space"/>
          <w:color w:val="222222"/>
          <w:u w:val="single"/>
          <w:shd w:val="clear" w:color="auto" w:fill="FFFF00"/>
        </w:rPr>
        <w:t xml:space="preserve"> </w:t>
      </w:r>
      <w:r w:rsidRPr="001E6A51">
        <w:rPr>
          <w:rStyle w:val="Emphasis"/>
          <w:bCs/>
          <w:i/>
          <w:color w:val="222222"/>
          <w:shd w:val="clear" w:color="auto" w:fill="FFFF00"/>
        </w:rPr>
        <w:t>time</w:t>
      </w:r>
      <w:r w:rsidRPr="001E6A51">
        <w:rPr>
          <w:rStyle w:val="m-961341893677007972gmail-styleunderline"/>
          <w:color w:val="222222"/>
          <w:u w:val="single"/>
          <w:shd w:val="clear" w:color="auto" w:fill="FFFF00"/>
        </w:rPr>
        <w:t>,</w:t>
      </w:r>
      <w:r w:rsidRPr="001E6A51">
        <w:rPr>
          <w:rStyle w:val="apple-converted-space"/>
          <w:color w:val="222222"/>
          <w:u w:val="single"/>
          <w:shd w:val="clear" w:color="auto" w:fill="FFFF00"/>
        </w:rPr>
        <w:t xml:space="preserve"> </w:t>
      </w:r>
      <w:r w:rsidRPr="001E6A51">
        <w:rPr>
          <w:rStyle w:val="Emphasis"/>
          <w:bCs/>
          <w:i/>
          <w:color w:val="222222"/>
        </w:rPr>
        <w:t>planning</w:t>
      </w:r>
      <w:r w:rsidRPr="001E6A51">
        <w:rPr>
          <w:rStyle w:val="m-961341893677007972gmail-styleunderline"/>
          <w:color w:val="222222"/>
          <w:u w:val="single"/>
        </w:rPr>
        <w:t>,</w:t>
      </w:r>
      <w:r w:rsidRPr="001E6A51">
        <w:rPr>
          <w:rStyle w:val="apple-converted-space"/>
          <w:color w:val="222222"/>
          <w:u w:val="single"/>
        </w:rPr>
        <w:t xml:space="preserve"> </w:t>
      </w:r>
      <w:r w:rsidRPr="001E6A51">
        <w:rPr>
          <w:rStyle w:val="Emphasis"/>
          <w:bCs/>
          <w:i/>
          <w:color w:val="222222"/>
          <w:shd w:val="clear" w:color="auto" w:fill="FFFF00"/>
        </w:rPr>
        <w:t>resources</w:t>
      </w:r>
      <w:r w:rsidRPr="001E6A51">
        <w:rPr>
          <w:rStyle w:val="m-961341893677007972gmail-styleunderline"/>
          <w:color w:val="222222"/>
          <w:u w:val="single"/>
          <w:shd w:val="clear" w:color="auto" w:fill="FFFF00"/>
        </w:rPr>
        <w:t>, and</w:t>
      </w:r>
      <w:r w:rsidRPr="001E6A51">
        <w:rPr>
          <w:rStyle w:val="apple-converted-space"/>
          <w:color w:val="222222"/>
          <w:u w:val="single"/>
          <w:shd w:val="clear" w:color="auto" w:fill="FFFF00"/>
        </w:rPr>
        <w:t xml:space="preserve"> </w:t>
      </w:r>
      <w:r w:rsidRPr="001E6A51">
        <w:rPr>
          <w:rStyle w:val="Emphasis"/>
          <w:bCs/>
          <w:i/>
          <w:color w:val="222222"/>
          <w:shd w:val="clear" w:color="auto" w:fill="FFFF00"/>
        </w:rPr>
        <w:t>expertise</w:t>
      </w:r>
      <w:r w:rsidRPr="001E6A51">
        <w:rPr>
          <w:rStyle w:val="m-961341893677007972gmail-styleunderline"/>
          <w:color w:val="222222"/>
          <w:u w:val="single"/>
        </w:rPr>
        <w:t>,</w:t>
      </w:r>
      <w:r w:rsidRPr="001E6A51">
        <w:rPr>
          <w:rStyle w:val="apple-converted-space"/>
          <w:color w:val="222222"/>
          <w:u w:val="single"/>
        </w:rPr>
        <w:t xml:space="preserve"> </w:t>
      </w:r>
      <w:r w:rsidRPr="001E6A51">
        <w:rPr>
          <w:rStyle w:val="m-961341893677007972gmail-styleunderline"/>
          <w:color w:val="222222"/>
          <w:u w:val="single"/>
          <w:shd w:val="clear" w:color="auto" w:fill="FFFF00"/>
        </w:rPr>
        <w:t>with no guarantees</w:t>
      </w:r>
      <w:r w:rsidRPr="001E6A51">
        <w:rPr>
          <w:rStyle w:val="apple-converted-space"/>
          <w:color w:val="222222"/>
          <w:u w:val="single"/>
          <w:shd w:val="clear" w:color="auto" w:fill="FFFF00"/>
        </w:rPr>
        <w:t xml:space="preserve"> </w:t>
      </w:r>
      <w:r w:rsidRPr="001E6A51">
        <w:rPr>
          <w:rStyle w:val="m-961341893677007972gmail-styleunderline"/>
          <w:color w:val="222222"/>
          <w:u w:val="single"/>
        </w:rPr>
        <w:t>that an acquired</w:t>
      </w:r>
      <w:r w:rsidRPr="001E6A51">
        <w:rPr>
          <w:rStyle w:val="apple-converted-space"/>
          <w:color w:val="222222"/>
          <w:u w:val="single"/>
        </w:rPr>
        <w:t xml:space="preserve"> </w:t>
      </w:r>
      <w:r w:rsidRPr="001E6A51">
        <w:rPr>
          <w:rStyle w:val="m-961341893677007972gmail-styleunderline"/>
          <w:color w:val="222222"/>
          <w:u w:val="single"/>
          <w:shd w:val="clear" w:color="auto" w:fill="FFFF00"/>
        </w:rPr>
        <w:t>device would work</w:t>
      </w:r>
      <w:r w:rsidRPr="001E6A51">
        <w:rPr>
          <w:rStyle w:val="m-961341893677007972gmail-styleunderline"/>
          <w:color w:val="222222"/>
          <w:u w:val="single"/>
        </w:rPr>
        <w:t>. It requires putting aside at least some aspects of a group’s more immediate activities and goals for an attempted operation that no terrorist group has previously accomplished</w:t>
      </w:r>
      <w:r w:rsidRPr="001E6A51">
        <w:rPr>
          <w:color w:val="222222"/>
          <w:sz w:val="16"/>
          <w:szCs w:val="16"/>
        </w:rPr>
        <w:t>. While absence of evidence does not mean evidence of absence (as then-Secretary of Defense Donald Rumsfeld kept reminding us during the search for Saddam’s nonexistent nuclear weapons), it is reasonable to conclude that the fear of nuclear terrorism has swamped realistic consideration of the threat. As Brian Jenkins, a longtime observer of terrorist groups, wrote in 2008:</w:t>
      </w:r>
      <w:r w:rsidRPr="001E6A51">
        <w:rPr>
          <w:color w:val="222222"/>
        </w:rPr>
        <w:t xml:space="preserve"> </w:t>
      </w:r>
      <w:r w:rsidRPr="001E6A51">
        <w:rPr>
          <w:color w:val="222222"/>
          <w:sz w:val="16"/>
          <w:szCs w:val="16"/>
        </w:rPr>
        <w:t>Nuclear terrorism … turns out to be a world of truly worrisome particles of truth. Yet it is also a world of fantasies, nightmares, urban legends, fakes, hoaxes, scams, stings, mysterious substances, terrorist boasts, sensational claims, description of vast conspiracies, allegations of coverups, lurid headlines, layers of misinformation and disinformation. Much is inconclusive or contradictory. Only the terror is real. (Jenkins, 2008: 26)</w:t>
      </w:r>
      <w:r w:rsidRPr="001E6A51">
        <w:rPr>
          <w:color w:val="222222"/>
        </w:rPr>
        <w:t xml:space="preserve"> </w:t>
      </w:r>
      <w:r w:rsidRPr="001E6A51">
        <w:rPr>
          <w:color w:val="222222"/>
          <w:sz w:val="16"/>
          <w:szCs w:val="16"/>
        </w:rPr>
        <w:t>The three ways terrorists might get a nuke</w:t>
      </w:r>
      <w:r w:rsidRPr="001E6A51">
        <w:rPr>
          <w:color w:val="222222"/>
        </w:rPr>
        <w:t xml:space="preserve"> </w:t>
      </w:r>
      <w:proofErr w:type="gramStart"/>
      <w:r w:rsidRPr="001E6A51">
        <w:rPr>
          <w:color w:val="222222"/>
          <w:sz w:val="16"/>
          <w:szCs w:val="16"/>
        </w:rPr>
        <w:t>To</w:t>
      </w:r>
      <w:proofErr w:type="gramEnd"/>
      <w:r w:rsidRPr="001E6A51">
        <w:rPr>
          <w:color w:val="222222"/>
          <w:sz w:val="16"/>
          <w:szCs w:val="16"/>
        </w:rPr>
        <w:t xml:space="preserve"> illustrate in more detail how fear has distorted the threat of nuclear terrorism,</w:t>
      </w:r>
      <w:r w:rsidRPr="001E6A51">
        <w:rPr>
          <w:rStyle w:val="apple-converted-space"/>
          <w:color w:val="222222"/>
          <w:sz w:val="16"/>
          <w:szCs w:val="16"/>
        </w:rPr>
        <w:t xml:space="preserve"> </w:t>
      </w:r>
      <w:r w:rsidRPr="001E6A51">
        <w:rPr>
          <w:rStyle w:val="m-961341893677007972gmail-styleunderline"/>
          <w:color w:val="222222"/>
          <w:u w:val="single"/>
        </w:rPr>
        <w:t>consider the three possibilities for terrorists to obtain a nuclear weapon:</w:t>
      </w:r>
      <w:r w:rsidRPr="001E6A51">
        <w:rPr>
          <w:rStyle w:val="apple-converted-space"/>
          <w:color w:val="222222"/>
          <w:u w:val="single"/>
        </w:rPr>
        <w:t xml:space="preserve"> </w:t>
      </w:r>
      <w:r w:rsidRPr="001E6A51">
        <w:rPr>
          <w:rStyle w:val="m-961341893677007972gmail-styleunderline"/>
          <w:color w:val="222222"/>
          <w:u w:val="single"/>
          <w:shd w:val="clear" w:color="auto" w:fill="FFFF00"/>
        </w:rPr>
        <w:t>steal one</w:t>
      </w:r>
      <w:r w:rsidRPr="001E6A51">
        <w:rPr>
          <w:rStyle w:val="m-961341893677007972gmail-styleunderline"/>
          <w:color w:val="222222"/>
          <w:u w:val="single"/>
        </w:rPr>
        <w:t>; be</w:t>
      </w:r>
      <w:r w:rsidRPr="001E6A51">
        <w:rPr>
          <w:rStyle w:val="apple-converted-space"/>
          <w:color w:val="222222"/>
          <w:u w:val="single"/>
        </w:rPr>
        <w:t xml:space="preserve"> </w:t>
      </w:r>
      <w:r w:rsidRPr="001E6A51">
        <w:rPr>
          <w:rStyle w:val="m-961341893677007972gmail-styleunderline"/>
          <w:color w:val="222222"/>
          <w:u w:val="single"/>
          <w:shd w:val="clear" w:color="auto" w:fill="FFFF00"/>
        </w:rPr>
        <w:t xml:space="preserve">given </w:t>
      </w:r>
      <w:proofErr w:type="spellStart"/>
      <w:r w:rsidRPr="001E6A51">
        <w:rPr>
          <w:rStyle w:val="m-961341893677007972gmail-styleunderline"/>
          <w:color w:val="222222"/>
          <w:u w:val="single"/>
          <w:shd w:val="clear" w:color="auto" w:fill="FFFF00"/>
        </w:rPr>
        <w:t>one</w:t>
      </w:r>
      <w:r w:rsidRPr="001E6A51">
        <w:rPr>
          <w:rStyle w:val="m-961341893677007972gmail-styleunderline"/>
          <w:color w:val="222222"/>
          <w:u w:val="single"/>
        </w:rPr>
        <w:t>created</w:t>
      </w:r>
      <w:proofErr w:type="spellEnd"/>
      <w:r w:rsidRPr="001E6A51">
        <w:rPr>
          <w:rStyle w:val="m-961341893677007972gmail-styleunderline"/>
          <w:color w:val="222222"/>
          <w:u w:val="single"/>
        </w:rPr>
        <w:t xml:space="preserve"> by a nuclear weapon state;</w:t>
      </w:r>
      <w:r w:rsidRPr="001E6A51">
        <w:rPr>
          <w:rStyle w:val="apple-converted-space"/>
          <w:color w:val="222222"/>
          <w:u w:val="single"/>
        </w:rPr>
        <w:t xml:space="preserve"> </w:t>
      </w:r>
      <w:r w:rsidRPr="001E6A51">
        <w:rPr>
          <w:rStyle w:val="m-961341893677007972gmail-styleunderline"/>
          <w:color w:val="222222"/>
          <w:u w:val="single"/>
          <w:shd w:val="clear" w:color="auto" w:fill="FFFF00"/>
        </w:rPr>
        <w:t>manufacture one</w:t>
      </w:r>
      <w:r w:rsidRPr="001E6A51">
        <w:rPr>
          <w:rStyle w:val="m-961341893677007972gmail-styleunderline"/>
          <w:color w:val="222222"/>
          <w:u w:val="single"/>
        </w:rPr>
        <w:t>.</w:t>
      </w:r>
    </w:p>
    <w:p w14:paraId="16022EF4" w14:textId="77777777" w:rsidR="00F51E01" w:rsidRDefault="00F51E01" w:rsidP="00A62FF6">
      <w:pPr>
        <w:rPr>
          <w:rStyle w:val="m-961341893677007972gmail-styleunderline"/>
          <w:color w:val="222222"/>
          <w:u w:val="single"/>
        </w:rPr>
      </w:pPr>
    </w:p>
    <w:p w14:paraId="057297C4" w14:textId="77777777" w:rsidR="00F51E01" w:rsidRDefault="00F51E01" w:rsidP="00A62FF6">
      <w:pPr>
        <w:rPr>
          <w:rStyle w:val="m-961341893677007972gmail-styleunderline"/>
          <w:color w:val="222222"/>
          <w:u w:val="single"/>
        </w:rPr>
      </w:pPr>
    </w:p>
    <w:p w14:paraId="440D212C" w14:textId="77777777" w:rsidR="00F51E01" w:rsidRDefault="00F51E01" w:rsidP="00A62FF6">
      <w:pPr>
        <w:rPr>
          <w:rStyle w:val="m-961341893677007972gmail-styleunderline"/>
          <w:color w:val="222222"/>
          <w:u w:val="single"/>
        </w:rPr>
      </w:pPr>
    </w:p>
    <w:p w14:paraId="137D5D04" w14:textId="77777777" w:rsidR="00F51E01" w:rsidRDefault="00F51E01" w:rsidP="00A62FF6">
      <w:pPr>
        <w:rPr>
          <w:rStyle w:val="m-961341893677007972gmail-styleunderline"/>
          <w:color w:val="222222"/>
          <w:u w:val="single"/>
        </w:rPr>
      </w:pPr>
    </w:p>
    <w:p w14:paraId="14881AE9" w14:textId="46BE7438" w:rsidR="00A62FF6" w:rsidRPr="001E6A51" w:rsidRDefault="00A62FF6" w:rsidP="00A62FF6">
      <w:r w:rsidRPr="001E6A51">
        <w:rPr>
          <w:rStyle w:val="apple-converted-space"/>
          <w:color w:val="222222"/>
          <w:u w:val="single"/>
        </w:rPr>
        <w:t xml:space="preserve"> </w:t>
      </w:r>
      <w:r w:rsidRPr="001E6A51">
        <w:rPr>
          <w:rStyle w:val="Emphasis"/>
          <w:bCs/>
          <w:i/>
          <w:color w:val="222222"/>
          <w:shd w:val="clear" w:color="auto" w:fill="FFFF00"/>
        </w:rPr>
        <w:t>None</w:t>
      </w:r>
      <w:r w:rsidRPr="001E6A51">
        <w:rPr>
          <w:rStyle w:val="apple-converted-space"/>
          <w:color w:val="222222"/>
          <w:u w:val="single"/>
        </w:rPr>
        <w:t xml:space="preserve"> </w:t>
      </w:r>
      <w:r w:rsidRPr="001E6A51">
        <w:rPr>
          <w:rStyle w:val="Emphasis"/>
          <w:bCs/>
          <w:i/>
          <w:color w:val="222222"/>
        </w:rPr>
        <w:t>of these possibilities has a high probability of</w:t>
      </w:r>
      <w:r w:rsidRPr="001E6A51">
        <w:rPr>
          <w:rStyle w:val="apple-converted-space"/>
          <w:color w:val="222222"/>
          <w:u w:val="single"/>
        </w:rPr>
        <w:t xml:space="preserve"> </w:t>
      </w:r>
      <w:r w:rsidRPr="001E6A51">
        <w:rPr>
          <w:rStyle w:val="Emphasis"/>
          <w:bCs/>
          <w:i/>
          <w:color w:val="222222"/>
          <w:shd w:val="clear" w:color="auto" w:fill="FFFF00"/>
        </w:rPr>
        <w:t>occur</w:t>
      </w:r>
      <w:r w:rsidRPr="001E6A51">
        <w:rPr>
          <w:rStyle w:val="Emphasis"/>
          <w:bCs/>
          <w:i/>
          <w:color w:val="222222"/>
        </w:rPr>
        <w:t>ring</w:t>
      </w:r>
      <w:r w:rsidRPr="001E6A51">
        <w:rPr>
          <w:color w:val="222222"/>
          <w:sz w:val="16"/>
          <w:szCs w:val="16"/>
        </w:rPr>
        <w:t>.</w:t>
      </w:r>
      <w:r w:rsidRPr="001E6A51">
        <w:rPr>
          <w:color w:val="222222"/>
        </w:rPr>
        <w:t xml:space="preserve"> </w:t>
      </w:r>
      <w:r w:rsidRPr="001E6A51">
        <w:rPr>
          <w:color w:val="222222"/>
          <w:sz w:val="16"/>
          <w:szCs w:val="16"/>
        </w:rPr>
        <w:t>Stealing nukes.</w:t>
      </w:r>
      <w:r w:rsidRPr="001E6A51">
        <w:rPr>
          <w:rStyle w:val="apple-converted-space"/>
          <w:color w:val="222222"/>
          <w:sz w:val="16"/>
          <w:szCs w:val="16"/>
        </w:rPr>
        <w:t xml:space="preserve"> </w:t>
      </w:r>
      <w:r w:rsidRPr="001E6A51">
        <w:rPr>
          <w:rStyle w:val="m-961341893677007972gmail-styleunderline"/>
          <w:color w:val="222222"/>
          <w:u w:val="single"/>
        </w:rPr>
        <w:t>Nothing is better protected in a nuclear weapon state than the weapons themselves, which have</w:t>
      </w:r>
      <w:r w:rsidRPr="001E6A51">
        <w:rPr>
          <w:rStyle w:val="apple-converted-space"/>
          <w:color w:val="222222"/>
          <w:u w:val="single"/>
        </w:rPr>
        <w:t xml:space="preserve"> </w:t>
      </w:r>
      <w:r w:rsidRPr="001E6A51">
        <w:rPr>
          <w:rStyle w:val="m-961341893677007972gmail-styleunderline"/>
          <w:color w:val="222222"/>
          <w:u w:val="single"/>
          <w:shd w:val="clear" w:color="auto" w:fill="FFFF00"/>
        </w:rPr>
        <w:t>multiple layers of safeguards</w:t>
      </w:r>
      <w:r w:rsidRPr="001E6A51">
        <w:rPr>
          <w:rStyle w:val="apple-converted-space"/>
          <w:color w:val="222222"/>
          <w:u w:val="single"/>
        </w:rPr>
        <w:t xml:space="preserve"> </w:t>
      </w:r>
      <w:r w:rsidRPr="001E6A51">
        <w:rPr>
          <w:rStyle w:val="m-961341893677007972gmail-styleunderline"/>
          <w:color w:val="222222"/>
          <w:u w:val="single"/>
        </w:rPr>
        <w:t>that</w:t>
      </w:r>
      <w:r w:rsidRPr="001E6A51">
        <w:rPr>
          <w:color w:val="222222"/>
          <w:sz w:val="16"/>
          <w:szCs w:val="16"/>
        </w:rPr>
        <w:t>, in the United States,</w:t>
      </w:r>
      <w:r w:rsidRPr="001E6A51">
        <w:rPr>
          <w:rStyle w:val="apple-converted-space"/>
          <w:color w:val="222222"/>
          <w:sz w:val="16"/>
          <w:szCs w:val="16"/>
        </w:rPr>
        <w:t xml:space="preserve"> </w:t>
      </w:r>
      <w:r w:rsidRPr="001E6A51">
        <w:rPr>
          <w:rStyle w:val="m-961341893677007972gmail-styleunderline"/>
          <w:color w:val="222222"/>
          <w:u w:val="single"/>
        </w:rPr>
        <w:t>include</w:t>
      </w:r>
      <w:r w:rsidRPr="001E6A51">
        <w:rPr>
          <w:rStyle w:val="apple-converted-space"/>
          <w:color w:val="222222"/>
          <w:u w:val="single"/>
        </w:rPr>
        <w:t xml:space="preserve"> </w:t>
      </w:r>
      <w:r w:rsidRPr="001E6A51">
        <w:rPr>
          <w:rStyle w:val="m-961341893677007972gmail-styleunderline"/>
          <w:color w:val="222222"/>
          <w:u w:val="single"/>
          <w:shd w:val="clear" w:color="auto" w:fill="FFFF00"/>
        </w:rPr>
        <w:t>intelligence</w:t>
      </w:r>
      <w:r w:rsidRPr="001E6A51">
        <w:rPr>
          <w:rStyle w:val="apple-converted-space"/>
          <w:color w:val="222222"/>
          <w:u w:val="single"/>
        </w:rPr>
        <w:t xml:space="preserve"> </w:t>
      </w:r>
      <w:r w:rsidRPr="001E6A51">
        <w:rPr>
          <w:rStyle w:val="m-961341893677007972gmail-styleunderline"/>
          <w:color w:val="222222"/>
          <w:u w:val="single"/>
        </w:rPr>
        <w:t>and</w:t>
      </w:r>
      <w:r w:rsidRPr="001E6A51">
        <w:rPr>
          <w:rStyle w:val="apple-converted-space"/>
          <w:color w:val="222222"/>
          <w:u w:val="single"/>
        </w:rPr>
        <w:t xml:space="preserve"> </w:t>
      </w:r>
      <w:r w:rsidRPr="001E6A51">
        <w:rPr>
          <w:rStyle w:val="m-961341893677007972gmail-styleunderline"/>
          <w:color w:val="222222"/>
          <w:u w:val="single"/>
          <w:shd w:val="clear" w:color="auto" w:fill="FFFF00"/>
        </w:rPr>
        <w:t>surveillance</w:t>
      </w:r>
      <w:r w:rsidRPr="001E6A51">
        <w:rPr>
          <w:rStyle w:val="m-961341893677007972gmail-styleunderline"/>
          <w:color w:val="222222"/>
          <w:u w:val="single"/>
        </w:rPr>
        <w:t>,</w:t>
      </w:r>
      <w:r w:rsidRPr="001E6A51">
        <w:rPr>
          <w:rStyle w:val="apple-converted-space"/>
          <w:color w:val="222222"/>
          <w:u w:val="single"/>
        </w:rPr>
        <w:t xml:space="preserve"> </w:t>
      </w:r>
      <w:r w:rsidRPr="001E6A51">
        <w:rPr>
          <w:rStyle w:val="m-961341893677007972gmail-styleunderline"/>
          <w:color w:val="222222"/>
          <w:u w:val="single"/>
          <w:shd w:val="clear" w:color="auto" w:fill="FFFF00"/>
        </w:rPr>
        <w:t>electronic locks</w:t>
      </w:r>
      <w:r w:rsidRPr="001E6A51">
        <w:rPr>
          <w:rStyle w:val="apple-converted-space"/>
          <w:color w:val="222222"/>
          <w:sz w:val="16"/>
          <w:szCs w:val="16"/>
        </w:rPr>
        <w:t xml:space="preserve"> </w:t>
      </w:r>
      <w:r w:rsidRPr="001E6A51">
        <w:rPr>
          <w:color w:val="222222"/>
          <w:sz w:val="16"/>
          <w:szCs w:val="16"/>
        </w:rPr>
        <w:t>(including so-called “permissive action links” that prevent detonation unless a code is entered into the lock),</w:t>
      </w:r>
      <w:r w:rsidRPr="001E6A51">
        <w:rPr>
          <w:rStyle w:val="apple-converted-space"/>
          <w:color w:val="222222"/>
          <w:sz w:val="16"/>
          <w:szCs w:val="16"/>
        </w:rPr>
        <w:t xml:space="preserve"> </w:t>
      </w:r>
      <w:r w:rsidRPr="001E6A51">
        <w:rPr>
          <w:rStyle w:val="m-961341893677007972gmail-styleunderline"/>
          <w:color w:val="222222"/>
          <w:u w:val="single"/>
        </w:rPr>
        <w:t>gated and locked storage facilities, armed guards, and teams of elite responders if an attempt at theft were to occur</w:t>
      </w:r>
      <w:r w:rsidRPr="001E6A51">
        <w:rPr>
          <w:color w:val="222222"/>
          <w:sz w:val="16"/>
          <w:szCs w:val="16"/>
        </w:rPr>
        <w:t>. We know that</w:t>
      </w:r>
      <w:r w:rsidRPr="001E6A51">
        <w:rPr>
          <w:rStyle w:val="apple-converted-space"/>
          <w:color w:val="222222"/>
          <w:sz w:val="16"/>
          <w:szCs w:val="16"/>
        </w:rPr>
        <w:t xml:space="preserve"> </w:t>
      </w:r>
      <w:r w:rsidRPr="001E6A51">
        <w:rPr>
          <w:rStyle w:val="m-961341893677007972gmail-styleunderline"/>
          <w:color w:val="222222"/>
          <w:u w:val="single"/>
        </w:rPr>
        <w:t>most weapon states have such protections, and there is</w:t>
      </w:r>
      <w:r w:rsidRPr="001E6A51">
        <w:rPr>
          <w:rStyle w:val="apple-converted-space"/>
          <w:color w:val="222222"/>
          <w:u w:val="single"/>
        </w:rPr>
        <w:t xml:space="preserve"> </w:t>
      </w:r>
      <w:r w:rsidRPr="001E6A51">
        <w:rPr>
          <w:rStyle w:val="Emphasis"/>
          <w:bCs/>
          <w:i/>
          <w:color w:val="222222"/>
        </w:rPr>
        <w:t>no reason</w:t>
      </w:r>
      <w:r w:rsidRPr="001E6A51">
        <w:rPr>
          <w:rStyle w:val="apple-converted-space"/>
          <w:color w:val="222222"/>
          <w:u w:val="single"/>
        </w:rPr>
        <w:t xml:space="preserve"> </w:t>
      </w:r>
      <w:r w:rsidRPr="001E6A51">
        <w:rPr>
          <w:rStyle w:val="m-961341893677007972gmail-styleunderline"/>
          <w:color w:val="222222"/>
          <w:u w:val="single"/>
        </w:rPr>
        <w:t>to believe that such protections are missing in the remaining states, since no weapon state would want to put itself at risk of an unintended nuclear detonation of its own weapons by a malevolent agent. Thus, the likelihood of an unauthorized agent secretly planning a theft, without being discovered, and getting access to weapons</w:t>
      </w:r>
      <w:r w:rsidRPr="001E6A51">
        <w:rPr>
          <w:rStyle w:val="apple-converted-space"/>
          <w:color w:val="222222"/>
          <w:sz w:val="16"/>
          <w:szCs w:val="16"/>
        </w:rPr>
        <w:t xml:space="preserve"> </w:t>
      </w:r>
      <w:r w:rsidRPr="001E6A51">
        <w:rPr>
          <w:color w:val="222222"/>
          <w:sz w:val="16"/>
          <w:szCs w:val="16"/>
        </w:rPr>
        <w:t>with the intent and physical ability to carry them off in the face of such layers of protection</w:t>
      </w:r>
      <w:r w:rsidRPr="001E6A51">
        <w:rPr>
          <w:rStyle w:val="apple-converted-space"/>
          <w:color w:val="222222"/>
          <w:sz w:val="16"/>
          <w:szCs w:val="16"/>
        </w:rPr>
        <w:t xml:space="preserve"> </w:t>
      </w:r>
      <w:r w:rsidRPr="001E6A51">
        <w:rPr>
          <w:rStyle w:val="m-961341893677007972gmail-styleunderline"/>
          <w:color w:val="222222"/>
          <w:u w:val="single"/>
        </w:rPr>
        <w:t>is</w:t>
      </w:r>
      <w:r w:rsidRPr="001E6A51">
        <w:rPr>
          <w:rStyle w:val="apple-converted-space"/>
          <w:color w:val="222222"/>
          <w:u w:val="single"/>
        </w:rPr>
        <w:t xml:space="preserve"> </w:t>
      </w:r>
      <w:r w:rsidRPr="001E6A51">
        <w:rPr>
          <w:rStyle w:val="Emphasis"/>
          <w:bCs/>
          <w:i/>
          <w:color w:val="222222"/>
        </w:rPr>
        <w:t>extremely low</w:t>
      </w:r>
      <w:r w:rsidRPr="001E6A51">
        <w:rPr>
          <w:color w:val="222222"/>
          <w:sz w:val="16"/>
          <w:szCs w:val="16"/>
        </w:rPr>
        <w:t>—but it isn’t impossible, especially in the case where the thief is an insider.</w:t>
      </w:r>
      <w:r w:rsidRPr="001E6A51">
        <w:rPr>
          <w:color w:val="222222"/>
        </w:rPr>
        <w:t xml:space="preserve"> </w:t>
      </w:r>
      <w:r w:rsidRPr="001E6A51">
        <w:rPr>
          <w:color w:val="222222"/>
          <w:sz w:val="16"/>
          <w:szCs w:val="16"/>
        </w:rPr>
        <w:t>The insider threat helped give credibility to the stories, circulating about 20 years ago, that there were “loose nukes” in the USSR, based on some statements by a Soviet general who claimed the regime could not account for more than 40 “suitcase nukes” that had been built. The Russian government denied the claim, and at this point there is no evidence that any nukes were ever loose. Now, it is unclear if any such weapon would even work after 20 years of corrosion of both the nuclear and non-nuclear materials in the device and the radioactive decay of certain isotopes.</w:t>
      </w:r>
      <w:r w:rsidRPr="001E6A51">
        <w:rPr>
          <w:color w:val="222222"/>
        </w:rPr>
        <w:t xml:space="preserve"> </w:t>
      </w:r>
      <w:r w:rsidRPr="001E6A51">
        <w:rPr>
          <w:color w:val="222222"/>
          <w:sz w:val="16"/>
          <w:szCs w:val="16"/>
        </w:rPr>
        <w:t>Because of the large number of terrorist groups operating in its geographic vicinity,</w:t>
      </w:r>
      <w:r w:rsidRPr="001E6A51">
        <w:rPr>
          <w:rStyle w:val="apple-converted-space"/>
          <w:color w:val="222222"/>
          <w:sz w:val="16"/>
          <w:szCs w:val="16"/>
        </w:rPr>
        <w:t xml:space="preserve"> </w:t>
      </w:r>
      <w:r w:rsidRPr="001E6A51">
        <w:rPr>
          <w:rStyle w:val="m-961341893677007972gmail-styleunderline"/>
          <w:color w:val="222222"/>
          <w:u w:val="single"/>
        </w:rPr>
        <w:t>Pakistan is frequently suggested as a possible candidate</w:t>
      </w:r>
      <w:r w:rsidRPr="001E6A51">
        <w:rPr>
          <w:rStyle w:val="apple-converted-space"/>
          <w:color w:val="222222"/>
          <w:sz w:val="16"/>
          <w:szCs w:val="16"/>
        </w:rPr>
        <w:t xml:space="preserve"> </w:t>
      </w:r>
      <w:r w:rsidRPr="001E6A51">
        <w:rPr>
          <w:color w:val="222222"/>
          <w:sz w:val="16"/>
          <w:szCs w:val="16"/>
        </w:rPr>
        <w:t xml:space="preserve">for scenarios in which a terrorist group either seizes a weapon via collaboration with insiders sympathetic to its cause, or in which terrorists “inherit” nuclear weapons by taking over the arsenal of a failed nuclear state that has devolved into chaos. Attacks by a terrorist group on a Pakistani military base, at </w:t>
      </w:r>
      <w:proofErr w:type="spellStart"/>
      <w:r w:rsidRPr="001E6A51">
        <w:rPr>
          <w:color w:val="222222"/>
          <w:sz w:val="16"/>
          <w:szCs w:val="16"/>
        </w:rPr>
        <w:t>Kamra</w:t>
      </w:r>
      <w:proofErr w:type="spellEnd"/>
      <w:r w:rsidRPr="001E6A51">
        <w:rPr>
          <w:color w:val="222222"/>
          <w:sz w:val="16"/>
          <w:szCs w:val="16"/>
        </w:rPr>
        <w:t xml:space="preserve">, which is believed to house nuclear weapons in some form, have been referenced in connection with such security concerns (Nelson and Hussain, 2012). However, the </w:t>
      </w:r>
      <w:proofErr w:type="spellStart"/>
      <w:r w:rsidRPr="001E6A51">
        <w:rPr>
          <w:color w:val="222222"/>
          <w:sz w:val="16"/>
          <w:szCs w:val="16"/>
        </w:rPr>
        <w:t>Kamra</w:t>
      </w:r>
      <w:proofErr w:type="spellEnd"/>
      <w:r w:rsidRPr="001E6A51">
        <w:rPr>
          <w:color w:val="222222"/>
          <w:sz w:val="16"/>
          <w:szCs w:val="16"/>
        </w:rPr>
        <w:t xml:space="preserve"> base contained US fighter planes, including F-16s, used to bomb Taliban bases in tribal areas bordering Afghanistan, so the planes, not nuclear weapons, were the likely target of the terrorists, and in any case the mission was a failure. Moreover,</w:t>
      </w:r>
      <w:r w:rsidRPr="001E6A51">
        <w:rPr>
          <w:rStyle w:val="apple-converted-space"/>
          <w:color w:val="222222"/>
          <w:sz w:val="16"/>
          <w:szCs w:val="16"/>
        </w:rPr>
        <w:t xml:space="preserve"> </w:t>
      </w:r>
      <w:r w:rsidRPr="001E6A51">
        <w:rPr>
          <w:rStyle w:val="m-961341893677007972gmail-styleunderline"/>
          <w:color w:val="222222"/>
          <w:u w:val="single"/>
        </w:rPr>
        <w:t>Pakistan is not about to collapse, and the</w:t>
      </w:r>
      <w:r w:rsidRPr="001E6A51">
        <w:rPr>
          <w:rStyle w:val="apple-converted-space"/>
          <w:color w:val="222222"/>
          <w:u w:val="single"/>
        </w:rPr>
        <w:t xml:space="preserve"> </w:t>
      </w:r>
      <w:r w:rsidRPr="001E6A51">
        <w:rPr>
          <w:rStyle w:val="m-961341893677007972gmail-styleunderline"/>
          <w:color w:val="222222"/>
          <w:u w:val="single"/>
          <w:shd w:val="clear" w:color="auto" w:fill="FFFF00"/>
        </w:rPr>
        <w:t>Pakistanis</w:t>
      </w:r>
      <w:r w:rsidRPr="001E6A51">
        <w:rPr>
          <w:rStyle w:val="apple-converted-space"/>
          <w:color w:val="222222"/>
          <w:u w:val="single"/>
        </w:rPr>
        <w:t xml:space="preserve"> </w:t>
      </w:r>
      <w:r w:rsidRPr="001E6A51">
        <w:rPr>
          <w:rStyle w:val="m-961341893677007972gmail-styleunderline"/>
          <w:color w:val="222222"/>
          <w:u w:val="single"/>
        </w:rPr>
        <w:t>are known to have</w:t>
      </w:r>
      <w:r w:rsidRPr="001E6A51">
        <w:rPr>
          <w:rStyle w:val="apple-converted-space"/>
          <w:color w:val="222222"/>
          <w:u w:val="single"/>
        </w:rPr>
        <w:t xml:space="preserve"> </w:t>
      </w:r>
      <w:r w:rsidRPr="001E6A51">
        <w:rPr>
          <w:rStyle w:val="m-961341893677007972gmail-styleunderline"/>
          <w:color w:val="222222"/>
          <w:u w:val="single"/>
          <w:shd w:val="clear" w:color="auto" w:fill="FFFF00"/>
        </w:rPr>
        <w:t>receive</w:t>
      </w:r>
      <w:r w:rsidRPr="001E6A51">
        <w:rPr>
          <w:rStyle w:val="m-961341893677007972gmail-styleunderline"/>
          <w:color w:val="222222"/>
          <w:u w:val="single"/>
        </w:rPr>
        <w:t>d</w:t>
      </w:r>
      <w:r w:rsidRPr="001E6A51">
        <w:rPr>
          <w:rStyle w:val="apple-converted-space"/>
          <w:color w:val="222222"/>
          <w:u w:val="single"/>
        </w:rPr>
        <w:t xml:space="preserve"> </w:t>
      </w:r>
      <w:r w:rsidRPr="001E6A51">
        <w:rPr>
          <w:rStyle w:val="Emphasis"/>
          <w:bCs/>
          <w:i/>
          <w:color w:val="222222"/>
          <w:shd w:val="clear" w:color="auto" w:fill="FFFF00"/>
        </w:rPr>
        <w:t>major international assistance</w:t>
      </w:r>
      <w:r w:rsidRPr="001E6A51">
        <w:rPr>
          <w:rStyle w:val="apple-converted-space"/>
          <w:color w:val="222222"/>
          <w:u w:val="single"/>
          <w:shd w:val="clear" w:color="auto" w:fill="FFFF00"/>
        </w:rPr>
        <w:t xml:space="preserve"> </w:t>
      </w:r>
      <w:r w:rsidRPr="001E6A51">
        <w:rPr>
          <w:rStyle w:val="m-961341893677007972gmail-styleunderline"/>
          <w:color w:val="222222"/>
          <w:u w:val="single"/>
          <w:shd w:val="clear" w:color="auto" w:fill="FFFF00"/>
        </w:rPr>
        <w:t>in technologies for protecting their weapons</w:t>
      </w:r>
      <w:r w:rsidRPr="001E6A51">
        <w:rPr>
          <w:rStyle w:val="apple-converted-space"/>
          <w:color w:val="222222"/>
          <w:u w:val="single"/>
        </w:rPr>
        <w:t xml:space="preserve"> </w:t>
      </w:r>
      <w:r w:rsidRPr="001E6A51">
        <w:rPr>
          <w:rStyle w:val="m-961341893677007972gmail-styleunderline"/>
          <w:color w:val="222222"/>
          <w:u w:val="single"/>
        </w:rPr>
        <w:t>from unauthorized use,</w:t>
      </w:r>
      <w:r w:rsidRPr="001E6A51">
        <w:rPr>
          <w:rStyle w:val="apple-converted-space"/>
          <w:color w:val="222222"/>
          <w:u w:val="single"/>
        </w:rPr>
        <w:t xml:space="preserve"> </w:t>
      </w:r>
      <w:r w:rsidRPr="001E6A51">
        <w:rPr>
          <w:rStyle w:val="m-961341893677007972gmail-styleunderline"/>
          <w:color w:val="222222"/>
          <w:u w:val="single"/>
          <w:shd w:val="clear" w:color="auto" w:fill="FFFF00"/>
        </w:rPr>
        <w:t>store them</w:t>
      </w:r>
      <w:r w:rsidRPr="001E6A51">
        <w:rPr>
          <w:rStyle w:val="apple-converted-space"/>
          <w:color w:val="222222"/>
          <w:u w:val="single"/>
        </w:rPr>
        <w:t xml:space="preserve"> </w:t>
      </w:r>
      <w:r w:rsidRPr="001E6A51">
        <w:rPr>
          <w:rStyle w:val="m-961341893677007972gmail-styleunderline"/>
          <w:color w:val="222222"/>
          <w:u w:val="single"/>
        </w:rPr>
        <w:t>in somewhat</w:t>
      </w:r>
      <w:r w:rsidRPr="001E6A51">
        <w:rPr>
          <w:rStyle w:val="apple-converted-space"/>
          <w:color w:val="222222"/>
          <w:u w:val="single"/>
        </w:rPr>
        <w:t xml:space="preserve"> </w:t>
      </w:r>
      <w:r w:rsidRPr="001E6A51">
        <w:rPr>
          <w:rStyle w:val="m-961341893677007972gmail-styleunderline"/>
          <w:color w:val="222222"/>
          <w:u w:val="single"/>
          <w:shd w:val="clear" w:color="auto" w:fill="FFFF00"/>
        </w:rPr>
        <w:t>disassembled</w:t>
      </w:r>
      <w:r w:rsidRPr="001E6A51">
        <w:rPr>
          <w:rStyle w:val="apple-converted-space"/>
          <w:color w:val="222222"/>
          <w:u w:val="single"/>
        </w:rPr>
        <w:t xml:space="preserve"> </w:t>
      </w:r>
      <w:r w:rsidRPr="001E6A51">
        <w:rPr>
          <w:rStyle w:val="m-961341893677007972gmail-styleunderline"/>
          <w:color w:val="222222"/>
          <w:u w:val="single"/>
        </w:rPr>
        <w:t>fashion at multiple locations, and have a</w:t>
      </w:r>
      <w:r w:rsidRPr="001E6A51">
        <w:rPr>
          <w:rStyle w:val="apple-converted-space"/>
          <w:color w:val="222222"/>
          <w:u w:val="single"/>
        </w:rPr>
        <w:t xml:space="preserve"> </w:t>
      </w:r>
      <w:r w:rsidRPr="001E6A51">
        <w:rPr>
          <w:rStyle w:val="Emphasis"/>
          <w:bCs/>
          <w:i/>
          <w:color w:val="222222"/>
        </w:rPr>
        <w:t>sophisticated nuclear security structure</w:t>
      </w:r>
      <w:r w:rsidRPr="001E6A51">
        <w:rPr>
          <w:rStyle w:val="apple-converted-space"/>
          <w:color w:val="222222"/>
          <w:u w:val="single"/>
        </w:rPr>
        <w:t xml:space="preserve"> </w:t>
      </w:r>
      <w:r w:rsidRPr="001E6A51">
        <w:rPr>
          <w:rStyle w:val="m-961341893677007972gmail-styleunderline"/>
          <w:color w:val="222222"/>
          <w:u w:val="single"/>
        </w:rPr>
        <w:t>in place</w:t>
      </w:r>
      <w:r w:rsidRPr="001E6A51">
        <w:rPr>
          <w:rStyle w:val="apple-converted-space"/>
          <w:color w:val="222222"/>
          <w:sz w:val="16"/>
          <w:szCs w:val="16"/>
        </w:rPr>
        <w:t xml:space="preserve"> </w:t>
      </w:r>
      <w:r w:rsidRPr="001E6A51">
        <w:rPr>
          <w:color w:val="222222"/>
          <w:sz w:val="16"/>
          <w:szCs w:val="16"/>
        </w:rPr>
        <w:t>(see Gregory, 2013; Khan, 2012).</w:t>
      </w:r>
      <w:r w:rsidRPr="001E6A51">
        <w:rPr>
          <w:color w:val="222222"/>
        </w:rPr>
        <w:t xml:space="preserve"> </w:t>
      </w:r>
      <w:r w:rsidRPr="001E6A51">
        <w:rPr>
          <w:color w:val="222222"/>
          <w:sz w:val="16"/>
          <w:szCs w:val="16"/>
        </w:rPr>
        <w:t>However,</w:t>
      </w:r>
      <w:r w:rsidRPr="001E6A51">
        <w:rPr>
          <w:rStyle w:val="apple-converted-space"/>
          <w:color w:val="222222"/>
          <w:sz w:val="16"/>
          <w:szCs w:val="16"/>
        </w:rPr>
        <w:t xml:space="preserve"> </w:t>
      </w:r>
      <w:r w:rsidRPr="001E6A51">
        <w:rPr>
          <w:rStyle w:val="m-961341893677007972gmail-styleunderline"/>
          <w:color w:val="222222"/>
          <w:u w:val="single"/>
        </w:rPr>
        <w:t>the weapons are assembled at times of high tension in the region, and, to keep a degree of uncertainty in their location, they are moved from place to place, making them more vulnerable to seizure at such times</w:t>
      </w:r>
      <w:r w:rsidRPr="001E6A51">
        <w:rPr>
          <w:rStyle w:val="apple-converted-space"/>
          <w:color w:val="222222"/>
          <w:sz w:val="16"/>
          <w:szCs w:val="16"/>
        </w:rPr>
        <w:t xml:space="preserve"> </w:t>
      </w:r>
      <w:r w:rsidRPr="001E6A51">
        <w:rPr>
          <w:color w:val="222222"/>
          <w:sz w:val="16"/>
          <w:szCs w:val="16"/>
        </w:rPr>
        <w:t xml:space="preserve">(Goldberg and </w:t>
      </w:r>
      <w:proofErr w:type="spellStart"/>
      <w:r w:rsidRPr="001E6A51">
        <w:rPr>
          <w:color w:val="222222"/>
          <w:sz w:val="16"/>
          <w:szCs w:val="16"/>
        </w:rPr>
        <w:t>Ambinder</w:t>
      </w:r>
      <w:proofErr w:type="spellEnd"/>
      <w:r w:rsidRPr="001E6A51">
        <w:rPr>
          <w:color w:val="222222"/>
          <w:sz w:val="16"/>
          <w:szCs w:val="16"/>
        </w:rPr>
        <w:t>, 2011). (It should be noted that US nuclear weapons were subject to such risks during various times when the weapons traveled US highways in disguised trucks and accompanying vehicles, but such travel and the possibility of terrorist seizure was never mentioned publicly.)</w:t>
      </w:r>
      <w:r w:rsidRPr="001E6A51">
        <w:rPr>
          <w:color w:val="222222"/>
        </w:rPr>
        <w:t xml:space="preserve"> </w:t>
      </w:r>
      <w:r w:rsidRPr="001E6A51">
        <w:rPr>
          <w:color w:val="222222"/>
          <w:sz w:val="16"/>
          <w:szCs w:val="16"/>
        </w:rPr>
        <w:t xml:space="preserve">Such scenarios of seizure in Pakistan would require a major security breakdown within the army leading to a takeover of weapons by a nihilistic terrorist group with little warning, while army loyalists along with India and other interested parties (like the United States) stand by and do not intervene. This is not a particularly realistic scenario, but it’s also not a reason to conclude that Pakistan’s nuclear arsenal is of no concern. It is, not only because of an internal threat, but especially because it raises the possibility of nuclear war with India. For this and other reasons, intelligence agencies in multiple countries spend considerable resources tracking the Pakistani nuclear situation to reduce the likelihood of surprises. But any consideration of Pakistan’s nuclear arsenal does bring home (once again) the folly of US policy in the 1980s, when stopping the Pakistani nuclear program was put on a back burner </w:t>
      </w:r>
      <w:proofErr w:type="gramStart"/>
      <w:r w:rsidRPr="001E6A51">
        <w:rPr>
          <w:color w:val="222222"/>
          <w:sz w:val="16"/>
          <w:szCs w:val="16"/>
        </w:rPr>
        <w:t>in order to</w:t>
      </w:r>
      <w:proofErr w:type="gramEnd"/>
      <w:r w:rsidRPr="001E6A51">
        <w:rPr>
          <w:color w:val="222222"/>
          <w:sz w:val="16"/>
          <w:szCs w:val="16"/>
        </w:rPr>
        <w:t xml:space="preserve"> prosecute the Cold War against the Soviets in Afghanistan (which ultimately led to the establishment of Al Qaeda). Some of the loudest voices expressing concern about nuclear terrorism belong to former senior government officials who supported US assistance to the mujahideen and the accompanying diminution of US opposition to Pakistan’s nuclear activities.</w:t>
      </w:r>
      <w:r w:rsidRPr="001E6A51">
        <w:rPr>
          <w:color w:val="222222"/>
        </w:rPr>
        <w:t xml:space="preserve"> </w:t>
      </w:r>
      <w:r w:rsidRPr="001E6A51">
        <w:rPr>
          <w:rStyle w:val="m-961341893677007972gmail-styleunderline"/>
          <w:color w:val="222222"/>
          <w:u w:val="single"/>
        </w:rPr>
        <w:t>Acquiring nukes</w:t>
      </w:r>
      <w:r w:rsidRPr="001E6A51">
        <w:rPr>
          <w:rStyle w:val="apple-converted-space"/>
          <w:color w:val="222222"/>
          <w:sz w:val="16"/>
          <w:szCs w:val="16"/>
        </w:rPr>
        <w:t xml:space="preserve"> </w:t>
      </w:r>
      <w:r w:rsidRPr="001E6A51">
        <w:rPr>
          <w:color w:val="222222"/>
          <w:sz w:val="16"/>
          <w:szCs w:val="16"/>
        </w:rPr>
        <w:t>as a gift. Following the shock of 9/11, government officials and the media imagined many scenarios in which terrorists obtain nuclear weapons; one of those scenarios involves a weapon state using a terrorist group for delivery of a nuclear weapon.</w:t>
      </w:r>
      <w:r w:rsidRPr="001E6A51">
        <w:rPr>
          <w:rStyle w:val="apple-converted-space"/>
          <w:color w:val="222222"/>
          <w:sz w:val="16"/>
          <w:szCs w:val="16"/>
        </w:rPr>
        <w:t xml:space="preserve"> </w:t>
      </w:r>
      <w:r w:rsidRPr="001E6A51">
        <w:rPr>
          <w:rStyle w:val="m-961341893677007972gmail-styleunderline"/>
          <w:color w:val="222222"/>
          <w:u w:val="single"/>
        </w:rPr>
        <w:t>There are at least two reasons why this scenario is unlikely</w:t>
      </w:r>
      <w:r w:rsidRPr="001E6A51">
        <w:rPr>
          <w:color w:val="222222"/>
          <w:sz w:val="16"/>
          <w:szCs w:val="16"/>
        </w:rPr>
        <w:t>: First,</w:t>
      </w:r>
      <w:r w:rsidRPr="001E6A51">
        <w:rPr>
          <w:rStyle w:val="apple-converted-space"/>
          <w:color w:val="222222"/>
          <w:sz w:val="16"/>
          <w:szCs w:val="16"/>
        </w:rPr>
        <w:t xml:space="preserve"> </w:t>
      </w:r>
      <w:r w:rsidRPr="001E6A51">
        <w:rPr>
          <w:rStyle w:val="m-961341893677007972gmail-styleunderline"/>
          <w:color w:val="222222"/>
          <w:u w:val="single"/>
        </w:rPr>
        <w:t>once a weapon state loses control of a weapon, it cannot be sure the weapon will be used by the terrorist group as intended</w:t>
      </w:r>
      <w:r w:rsidRPr="001E6A51">
        <w:rPr>
          <w:color w:val="222222"/>
          <w:sz w:val="16"/>
          <w:szCs w:val="16"/>
        </w:rPr>
        <w:t>. Second,</w:t>
      </w:r>
      <w:r w:rsidRPr="001E6A51">
        <w:rPr>
          <w:rStyle w:val="apple-converted-space"/>
          <w:color w:val="222222"/>
          <w:sz w:val="16"/>
          <w:szCs w:val="16"/>
        </w:rPr>
        <w:t xml:space="preserve"> </w:t>
      </w:r>
      <w:r w:rsidRPr="001E6A51">
        <w:rPr>
          <w:rStyle w:val="m-961341893677007972gmail-styleunderline"/>
          <w:color w:val="222222"/>
          <w:u w:val="single"/>
        </w:rPr>
        <w:t>the state cannot be sure that the transfer of the weapon has been undetected either before or after the fact of its detonation</w:t>
      </w:r>
      <w:r w:rsidRPr="001E6A51">
        <w:rPr>
          <w:rStyle w:val="apple-converted-space"/>
          <w:color w:val="222222"/>
          <w:sz w:val="16"/>
          <w:szCs w:val="16"/>
        </w:rPr>
        <w:t xml:space="preserve"> </w:t>
      </w:r>
      <w:r w:rsidRPr="001E6A51">
        <w:rPr>
          <w:color w:val="222222"/>
          <w:sz w:val="16"/>
          <w:szCs w:val="16"/>
        </w:rPr>
        <w:t>(see Lieber and Press, 2013). The use of the weapon by a terrorist group will ultimately result in the transferring nation becoming a nuclear target just as if it had itself detonated the device.</w:t>
      </w:r>
      <w:r w:rsidRPr="001E6A51">
        <w:rPr>
          <w:rStyle w:val="apple-converted-space"/>
          <w:color w:val="222222"/>
          <w:sz w:val="16"/>
          <w:szCs w:val="16"/>
        </w:rPr>
        <w:t xml:space="preserve"> </w:t>
      </w:r>
      <w:r w:rsidRPr="001E6A51">
        <w:rPr>
          <w:rStyle w:val="m-961341893677007972gmail-styleunderline"/>
          <w:color w:val="222222"/>
          <w:u w:val="single"/>
        </w:rPr>
        <w:t>This is</w:t>
      </w:r>
      <w:r w:rsidRPr="001E6A51">
        <w:rPr>
          <w:rStyle w:val="apple-converted-space"/>
          <w:color w:val="222222"/>
          <w:u w:val="single"/>
        </w:rPr>
        <w:t xml:space="preserve"> </w:t>
      </w:r>
      <w:r w:rsidRPr="001E6A51">
        <w:rPr>
          <w:rStyle w:val="Emphasis"/>
          <w:bCs/>
          <w:i/>
          <w:color w:val="222222"/>
        </w:rPr>
        <w:t>a powerful deterrent</w:t>
      </w:r>
      <w:r w:rsidRPr="001E6A51">
        <w:rPr>
          <w:rStyle w:val="apple-converted-space"/>
          <w:color w:val="222222"/>
          <w:u w:val="single"/>
        </w:rPr>
        <w:t xml:space="preserve"> </w:t>
      </w:r>
      <w:r w:rsidRPr="001E6A51">
        <w:rPr>
          <w:rStyle w:val="m-961341893677007972gmail-styleunderline"/>
          <w:color w:val="222222"/>
          <w:u w:val="single"/>
        </w:rPr>
        <w:t>to such a transfer, making the transfer a low-probability event.</w:t>
      </w:r>
      <w:r w:rsidRPr="001E6A51">
        <w:rPr>
          <w:color w:val="222222"/>
        </w:rPr>
        <w:t xml:space="preserve"> </w:t>
      </w:r>
      <w:r w:rsidRPr="001E6A51">
        <w:rPr>
          <w:color w:val="222222"/>
          <w:sz w:val="16"/>
          <w:szCs w:val="16"/>
        </w:rPr>
        <w:t xml:space="preserve">Although these first two ways in which terrorists might obtain a nuclear weapon have very small probabilities of occurring (there is no available data suggesting that terrorist groups have produced plans for stealing a weapon, nor has there been any public information suggesting that any nuclear weapon state has seriously considered providing a nuclear weapon to a sub-national group), the probabilities cannot be said to be zero </w:t>
      </w:r>
      <w:proofErr w:type="gramStart"/>
      <w:r w:rsidRPr="001E6A51">
        <w:rPr>
          <w:color w:val="222222"/>
          <w:sz w:val="16"/>
          <w:szCs w:val="16"/>
        </w:rPr>
        <w:t>as long as</w:t>
      </w:r>
      <w:proofErr w:type="gramEnd"/>
      <w:r w:rsidRPr="001E6A51">
        <w:rPr>
          <w:color w:val="222222"/>
          <w:sz w:val="16"/>
          <w:szCs w:val="16"/>
        </w:rPr>
        <w:t xml:space="preserve"> nuclear weapons exist.</w:t>
      </w:r>
      <w:r w:rsidRPr="001E6A51">
        <w:rPr>
          <w:color w:val="222222"/>
        </w:rPr>
        <w:t xml:space="preserve"> </w:t>
      </w:r>
      <w:r w:rsidRPr="001E6A51">
        <w:rPr>
          <w:rStyle w:val="m-961341893677007972gmail-styleunderline"/>
          <w:color w:val="222222"/>
          <w:u w:val="single"/>
        </w:rPr>
        <w:t>Manufacturing a nuclear weapon. To accomplish this, a terrorist group would have to obtain an appropriate amount of</w:t>
      </w:r>
      <w:r w:rsidRPr="001E6A51">
        <w:rPr>
          <w:rStyle w:val="apple-converted-space"/>
          <w:color w:val="222222"/>
          <w:sz w:val="16"/>
          <w:szCs w:val="16"/>
        </w:rPr>
        <w:t xml:space="preserve"> </w:t>
      </w:r>
      <w:r w:rsidRPr="001E6A51">
        <w:rPr>
          <w:color w:val="222222"/>
          <w:sz w:val="16"/>
          <w:szCs w:val="16"/>
        </w:rPr>
        <w:t>one of the two most popular</w:t>
      </w:r>
      <w:r w:rsidRPr="001E6A51">
        <w:rPr>
          <w:rStyle w:val="apple-converted-space"/>
          <w:color w:val="222222"/>
          <w:sz w:val="16"/>
          <w:szCs w:val="16"/>
        </w:rPr>
        <w:t xml:space="preserve"> </w:t>
      </w:r>
      <w:r w:rsidRPr="001E6A51">
        <w:rPr>
          <w:rStyle w:val="m-961341893677007972gmail-styleunderline"/>
          <w:color w:val="222222"/>
          <w:u w:val="single"/>
        </w:rPr>
        <w:t>materials</w:t>
      </w:r>
      <w:r w:rsidRPr="001E6A51">
        <w:rPr>
          <w:rStyle w:val="apple-converted-space"/>
          <w:color w:val="222222"/>
          <w:sz w:val="16"/>
          <w:szCs w:val="16"/>
        </w:rPr>
        <w:t xml:space="preserve"> </w:t>
      </w:r>
      <w:r w:rsidRPr="001E6A51">
        <w:rPr>
          <w:color w:val="222222"/>
          <w:sz w:val="16"/>
          <w:szCs w:val="16"/>
        </w:rPr>
        <w:t>for nuclear weapons, highly enriched uranium (HEU) or plutonium separated from fuel used in a production reactor or a power reactor. Weapon-grade</w:t>
      </w:r>
      <w:r w:rsidRPr="001E6A51">
        <w:rPr>
          <w:rStyle w:val="apple-converted-space"/>
          <w:color w:val="222222"/>
          <w:sz w:val="16"/>
          <w:szCs w:val="16"/>
        </w:rPr>
        <w:t xml:space="preserve"> </w:t>
      </w:r>
      <w:r w:rsidRPr="001E6A51">
        <w:rPr>
          <w:rStyle w:val="m-961341893677007972gmail-styleunderline"/>
          <w:color w:val="222222"/>
          <w:u w:val="single"/>
          <w:shd w:val="clear" w:color="auto" w:fill="FFFF00"/>
        </w:rPr>
        <w:t>plutonium</w:t>
      </w:r>
      <w:r w:rsidRPr="001E6A51">
        <w:rPr>
          <w:rStyle w:val="apple-converted-space"/>
          <w:color w:val="222222"/>
          <w:sz w:val="16"/>
          <w:szCs w:val="16"/>
        </w:rPr>
        <w:t xml:space="preserve"> </w:t>
      </w:r>
      <w:r w:rsidRPr="001E6A51">
        <w:rPr>
          <w:color w:val="222222"/>
          <w:sz w:val="16"/>
          <w:szCs w:val="16"/>
        </w:rPr>
        <w:t>is found in weapon manufacturing facilities in nuclear weapon states and</w:t>
      </w:r>
      <w:r w:rsidRPr="001E6A51">
        <w:rPr>
          <w:rStyle w:val="apple-converted-space"/>
          <w:color w:val="222222"/>
          <w:sz w:val="16"/>
          <w:szCs w:val="16"/>
        </w:rPr>
        <w:t xml:space="preserve"> </w:t>
      </w:r>
      <w:r w:rsidRPr="001E6A51">
        <w:rPr>
          <w:rStyle w:val="m-961341893677007972gmail-styleunderline"/>
          <w:color w:val="222222"/>
          <w:u w:val="single"/>
          <w:shd w:val="clear" w:color="auto" w:fill="FFFF00"/>
        </w:rPr>
        <w:t>is</w:t>
      </w:r>
      <w:r w:rsidRPr="001E6A51">
        <w:rPr>
          <w:rStyle w:val="apple-converted-space"/>
          <w:color w:val="222222"/>
          <w:u w:val="single"/>
        </w:rPr>
        <w:t xml:space="preserve"> </w:t>
      </w:r>
      <w:r w:rsidRPr="001E6A51">
        <w:rPr>
          <w:rStyle w:val="m-961341893677007972gmail-styleunderline"/>
          <w:color w:val="222222"/>
          <w:u w:val="single"/>
        </w:rPr>
        <w:t>very</w:t>
      </w:r>
      <w:r w:rsidRPr="001E6A51">
        <w:rPr>
          <w:rStyle w:val="apple-converted-space"/>
          <w:color w:val="222222"/>
          <w:u w:val="single"/>
        </w:rPr>
        <w:t xml:space="preserve"> </w:t>
      </w:r>
      <w:r w:rsidRPr="001E6A51">
        <w:rPr>
          <w:rStyle w:val="m-961341893677007972gmail-styleunderline"/>
          <w:color w:val="222222"/>
          <w:u w:val="single"/>
          <w:shd w:val="clear" w:color="auto" w:fill="FFFF00"/>
        </w:rPr>
        <w:t>highly protected</w:t>
      </w:r>
      <w:r w:rsidRPr="001E6A51">
        <w:rPr>
          <w:rStyle w:val="apple-converted-space"/>
          <w:color w:val="222222"/>
          <w:sz w:val="16"/>
          <w:szCs w:val="16"/>
        </w:rPr>
        <w:t xml:space="preserve"> </w:t>
      </w:r>
      <w:r w:rsidRPr="001E6A51">
        <w:rPr>
          <w:color w:val="222222"/>
          <w:sz w:val="16"/>
          <w:szCs w:val="16"/>
        </w:rPr>
        <w:t>until it is inserted in a weapon.</w:t>
      </w:r>
      <w:r w:rsidRPr="001E6A51">
        <w:rPr>
          <w:rStyle w:val="apple-converted-space"/>
          <w:color w:val="222222"/>
          <w:sz w:val="16"/>
          <w:szCs w:val="16"/>
        </w:rPr>
        <w:t xml:space="preserve"> </w:t>
      </w:r>
      <w:r w:rsidRPr="001E6A51">
        <w:rPr>
          <w:rStyle w:val="m-961341893677007972gmail-styleunderline"/>
          <w:color w:val="222222"/>
          <w:u w:val="single"/>
        </w:rPr>
        <w:t>Reactor-grade plutonium</w:t>
      </w:r>
      <w:r w:rsidRPr="001E6A51">
        <w:rPr>
          <w:color w:val="222222"/>
          <w:sz w:val="16"/>
          <w:szCs w:val="16"/>
        </w:rPr>
        <w:t>, although still capable of being weaponized, is less protected, and in that sense</w:t>
      </w:r>
      <w:r w:rsidRPr="001E6A51">
        <w:rPr>
          <w:rStyle w:val="apple-converted-space"/>
          <w:color w:val="222222"/>
          <w:sz w:val="16"/>
          <w:szCs w:val="16"/>
        </w:rPr>
        <w:t xml:space="preserve"> </w:t>
      </w:r>
      <w:r w:rsidRPr="001E6A51">
        <w:rPr>
          <w:rStyle w:val="m-961341893677007972gmail-styleunderline"/>
          <w:color w:val="222222"/>
          <w:u w:val="single"/>
        </w:rPr>
        <w:t>is a more attractive target</w:t>
      </w:r>
      <w:r w:rsidRPr="001E6A51">
        <w:rPr>
          <w:rStyle w:val="apple-converted-space"/>
          <w:color w:val="222222"/>
          <w:sz w:val="16"/>
          <w:szCs w:val="16"/>
        </w:rPr>
        <w:t xml:space="preserve"> </w:t>
      </w:r>
      <w:r w:rsidRPr="001E6A51">
        <w:rPr>
          <w:color w:val="222222"/>
          <w:sz w:val="16"/>
          <w:szCs w:val="16"/>
        </w:rPr>
        <w:t xml:space="preserve">for a terrorist, especially since it has been produced and stored in prodigious quantities in </w:t>
      </w:r>
      <w:proofErr w:type="gramStart"/>
      <w:r w:rsidRPr="001E6A51">
        <w:rPr>
          <w:color w:val="222222"/>
          <w:sz w:val="16"/>
          <w:szCs w:val="16"/>
        </w:rPr>
        <w:t>a number of</w:t>
      </w:r>
      <w:proofErr w:type="gramEnd"/>
      <w:r w:rsidRPr="001E6A51">
        <w:rPr>
          <w:color w:val="222222"/>
          <w:sz w:val="16"/>
          <w:szCs w:val="16"/>
        </w:rPr>
        <w:t xml:space="preserve"> nuclear weapon states and non-weapon states, particularly Japan.</w:t>
      </w:r>
      <w:r w:rsidRPr="001E6A51">
        <w:rPr>
          <w:color w:val="222222"/>
        </w:rPr>
        <w:t xml:space="preserve"> </w:t>
      </w:r>
      <w:r w:rsidRPr="001E6A51">
        <w:rPr>
          <w:color w:val="222222"/>
          <w:sz w:val="16"/>
          <w:szCs w:val="16"/>
        </w:rPr>
        <w:t>But</w:t>
      </w:r>
      <w:r w:rsidRPr="001E6A51">
        <w:rPr>
          <w:rStyle w:val="apple-converted-space"/>
          <w:color w:val="222222"/>
          <w:sz w:val="16"/>
          <w:szCs w:val="16"/>
        </w:rPr>
        <w:t xml:space="preserve"> </w:t>
      </w:r>
      <w:r w:rsidRPr="001E6A51">
        <w:rPr>
          <w:rStyle w:val="m-961341893677007972gmail-styleunderline"/>
          <w:color w:val="222222"/>
          <w:u w:val="single"/>
        </w:rPr>
        <w:t>terrorist use of plutonium for a nuclear explosive device would require the</w:t>
      </w:r>
      <w:r w:rsidRPr="001E6A51">
        <w:rPr>
          <w:rStyle w:val="apple-converted-space"/>
          <w:color w:val="222222"/>
          <w:u w:val="single"/>
        </w:rPr>
        <w:t xml:space="preserve"> </w:t>
      </w:r>
      <w:r w:rsidRPr="001E6A51">
        <w:rPr>
          <w:rStyle w:val="m-961341893677007972gmail-styleunderline"/>
          <w:color w:val="222222"/>
          <w:u w:val="single"/>
          <w:shd w:val="clear" w:color="auto" w:fill="FFFF00"/>
        </w:rPr>
        <w:t>construction of an implosion weapon</w:t>
      </w:r>
      <w:r w:rsidRPr="001E6A51">
        <w:rPr>
          <w:rStyle w:val="m-961341893677007972gmail-styleunderline"/>
          <w:color w:val="222222"/>
          <w:u w:val="single"/>
        </w:rPr>
        <w:t>,</w:t>
      </w:r>
      <w:r w:rsidRPr="001E6A51">
        <w:rPr>
          <w:rStyle w:val="apple-converted-space"/>
          <w:color w:val="222222"/>
          <w:sz w:val="16"/>
          <w:szCs w:val="16"/>
        </w:rPr>
        <w:t xml:space="preserve"> </w:t>
      </w:r>
      <w:r w:rsidRPr="001E6A51">
        <w:rPr>
          <w:color w:val="222222"/>
          <w:sz w:val="16"/>
          <w:szCs w:val="16"/>
        </w:rPr>
        <w:t>requiring the fashioning of an appropriate explosive lens of TNT,</w:t>
      </w:r>
      <w:r w:rsidRPr="001E6A51">
        <w:rPr>
          <w:rStyle w:val="apple-converted-space"/>
          <w:color w:val="222222"/>
          <w:sz w:val="16"/>
          <w:szCs w:val="16"/>
        </w:rPr>
        <w:t xml:space="preserve"> </w:t>
      </w:r>
      <w:r w:rsidRPr="001E6A51">
        <w:rPr>
          <w:rStyle w:val="m-961341893677007972gmail-styleunderline"/>
          <w:color w:val="222222"/>
          <w:u w:val="single"/>
        </w:rPr>
        <w:t>a</w:t>
      </w:r>
      <w:r w:rsidRPr="001E6A51">
        <w:rPr>
          <w:rStyle w:val="apple-converted-space"/>
          <w:color w:val="222222"/>
          <w:u w:val="single"/>
        </w:rPr>
        <w:t xml:space="preserve"> </w:t>
      </w:r>
      <w:r w:rsidRPr="001E6A51">
        <w:rPr>
          <w:rStyle w:val="Emphasis"/>
          <w:bCs/>
          <w:i/>
          <w:color w:val="222222"/>
          <w:shd w:val="clear" w:color="auto" w:fill="FFFF00"/>
        </w:rPr>
        <w:t>notoriously difficult</w:t>
      </w:r>
      <w:r w:rsidRPr="001E6A51">
        <w:rPr>
          <w:rStyle w:val="apple-converted-space"/>
          <w:color w:val="222222"/>
          <w:u w:val="single"/>
        </w:rPr>
        <w:t xml:space="preserve"> </w:t>
      </w:r>
      <w:r w:rsidRPr="001E6A51">
        <w:rPr>
          <w:rStyle w:val="m-961341893677007972gmail-styleunderline"/>
          <w:color w:val="222222"/>
          <w:u w:val="single"/>
        </w:rPr>
        <w:t>technical problem</w:t>
      </w:r>
      <w:r w:rsidRPr="001E6A51">
        <w:rPr>
          <w:color w:val="222222"/>
          <w:sz w:val="16"/>
          <w:szCs w:val="16"/>
        </w:rPr>
        <w:t>. And if a high nuclear yield (much greater than 1 kiloton) is desired,</w:t>
      </w:r>
      <w:r w:rsidRPr="001E6A51">
        <w:rPr>
          <w:rStyle w:val="apple-converted-space"/>
          <w:color w:val="222222"/>
          <w:sz w:val="16"/>
          <w:szCs w:val="16"/>
        </w:rPr>
        <w:t xml:space="preserve"> </w:t>
      </w:r>
      <w:r w:rsidRPr="001E6A51">
        <w:rPr>
          <w:rStyle w:val="m-961341893677007972gmail-styleunderline"/>
          <w:color w:val="222222"/>
          <w:u w:val="single"/>
        </w:rPr>
        <w:t>the use of reactor-grade plutonium would require a still more sophisticated design</w:t>
      </w:r>
      <w:r w:rsidRPr="001E6A51">
        <w:rPr>
          <w:color w:val="222222"/>
          <w:sz w:val="16"/>
          <w:szCs w:val="16"/>
        </w:rPr>
        <w:t>. Moreover, if the plutonium is only available through chemical separation from some (presumably stolen) spent fuel rods, additional</w:t>
      </w:r>
      <w:r w:rsidRPr="001E6A51">
        <w:rPr>
          <w:rStyle w:val="apple-converted-space"/>
          <w:color w:val="222222"/>
          <w:sz w:val="16"/>
          <w:szCs w:val="16"/>
        </w:rPr>
        <w:t xml:space="preserve"> </w:t>
      </w:r>
      <w:r w:rsidRPr="001E6A51">
        <w:rPr>
          <w:rStyle w:val="m-961341893677007972gmail-styleunderline"/>
          <w:color w:val="222222"/>
          <w:u w:val="single"/>
        </w:rPr>
        <w:t>technical complications present themselves</w:t>
      </w:r>
      <w:r w:rsidRPr="001E6A51">
        <w:rPr>
          <w:color w:val="222222"/>
          <w:sz w:val="16"/>
          <w:szCs w:val="16"/>
        </w:rPr>
        <w:t>. There is at least one study showing that a small team of people with the appropriate technical skills and equipment could, in principle, build a plutonium-based nuclear explosive device (Mark et al., 1986). But</w:t>
      </w:r>
      <w:r w:rsidRPr="001E6A51">
        <w:rPr>
          <w:rStyle w:val="apple-converted-space"/>
          <w:color w:val="222222"/>
          <w:sz w:val="16"/>
          <w:szCs w:val="16"/>
        </w:rPr>
        <w:t xml:space="preserve"> </w:t>
      </w:r>
      <w:r w:rsidRPr="001E6A51">
        <w:rPr>
          <w:rStyle w:val="m-961341893677007972gmail-styleunderline"/>
          <w:color w:val="222222"/>
          <w:u w:val="single"/>
        </w:rPr>
        <w:t>even if one discounts the high probability that the plan</w:t>
      </w:r>
      <w:r w:rsidRPr="001E6A51">
        <w:rPr>
          <w:rStyle w:val="apple-converted-space"/>
          <w:color w:val="222222"/>
          <w:u w:val="single"/>
        </w:rPr>
        <w:t xml:space="preserve"> </w:t>
      </w:r>
      <w:r w:rsidRPr="001E6A51">
        <w:rPr>
          <w:rStyle w:val="Emphasis"/>
          <w:bCs/>
          <w:i/>
          <w:color w:val="222222"/>
        </w:rPr>
        <w:t>would be discovered</w:t>
      </w:r>
      <w:r w:rsidRPr="001E6A51">
        <w:rPr>
          <w:rStyle w:val="apple-converted-space"/>
          <w:color w:val="222222"/>
          <w:u w:val="single"/>
        </w:rPr>
        <w:t xml:space="preserve"> </w:t>
      </w:r>
      <w:r w:rsidRPr="001E6A51">
        <w:rPr>
          <w:rStyle w:val="m-961341893677007972gmail-styleunderline"/>
          <w:color w:val="222222"/>
          <w:u w:val="single"/>
        </w:rPr>
        <w:t>at some stage</w:t>
      </w:r>
      <w:r w:rsidRPr="001E6A51">
        <w:rPr>
          <w:rStyle w:val="apple-converted-space"/>
          <w:color w:val="222222"/>
          <w:sz w:val="16"/>
          <w:szCs w:val="16"/>
        </w:rPr>
        <w:t xml:space="preserve"> </w:t>
      </w:r>
      <w:r w:rsidRPr="001E6A51">
        <w:rPr>
          <w:color w:val="222222"/>
          <w:sz w:val="16"/>
          <w:szCs w:val="16"/>
        </w:rPr>
        <w:t>(missing plutonium or spent fuel rods would put the authorities and intelligence operations under high alert),</w:t>
      </w:r>
      <w:r w:rsidRPr="001E6A51">
        <w:rPr>
          <w:rStyle w:val="apple-converted-space"/>
          <w:color w:val="222222"/>
          <w:sz w:val="16"/>
          <w:szCs w:val="16"/>
        </w:rPr>
        <w:t xml:space="preserve"> </w:t>
      </w:r>
      <w:r w:rsidRPr="001E6A51">
        <w:rPr>
          <w:rStyle w:val="m-961341893677007972gmail-styleunderline"/>
          <w:color w:val="222222"/>
          <w:u w:val="single"/>
        </w:rPr>
        <w:t>translating this into a real-world situation suggests an</w:t>
      </w:r>
      <w:r w:rsidRPr="001E6A51">
        <w:rPr>
          <w:rStyle w:val="apple-converted-space"/>
          <w:color w:val="222222"/>
          <w:u w:val="single"/>
        </w:rPr>
        <w:t xml:space="preserve"> </w:t>
      </w:r>
      <w:r w:rsidRPr="001E6A51">
        <w:rPr>
          <w:rStyle w:val="Emphasis"/>
          <w:bCs/>
          <w:i/>
          <w:color w:val="222222"/>
          <w:shd w:val="clear" w:color="auto" w:fill="FFFF00"/>
        </w:rPr>
        <w:t>extremely low probability of technical success</w:t>
      </w:r>
      <w:r w:rsidRPr="001E6A51">
        <w:rPr>
          <w:rStyle w:val="m-961341893677007972gmail-styleunderline"/>
          <w:color w:val="222222"/>
          <w:u w:val="single"/>
        </w:rPr>
        <w:t>. More likely</w:t>
      </w:r>
      <w:r w:rsidRPr="001E6A51">
        <w:rPr>
          <w:color w:val="222222"/>
          <w:sz w:val="16"/>
          <w:szCs w:val="16"/>
        </w:rPr>
        <w:t>, according to one well-known weapon designer,4</w:t>
      </w:r>
      <w:r w:rsidRPr="001E6A51">
        <w:rPr>
          <w:rStyle w:val="apple-converted-space"/>
          <w:color w:val="222222"/>
          <w:sz w:val="16"/>
          <w:szCs w:val="16"/>
        </w:rPr>
        <w:t xml:space="preserve"> </w:t>
      </w:r>
      <w:r w:rsidRPr="001E6A51">
        <w:rPr>
          <w:rStyle w:val="m-961341893677007972gmail-styleunderline"/>
          <w:color w:val="222222"/>
          <w:u w:val="single"/>
        </w:rPr>
        <w:t>would be the death of</w:t>
      </w:r>
      <w:r w:rsidRPr="001E6A51">
        <w:rPr>
          <w:rStyle w:val="apple-converted-space"/>
          <w:color w:val="222222"/>
          <w:sz w:val="16"/>
          <w:szCs w:val="16"/>
        </w:rPr>
        <w:t xml:space="preserve"> </w:t>
      </w:r>
      <w:r w:rsidRPr="001E6A51">
        <w:rPr>
          <w:color w:val="222222"/>
          <w:sz w:val="16"/>
          <w:szCs w:val="16"/>
        </w:rPr>
        <w:t>the person or</w:t>
      </w:r>
      <w:r w:rsidRPr="001E6A51">
        <w:rPr>
          <w:rStyle w:val="apple-converted-space"/>
          <w:color w:val="222222"/>
          <w:sz w:val="16"/>
          <w:szCs w:val="16"/>
        </w:rPr>
        <w:t xml:space="preserve"> </w:t>
      </w:r>
      <w:r w:rsidRPr="001E6A51">
        <w:rPr>
          <w:rStyle w:val="m-961341893677007972gmail-styleunderline"/>
          <w:color w:val="222222"/>
          <w:u w:val="single"/>
        </w:rPr>
        <w:t>persons in the attempt to build the device</w:t>
      </w:r>
      <w:r w:rsidRPr="001E6A51">
        <w:rPr>
          <w:color w:val="222222"/>
          <w:sz w:val="16"/>
          <w:szCs w:val="16"/>
        </w:rPr>
        <w:t>.</w:t>
      </w:r>
      <w:r w:rsidRPr="001E6A51">
        <w:rPr>
          <w:color w:val="222222"/>
        </w:rPr>
        <w:t xml:space="preserve"> </w:t>
      </w:r>
      <w:r w:rsidRPr="001E6A51">
        <w:rPr>
          <w:color w:val="222222"/>
          <w:sz w:val="16"/>
          <w:szCs w:val="16"/>
        </w:rPr>
        <w:t>There is the possibility of</w:t>
      </w:r>
      <w:r w:rsidRPr="001E6A51">
        <w:rPr>
          <w:rStyle w:val="apple-converted-space"/>
          <w:color w:val="222222"/>
          <w:sz w:val="16"/>
          <w:szCs w:val="16"/>
        </w:rPr>
        <w:t xml:space="preserve"> </w:t>
      </w:r>
      <w:r w:rsidRPr="001E6A51">
        <w:rPr>
          <w:rStyle w:val="m-961341893677007972gmail-styleunderline"/>
          <w:color w:val="222222"/>
          <w:u w:val="single"/>
        </w:rPr>
        <w:t>an</w:t>
      </w:r>
      <w:r w:rsidRPr="001E6A51">
        <w:rPr>
          <w:rStyle w:val="apple-converted-space"/>
          <w:color w:val="222222"/>
          <w:u w:val="single"/>
        </w:rPr>
        <w:t xml:space="preserve"> </w:t>
      </w:r>
      <w:r w:rsidRPr="001E6A51">
        <w:rPr>
          <w:rStyle w:val="m-961341893677007972gmail-styleunderline"/>
          <w:color w:val="222222"/>
          <w:u w:val="single"/>
          <w:shd w:val="clear" w:color="auto" w:fill="FFFF00"/>
        </w:rPr>
        <w:t>insider threat</w:t>
      </w:r>
      <w:r w:rsidRPr="001E6A51">
        <w:rPr>
          <w:color w:val="222222"/>
          <w:sz w:val="16"/>
          <w:szCs w:val="16"/>
        </w:rPr>
        <w:t>; in one example, a team of people working at a reactor or reprocessing site could conspire to steal some material and try to hide the diversion as MUF (materials unaccounted for) within the nuclear safeguards system. But this scenario</w:t>
      </w:r>
      <w:r w:rsidRPr="001E6A51">
        <w:rPr>
          <w:rStyle w:val="apple-converted-space"/>
          <w:color w:val="222222"/>
          <w:sz w:val="16"/>
          <w:szCs w:val="16"/>
        </w:rPr>
        <w:t xml:space="preserve"> </w:t>
      </w:r>
      <w:r w:rsidRPr="001E6A51">
        <w:rPr>
          <w:rStyle w:val="m-961341893677007972gmail-styleunderline"/>
          <w:color w:val="222222"/>
          <w:u w:val="single"/>
          <w:shd w:val="clear" w:color="auto" w:fill="FFFF00"/>
        </w:rPr>
        <w:t>would require intimate knowledge of the materials accounting system</w:t>
      </w:r>
      <w:r w:rsidRPr="001E6A51">
        <w:rPr>
          <w:rStyle w:val="apple-converted-space"/>
          <w:color w:val="222222"/>
          <w:u w:val="single"/>
        </w:rPr>
        <w:t xml:space="preserve"> </w:t>
      </w:r>
      <w:r w:rsidRPr="001E6A51">
        <w:rPr>
          <w:rStyle w:val="m-961341893677007972gmail-styleunderline"/>
          <w:color w:val="222222"/>
          <w:u w:val="single"/>
        </w:rPr>
        <w:t>on which safeguards in that state are based and adds another layer of complexity to an operation with low probability of success.</w:t>
      </w:r>
      <w:r w:rsidRPr="001E6A51">
        <w:rPr>
          <w:color w:val="222222"/>
        </w:rPr>
        <w:t xml:space="preserve"> </w:t>
      </w:r>
      <w:r w:rsidRPr="001E6A51">
        <w:rPr>
          <w:rStyle w:val="m-961341893677007972gmail-styleunderline"/>
          <w:color w:val="222222"/>
          <w:u w:val="single"/>
        </w:rPr>
        <w:t>The situation is different in the case of using highly enriched uranium</w:t>
      </w:r>
      <w:r w:rsidRPr="001E6A51">
        <w:rPr>
          <w:color w:val="222222"/>
          <w:sz w:val="16"/>
          <w:szCs w:val="16"/>
        </w:rPr>
        <w:t xml:space="preserve">, which presents fewer technical challenges. Here an implosion design is not necessary, and a “gun type” design is the more likely approach. Fear of this scenario has sometimes been promoted in the literature via the quotation of a famous statement by nuclear physicist Luis Alvarez that dropping a subcritical amount of HEU onto another subcritical amount from </w:t>
      </w:r>
      <w:proofErr w:type="gramStart"/>
      <w:r w:rsidRPr="001E6A51">
        <w:rPr>
          <w:color w:val="222222"/>
          <w:sz w:val="16"/>
          <w:szCs w:val="16"/>
        </w:rPr>
        <w:t>a distance of five</w:t>
      </w:r>
      <w:proofErr w:type="gramEnd"/>
      <w:r w:rsidRPr="001E6A51">
        <w:rPr>
          <w:color w:val="222222"/>
          <w:sz w:val="16"/>
          <w:szCs w:val="16"/>
        </w:rPr>
        <w:t xml:space="preserve"> feet could result in a nuclear yield. The probability of such a yield (and its size) would depend on the geometry of the HEU components and the amount of material. More likely than a substantial nuclear explosion from such a scenario would be a criticality accident that would release an intense burst of radiation, killing persons in the immediate vicinity, or (even less likely) a low-yield nuclear “fizzle” that could be quite damaging locally (like a large TNT explosion) but also carry a psychological effect because of its nuclear dimension.</w:t>
      </w:r>
      <w:r w:rsidRPr="001E6A51">
        <w:rPr>
          <w:color w:val="222222"/>
        </w:rPr>
        <w:t xml:space="preserve"> </w:t>
      </w:r>
      <w:r w:rsidRPr="001E6A51">
        <w:rPr>
          <w:color w:val="222222"/>
          <w:sz w:val="16"/>
          <w:szCs w:val="16"/>
        </w:rPr>
        <w:t>In any case, since the critical mass of a bare metal perfect sphere of pure U-235 is approximately 56 kilograms,</w:t>
      </w:r>
      <w:r w:rsidRPr="001E6A51">
        <w:rPr>
          <w:rStyle w:val="apple-converted-space"/>
          <w:color w:val="222222"/>
          <w:sz w:val="16"/>
          <w:szCs w:val="16"/>
        </w:rPr>
        <w:t xml:space="preserve"> </w:t>
      </w:r>
      <w:r w:rsidRPr="001E6A51">
        <w:rPr>
          <w:rStyle w:val="m-961341893677007972gmail-styleunderline"/>
          <w:color w:val="222222"/>
          <w:u w:val="single"/>
        </w:rPr>
        <w:t>stealing that much highly enriched material</w:t>
      </w:r>
      <w:r w:rsidRPr="001E6A51">
        <w:rPr>
          <w:rStyle w:val="apple-converted-space"/>
          <w:color w:val="222222"/>
          <w:sz w:val="16"/>
          <w:szCs w:val="16"/>
        </w:rPr>
        <w:t xml:space="preserve"> </w:t>
      </w:r>
      <w:r w:rsidRPr="001E6A51">
        <w:rPr>
          <w:color w:val="222222"/>
          <w:sz w:val="16"/>
          <w:szCs w:val="16"/>
        </w:rPr>
        <w:t>(and getting away without detection, an armed fight, or a criticality accident)</w:t>
      </w:r>
      <w:r w:rsidRPr="001E6A51">
        <w:rPr>
          <w:rStyle w:val="apple-converted-space"/>
          <w:color w:val="222222"/>
          <w:sz w:val="16"/>
          <w:szCs w:val="16"/>
        </w:rPr>
        <w:t xml:space="preserve"> </w:t>
      </w:r>
      <w:r w:rsidRPr="001E6A51">
        <w:rPr>
          <w:rStyle w:val="m-961341893677007972gmail-styleunderline"/>
          <w:color w:val="222222"/>
          <w:u w:val="single"/>
        </w:rPr>
        <w:t>is</w:t>
      </w:r>
      <w:r w:rsidRPr="001E6A51">
        <w:rPr>
          <w:rStyle w:val="apple-converted-space"/>
          <w:color w:val="222222"/>
          <w:u w:val="single"/>
        </w:rPr>
        <w:t xml:space="preserve"> </w:t>
      </w:r>
      <w:r w:rsidRPr="001E6A51">
        <w:rPr>
          <w:rStyle w:val="Emphasis"/>
          <w:bCs/>
          <w:i/>
          <w:color w:val="222222"/>
        </w:rPr>
        <w:t>a major problem</w:t>
      </w:r>
      <w:r w:rsidRPr="001E6A51">
        <w:rPr>
          <w:rStyle w:val="apple-converted-space"/>
          <w:color w:val="222222"/>
          <w:u w:val="single"/>
        </w:rPr>
        <w:t xml:space="preserve"> </w:t>
      </w:r>
      <w:r w:rsidRPr="001E6A51">
        <w:rPr>
          <w:rStyle w:val="m-961341893677007972gmail-styleunderline"/>
          <w:color w:val="222222"/>
          <w:u w:val="single"/>
        </w:rPr>
        <w:t>for any thief and one significantly greater than the stealing of small amounts of HEU and lower-enriched material that has been reported from time to time over the past two decades</w:t>
      </w:r>
      <w:r w:rsidRPr="001E6A51">
        <w:rPr>
          <w:color w:val="222222"/>
          <w:sz w:val="16"/>
          <w:szCs w:val="16"/>
        </w:rPr>
        <w:t>, mostly from former Soviet sites that have since had their security greatly strengthened. Moreover,</w:t>
      </w:r>
      <w:r w:rsidRPr="001E6A51">
        <w:rPr>
          <w:rStyle w:val="apple-converted-space"/>
          <w:color w:val="222222"/>
          <w:sz w:val="16"/>
          <w:szCs w:val="16"/>
        </w:rPr>
        <w:t xml:space="preserve"> </w:t>
      </w:r>
      <w:r w:rsidRPr="001E6A51">
        <w:rPr>
          <w:rStyle w:val="m-961341893677007972gmail-styleunderline"/>
          <w:color w:val="222222"/>
          <w:u w:val="single"/>
        </w:rPr>
        <w:t>fashioning the material into a form more useful</w:t>
      </w:r>
      <w:r w:rsidRPr="001E6A51">
        <w:rPr>
          <w:rStyle w:val="apple-converted-space"/>
          <w:color w:val="222222"/>
          <w:sz w:val="16"/>
          <w:szCs w:val="16"/>
        </w:rPr>
        <w:t xml:space="preserve"> </w:t>
      </w:r>
      <w:r w:rsidRPr="001E6A51">
        <w:rPr>
          <w:color w:val="222222"/>
          <w:sz w:val="16"/>
          <w:szCs w:val="16"/>
        </w:rPr>
        <w:t>or convenient</w:t>
      </w:r>
      <w:r w:rsidRPr="001E6A51">
        <w:rPr>
          <w:rStyle w:val="apple-converted-space"/>
          <w:color w:val="222222"/>
          <w:sz w:val="16"/>
          <w:szCs w:val="16"/>
        </w:rPr>
        <w:t xml:space="preserve"> </w:t>
      </w:r>
      <w:r w:rsidRPr="001E6A51">
        <w:rPr>
          <w:rStyle w:val="m-961341893677007972gmail-styleunderline"/>
          <w:color w:val="222222"/>
          <w:u w:val="single"/>
        </w:rPr>
        <w:t>for explosive purposes could</w:t>
      </w:r>
      <w:r w:rsidRPr="001E6A51">
        <w:rPr>
          <w:rStyle w:val="apple-converted-space"/>
          <w:color w:val="222222"/>
          <w:sz w:val="16"/>
          <w:szCs w:val="16"/>
        </w:rPr>
        <w:t xml:space="preserve"> </w:t>
      </w:r>
      <w:r w:rsidRPr="001E6A51">
        <w:rPr>
          <w:color w:val="222222"/>
          <w:sz w:val="16"/>
          <w:szCs w:val="16"/>
        </w:rPr>
        <w:t>likely</w:t>
      </w:r>
      <w:r w:rsidRPr="001E6A51">
        <w:rPr>
          <w:rStyle w:val="apple-converted-space"/>
          <w:color w:val="222222"/>
          <w:sz w:val="16"/>
          <w:szCs w:val="16"/>
        </w:rPr>
        <w:t xml:space="preserve"> </w:t>
      </w:r>
      <w:r w:rsidRPr="001E6A51">
        <w:rPr>
          <w:rStyle w:val="m-961341893677007972gmail-styleunderline"/>
          <w:color w:val="222222"/>
          <w:u w:val="single"/>
        </w:rPr>
        <w:t>mean a need for still more material than suggested above, plus a means for machining it, as would be the case for HEU fuel assemblies from a research reactor</w:t>
      </w:r>
      <w:r w:rsidRPr="001E6A51">
        <w:rPr>
          <w:color w:val="222222"/>
          <w:sz w:val="16"/>
          <w:szCs w:val="16"/>
        </w:rPr>
        <w:t>. In a recent paper, physics professor B. C. Reed discusses the feasibility of terrorists building a low-yield, gun-type fission weapon, but admittedly avoids the issue of whether the terrorists would likely have the technical ability to carry feasibility to realization and whether the terrorists are likely to be successful in stealing the needed material and hiding their project as it proceeds (Reed, 2014). But this is the crux of the nuclear terrorism issue. There is no argument about feasibility, which has been accepted for decades, even for plutonium-based weapons, ever since Ted Taylor first raised it in the early 1970s5 and a Senate subcommittee held hearings in the late 1970s on a weapon design created by a Harvard dropout from information he obtained from the public section of the Los Alamos National Laboratory library (</w:t>
      </w:r>
      <w:proofErr w:type="spellStart"/>
      <w:r w:rsidRPr="001E6A51">
        <w:rPr>
          <w:color w:val="222222"/>
          <w:sz w:val="16"/>
          <w:szCs w:val="16"/>
        </w:rPr>
        <w:t>Fialka</w:t>
      </w:r>
      <w:proofErr w:type="spellEnd"/>
      <w:r w:rsidRPr="001E6A51">
        <w:rPr>
          <w:color w:val="222222"/>
          <w:sz w:val="16"/>
          <w:szCs w:val="16"/>
        </w:rPr>
        <w:t>, 1978). Likewise, no one can deny the terrible consequences of a nuclear explosion. The question is the level of risk, and what steps are acceptable in a democracy for reducing it.</w:t>
      </w:r>
      <w:r w:rsidRPr="001E6A51">
        <w:rPr>
          <w:color w:val="222222"/>
        </w:rPr>
        <w:t xml:space="preserve"> </w:t>
      </w:r>
      <w:r w:rsidRPr="001E6A51">
        <w:rPr>
          <w:color w:val="222222"/>
          <w:sz w:val="16"/>
          <w:szCs w:val="16"/>
        </w:rPr>
        <w:t>Although the attention in the literature given to nuclear terrorism scenarios involving HEU would suggest major attempts to obtain such material by terrorist groups,</w:t>
      </w:r>
      <w:r w:rsidRPr="001E6A51">
        <w:rPr>
          <w:rStyle w:val="apple-converted-space"/>
          <w:color w:val="222222"/>
          <w:sz w:val="16"/>
          <w:szCs w:val="16"/>
        </w:rPr>
        <w:t xml:space="preserve"> </w:t>
      </w:r>
      <w:r w:rsidRPr="001E6A51">
        <w:rPr>
          <w:rStyle w:val="m-961341893677007972gmail-styleunderline"/>
          <w:color w:val="222222"/>
          <w:u w:val="single"/>
        </w:rPr>
        <w:t>there is only one known case of a major theft of HEU</w:t>
      </w:r>
      <w:r w:rsidRPr="001E6A51">
        <w:rPr>
          <w:color w:val="222222"/>
          <w:sz w:val="16"/>
          <w:szCs w:val="16"/>
        </w:rPr>
        <w:t>. It involves a US government contractor processing HEU for the US Navy in Apollo, Pennsylvania in the 1970s at a time when security and materials accounting were extremely lax. The theft was almost surely carried out by agents of the Israeli government with the probable involvement of a person or persons working for the contractor, not a sub-national terrorist group intent on making its own weapons (Gilinsky and Mattson, 2010).</w:t>
      </w:r>
      <w:r w:rsidRPr="001E6A51">
        <w:rPr>
          <w:rStyle w:val="apple-converted-space"/>
          <w:color w:val="222222"/>
          <w:sz w:val="16"/>
          <w:szCs w:val="16"/>
        </w:rPr>
        <w:t xml:space="preserve"> </w:t>
      </w:r>
      <w:r w:rsidRPr="001E6A51">
        <w:rPr>
          <w:rStyle w:val="m-961341893677007972gmail-styleunderline"/>
          <w:color w:val="222222"/>
          <w:u w:val="single"/>
        </w:rPr>
        <w:t>The circumstances under which this theft occurred were unique, and there was significant information about the contractor’s relationship to Israel that should have rung alarm bells and would do so today</w:t>
      </w:r>
      <w:r w:rsidRPr="001E6A51">
        <w:rPr>
          <w:color w:val="222222"/>
          <w:sz w:val="16"/>
          <w:szCs w:val="16"/>
        </w:rPr>
        <w:t>. Although it involved a government and not a sub-national group, the theft underscores the importance of security and accounting of nuclear materials, especially because the technical requirements for making an HEU weapon are less daunting than for a plutonium weapon, and the probability of success by a terrorist group, though low, is certainly greater than zero. Over the past two decades,</w:t>
      </w:r>
      <w:r w:rsidRPr="001E6A51">
        <w:rPr>
          <w:rStyle w:val="apple-converted-space"/>
          <w:color w:val="222222"/>
          <w:sz w:val="16"/>
          <w:szCs w:val="16"/>
        </w:rPr>
        <w:t xml:space="preserve"> </w:t>
      </w:r>
      <w:r w:rsidRPr="001E6A51">
        <w:rPr>
          <w:rStyle w:val="m-961341893677007972gmail-styleunderline"/>
          <w:color w:val="222222"/>
          <w:u w:val="single"/>
        </w:rPr>
        <w:t>there has been</w:t>
      </w:r>
      <w:r w:rsidRPr="001E6A51">
        <w:rPr>
          <w:rStyle w:val="apple-converted-space"/>
          <w:color w:val="222222"/>
          <w:u w:val="single"/>
        </w:rPr>
        <w:t xml:space="preserve"> </w:t>
      </w:r>
      <w:r w:rsidRPr="001E6A51">
        <w:rPr>
          <w:rStyle w:val="Emphasis"/>
          <w:bCs/>
          <w:i/>
          <w:color w:val="222222"/>
        </w:rPr>
        <w:t>a significant effort</w:t>
      </w:r>
      <w:r w:rsidRPr="001E6A51">
        <w:rPr>
          <w:rStyle w:val="apple-converted-space"/>
          <w:color w:val="222222"/>
          <w:u w:val="single"/>
        </w:rPr>
        <w:t xml:space="preserve"> </w:t>
      </w:r>
      <w:r w:rsidRPr="001E6A51">
        <w:rPr>
          <w:rStyle w:val="m-961341893677007972gmail-styleunderline"/>
          <w:color w:val="222222"/>
          <w:u w:val="single"/>
        </w:rPr>
        <w:t>to increase protection of such materials</w:t>
      </w:r>
      <w:r w:rsidRPr="001E6A51">
        <w:rPr>
          <w:color w:val="222222"/>
          <w:sz w:val="16"/>
          <w:szCs w:val="16"/>
        </w:rPr>
        <w:t>,</w:t>
      </w:r>
      <w:r w:rsidRPr="001E6A51">
        <w:rPr>
          <w:rStyle w:val="apple-converted-space"/>
          <w:color w:val="222222"/>
          <w:sz w:val="16"/>
          <w:szCs w:val="16"/>
        </w:rPr>
        <w:t xml:space="preserve"> </w:t>
      </w:r>
      <w:r w:rsidRPr="001E6A51">
        <w:rPr>
          <w:rStyle w:val="m-961341893677007972gmail-styleunderline"/>
          <w:color w:val="222222"/>
          <w:u w:val="single"/>
        </w:rPr>
        <w:t>particularly</w:t>
      </w:r>
      <w:r w:rsidRPr="001E6A51">
        <w:rPr>
          <w:rStyle w:val="apple-converted-space"/>
          <w:color w:val="222222"/>
          <w:sz w:val="16"/>
          <w:szCs w:val="16"/>
        </w:rPr>
        <w:t xml:space="preserve"> </w:t>
      </w:r>
      <w:r w:rsidRPr="001E6A51">
        <w:rPr>
          <w:color w:val="222222"/>
          <w:sz w:val="16"/>
          <w:szCs w:val="16"/>
        </w:rPr>
        <w:t>in recent years</w:t>
      </w:r>
      <w:r w:rsidRPr="001E6A51">
        <w:rPr>
          <w:rStyle w:val="apple-converted-space"/>
          <w:color w:val="222222"/>
          <w:sz w:val="16"/>
          <w:szCs w:val="16"/>
        </w:rPr>
        <w:t xml:space="preserve"> </w:t>
      </w:r>
      <w:r w:rsidRPr="001E6A51">
        <w:rPr>
          <w:rStyle w:val="m-961341893677007972gmail-styleunderline"/>
          <w:color w:val="222222"/>
          <w:u w:val="single"/>
        </w:rPr>
        <w:t>through the efforts of</w:t>
      </w:r>
      <w:r w:rsidRPr="001E6A51">
        <w:rPr>
          <w:rStyle w:val="apple-converted-space"/>
          <w:color w:val="222222"/>
          <w:sz w:val="16"/>
          <w:szCs w:val="16"/>
        </w:rPr>
        <w:t xml:space="preserve"> </w:t>
      </w:r>
      <w:r w:rsidRPr="001E6A51">
        <w:rPr>
          <w:color w:val="222222"/>
          <w:sz w:val="16"/>
          <w:szCs w:val="16"/>
        </w:rPr>
        <w:t>nongovernmental organizations like the International Panel on Fissile Materials6 and</w:t>
      </w:r>
      <w:r w:rsidRPr="001E6A51">
        <w:rPr>
          <w:rStyle w:val="apple-converted-space"/>
          <w:color w:val="222222"/>
          <w:sz w:val="16"/>
          <w:szCs w:val="16"/>
        </w:rPr>
        <w:t xml:space="preserve"> </w:t>
      </w:r>
      <w:r w:rsidRPr="001E6A51">
        <w:rPr>
          <w:rStyle w:val="m-961341893677007972gmail-styleunderline"/>
          <w:color w:val="222222"/>
          <w:u w:val="single"/>
        </w:rPr>
        <w:t>advocates like</w:t>
      </w:r>
      <w:r w:rsidRPr="001E6A51">
        <w:rPr>
          <w:rStyle w:val="apple-converted-space"/>
          <w:color w:val="222222"/>
          <w:sz w:val="16"/>
          <w:szCs w:val="16"/>
        </w:rPr>
        <w:t xml:space="preserve"> </w:t>
      </w:r>
      <w:r w:rsidRPr="001E6A51">
        <w:rPr>
          <w:color w:val="222222"/>
          <w:sz w:val="16"/>
          <w:szCs w:val="16"/>
        </w:rPr>
        <w:t>Matthew</w:t>
      </w:r>
      <w:r w:rsidRPr="001E6A51">
        <w:rPr>
          <w:rStyle w:val="apple-converted-space"/>
          <w:color w:val="222222"/>
          <w:sz w:val="16"/>
          <w:szCs w:val="16"/>
        </w:rPr>
        <w:t xml:space="preserve"> </w:t>
      </w:r>
      <w:r w:rsidRPr="001E6A51">
        <w:rPr>
          <w:rStyle w:val="Emphasis"/>
          <w:bCs/>
          <w:i/>
          <w:color w:val="222222"/>
        </w:rPr>
        <w:t>Bunn</w:t>
      </w:r>
      <w:r w:rsidRPr="001E6A51">
        <w:rPr>
          <w:rStyle w:val="apple-converted-space"/>
          <w:color w:val="222222"/>
          <w:sz w:val="16"/>
          <w:szCs w:val="16"/>
        </w:rPr>
        <w:t xml:space="preserve"> </w:t>
      </w:r>
      <w:r w:rsidRPr="001E6A51">
        <w:rPr>
          <w:color w:val="222222"/>
          <w:sz w:val="16"/>
          <w:szCs w:val="16"/>
        </w:rPr>
        <w:t>working within the Obama administration (Bunn and Newman, 2008), though the administration has apparently not seen the need to make the materials as secure as the weapons themselves.</w:t>
      </w:r>
      <w:r w:rsidRPr="001E6A51">
        <w:rPr>
          <w:color w:val="222222"/>
        </w:rPr>
        <w:t xml:space="preserve"> </w:t>
      </w:r>
      <w:r w:rsidRPr="001E6A51">
        <w:rPr>
          <w:color w:val="222222"/>
          <w:sz w:val="16"/>
          <w:szCs w:val="16"/>
        </w:rPr>
        <w:t>Are terrorists even interested in making their own nuclear weapons?</w:t>
      </w:r>
      <w:r w:rsidRPr="001E6A51">
        <w:rPr>
          <w:color w:val="222222"/>
        </w:rPr>
        <w:t xml:space="preserve"> </w:t>
      </w:r>
      <w:r w:rsidRPr="001E6A51">
        <w:rPr>
          <w:color w:val="222222"/>
          <w:sz w:val="16"/>
          <w:szCs w:val="16"/>
        </w:rPr>
        <w:t>A recent paper (Friedman and Lewis, 2014) postulates a scenario by which terrorists might seize nuclear materials in Pakistan for fashioning a weapon. While jihadist sympathizers are known to have worked within the Pakistani nuclear establishment,</w:t>
      </w:r>
      <w:r w:rsidRPr="001E6A51">
        <w:rPr>
          <w:rStyle w:val="apple-converted-space"/>
          <w:color w:val="222222"/>
          <w:sz w:val="16"/>
          <w:szCs w:val="16"/>
        </w:rPr>
        <w:t xml:space="preserve"> </w:t>
      </w:r>
      <w:r w:rsidRPr="001E6A51">
        <w:rPr>
          <w:rStyle w:val="m-961341893677007972gmail-styleunderline"/>
          <w:color w:val="222222"/>
          <w:u w:val="single"/>
        </w:rPr>
        <w:t>there is</w:t>
      </w:r>
      <w:r w:rsidRPr="001E6A51">
        <w:rPr>
          <w:rStyle w:val="apple-converted-space"/>
          <w:color w:val="222222"/>
          <w:u w:val="single"/>
        </w:rPr>
        <w:t xml:space="preserve"> </w:t>
      </w:r>
      <w:r w:rsidRPr="001E6A51">
        <w:rPr>
          <w:rStyle w:val="Emphasis"/>
          <w:bCs/>
          <w:i/>
          <w:color w:val="222222"/>
        </w:rPr>
        <w:t>little to no evidence</w:t>
      </w:r>
      <w:r w:rsidRPr="001E6A51">
        <w:rPr>
          <w:rStyle w:val="apple-converted-space"/>
          <w:color w:val="222222"/>
          <w:u w:val="single"/>
        </w:rPr>
        <w:t xml:space="preserve"> </w:t>
      </w:r>
      <w:r w:rsidRPr="001E6A51">
        <w:rPr>
          <w:rStyle w:val="m-961341893677007972gmail-styleunderline"/>
          <w:color w:val="222222"/>
          <w:u w:val="single"/>
        </w:rPr>
        <w:t>that terrorist groups in or outside the region are seriously trying to obtain a nuclear capability</w:t>
      </w:r>
      <w:r w:rsidRPr="001E6A51">
        <w:rPr>
          <w:color w:val="222222"/>
          <w:sz w:val="16"/>
          <w:szCs w:val="16"/>
        </w:rPr>
        <w:t>. And Pakistan has been operating a uranium enrichment plant for its weapons program for nearly 30 years with no credible reports of diversion of HEU from the plant.</w:t>
      </w:r>
      <w:r w:rsidRPr="001E6A51">
        <w:rPr>
          <w:color w:val="222222"/>
        </w:rPr>
        <w:t xml:space="preserve"> </w:t>
      </w:r>
      <w:r w:rsidRPr="001E6A51">
        <w:rPr>
          <w:color w:val="222222"/>
          <w:sz w:val="16"/>
          <w:szCs w:val="16"/>
        </w:rPr>
        <w:t>T</w:t>
      </w:r>
      <w:r w:rsidRPr="001E6A51">
        <w:rPr>
          <w:rStyle w:val="m-961341893677007972gmail-styleunderline"/>
          <w:color w:val="222222"/>
          <w:u w:val="single"/>
        </w:rPr>
        <w:t xml:space="preserve">here is one stark example of a terrorist organization that </w:t>
      </w:r>
      <w:proofErr w:type="gramStart"/>
      <w:r w:rsidRPr="001E6A51">
        <w:rPr>
          <w:rStyle w:val="m-961341893677007972gmail-styleunderline"/>
          <w:color w:val="222222"/>
          <w:u w:val="single"/>
        </w:rPr>
        <w:t>actually started</w:t>
      </w:r>
      <w:proofErr w:type="gramEnd"/>
      <w:r w:rsidRPr="001E6A51">
        <w:rPr>
          <w:rStyle w:val="m-961341893677007972gmail-styleunderline"/>
          <w:color w:val="222222"/>
          <w:u w:val="single"/>
        </w:rPr>
        <w:t xml:space="preserve"> a nuclear effort: the Aum Shinrikyo group.</w:t>
      </w:r>
      <w:r w:rsidRPr="001E6A51">
        <w:rPr>
          <w:rStyle w:val="apple-converted-space"/>
          <w:color w:val="222222"/>
          <w:sz w:val="16"/>
          <w:szCs w:val="16"/>
        </w:rPr>
        <w:t xml:space="preserve"> </w:t>
      </w:r>
      <w:r w:rsidRPr="001E6A51">
        <w:rPr>
          <w:color w:val="222222"/>
          <w:sz w:val="16"/>
          <w:szCs w:val="16"/>
        </w:rPr>
        <w:t>At its peak, this religious cult had a membership estimated in the tens of thousands spread over a variety of countries, including Japan; its members had scientific expertise in many areas; and the group was well funded. Aum Shinrikyo obtained access to natural uranium supplies, but</w:t>
      </w:r>
      <w:r w:rsidRPr="001E6A51">
        <w:rPr>
          <w:rStyle w:val="apple-converted-space"/>
          <w:color w:val="222222"/>
          <w:sz w:val="16"/>
          <w:szCs w:val="16"/>
        </w:rPr>
        <w:t xml:space="preserve"> </w:t>
      </w:r>
      <w:r w:rsidRPr="001E6A51">
        <w:rPr>
          <w:rStyle w:val="m-961341893677007972gmail-styleunderline"/>
          <w:color w:val="222222"/>
          <w:u w:val="single"/>
        </w:rPr>
        <w:t>the nuclear weapon effort stalled and was abandoned</w:t>
      </w:r>
      <w:r w:rsidRPr="001E6A51">
        <w:rPr>
          <w:color w:val="222222"/>
          <w:sz w:val="16"/>
          <w:szCs w:val="16"/>
        </w:rPr>
        <w:t>. The group was also interested in chemical weapons and did produce sarin nerve gas with which they attacked the Tokyo subway system, killing 13 persons.</w:t>
      </w:r>
      <w:r w:rsidRPr="001E6A51">
        <w:rPr>
          <w:rStyle w:val="apple-converted-space"/>
          <w:color w:val="222222"/>
          <w:sz w:val="16"/>
          <w:szCs w:val="16"/>
        </w:rPr>
        <w:t xml:space="preserve"> </w:t>
      </w:r>
      <w:r w:rsidRPr="001E6A51">
        <w:rPr>
          <w:rStyle w:val="m-961341893677007972gmail-styleunderline"/>
          <w:color w:val="222222"/>
          <w:u w:val="single"/>
        </w:rPr>
        <w:t>Aum Shinrikyo is now a small organization under continuing close surveillance.</w:t>
      </w:r>
      <w:r w:rsidRPr="001E6A51">
        <w:rPr>
          <w:color w:val="222222"/>
        </w:rPr>
        <w:t xml:space="preserve"> </w:t>
      </w:r>
      <w:r w:rsidRPr="001E6A51">
        <w:rPr>
          <w:rStyle w:val="m-961341893677007972gmail-styleunderline"/>
          <w:color w:val="222222"/>
          <w:u w:val="single"/>
        </w:rPr>
        <w:t>What about highly organized groups</w:t>
      </w:r>
      <w:r w:rsidRPr="001E6A51">
        <w:rPr>
          <w:color w:val="222222"/>
          <w:sz w:val="16"/>
          <w:szCs w:val="16"/>
        </w:rPr>
        <w:t>, designated appropriately as terrorist, that have acquired enough territory to enable them to operate in a quasi-governmental fashion,</w:t>
      </w:r>
      <w:r w:rsidRPr="001E6A51">
        <w:rPr>
          <w:rStyle w:val="apple-converted-space"/>
          <w:color w:val="222222"/>
          <w:sz w:val="16"/>
          <w:szCs w:val="16"/>
        </w:rPr>
        <w:t xml:space="preserve"> </w:t>
      </w:r>
      <w:r w:rsidRPr="001E6A51">
        <w:rPr>
          <w:rStyle w:val="m-961341893677007972gmail-styleunderline"/>
          <w:color w:val="222222"/>
          <w:u w:val="single"/>
        </w:rPr>
        <w:t>like the Islamic State (IS)?</w:t>
      </w:r>
      <w:r w:rsidRPr="001E6A51">
        <w:rPr>
          <w:rStyle w:val="apple-converted-space"/>
          <w:color w:val="222222"/>
          <w:sz w:val="16"/>
          <w:szCs w:val="16"/>
        </w:rPr>
        <w:t xml:space="preserve"> </w:t>
      </w:r>
      <w:r w:rsidRPr="001E6A51">
        <w:rPr>
          <w:color w:val="222222"/>
          <w:sz w:val="16"/>
          <w:szCs w:val="16"/>
        </w:rPr>
        <w:t>Such organizations are certainly dangerous, but</w:t>
      </w:r>
      <w:r w:rsidRPr="001E6A51">
        <w:rPr>
          <w:rStyle w:val="apple-converted-space"/>
          <w:color w:val="222222"/>
          <w:sz w:val="16"/>
          <w:szCs w:val="16"/>
        </w:rPr>
        <w:t xml:space="preserve"> </w:t>
      </w:r>
      <w:r w:rsidRPr="001E6A51">
        <w:rPr>
          <w:rStyle w:val="m-961341893677007972gmail-styleunderline"/>
          <w:color w:val="222222"/>
          <w:u w:val="single"/>
        </w:rPr>
        <w:t>how would nuclear terrorism fit in with a program for building and sustaining a new caliphate that would restore past glories of Islamic society, especially since, like any organized government, the Islamic State would itself be vulnerable to nuclear attack</w:t>
      </w:r>
      <w:r w:rsidRPr="001E6A51">
        <w:rPr>
          <w:color w:val="222222"/>
          <w:sz w:val="16"/>
          <w:szCs w:val="16"/>
        </w:rPr>
        <w:t>?</w:t>
      </w:r>
      <w:r w:rsidRPr="001E6A51">
        <w:rPr>
          <w:rStyle w:val="apple-converted-space"/>
          <w:color w:val="222222"/>
          <w:sz w:val="16"/>
          <w:szCs w:val="16"/>
        </w:rPr>
        <w:t xml:space="preserve"> </w:t>
      </w:r>
      <w:r w:rsidRPr="001E6A51">
        <w:rPr>
          <w:rStyle w:val="m-961341893677007972gmail-styleunderline"/>
          <w:color w:val="222222"/>
          <w:u w:val="single"/>
          <w:shd w:val="clear" w:color="auto" w:fill="FFFF00"/>
        </w:rPr>
        <w:t>Building a new Islamic state out of radioactive ashes is an unlikely ambition</w:t>
      </w:r>
      <w:r w:rsidRPr="001E6A51">
        <w:rPr>
          <w:rStyle w:val="apple-converted-space"/>
          <w:color w:val="222222"/>
          <w:u w:val="single"/>
        </w:rPr>
        <w:t xml:space="preserve"> </w:t>
      </w:r>
      <w:r w:rsidRPr="001E6A51">
        <w:rPr>
          <w:rStyle w:val="m-961341893677007972gmail-styleunderline"/>
          <w:color w:val="222222"/>
          <w:u w:val="single"/>
        </w:rPr>
        <w:t>for such groups.</w:t>
      </w:r>
      <w:r w:rsidRPr="001E6A51">
        <w:rPr>
          <w:rStyle w:val="apple-converted-space"/>
          <w:color w:val="222222"/>
          <w:sz w:val="16"/>
          <w:szCs w:val="16"/>
        </w:rPr>
        <w:t xml:space="preserve"> </w:t>
      </w:r>
      <w:r w:rsidRPr="001E6A51">
        <w:rPr>
          <w:color w:val="222222"/>
          <w:sz w:val="16"/>
          <w:szCs w:val="16"/>
        </w:rPr>
        <w:t>However, now that it has become notorious, apocalyptic pronouncements in Western media may begin at any time, warning of the possible acquisition and use of nuclear weapons by IS.</w:t>
      </w:r>
      <w:r w:rsidRPr="001E6A51">
        <w:rPr>
          <w:color w:val="222222"/>
        </w:rPr>
        <w:t xml:space="preserve"> </w:t>
      </w:r>
      <w:r w:rsidRPr="001E6A51">
        <w:rPr>
          <w:rStyle w:val="m-961341893677007972gmail-styleunderline"/>
          <w:color w:val="222222"/>
          <w:u w:val="single"/>
        </w:rPr>
        <w:t>Even if a terror group were to achieve technical nuclear proficiency, the</w:t>
      </w:r>
      <w:r w:rsidRPr="001E6A51">
        <w:rPr>
          <w:rStyle w:val="apple-converted-space"/>
          <w:color w:val="222222"/>
          <w:u w:val="single"/>
        </w:rPr>
        <w:t xml:space="preserve"> </w:t>
      </w:r>
      <w:r w:rsidRPr="001E6A51">
        <w:rPr>
          <w:rStyle w:val="Emphasis"/>
          <w:bCs/>
          <w:i/>
          <w:color w:val="222222"/>
        </w:rPr>
        <w:t>time, money, and infrastructure</w:t>
      </w:r>
      <w:r w:rsidRPr="001E6A51">
        <w:rPr>
          <w:rStyle w:val="apple-converted-space"/>
          <w:color w:val="222222"/>
          <w:u w:val="single"/>
        </w:rPr>
        <w:t xml:space="preserve"> </w:t>
      </w:r>
      <w:r w:rsidRPr="001E6A51">
        <w:rPr>
          <w:rStyle w:val="m-961341893677007972gmail-styleunderline"/>
          <w:color w:val="222222"/>
          <w:u w:val="single"/>
        </w:rPr>
        <w:t>needed to build nuclear weapons creates</w:t>
      </w:r>
      <w:r w:rsidRPr="001E6A51">
        <w:rPr>
          <w:rStyle w:val="apple-converted-space"/>
          <w:color w:val="222222"/>
          <w:u w:val="single"/>
        </w:rPr>
        <w:t xml:space="preserve"> </w:t>
      </w:r>
      <w:r w:rsidRPr="001E6A51">
        <w:rPr>
          <w:rStyle w:val="Emphasis"/>
          <w:bCs/>
          <w:i/>
          <w:color w:val="222222"/>
        </w:rPr>
        <w:t>significant risks of discovery</w:t>
      </w:r>
      <w:r w:rsidRPr="001E6A51">
        <w:rPr>
          <w:rStyle w:val="apple-converted-space"/>
          <w:color w:val="222222"/>
          <w:u w:val="single"/>
        </w:rPr>
        <w:t xml:space="preserve"> </w:t>
      </w:r>
      <w:r w:rsidRPr="001E6A51">
        <w:rPr>
          <w:rStyle w:val="m-961341893677007972gmail-styleunderline"/>
          <w:color w:val="222222"/>
          <w:u w:val="single"/>
        </w:rPr>
        <w:t>that would put the group at risk of attack. Given the ease of obtaining conventional explosives and the ability to deploy them, a terrorist group is unlikely to</w:t>
      </w:r>
      <w:r w:rsidRPr="001E6A51">
        <w:rPr>
          <w:rStyle w:val="apple-converted-space"/>
          <w:color w:val="222222"/>
          <w:u w:val="single"/>
        </w:rPr>
        <w:t xml:space="preserve"> </w:t>
      </w:r>
      <w:r w:rsidRPr="001E6A51">
        <w:rPr>
          <w:rStyle w:val="Emphasis"/>
          <w:bCs/>
          <w:i/>
          <w:color w:val="222222"/>
        </w:rPr>
        <w:t>exchange a big part of its operational program</w:t>
      </w:r>
      <w:r w:rsidRPr="001E6A51">
        <w:rPr>
          <w:rStyle w:val="apple-converted-space"/>
          <w:color w:val="222222"/>
          <w:u w:val="single"/>
        </w:rPr>
        <w:t xml:space="preserve"> </w:t>
      </w:r>
      <w:r w:rsidRPr="001E6A51">
        <w:rPr>
          <w:rStyle w:val="m-961341893677007972gmail-styleunderline"/>
          <w:color w:val="222222"/>
          <w:u w:val="single"/>
        </w:rPr>
        <w:t>to engage in a risky nuclear development effort with such doubtful prospects</w:t>
      </w:r>
      <w:r w:rsidRPr="001E6A51">
        <w:rPr>
          <w:color w:val="222222"/>
          <w:sz w:val="16"/>
          <w:szCs w:val="16"/>
        </w:rPr>
        <w:t>. And, of course,</w:t>
      </w:r>
      <w:r w:rsidRPr="001E6A51">
        <w:rPr>
          <w:rStyle w:val="apple-converted-space"/>
          <w:color w:val="222222"/>
          <w:sz w:val="16"/>
          <w:szCs w:val="16"/>
        </w:rPr>
        <w:t xml:space="preserve"> </w:t>
      </w:r>
      <w:r w:rsidRPr="001E6A51">
        <w:rPr>
          <w:rStyle w:val="m-961341893677007972gmail-styleunderline"/>
          <w:color w:val="222222"/>
          <w:u w:val="single"/>
        </w:rPr>
        <w:t xml:space="preserve">9/11 has heightened sensitivity to the need for protection, lowering further the probability of a successful effort. </w:t>
      </w:r>
    </w:p>
    <w:p w14:paraId="4BDA4FEF" w14:textId="38FA7CA8" w:rsidR="00E76295" w:rsidRPr="00E76295" w:rsidRDefault="00E122DC" w:rsidP="00E122DC">
      <w:pPr>
        <w:pStyle w:val="Heading1"/>
      </w:pPr>
      <w:r>
        <w:t>2NR</w:t>
      </w:r>
    </w:p>
    <w:sectPr w:rsidR="00E76295" w:rsidRPr="00E762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571240192">
    <w:abstractNumId w:val="9"/>
  </w:num>
  <w:num w:numId="2" w16cid:durableId="155653312">
    <w:abstractNumId w:val="7"/>
  </w:num>
  <w:num w:numId="3" w16cid:durableId="1214537268">
    <w:abstractNumId w:val="6"/>
  </w:num>
  <w:num w:numId="4" w16cid:durableId="419373643">
    <w:abstractNumId w:val="5"/>
  </w:num>
  <w:num w:numId="5" w16cid:durableId="1924727174">
    <w:abstractNumId w:val="4"/>
  </w:num>
  <w:num w:numId="6" w16cid:durableId="2069065239">
    <w:abstractNumId w:val="8"/>
  </w:num>
  <w:num w:numId="7" w16cid:durableId="1987663504">
    <w:abstractNumId w:val="3"/>
  </w:num>
  <w:num w:numId="8" w16cid:durableId="45107787">
    <w:abstractNumId w:val="2"/>
  </w:num>
  <w:num w:numId="9" w16cid:durableId="588003284">
    <w:abstractNumId w:val="1"/>
  </w:num>
  <w:num w:numId="10" w16cid:durableId="2095344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8349C"/>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349C"/>
    <w:rsid w:val="002855A7"/>
    <w:rsid w:val="002B146A"/>
    <w:rsid w:val="002B5E17"/>
    <w:rsid w:val="002D54F2"/>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21AF3"/>
    <w:rsid w:val="00645FA9"/>
    <w:rsid w:val="00647866"/>
    <w:rsid w:val="006530DB"/>
    <w:rsid w:val="00665003"/>
    <w:rsid w:val="006A24D1"/>
    <w:rsid w:val="006A2AD0"/>
    <w:rsid w:val="006A3AA7"/>
    <w:rsid w:val="006B4481"/>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51B39"/>
    <w:rsid w:val="0097032B"/>
    <w:rsid w:val="009A73D4"/>
    <w:rsid w:val="009D2EAD"/>
    <w:rsid w:val="009D54B2"/>
    <w:rsid w:val="009E1922"/>
    <w:rsid w:val="009F7ED2"/>
    <w:rsid w:val="00A31BD1"/>
    <w:rsid w:val="00A579FE"/>
    <w:rsid w:val="00A61482"/>
    <w:rsid w:val="00A62FF6"/>
    <w:rsid w:val="00A93661"/>
    <w:rsid w:val="00A95652"/>
    <w:rsid w:val="00AA1F3F"/>
    <w:rsid w:val="00AB4DC1"/>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602E1"/>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22DC"/>
    <w:rsid w:val="00E15E75"/>
    <w:rsid w:val="00E5262C"/>
    <w:rsid w:val="00E76295"/>
    <w:rsid w:val="00EC7DC4"/>
    <w:rsid w:val="00ED30CF"/>
    <w:rsid w:val="00EE3654"/>
    <w:rsid w:val="00F176EF"/>
    <w:rsid w:val="00F4392B"/>
    <w:rsid w:val="00F45E10"/>
    <w:rsid w:val="00F51E01"/>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DC964"/>
  <w15:chartTrackingRefBased/>
  <w15:docId w15:val="{17CF30B2-22B4-4B04-A1E6-90E26E367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8349C"/>
    <w:rPr>
      <w:rFonts w:ascii="Calibri" w:hAnsi="Calibri" w:cs="Calibri"/>
    </w:rPr>
  </w:style>
  <w:style w:type="paragraph" w:styleId="Heading1">
    <w:name w:val="heading 1"/>
    <w:aliases w:val="Pocket"/>
    <w:basedOn w:val="Normal"/>
    <w:next w:val="Normal"/>
    <w:link w:val="Heading1Char"/>
    <w:qFormat/>
    <w:rsid w:val="002834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8349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28349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28349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34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349C"/>
  </w:style>
  <w:style w:type="character" w:customStyle="1" w:styleId="Heading1Char">
    <w:name w:val="Heading 1 Char"/>
    <w:aliases w:val="Pocket Char"/>
    <w:basedOn w:val="DefaultParagraphFont"/>
    <w:link w:val="Heading1"/>
    <w:rsid w:val="0028349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8349C"/>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28349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8349C"/>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s"/>
    <w:basedOn w:val="DefaultParagraphFont"/>
    <w:link w:val="textbold"/>
    <w:uiPriority w:val="7"/>
    <w:qFormat/>
    <w:rsid w:val="0028349C"/>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8349C"/>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
    <w:basedOn w:val="DefaultParagraphFont"/>
    <w:uiPriority w:val="6"/>
    <w:qFormat/>
    <w:rsid w:val="0028349C"/>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28349C"/>
    <w:rPr>
      <w:color w:val="auto"/>
      <w:u w:val="none"/>
    </w:rPr>
  </w:style>
  <w:style w:type="character" w:styleId="FollowedHyperlink">
    <w:name w:val="FollowedHyperlink"/>
    <w:basedOn w:val="DefaultParagraphFont"/>
    <w:uiPriority w:val="99"/>
    <w:semiHidden/>
    <w:unhideWhenUsed/>
    <w:rsid w:val="0028349C"/>
    <w:rPr>
      <w:color w:val="auto"/>
      <w:u w:val="none"/>
    </w:rPr>
  </w:style>
  <w:style w:type="paragraph" w:customStyle="1" w:styleId="textbold">
    <w:name w:val="text bold"/>
    <w:basedOn w:val="Normal"/>
    <w:link w:val="Emphasis"/>
    <w:uiPriority w:val="7"/>
    <w:qFormat/>
    <w:rsid w:val="00621AF3"/>
    <w:pPr>
      <w:pBdr>
        <w:top w:val="single" w:sz="4" w:space="0" w:color="auto"/>
        <w:left w:val="single" w:sz="4" w:space="0" w:color="auto"/>
        <w:bottom w:val="single" w:sz="4" w:space="0" w:color="auto"/>
        <w:right w:val="single" w:sz="4" w:space="0" w:color="auto"/>
      </w:pBdr>
      <w:spacing w:line="254" w:lineRule="auto"/>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Clear,No Spacing7,Card,No Spacing1,No Spacing31,No Spacing22,No Spacing3,Note Level 2"/>
    <w:basedOn w:val="Heading1"/>
    <w:link w:val="Hyperlink"/>
    <w:autoRedefine/>
    <w:uiPriority w:val="99"/>
    <w:qFormat/>
    <w:rsid w:val="00621AF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A62FF6"/>
    <w:pPr>
      <w:pBdr>
        <w:top w:val="single" w:sz="4" w:space="1" w:color="auto"/>
        <w:left w:val="single" w:sz="4" w:space="4" w:color="auto"/>
        <w:bottom w:val="single" w:sz="4" w:space="1" w:color="auto"/>
        <w:right w:val="single" w:sz="4" w:space="4" w:color="auto"/>
      </w:pBdr>
      <w:ind w:left="720"/>
      <w:jc w:val="both"/>
    </w:pPr>
    <w:rPr>
      <w:rFonts w:eastAsiaTheme="minorEastAsia"/>
      <w:b/>
      <w:iCs/>
      <w:sz w:val="26"/>
      <w:szCs w:val="24"/>
      <w:u w:val="single"/>
    </w:rPr>
  </w:style>
  <w:style w:type="character" w:customStyle="1" w:styleId="apple-converted-space">
    <w:name w:val="apple-converted-space"/>
    <w:basedOn w:val="DefaultParagraphFont"/>
    <w:rsid w:val="00A62FF6"/>
  </w:style>
  <w:style w:type="paragraph" w:customStyle="1" w:styleId="m-961341893677007972gmail-msonormal">
    <w:name w:val="m_-961341893677007972gmail-msonormal"/>
    <w:basedOn w:val="Normal"/>
    <w:rsid w:val="00A62FF6"/>
    <w:pPr>
      <w:spacing w:before="100" w:beforeAutospacing="1" w:after="100" w:afterAutospacing="1" w:line="240" w:lineRule="auto"/>
    </w:pPr>
    <w:rPr>
      <w:rFonts w:ascii="Times New Roman" w:hAnsi="Times New Roman"/>
      <w:sz w:val="24"/>
      <w:lang w:eastAsia="zh-CN"/>
    </w:rPr>
  </w:style>
  <w:style w:type="character" w:customStyle="1" w:styleId="m-961341893677007972gmail-style13ptbold">
    <w:name w:val="m_-961341893677007972gmail-style13ptbold"/>
    <w:basedOn w:val="DefaultParagraphFont"/>
    <w:rsid w:val="00A62FF6"/>
  </w:style>
  <w:style w:type="character" w:customStyle="1" w:styleId="m-961341893677007972gmail-styleunderline">
    <w:name w:val="m_-961341893677007972gmail-styleunderline"/>
    <w:basedOn w:val="DefaultParagraphFont"/>
    <w:rsid w:val="00A62F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smonitor.com/Science/2016/0513/Space-debris-danger-Fast-moving-paint-flake-dings-window-of-space-station" TargetMode="External"/><Relationship Id="rId13" Type="http://schemas.openxmlformats.org/officeDocument/2006/relationships/hyperlink" Target="https://www.thespacereview.com/article/3971/1" TargetMode="External"/><Relationship Id="rId18" Type="http://schemas.openxmlformats.org/officeDocument/2006/relationships/hyperlink" Target="https://www.esa.int/Safety_Security/Space_Debris/Space_debris_by_the_number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swfound.org/media/9550/chinese_asat_fact_sheet_updated_2012.pdf" TargetMode="External"/><Relationship Id="rId7" Type="http://schemas.openxmlformats.org/officeDocument/2006/relationships/hyperlink" Target="https://www.nhm.ac.uk/discover/what-is-space-junk-and-why-is-it-a-problem.html" TargetMode="External"/><Relationship Id="rId12" Type="http://schemas.openxmlformats.org/officeDocument/2006/relationships/hyperlink" Target="https://www.ebom.com/is-space-becoming-the-new-e-waste-landfill/" TargetMode="External"/><Relationship Id="rId17" Type="http://schemas.openxmlformats.org/officeDocument/2006/relationships/hyperlink" Target="https://www.space.com/kessler-syndrome-space-debris%20accessed%2012/10/2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ace.com/" TargetMode="External"/><Relationship Id="rId20" Type="http://schemas.openxmlformats.org/officeDocument/2006/relationships/hyperlink" Target="https://www.space.com/space-station-dodging-chinese-space-junk-spacex-crew-3" TargetMode="External"/><Relationship Id="rId1" Type="http://schemas.openxmlformats.org/officeDocument/2006/relationships/customXml" Target="../customXml/item1.xml"/><Relationship Id="rId6" Type="http://schemas.openxmlformats.org/officeDocument/2006/relationships/hyperlink" Target="https://www.spacelegalissues.com/space-law-legal-aspects-of-the-space-elevator-transportation-system/" TargetMode="External"/><Relationship Id="rId11" Type="http://schemas.openxmlformats.org/officeDocument/2006/relationships/hyperlink" Target="https://www.bbc.com/news/technology-58572385" TargetMode="External"/><Relationship Id="rId24"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5" Type="http://schemas.openxmlformats.org/officeDocument/2006/relationships/webSettings" Target="webSettings.xml"/><Relationship Id="rId15" Type="http://schemas.openxmlformats.org/officeDocument/2006/relationships/hyperlink" Target="https://www.ncbi.nlm.nih.gov/pmc/articles/PMC7293599/" TargetMode="External"/><Relationship Id="rId23" Type="http://schemas.openxmlformats.org/officeDocument/2006/relationships/hyperlink" Target="http://www.spacesafetymagazine.com/space-debris/kessler-syndrome/don-kessler-envisat-kessler-syndrome/" TargetMode="External"/><Relationship Id="rId10" Type="http://schemas.openxmlformats.org/officeDocument/2006/relationships/hyperlink" Target="http://www.iitg.ac.in/arun/" TargetMode="External"/><Relationship Id="rId19" Type="http://schemas.openxmlformats.org/officeDocument/2006/relationships/hyperlink" Target="https://www.nasa.gov/mission_pages/station/news/orbital_debris.html" TargetMode="External"/><Relationship Id="rId4" Type="http://schemas.openxmlformats.org/officeDocument/2006/relationships/settings" Target="settings.xml"/><Relationship Id="rId9" Type="http://schemas.openxmlformats.org/officeDocument/2006/relationships/hyperlink" Target="https://www.weforum.org/agenda/2021/05/why-we-need-to-clean-up-space-junk-debris-low-earth-orbit-pollution-satellite-rocket-noosphere-firefly/" TargetMode="External"/><Relationship Id="rId14" Type="http://schemas.openxmlformats.org/officeDocument/2006/relationships/hyperlink" Target="https://www.thespacereview.com/article/3885/1" TargetMode="External"/><Relationship Id="rId22" Type="http://schemas.openxmlformats.org/officeDocument/2006/relationships/hyperlink" Target="https://swfound.org/media/6575/swf_iridium_cosmos_collision_fact_sheet_updated_201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14194</Words>
  <Characters>80910</Characters>
  <Application>Microsoft Office Word</Application>
  <DocSecurity>0</DocSecurity>
  <Lines>674</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Max Perin</cp:lastModifiedBy>
  <cp:revision>5</cp:revision>
  <dcterms:created xsi:type="dcterms:W3CDTF">2022-04-24T14:09:00Z</dcterms:created>
  <dcterms:modified xsi:type="dcterms:W3CDTF">2022-04-24T16:22:00Z</dcterms:modified>
</cp:coreProperties>
</file>